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7F989" w14:textId="77777777" w:rsidR="00545919" w:rsidRDefault="00545919" w:rsidP="00545919">
      <w:pPr>
        <w:pStyle w:val="Heading4"/>
      </w:pPr>
      <w:r>
        <w:t>Plan – The appropriation of outer space through the production of space debris by private entities is unjust.</w:t>
      </w:r>
    </w:p>
    <w:p w14:paraId="651CC0A7" w14:textId="77777777" w:rsidR="00545919" w:rsidRDefault="00545919" w:rsidP="00545919"/>
    <w:p w14:paraId="1B17B63D" w14:textId="77777777" w:rsidR="00545919" w:rsidRDefault="00545919" w:rsidP="00545919">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77B70764" w14:textId="77777777" w:rsidR="00545919" w:rsidRDefault="00545919" w:rsidP="00545919">
      <w:pPr>
        <w:pStyle w:val="ListParagraph"/>
        <w:numPr>
          <w:ilvl w:val="0"/>
          <w:numId w:val="23"/>
        </w:numPr>
      </w:pPr>
      <w:r>
        <w:t xml:space="preserve">Private entities: </w:t>
      </w:r>
      <w:proofErr w:type="gramStart"/>
      <w:r>
        <w:t>Non-governmental</w:t>
      </w:r>
      <w:proofErr w:type="gramEnd"/>
    </w:p>
    <w:p w14:paraId="43A3813D" w14:textId="77777777" w:rsidR="00545919" w:rsidRPr="001D570B" w:rsidRDefault="00545919" w:rsidP="00545919">
      <w:pPr>
        <w:pStyle w:val="ListParagraph"/>
        <w:numPr>
          <w:ilvl w:val="0"/>
          <w:numId w:val="23"/>
        </w:numPr>
      </w:pPr>
      <w:r>
        <w:t>Space debris: Non-functional Space Objects</w:t>
      </w:r>
    </w:p>
    <w:p w14:paraId="72A1C903" w14:textId="77777777" w:rsidR="00545919" w:rsidRPr="00612602" w:rsidRDefault="00545919" w:rsidP="00545919">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43A97FB6" w14:textId="77777777" w:rsidR="00545919" w:rsidRPr="00934304" w:rsidRDefault="00545919" w:rsidP="00545919">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B844AE">
        <w:rPr>
          <w:highlight w:val="green"/>
          <w:u w:val="single"/>
        </w:rPr>
        <w:t>to</w:t>
      </w:r>
      <w:proofErr w:type="gramEnd"/>
      <w:r w:rsidRPr="00B844AE">
        <w:rPr>
          <w:highlight w:val="green"/>
          <w:u w:val="single"/>
        </w:rPr>
        <w:t xml:space="preserve">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58953A43" w14:textId="77777777" w:rsidR="00545919" w:rsidRPr="00934304" w:rsidRDefault="00545919" w:rsidP="00545919">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6FE911AD" w14:textId="77777777" w:rsidR="00545919" w:rsidRPr="00934304" w:rsidRDefault="00545919" w:rsidP="00545919">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B844AE">
        <w:rPr>
          <w:rStyle w:val="Emphasis"/>
          <w:highlight w:val="green"/>
        </w:rPr>
        <w:t>to</w:t>
      </w:r>
      <w:proofErr w:type="gramEnd"/>
      <w:r w:rsidRPr="00B844AE">
        <w:rPr>
          <w:rStyle w:val="Emphasis"/>
          <w:highlight w:val="green"/>
        </w:rPr>
        <w:t xml:space="preserve">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xml:space="preserve">. </w:t>
      </w:r>
      <w:r w:rsidRPr="00934304">
        <w:rPr>
          <w:sz w:val="14"/>
        </w:rPr>
        <w:lastRenderedPageBreak/>
        <w:t xml:space="preserve">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5B5804EB" w14:textId="77777777" w:rsidR="00545919" w:rsidRDefault="00545919" w:rsidP="00545919"/>
    <w:p w14:paraId="5AC19AF0" w14:textId="77777777" w:rsidR="00545919" w:rsidRDefault="00545919" w:rsidP="00545919">
      <w:pPr>
        <w:pStyle w:val="Heading4"/>
      </w:pPr>
      <w:r>
        <w:t xml:space="preserve">The </w:t>
      </w:r>
      <w:proofErr w:type="spellStart"/>
      <w:r>
        <w:t>aff</w:t>
      </w:r>
      <w:proofErr w:type="spellEnd"/>
      <w:r>
        <w:t xml:space="preserve">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5061D4C9" w14:textId="77777777" w:rsidR="00545919" w:rsidRPr="009B41D4" w:rsidRDefault="00545919" w:rsidP="00545919">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542CF690" w14:textId="77777777" w:rsidR="00545919" w:rsidRPr="00FB4B6B" w:rsidRDefault="00545919" w:rsidP="00545919">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5BFBE075" w14:textId="77777777" w:rsidR="00545919" w:rsidRPr="00BA44E4" w:rsidRDefault="00545919" w:rsidP="00545919">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BA44E4">
        <w:rPr>
          <w:sz w:val="14"/>
        </w:rPr>
        <w:t>long time</w:t>
      </w:r>
      <w:proofErr w:type="gramEnd"/>
      <w:r w:rsidRPr="00BA44E4">
        <w:rPr>
          <w:sz w:val="14"/>
        </w:rPr>
        <w:t xml:space="preserve"> horizons—</w:t>
      </w:r>
      <w:r w:rsidRPr="00FB4B6B">
        <w:rPr>
          <w:u w:val="single"/>
        </w:rPr>
        <w:t>debris growth could become self-sustaining due to collisions between debris objects, a tipping point called Kessler Syndrome</w:t>
      </w:r>
      <w:r w:rsidRPr="00BA44E4">
        <w:rPr>
          <w:sz w:val="14"/>
        </w:rPr>
        <w:t xml:space="preserve"> (4, 5).</w:t>
      </w:r>
    </w:p>
    <w:p w14:paraId="68DEC2CA" w14:textId="77777777" w:rsidR="00545919" w:rsidRPr="00BA44E4" w:rsidRDefault="00545919" w:rsidP="00545919">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w:t>
      </w:r>
      <w:r w:rsidRPr="00FB4B6B">
        <w:rPr>
          <w:u w:val="single"/>
        </w:rPr>
        <w:lastRenderedPageBreak/>
        <w:t xml:space="preserve">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44E3BADD" w14:textId="77777777" w:rsidR="00545919" w:rsidRPr="00BA44E4" w:rsidRDefault="00545919" w:rsidP="00545919">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6F84974F" w14:textId="77777777" w:rsidR="00545919" w:rsidRPr="00BA44E4" w:rsidRDefault="00545919" w:rsidP="00545919">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4CADA889" w14:textId="77777777" w:rsidR="00545919" w:rsidRPr="00BA44E4" w:rsidRDefault="00545919" w:rsidP="00545919">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3D276CE8" w14:textId="77777777" w:rsidR="00545919" w:rsidRPr="00BA44E4" w:rsidRDefault="00545919" w:rsidP="00545919">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2C89D1A8" w14:textId="77777777" w:rsidR="00545919" w:rsidRPr="00BA44E4" w:rsidRDefault="00545919" w:rsidP="00545919">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3E3CD78C" w14:textId="77777777" w:rsidR="00545919" w:rsidRPr="00BA44E4" w:rsidRDefault="00545919" w:rsidP="00545919">
      <w:pPr>
        <w:rPr>
          <w:sz w:val="14"/>
        </w:rPr>
      </w:pPr>
      <w:r w:rsidRPr="00BA44E4">
        <w:rPr>
          <w:sz w:val="14"/>
        </w:rPr>
        <w:t>RESULTS</w:t>
      </w:r>
    </w:p>
    <w:p w14:paraId="3F25F492" w14:textId="77777777" w:rsidR="00545919" w:rsidRPr="00BA44E4" w:rsidRDefault="00545919" w:rsidP="00545919">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2E244F4B" w14:textId="77777777" w:rsidR="00545919" w:rsidRDefault="00545919" w:rsidP="00545919">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4202CA4F" w14:textId="77777777" w:rsidR="00545919" w:rsidRDefault="00545919" w:rsidP="00545919">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w:t>
      </w:r>
      <w:r>
        <w:rPr>
          <w:sz w:val="14"/>
        </w:rPr>
        <w:lastRenderedPageBreak/>
        <w:t xml:space="preserve">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00181F48" w14:textId="77777777" w:rsidR="00545919" w:rsidRDefault="00545919" w:rsidP="00545919">
      <w:pPr>
        <w:rPr>
          <w:sz w:val="14"/>
        </w:rPr>
      </w:pPr>
      <w:r>
        <w:rPr>
          <w:sz w:val="14"/>
        </w:rPr>
        <w:t>DISCUSSION</w:t>
      </w:r>
    </w:p>
    <w:p w14:paraId="3874B3D2" w14:textId="77777777" w:rsidR="00545919" w:rsidRDefault="00545919" w:rsidP="00545919">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70234EA3" w14:textId="77777777" w:rsidR="00545919" w:rsidRDefault="00545919" w:rsidP="00545919">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158CB868" w14:textId="77777777" w:rsidR="00545919" w:rsidRDefault="00545919" w:rsidP="00545919">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528B248E" w14:textId="77777777" w:rsidR="00545919" w:rsidRDefault="00545919" w:rsidP="00545919">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3F062CF5" w14:textId="77777777" w:rsidR="00545919" w:rsidRDefault="00545919" w:rsidP="00545919">
      <w:pPr>
        <w:rPr>
          <w:sz w:val="14"/>
        </w:rPr>
      </w:pPr>
    </w:p>
    <w:p w14:paraId="4D49EE7D" w14:textId="77777777" w:rsidR="00545919" w:rsidRDefault="00545919" w:rsidP="00545919">
      <w:pPr>
        <w:pStyle w:val="Heading3"/>
      </w:pPr>
      <w:r>
        <w:lastRenderedPageBreak/>
        <w:t>1AC – Adv – Debris</w:t>
      </w:r>
    </w:p>
    <w:p w14:paraId="284EFE70" w14:textId="77777777" w:rsidR="00545919" w:rsidRDefault="00545919" w:rsidP="00545919">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7983DE09" w14:textId="77777777" w:rsidR="00545919" w:rsidRPr="00667B14" w:rsidRDefault="00545919" w:rsidP="00545919">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52E9E6D2" w14:textId="77777777" w:rsidR="00545919" w:rsidRPr="0039526D" w:rsidRDefault="00545919" w:rsidP="00545919">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7248E153" w14:textId="77777777" w:rsidR="00545919" w:rsidRPr="0039526D" w:rsidRDefault="00545919" w:rsidP="00545919">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70F92197" w14:textId="77777777" w:rsidR="00545919" w:rsidRPr="0039526D" w:rsidRDefault="00545919" w:rsidP="00545919">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208A8230" w14:textId="77777777" w:rsidR="00545919" w:rsidRPr="0039526D" w:rsidRDefault="00545919" w:rsidP="00545919">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7CB1274D" w14:textId="77777777" w:rsidR="00545919" w:rsidRPr="0039526D" w:rsidRDefault="00545919" w:rsidP="00545919">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333DBA32" w14:textId="77777777" w:rsidR="00545919" w:rsidRPr="00283EEC" w:rsidRDefault="00545919" w:rsidP="00545919">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w:t>
      </w:r>
      <w:r w:rsidRPr="0039526D">
        <w:rPr>
          <w:sz w:val="16"/>
        </w:rPr>
        <w:lastRenderedPageBreak/>
        <w:t>against their proliferation, and (5) the planned and being currently developed orbital satellite constellations and how they contribute to the growing threat of the Kessler syndrome.</w:t>
      </w:r>
    </w:p>
    <w:p w14:paraId="621CE881" w14:textId="77777777" w:rsidR="00545919" w:rsidRDefault="00545919" w:rsidP="00545919">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0A107CA0" w14:textId="77777777" w:rsidR="00545919" w:rsidRPr="00667B14" w:rsidRDefault="00545919" w:rsidP="00545919">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589BED9" w14:textId="77777777" w:rsidR="00545919" w:rsidRDefault="00545919" w:rsidP="00545919">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006B5192" w14:textId="77777777" w:rsidR="00545919" w:rsidRDefault="00545919" w:rsidP="00545919">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3024ED23" w14:textId="77777777" w:rsidR="00545919" w:rsidRDefault="00545919" w:rsidP="00545919">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13AA19CE" w14:textId="77777777" w:rsidR="00545919" w:rsidRPr="00BE0EC1" w:rsidRDefault="00545919" w:rsidP="00545919">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7FACBAC1" w14:textId="77777777" w:rsidR="00545919" w:rsidRDefault="00545919" w:rsidP="00545919">
      <w:r w:rsidRPr="00A44E95">
        <w:rPr>
          <w:noProof/>
        </w:rPr>
        <w:drawing>
          <wp:inline distT="0" distB="0" distL="0" distR="0" wp14:anchorId="6FA7F7BE" wp14:editId="19D82744">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2085682D" w14:textId="77777777" w:rsidR="00545919" w:rsidRPr="005361D2" w:rsidRDefault="00545919" w:rsidP="00545919">
      <w:pPr>
        <w:rPr>
          <w:rStyle w:val="Emphasis"/>
        </w:rPr>
      </w:pPr>
      <w:r w:rsidRPr="0039526D">
        <w:rPr>
          <w:rStyle w:val="Emphasis"/>
        </w:rPr>
        <w:lastRenderedPageBreak/>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38FA515A" w14:textId="77777777" w:rsidR="00545919" w:rsidRDefault="00545919" w:rsidP="00545919">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760FBCB6" w14:textId="77777777" w:rsidR="00545919" w:rsidRDefault="00545919" w:rsidP="00545919">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54C79C36" w14:textId="77777777" w:rsidR="00545919" w:rsidRPr="00FF4115" w:rsidRDefault="00545919" w:rsidP="00545919">
      <w:pPr>
        <w:pStyle w:val="Heading4"/>
      </w:pPr>
      <w:r>
        <w:t xml:space="preserve">Models are </w:t>
      </w:r>
      <w:r w:rsidRPr="0039526D">
        <w:t>rigorous</w:t>
      </w:r>
      <w:r>
        <w:t>.</w:t>
      </w:r>
    </w:p>
    <w:p w14:paraId="08C09478" w14:textId="77777777" w:rsidR="00545919" w:rsidRDefault="00545919" w:rsidP="00545919">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2" w:history="1">
        <w:r w:rsidRPr="008E3DAC">
          <w:rPr>
            <w:rStyle w:val="Hyperlink"/>
          </w:rPr>
          <w:t>https://sci-hub.se/10.1016/j.actaastro.2016.03.034</w:t>
        </w:r>
      </w:hyperlink>
      <w:r w:rsidRPr="00FF4115">
        <w:t>.</w:t>
      </w:r>
      <w:r>
        <w:t>] Justin</w:t>
      </w:r>
    </w:p>
    <w:p w14:paraId="5F0C72B1" w14:textId="77777777" w:rsidR="00545919" w:rsidRPr="00E85DC2" w:rsidRDefault="00545919" w:rsidP="00545919">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w:t>
      </w:r>
      <w:r w:rsidRPr="008B2DEF">
        <w:rPr>
          <w:sz w:val="16"/>
        </w:rPr>
        <w:lastRenderedPageBreak/>
        <w:t>particular model's MC runs included the randomness in collision activity, while the different models used their own solar activity forecast.</w:t>
      </w:r>
    </w:p>
    <w:p w14:paraId="7B98EBDB" w14:textId="77777777" w:rsidR="00545919" w:rsidRDefault="00545919" w:rsidP="00545919">
      <w:pPr>
        <w:pStyle w:val="Heading4"/>
      </w:pPr>
      <w:r>
        <w:t xml:space="preserve">Current regulatory guidelines </w:t>
      </w:r>
      <w:r w:rsidRPr="00966BE3">
        <w:rPr>
          <w:u w:val="single"/>
        </w:rPr>
        <w:t>fail</w:t>
      </w:r>
      <w:r>
        <w:t xml:space="preserve"> – answers neg turns.</w:t>
      </w:r>
    </w:p>
    <w:p w14:paraId="349D1E8E" w14:textId="77777777" w:rsidR="00545919" w:rsidRPr="005D6684" w:rsidRDefault="00545919" w:rsidP="00545919">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3" w:history="1">
        <w:r w:rsidRPr="00457B9A">
          <w:rPr>
            <w:rStyle w:val="Hyperlink"/>
          </w:rPr>
          <w:t>https://www.nature.com/articles/s41598-021-89909-7</w:t>
        </w:r>
      </w:hyperlink>
      <w:r>
        <w:t>] Justin</w:t>
      </w:r>
    </w:p>
    <w:p w14:paraId="0AA9F9F1" w14:textId="77777777" w:rsidR="00545919" w:rsidRPr="005D6684" w:rsidRDefault="00545919" w:rsidP="00545919">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35E6498D" w14:textId="77777777" w:rsidR="00545919" w:rsidRPr="005D6684" w:rsidRDefault="00545919" w:rsidP="00545919">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5EA06623" w14:textId="77777777" w:rsidR="00545919" w:rsidRPr="005D6684" w:rsidRDefault="00545919" w:rsidP="00545919">
      <w:pPr>
        <w:rPr>
          <w:sz w:val="14"/>
        </w:rPr>
      </w:pPr>
      <w:r w:rsidRPr="005D6684">
        <w:rPr>
          <w:sz w:val="14"/>
        </w:rPr>
        <w:t>[Omitted Figures 1 and 2]</w:t>
      </w:r>
    </w:p>
    <w:p w14:paraId="4A7B243B" w14:textId="77777777" w:rsidR="00545919" w:rsidRPr="005D6684" w:rsidRDefault="00545919" w:rsidP="00545919">
      <w:pPr>
        <w:rPr>
          <w:sz w:val="14"/>
        </w:rPr>
      </w:pPr>
      <w:r w:rsidRPr="005D6684">
        <w:rPr>
          <w:sz w:val="14"/>
        </w:rPr>
        <w:t>Results</w:t>
      </w:r>
    </w:p>
    <w:p w14:paraId="7129CB44" w14:textId="77777777" w:rsidR="00545919" w:rsidRPr="005D6684" w:rsidRDefault="00545919" w:rsidP="00545919">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6B67D5C1" w14:textId="77777777" w:rsidR="00545919" w:rsidRPr="005D6684" w:rsidRDefault="00545919" w:rsidP="00545919">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w:t>
      </w:r>
      <w:r w:rsidRPr="005D6684">
        <w:rPr>
          <w:sz w:val="14"/>
        </w:rPr>
        <w:lastRenderedPageBreak/>
        <w:t xml:space="preserve">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980363E" w14:textId="77777777" w:rsidR="00545919" w:rsidRPr="005D6684" w:rsidRDefault="00545919" w:rsidP="00545919">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16AD9602" w14:textId="77777777" w:rsidR="00545919" w:rsidRPr="005D6684" w:rsidRDefault="00545919" w:rsidP="00545919">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1C608805" w14:textId="77777777" w:rsidR="00545919" w:rsidRPr="005D6684" w:rsidRDefault="00545919" w:rsidP="00545919">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3E4EF19F" w14:textId="77777777" w:rsidR="00545919" w:rsidRPr="005D6684" w:rsidRDefault="00545919" w:rsidP="00545919">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75983760" w14:textId="77777777" w:rsidR="00545919" w:rsidRPr="005D6684" w:rsidRDefault="00545919" w:rsidP="00545919">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6B915D2D" w14:textId="77777777" w:rsidR="00545919" w:rsidRDefault="00545919" w:rsidP="00545919">
      <w:pPr>
        <w:pStyle w:val="Heading4"/>
      </w:pPr>
      <w:r>
        <w:t xml:space="preserve">Rivalrous orbits create space conflict and </w:t>
      </w:r>
      <w:r w:rsidRPr="0082664C">
        <w:rPr>
          <w:u w:val="single"/>
        </w:rPr>
        <w:t>turn</w:t>
      </w:r>
      <w:r>
        <w:t xml:space="preserve"> good satellites.</w:t>
      </w:r>
    </w:p>
    <w:p w14:paraId="42B07891" w14:textId="77777777" w:rsidR="00545919" w:rsidRPr="004254A0" w:rsidRDefault="00545919" w:rsidP="00545919">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070E17D7" w14:textId="77777777" w:rsidR="00545919" w:rsidRPr="004254A0" w:rsidRDefault="00545919" w:rsidP="00545919">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lastRenderedPageBreak/>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42B53952" w14:textId="77777777" w:rsidR="00545919" w:rsidRPr="0082664C" w:rsidRDefault="00545919" w:rsidP="00545919">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3D64CAB1" w14:textId="77777777" w:rsidR="00545919" w:rsidRPr="004254A0" w:rsidRDefault="00545919" w:rsidP="00545919">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5EC0C237" w14:textId="77777777" w:rsidR="00545919" w:rsidRPr="004254A0" w:rsidRDefault="00545919" w:rsidP="00545919">
      <w:pPr>
        <w:rPr>
          <w:sz w:val="14"/>
        </w:rPr>
      </w:pPr>
      <w:r w:rsidRPr="004254A0">
        <w:rPr>
          <w:sz w:val="14"/>
        </w:rPr>
        <w:t>A little history</w:t>
      </w:r>
    </w:p>
    <w:p w14:paraId="23E7909F" w14:textId="77777777" w:rsidR="00545919" w:rsidRPr="004254A0" w:rsidRDefault="00545919" w:rsidP="00545919">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05A3F909" w14:textId="77777777" w:rsidR="00545919" w:rsidRPr="004254A0" w:rsidRDefault="00545919" w:rsidP="00545919">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7E957681" w14:textId="77777777" w:rsidR="00545919" w:rsidRPr="004254A0" w:rsidRDefault="00545919" w:rsidP="00545919">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46F02175" w14:textId="77777777" w:rsidR="00545919" w:rsidRPr="004254A0" w:rsidRDefault="00545919" w:rsidP="00545919">
      <w:pPr>
        <w:rPr>
          <w:sz w:val="14"/>
        </w:rPr>
      </w:pPr>
      <w:r w:rsidRPr="004254A0">
        <w:rPr>
          <w:sz w:val="14"/>
        </w:rPr>
        <w:t>A lack of coordination</w:t>
      </w:r>
    </w:p>
    <w:p w14:paraId="0540633E" w14:textId="77777777" w:rsidR="00545919" w:rsidRPr="004254A0" w:rsidRDefault="00545919" w:rsidP="00545919">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122BFDEB" w14:textId="77777777" w:rsidR="00545919" w:rsidRPr="004254A0" w:rsidRDefault="00545919" w:rsidP="00545919">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3CB8E348" w14:textId="77777777" w:rsidR="00545919" w:rsidRDefault="00545919" w:rsidP="00545919">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w:t>
      </w:r>
      <w:r w:rsidRPr="004254A0">
        <w:rPr>
          <w:u w:val="single"/>
        </w:rPr>
        <w:lastRenderedPageBreak/>
        <w:t>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1BF422DE" w14:textId="77777777" w:rsidR="00545919" w:rsidRDefault="00545919" w:rsidP="00545919">
      <w:pPr>
        <w:pStyle w:val="Heading4"/>
      </w:pPr>
      <w:r>
        <w:t xml:space="preserve">Triggers </w:t>
      </w:r>
      <w:r w:rsidRPr="00B70BA9">
        <w:rPr>
          <w:u w:val="single"/>
        </w:rPr>
        <w:t>space escalation</w:t>
      </w:r>
      <w:r>
        <w:t xml:space="preserve"> and nuclear war.</w:t>
      </w:r>
    </w:p>
    <w:p w14:paraId="7FEA4CBA" w14:textId="77777777" w:rsidR="00545919" w:rsidRPr="00B70BA9" w:rsidRDefault="00545919" w:rsidP="00545919">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4" w:history="1">
        <w:r w:rsidRPr="001A64CC">
          <w:rPr>
            <w:rStyle w:val="Hyperlink"/>
          </w:rPr>
          <w:t>https://www.theintlscholar.com/periodical/12/14/2020/analysis-commercialization-space-risk-international-law-military-space-race</w:t>
        </w:r>
      </w:hyperlink>
      <w:r>
        <w:t>] Justin</w:t>
      </w:r>
    </w:p>
    <w:p w14:paraId="5A8E709B" w14:textId="77777777" w:rsidR="00545919" w:rsidRPr="00B70BA9" w:rsidRDefault="00545919" w:rsidP="00545919">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2582E006" w14:textId="77777777" w:rsidR="00545919" w:rsidRPr="00B70BA9" w:rsidRDefault="00545919" w:rsidP="00545919">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28D9075E" w14:textId="77777777" w:rsidR="00545919" w:rsidRPr="00B70BA9" w:rsidRDefault="00545919" w:rsidP="00545919">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28FC7C0A" w14:textId="77777777" w:rsidR="00545919" w:rsidRDefault="00545919" w:rsidP="00545919">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792F4BC5" w14:textId="77777777" w:rsidR="00545919" w:rsidRPr="00DE79D4" w:rsidRDefault="00545919" w:rsidP="00545919">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267AB0FD" w14:textId="77777777" w:rsidR="00545919" w:rsidRPr="00DE79D4" w:rsidRDefault="00545919" w:rsidP="00545919">
      <w:proofErr w:type="spellStart"/>
      <w:r w:rsidRPr="00DE79D4">
        <w:t>Josy</w:t>
      </w:r>
      <w:proofErr w:type="spellEnd"/>
      <w:r w:rsidRPr="00DE79D4">
        <w:t xml:space="preserve">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4BE4AD74" w14:textId="77777777" w:rsidR="00545919" w:rsidRPr="00B272AA" w:rsidRDefault="00545919" w:rsidP="00545919">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1EDF294A" w14:textId="77777777" w:rsidR="00545919" w:rsidRPr="003F2E74" w:rsidRDefault="00545919" w:rsidP="00545919">
      <w:pPr>
        <w:pStyle w:val="Heading4"/>
        <w:rPr>
          <w:rStyle w:val="Style13ptBold"/>
          <w:b/>
          <w:bCs w:val="0"/>
        </w:rPr>
      </w:pPr>
      <w:r w:rsidRPr="003F2E74">
        <w:rPr>
          <w:rStyle w:val="Style13ptBold"/>
        </w:rPr>
        <w:t>Ozone collapse causes extinction.</w:t>
      </w:r>
    </w:p>
    <w:p w14:paraId="723FAFCE" w14:textId="77777777" w:rsidR="00545919" w:rsidRPr="00E14CC9" w:rsidRDefault="00545919" w:rsidP="00545919">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w:t>
      </w:r>
      <w:r w:rsidRPr="00B37F40">
        <w:lastRenderedPageBreak/>
        <w:t xml:space="preserve">27, 2020, </w:t>
      </w:r>
      <w:hyperlink w:history="1">
        <w:r w:rsidRPr="00B37F40">
          <w:rPr>
            <w:rStyle w:val="Hyperlink"/>
          </w:rPr>
          <w:t>https://www.sciencetimes.com/articles/25838/20200527/repeat-one-biggest-extinctions-caused-ozone-layer-erosion-359m-years.htm</w:t>
        </w:r>
      </w:hyperlink>
      <w:r>
        <w:t>] BD</w:t>
      </w:r>
    </w:p>
    <w:p w14:paraId="10486D52" w14:textId="77777777" w:rsidR="00545919" w:rsidRPr="00E07AE1" w:rsidRDefault="00545919" w:rsidP="00545919">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4596A374" w14:textId="77777777" w:rsidR="00545919" w:rsidRPr="00B844AE" w:rsidRDefault="00545919" w:rsidP="00545919">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3F09699D" w14:textId="77777777" w:rsidR="00545919" w:rsidRPr="00B844AE" w:rsidRDefault="00545919" w:rsidP="00545919">
      <w:pPr>
        <w:rPr>
          <w:sz w:val="14"/>
        </w:rPr>
      </w:pPr>
      <w:r w:rsidRPr="00B844AE">
        <w:rPr>
          <w:sz w:val="14"/>
        </w:rP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67258905" w14:textId="77777777" w:rsidR="00545919" w:rsidRPr="00B844AE" w:rsidRDefault="00545919" w:rsidP="00545919">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26066E9E" w14:textId="77777777" w:rsidR="00545919" w:rsidRPr="00E07AE1" w:rsidRDefault="00545919" w:rsidP="00545919">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5FCE6928" w14:textId="77777777" w:rsidR="00545919" w:rsidRPr="00B844AE" w:rsidRDefault="00545919" w:rsidP="00545919">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0CA5017F" w14:textId="77777777" w:rsidR="00545919" w:rsidRPr="00B844AE" w:rsidRDefault="00545919" w:rsidP="00545919">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31371012" w14:textId="77777777" w:rsidR="00545919" w:rsidRPr="00B844AE" w:rsidRDefault="00545919" w:rsidP="00545919">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28705F74" w14:textId="77777777" w:rsidR="00545919" w:rsidRPr="00B844AE" w:rsidRDefault="00545919" w:rsidP="00545919">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7A0AA19B" w14:textId="77777777" w:rsidR="00545919" w:rsidRPr="00E14CC9" w:rsidRDefault="00545919" w:rsidP="00545919">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collapse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04E6A78E" w14:textId="77777777" w:rsidR="00545919" w:rsidRPr="00E07AE1" w:rsidRDefault="00545919" w:rsidP="00545919">
      <w:pPr>
        <w:rPr>
          <w:rStyle w:val="Emphasis"/>
        </w:rPr>
      </w:pPr>
      <w:r w:rsidRPr="00E07AE1">
        <w:rPr>
          <w:rStyle w:val="Emphasis"/>
        </w:rPr>
        <w:t>From Climate Change to Climate Emergency</w:t>
      </w:r>
    </w:p>
    <w:p w14:paraId="1FB6A9F6" w14:textId="77777777" w:rsidR="00545919" w:rsidRPr="00E07AE1" w:rsidRDefault="00545919" w:rsidP="00545919">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3DA2FEC3" w14:textId="77777777" w:rsidR="00545919" w:rsidRPr="00B844AE" w:rsidRDefault="00545919" w:rsidP="00545919">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311441C1" w14:textId="77777777" w:rsidR="00545919" w:rsidRPr="004B3D48" w:rsidRDefault="00545919" w:rsidP="00545919">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712B4474" w14:textId="77777777" w:rsidR="00545919" w:rsidRPr="004B3D48" w:rsidRDefault="00545919" w:rsidP="00545919">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w:t>
      </w:r>
      <w:r w:rsidRPr="004B3D48">
        <w:lastRenderedPageBreak/>
        <w:t xml:space="preserve">School of International and Public Affairs at Columbia University (“Space Security for Europe”, </w:t>
      </w:r>
      <w:r w:rsidRPr="003955B8">
        <w:rPr>
          <w:i/>
        </w:rPr>
        <w:t>EU Institute for Security Studies</w:t>
      </w:r>
      <w:r w:rsidRPr="004B3D48">
        <w:t xml:space="preserve">, published July 2016, </w:t>
      </w:r>
      <w:hyperlink r:id="rId15" w:history="1">
        <w:r w:rsidRPr="004B3D48">
          <w:rPr>
            <w:rStyle w:val="Hyperlink"/>
          </w:rPr>
          <w:t>https://www.iss.europa.eu/content/space-security-europe</w:t>
        </w:r>
      </w:hyperlink>
      <w:r w:rsidRPr="004B3D48">
        <w:t>, accessed 7-10-2019) bm</w:t>
      </w:r>
    </w:p>
    <w:p w14:paraId="23EE10F3" w14:textId="77777777" w:rsidR="00545919" w:rsidRPr="00283EEC" w:rsidRDefault="00545919" w:rsidP="00545919">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proofErr w:type="gramStart"/>
      <w:r w:rsidRPr="00283EEC">
        <w:rPr>
          <w:rStyle w:val="StyleUnderline"/>
        </w:rPr>
        <w:t>systems</w:t>
      </w:r>
      <w:proofErr w:type="gramEnd"/>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7F0D0906" w14:textId="77777777" w:rsidR="00545919" w:rsidRPr="00966BE3" w:rsidRDefault="00545919" w:rsidP="00545919">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322027B6" w14:textId="77777777" w:rsidR="00545919" w:rsidRPr="00283EEC" w:rsidRDefault="00545919" w:rsidP="00545919">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w:t>
      </w:r>
      <w:proofErr w:type="gramStart"/>
      <w:r w:rsidRPr="00283EEC">
        <w:rPr>
          <w:sz w:val="8"/>
          <w:szCs w:val="8"/>
        </w:rPr>
        <w:t>positioning</w:t>
      </w:r>
      <w:proofErr w:type="gramEnd"/>
      <w:r w:rsidRPr="00283EEC">
        <w:rPr>
          <w:sz w:val="8"/>
          <w:szCs w:val="8"/>
        </w:rPr>
        <w:t xml:space="preserve">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16A046C3" w14:textId="77777777" w:rsidR="00545919" w:rsidRDefault="00545919" w:rsidP="00545919">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784FDA8C" w14:textId="77777777" w:rsidR="00545919" w:rsidRDefault="00545919" w:rsidP="00545919">
      <w:pPr>
        <w:pStyle w:val="Heading4"/>
      </w:pPr>
      <w:r>
        <w:t xml:space="preserve">Satellites </w:t>
      </w:r>
      <w:r w:rsidRPr="00C56E26">
        <w:rPr>
          <w:u w:val="single"/>
        </w:rPr>
        <w:t>revolutionize</w:t>
      </w:r>
      <w:r>
        <w:t xml:space="preserve"> acidification response.</w:t>
      </w:r>
    </w:p>
    <w:p w14:paraId="2A802F9C" w14:textId="77777777" w:rsidR="00545919" w:rsidRPr="00784AC4" w:rsidRDefault="00545919" w:rsidP="00545919">
      <w:r w:rsidRPr="00784AC4">
        <w:rPr>
          <w:rStyle w:val="Style13ptBold"/>
        </w:rPr>
        <w:t>Newton 20</w:t>
      </w:r>
      <w:r>
        <w:t xml:space="preserve"> – </w:t>
      </w:r>
      <w:r w:rsidRPr="00784AC4">
        <w:t xml:space="preserve">A freelance writer originally hailing from England, he moved to Berlin in 2012 and hasn’t looked back. Prior to this, he gained a </w:t>
      </w:r>
      <w:proofErr w:type="spellStart"/>
      <w:r w:rsidRPr="00784AC4">
        <w:t>MScEcon</w:t>
      </w:r>
      <w:proofErr w:type="spellEnd"/>
      <w:r w:rsidRPr="00784AC4">
        <w:t xml:space="preserve"> in Strategic Studies from </w:t>
      </w:r>
      <w:proofErr w:type="spellStart"/>
      <w:r w:rsidRPr="00784AC4">
        <w:t>Aberystywth</w:t>
      </w:r>
      <w:proofErr w:type="spellEnd"/>
      <w:r w:rsidRPr="00784AC4">
        <w:t xml:space="preserve">, </w:t>
      </w:r>
      <w:proofErr w:type="spellStart"/>
      <w:r w:rsidRPr="00784AC4">
        <w:t>specialising</w:t>
      </w:r>
      <w:proofErr w:type="spellEnd"/>
      <w:r w:rsidRPr="00784AC4">
        <w:t xml:space="preserve">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16" w:history="1">
        <w:r w:rsidRPr="001A64CC">
          <w:rPr>
            <w:rStyle w:val="Hyperlink"/>
          </w:rPr>
          <w:t>https://en.reset.org/satellite-technology-could-hold-key-measuring-oceans-increasing-acidification-08112020/</w:t>
        </w:r>
      </w:hyperlink>
      <w:r>
        <w:t>] Justin</w:t>
      </w:r>
    </w:p>
    <w:p w14:paraId="12AF4C2A" w14:textId="77777777" w:rsidR="00545919" w:rsidRPr="00784AC4" w:rsidRDefault="00545919" w:rsidP="00545919">
      <w:pPr>
        <w:rPr>
          <w:u w:val="single"/>
        </w:rPr>
      </w:pPr>
      <w:r w:rsidRPr="00B844AE">
        <w:rPr>
          <w:highlight w:val="green"/>
          <w:u w:val="single"/>
        </w:rPr>
        <w:t>Advanced sat</w:t>
      </w:r>
      <w:r w:rsidRPr="00784AC4">
        <w:rPr>
          <w:u w:val="single"/>
        </w:rPr>
        <w:t xml:space="preserve">ellite technology has the </w:t>
      </w:r>
      <w:r w:rsidRPr="00A02DAA">
        <w:rPr>
          <w:rStyle w:val="Emphasis"/>
        </w:rPr>
        <w:t>potential</w:t>
      </w:r>
      <w:r w:rsidRPr="00784AC4">
        <w:rPr>
          <w:u w:val="single"/>
        </w:rPr>
        <w:t xml:space="preserve"> to </w:t>
      </w:r>
      <w:proofErr w:type="spellStart"/>
      <w:r w:rsidRPr="00B844AE">
        <w:rPr>
          <w:rStyle w:val="Emphasis"/>
          <w:highlight w:val="green"/>
        </w:rPr>
        <w:t>revolutionise</w:t>
      </w:r>
      <w:proofErr w:type="spellEnd"/>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w:t>
      </w:r>
      <w:r w:rsidRPr="00784AC4">
        <w:rPr>
          <w:u w:val="single"/>
        </w:rPr>
        <w:lastRenderedPageBreak/>
        <w:t xml:space="preserve">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6A09AE96" w14:textId="77777777" w:rsidR="00545919" w:rsidRPr="00784AC4" w:rsidRDefault="00545919" w:rsidP="00545919">
      <w:pPr>
        <w:rPr>
          <w:u w:val="single"/>
        </w:rPr>
      </w:pPr>
      <w:r w:rsidRPr="00784AC4">
        <w:rPr>
          <w:sz w:val="14"/>
        </w:rPr>
        <w:t xml:space="preserve">And some satellites </w:t>
      </w:r>
      <w:proofErr w:type="gramStart"/>
      <w:r w:rsidRPr="00784AC4">
        <w:rPr>
          <w:sz w:val="14"/>
        </w:rPr>
        <w:t>are able to</w:t>
      </w:r>
      <w:proofErr w:type="gramEnd"/>
      <w:r w:rsidRPr="00784AC4">
        <w:rPr>
          <w:sz w:val="14"/>
        </w:rPr>
        <w:t xml:space="preserve"> go even further than that. Using </w:t>
      </w:r>
      <w:proofErr w:type="spellStart"/>
      <w:r w:rsidRPr="00784AC4">
        <w:rPr>
          <w:sz w:val="14"/>
        </w:rPr>
        <w:t>specialised</w:t>
      </w:r>
      <w:proofErr w:type="spellEnd"/>
      <w:r w:rsidRPr="00784AC4">
        <w:rPr>
          <w:sz w:val="14"/>
        </w:rPr>
        <w:t xml:space="preserve">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107BADB3" w14:textId="77777777" w:rsidR="00545919" w:rsidRPr="00784AC4" w:rsidRDefault="00545919" w:rsidP="00545919">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w:t>
      </w:r>
      <w:proofErr w:type="gramStart"/>
      <w:r w:rsidRPr="00784AC4">
        <w:rPr>
          <w:sz w:val="14"/>
        </w:rPr>
        <w:t>particular note</w:t>
      </w:r>
      <w:proofErr w:type="gramEnd"/>
      <w:r w:rsidRPr="00784AC4">
        <w:rPr>
          <w:sz w:val="14"/>
        </w:rPr>
        <w:t xml:space="preserve"> is the </w:t>
      </w:r>
      <w:proofErr w:type="spellStart"/>
      <w:r w:rsidRPr="00784AC4">
        <w:rPr>
          <w:sz w:val="14"/>
        </w:rPr>
        <w:t>Tropomi</w:t>
      </w:r>
      <w:proofErr w:type="spellEnd"/>
      <w:r w:rsidRPr="00784AC4">
        <w:rPr>
          <w:sz w:val="14"/>
        </w:rPr>
        <w:t xml:space="preserve"> (</w:t>
      </w:r>
      <w:proofErr w:type="spellStart"/>
      <w:r w:rsidRPr="00784AC4">
        <w:rPr>
          <w:sz w:val="14"/>
        </w:rPr>
        <w:t>TROPOspheric</w:t>
      </w:r>
      <w:proofErr w:type="spellEnd"/>
      <w:r w:rsidRPr="00784AC4">
        <w:rPr>
          <w:sz w:val="14"/>
        </w:rPr>
        <w:t xml:space="preserve">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xml:space="preserve">. By detecting fluctuations in these various </w:t>
      </w:r>
      <w:proofErr w:type="gramStart"/>
      <w:r w:rsidRPr="00784AC4">
        <w:rPr>
          <w:sz w:val="14"/>
        </w:rPr>
        <w:t>wave-lengths</w:t>
      </w:r>
      <w:proofErr w:type="gramEnd"/>
      <w:r w:rsidRPr="00784AC4">
        <w:rPr>
          <w:sz w:val="14"/>
        </w:rPr>
        <w:t xml:space="preserve">, the satellite can detect the presence of compounds such as </w:t>
      </w:r>
      <w:proofErr w:type="spellStart"/>
      <w:r w:rsidRPr="00784AC4">
        <w:rPr>
          <w:sz w:val="14"/>
        </w:rPr>
        <w:t>sulphur</w:t>
      </w:r>
      <w:proofErr w:type="spellEnd"/>
      <w:r w:rsidRPr="00784AC4">
        <w:rPr>
          <w:sz w:val="14"/>
        </w:rPr>
        <w:t xml:space="preserve"> dioxide and nitrogen dioxide.</w:t>
      </w:r>
    </w:p>
    <w:p w14:paraId="73C37382" w14:textId="77777777" w:rsidR="00545919" w:rsidRPr="00784AC4" w:rsidRDefault="00545919" w:rsidP="00545919">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2C332702" w14:textId="77777777" w:rsidR="00545919" w:rsidRPr="00784AC4" w:rsidRDefault="00545919" w:rsidP="00545919">
      <w:pPr>
        <w:rPr>
          <w:sz w:val="14"/>
        </w:rPr>
      </w:pPr>
      <w:r w:rsidRPr="00784AC4">
        <w:rPr>
          <w:sz w:val="14"/>
        </w:rPr>
        <w:t xml:space="preserve">Examining Our Oceans </w:t>
      </w:r>
      <w:proofErr w:type="gramStart"/>
      <w:r w:rsidRPr="00784AC4">
        <w:rPr>
          <w:sz w:val="14"/>
        </w:rPr>
        <w:t>From</w:t>
      </w:r>
      <w:proofErr w:type="gramEnd"/>
      <w:r w:rsidRPr="00784AC4">
        <w:rPr>
          <w:sz w:val="14"/>
        </w:rPr>
        <w:t xml:space="preserve"> Space</w:t>
      </w:r>
    </w:p>
    <w:p w14:paraId="416C370B" w14:textId="77777777" w:rsidR="00545919" w:rsidRPr="00784AC4" w:rsidRDefault="00545919" w:rsidP="00545919">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w:t>
      </w:r>
      <w:proofErr w:type="spellStart"/>
      <w:r w:rsidRPr="00784AC4">
        <w:rPr>
          <w:u w:val="single"/>
        </w:rPr>
        <w:t>programmes</w:t>
      </w:r>
      <w:proofErr w:type="spellEnd"/>
      <w:r w:rsidRPr="00784AC4">
        <w:rPr>
          <w:u w:val="single"/>
        </w:rPr>
        <w:t xml:space="preserve">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w:t>
      </w:r>
      <w:proofErr w:type="gramStart"/>
      <w:r w:rsidRPr="00784AC4">
        <w:rPr>
          <w:sz w:val="14"/>
        </w:rPr>
        <w:t>But,</w:t>
      </w:r>
      <w:proofErr w:type="gramEnd"/>
      <w:r w:rsidRPr="00784AC4">
        <w:rPr>
          <w:sz w:val="14"/>
        </w:rPr>
        <w:t xml:space="preserve"> this effect takes its toll. In recent years </w:t>
      </w:r>
      <w:r w:rsidRPr="00784AC4">
        <w:rPr>
          <w:u w:val="single"/>
        </w:rPr>
        <w:t>the ocean’s chemical balance has been shifting with seawater becoming less alkaline and more acidic.</w:t>
      </w:r>
    </w:p>
    <w:p w14:paraId="6F886720" w14:textId="77777777" w:rsidR="00545919" w:rsidRPr="00784AC4" w:rsidRDefault="00545919" w:rsidP="00545919">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w:t>
      </w:r>
      <w:proofErr w:type="gramStart"/>
      <w:r w:rsidRPr="00784AC4">
        <w:rPr>
          <w:sz w:val="14"/>
        </w:rPr>
        <w:t>ocean</w:t>
      </w:r>
      <w:proofErr w:type="gramEnd"/>
      <w:r w:rsidRPr="00784AC4">
        <w:rPr>
          <w:sz w:val="14"/>
        </w:rPr>
        <w:t xml:space="preserve"> food chains.</w:t>
      </w:r>
    </w:p>
    <w:p w14:paraId="5EE9376D" w14:textId="77777777" w:rsidR="00545919" w:rsidRPr="00784AC4" w:rsidRDefault="00545919" w:rsidP="00545919">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proofErr w:type="gramStart"/>
      <w:r w:rsidRPr="00B844AE">
        <w:rPr>
          <w:highlight w:val="green"/>
          <w:u w:val="single"/>
        </w:rPr>
        <w:t>looked into</w:t>
      </w:r>
      <w:proofErr w:type="gramEnd"/>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340033BB" w14:textId="77777777" w:rsidR="00545919" w:rsidRPr="00784AC4" w:rsidRDefault="00545919" w:rsidP="00545919">
      <w:pPr>
        <w:rPr>
          <w:sz w:val="14"/>
        </w:rPr>
      </w:pPr>
      <w:r w:rsidRPr="00784AC4">
        <w:rPr>
          <w:sz w:val="14"/>
        </w:rPr>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w:t>
      </w:r>
      <w:proofErr w:type="spellStart"/>
      <w:r w:rsidRPr="00784AC4">
        <w:rPr>
          <w:sz w:val="14"/>
        </w:rPr>
        <w:t>centimetres</w:t>
      </w:r>
      <w:proofErr w:type="spellEnd"/>
      <w:r w:rsidRPr="00784AC4">
        <w:rPr>
          <w:sz w:val="14"/>
        </w:rPr>
        <w:t xml:space="preserve">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06CD4C54" w14:textId="77777777" w:rsidR="00545919" w:rsidRPr="00784AC4" w:rsidRDefault="00545919" w:rsidP="00545919">
      <w:pPr>
        <w:rPr>
          <w:u w:val="single"/>
        </w:rPr>
      </w:pPr>
      <w:r w:rsidRPr="00784AC4">
        <w:rPr>
          <w:sz w:val="14"/>
        </w:rPr>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0CF5D942" w14:textId="77777777" w:rsidR="00545919" w:rsidRPr="00784AC4" w:rsidRDefault="00545919" w:rsidP="00545919">
      <w:pPr>
        <w:rPr>
          <w:sz w:val="14"/>
        </w:rPr>
      </w:pPr>
      <w:r w:rsidRPr="00784AC4">
        <w:rPr>
          <w:sz w:val="14"/>
        </w:rPr>
        <w:t>Are Satellites Up to the Task?</w:t>
      </w:r>
    </w:p>
    <w:p w14:paraId="4E9C68EE" w14:textId="77777777" w:rsidR="00545919" w:rsidRPr="00784AC4" w:rsidRDefault="00545919" w:rsidP="00545919">
      <w:pPr>
        <w:rPr>
          <w:sz w:val="14"/>
        </w:rPr>
      </w:pPr>
      <w:r w:rsidRPr="00784AC4">
        <w:rPr>
          <w:sz w:val="14"/>
        </w:rPr>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617255E4" w14:textId="77777777" w:rsidR="00545919" w:rsidRDefault="00545919" w:rsidP="00545919">
      <w:pPr>
        <w:pStyle w:val="Heading4"/>
      </w:pPr>
      <w:r>
        <w:t xml:space="preserve">Extinction – </w:t>
      </w:r>
      <w:r w:rsidRPr="00A02DAA">
        <w:rPr>
          <w:u w:val="single"/>
        </w:rPr>
        <w:t>empirics</w:t>
      </w:r>
      <w:r>
        <w:t>.</w:t>
      </w:r>
    </w:p>
    <w:p w14:paraId="7A55E716" w14:textId="77777777" w:rsidR="00545919" w:rsidRPr="00A02DAA" w:rsidRDefault="00545919" w:rsidP="00545919">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17"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w:t>
        </w:r>
        <w:r w:rsidRPr="001A64CC">
          <w:rPr>
            <w:rStyle w:val="Hyperlink"/>
          </w:rPr>
          <w:lastRenderedPageBreak/>
          <w:t>extinctions-fossils-reveal#:~:text=Ocean%20acidification%20can%20cause%20the,66m%20years%20ago%20has%20revealed.&amp;text=This%20spike%20demonstrated%20it%20was,chalky%20shells%20of%20many%20species</w:t>
        </w:r>
      </w:hyperlink>
      <w:r w:rsidRPr="00A02DAA">
        <w:t>.</w:t>
      </w:r>
      <w:r>
        <w:t>] Justin</w:t>
      </w:r>
    </w:p>
    <w:p w14:paraId="4C8F4056" w14:textId="77777777" w:rsidR="00545919" w:rsidRPr="00A02DAA" w:rsidRDefault="00545919" w:rsidP="00545919">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2EA3FB22" w14:textId="77777777" w:rsidR="00545919" w:rsidRPr="00A02DAA" w:rsidRDefault="00545919" w:rsidP="00545919">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w:t>
      </w:r>
      <w:proofErr w:type="gramStart"/>
      <w:r w:rsidRPr="00A02DAA">
        <w:rPr>
          <w:sz w:val="14"/>
        </w:rPr>
        <w:t>oil</w:t>
      </w:r>
      <w:proofErr w:type="gramEnd"/>
      <w:r w:rsidRPr="00A02DAA">
        <w:rPr>
          <w:sz w:val="14"/>
        </w:rPr>
        <w:t xml:space="preserve">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63E623A9" w14:textId="77777777" w:rsidR="00545919" w:rsidRPr="00A02DAA" w:rsidRDefault="00545919" w:rsidP="00545919">
      <w:pPr>
        <w:rPr>
          <w:sz w:val="14"/>
        </w:rPr>
      </w:pPr>
      <w:r w:rsidRPr="00A02DAA">
        <w:rPr>
          <w:sz w:val="14"/>
        </w:rPr>
        <w:t xml:space="preserve">The researchers </w:t>
      </w:r>
      <w:proofErr w:type="spellStart"/>
      <w:r w:rsidRPr="00A02DAA">
        <w:rPr>
          <w:sz w:val="14"/>
        </w:rPr>
        <w:t>analysed</w:t>
      </w:r>
      <w:proofErr w:type="spellEnd"/>
      <w:r w:rsidRPr="00A02DAA">
        <w:rPr>
          <w:sz w:val="14"/>
        </w:rPr>
        <w:t xml:space="preserve">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0EF30235" w14:textId="77777777" w:rsidR="00545919" w:rsidRPr="00A02DAA" w:rsidRDefault="00545919" w:rsidP="00545919">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1BA86FBE" w14:textId="77777777" w:rsidR="00545919" w:rsidRPr="00A02DAA" w:rsidRDefault="00545919" w:rsidP="00545919">
      <w:pPr>
        <w:rPr>
          <w:sz w:val="14"/>
        </w:rPr>
      </w:pPr>
      <w:r w:rsidRPr="00A02DAA">
        <w:rPr>
          <w:sz w:val="14"/>
        </w:rPr>
        <w:t xml:space="preserve">The oceans acidified because the meteorite impact </w:t>
      </w:r>
      <w:proofErr w:type="spellStart"/>
      <w:r w:rsidRPr="00A02DAA">
        <w:rPr>
          <w:sz w:val="14"/>
        </w:rPr>
        <w:t>vaporised</w:t>
      </w:r>
      <w:proofErr w:type="spellEnd"/>
      <w:r w:rsidRPr="00A02DAA">
        <w:rPr>
          <w:sz w:val="14"/>
        </w:rPr>
        <w:t xml:space="preserve"> rocks containing sulphates and carbonates, causing </w:t>
      </w:r>
      <w:proofErr w:type="spellStart"/>
      <w:r w:rsidRPr="00A02DAA">
        <w:rPr>
          <w:sz w:val="14"/>
        </w:rPr>
        <w:t>sulphuric</w:t>
      </w:r>
      <w:proofErr w:type="spellEnd"/>
      <w:r w:rsidRPr="00A02DAA">
        <w:rPr>
          <w:sz w:val="14"/>
        </w:rPr>
        <w:t xml:space="preserve"> acid and carbonic acid to rain down. The mass die-off of plants on land after the strike also increased CO2 in the atmosphere.</w:t>
      </w:r>
    </w:p>
    <w:p w14:paraId="27D38040" w14:textId="77777777" w:rsidR="00545919" w:rsidRPr="00A02DAA" w:rsidRDefault="00545919" w:rsidP="00545919">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xml:space="preserve">,” said Michael </w:t>
      </w:r>
      <w:proofErr w:type="spellStart"/>
      <w:r w:rsidRPr="00A02DAA">
        <w:rPr>
          <w:sz w:val="14"/>
        </w:rPr>
        <w:t>Henehan</w:t>
      </w:r>
      <w:proofErr w:type="spellEnd"/>
      <w:r w:rsidRPr="00A02DAA">
        <w:rPr>
          <w:sz w:val="14"/>
        </w:rPr>
        <w:t xml:space="preserve"> at the GFZ German research </w:t>
      </w:r>
      <w:proofErr w:type="spellStart"/>
      <w:r w:rsidRPr="00A02DAA">
        <w:rPr>
          <w:sz w:val="14"/>
        </w:rPr>
        <w:t>centre</w:t>
      </w:r>
      <w:proofErr w:type="spellEnd"/>
      <w:r w:rsidRPr="00A02DAA">
        <w:rPr>
          <w:sz w:val="14"/>
        </w:rPr>
        <w:t xml:space="preserve"> for geosciences in Potsdam, who led the study. “Before we had the idea, but we did not have the empirical proof.”</w:t>
      </w:r>
    </w:p>
    <w:p w14:paraId="77EBE1E0" w14:textId="77777777" w:rsidR="00545919" w:rsidRPr="00A02DAA" w:rsidRDefault="00545919" w:rsidP="00545919">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2F454B48" w14:textId="77777777" w:rsidR="00545919" w:rsidRPr="00A02DAA" w:rsidRDefault="00545919" w:rsidP="00545919">
      <w:pPr>
        <w:rPr>
          <w:sz w:val="14"/>
        </w:rPr>
      </w:pPr>
      <w:proofErr w:type="spellStart"/>
      <w:r w:rsidRPr="00A02DAA">
        <w:rPr>
          <w:sz w:val="14"/>
        </w:rPr>
        <w:t>Henehan</w:t>
      </w:r>
      <w:proofErr w:type="spellEnd"/>
      <w:r w:rsidRPr="00A02DAA">
        <w:rPr>
          <w:sz w:val="14"/>
        </w:rPr>
        <w:t xml:space="preserve">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1065DB35" w14:textId="77777777" w:rsidR="00545919" w:rsidRPr="00A02DAA" w:rsidRDefault="00545919" w:rsidP="00545919">
      <w:pPr>
        <w:rPr>
          <w:sz w:val="14"/>
        </w:rPr>
      </w:pPr>
      <w:proofErr w:type="spellStart"/>
      <w:r w:rsidRPr="00A02DAA">
        <w:rPr>
          <w:sz w:val="14"/>
        </w:rPr>
        <w:t>Henehan</w:t>
      </w:r>
      <w:proofErr w:type="spellEnd"/>
      <w:r w:rsidRPr="00A02DAA">
        <w:rPr>
          <w:sz w:val="14"/>
        </w:rPr>
        <w:t xml:space="preserve">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2E972FC3" w14:textId="77777777" w:rsidR="00545919" w:rsidRPr="00A02DAA" w:rsidRDefault="00545919" w:rsidP="00545919">
      <w:pPr>
        <w:rPr>
          <w:sz w:val="14"/>
        </w:rPr>
      </w:pPr>
      <w:r w:rsidRPr="00A02DAA">
        <w:rPr>
          <w:sz w:val="14"/>
        </w:rPr>
        <w:t xml:space="preserve">The research, published in the journal Proceedings of the National Academy of Sciences, </w:t>
      </w:r>
      <w:proofErr w:type="spellStart"/>
      <w:r w:rsidRPr="00A02DAA">
        <w:rPr>
          <w:sz w:val="14"/>
        </w:rPr>
        <w:t>analysed</w:t>
      </w:r>
      <w:proofErr w:type="spellEnd"/>
      <w:r w:rsidRPr="00A02DAA">
        <w:rPr>
          <w:sz w:val="14"/>
        </w:rPr>
        <w:t xml:space="preserve"> sediments that </w:t>
      </w:r>
      <w:proofErr w:type="spellStart"/>
      <w:r w:rsidRPr="00A02DAA">
        <w:rPr>
          <w:sz w:val="14"/>
        </w:rPr>
        <w:t>Henehan</w:t>
      </w:r>
      <w:proofErr w:type="spellEnd"/>
      <w:r w:rsidRPr="00A02DAA">
        <w:rPr>
          <w:sz w:val="14"/>
        </w:rPr>
        <w:t xml:space="preserve"> encountered by chance, during a conference field trip in the Netherlands. The sediments, which straddle the moment of the impact, lie in caves that were used by people hiding from the Nazis during the second world war. “It was so lucky,” said </w:t>
      </w:r>
      <w:proofErr w:type="spellStart"/>
      <w:r w:rsidRPr="00A02DAA">
        <w:rPr>
          <w:sz w:val="14"/>
        </w:rPr>
        <w:t>Henehan</w:t>
      </w:r>
      <w:proofErr w:type="spellEnd"/>
      <w:r w:rsidRPr="00A02DAA">
        <w:rPr>
          <w:sz w:val="14"/>
        </w:rPr>
        <w:t>.</w:t>
      </w:r>
    </w:p>
    <w:p w14:paraId="79100575" w14:textId="77777777" w:rsidR="00545919" w:rsidRPr="00A02DAA" w:rsidRDefault="00545919" w:rsidP="00545919">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76AE4D7D" w14:textId="77777777" w:rsidR="00545919" w:rsidRPr="00A02DAA" w:rsidRDefault="00545919" w:rsidP="00545919">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17DFBB82" w14:textId="77777777" w:rsidR="00545919" w:rsidRPr="00A02DAA" w:rsidRDefault="00545919" w:rsidP="00545919">
      <w:pPr>
        <w:rPr>
          <w:sz w:val="14"/>
        </w:rPr>
      </w:pPr>
      <w:r w:rsidRPr="00A02DAA">
        <w:rPr>
          <w:sz w:val="14"/>
        </w:rPr>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7D2930E1" w14:textId="77777777" w:rsidR="00545919" w:rsidRPr="00A02DAA" w:rsidRDefault="00545919" w:rsidP="00545919">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304532F5" w14:textId="77777777" w:rsidR="00545919" w:rsidRPr="00A02DAA" w:rsidRDefault="00545919" w:rsidP="00545919">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69C0A75C" w14:textId="77777777" w:rsidR="00545919" w:rsidRPr="00C62E98" w:rsidRDefault="00545919" w:rsidP="00545919">
      <w:pPr>
        <w:rPr>
          <w:sz w:val="14"/>
        </w:rPr>
      </w:pPr>
      <w:proofErr w:type="spellStart"/>
      <w:r w:rsidRPr="00A02DAA">
        <w:rPr>
          <w:sz w:val="14"/>
        </w:rPr>
        <w:t>Henehan</w:t>
      </w:r>
      <w:proofErr w:type="spellEnd"/>
      <w:r w:rsidRPr="00A02DAA">
        <w:rPr>
          <w:sz w:val="14"/>
        </w:rPr>
        <w:t xml:space="preserve">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6E200625" w14:textId="77777777" w:rsidR="00545919" w:rsidRDefault="00545919" w:rsidP="00545919">
      <w:pPr>
        <w:pStyle w:val="Heading4"/>
      </w:pPr>
      <w:r>
        <w:lastRenderedPageBreak/>
        <w:t xml:space="preserve">Debris triggers </w:t>
      </w:r>
      <w:r w:rsidRPr="006A63EE">
        <w:rPr>
          <w:u w:val="single"/>
        </w:rPr>
        <w:t>miscalculated war</w:t>
      </w:r>
      <w:r>
        <w:t>.</w:t>
      </w:r>
    </w:p>
    <w:p w14:paraId="5D98A2B7" w14:textId="77777777" w:rsidR="00545919" w:rsidRPr="00A70361" w:rsidRDefault="00545919" w:rsidP="00545919">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8" w:history="1">
        <w:r w:rsidRPr="00BE0E32">
          <w:rPr>
            <w:rStyle w:val="Hyperlink"/>
          </w:rPr>
          <w:t>https://www.19fortyfive.com/2022/01/does-a-space-war-mean-a-nuclear-war/</w:t>
        </w:r>
      </w:hyperlink>
      <w:r>
        <w:t>] Justin</w:t>
      </w:r>
    </w:p>
    <w:p w14:paraId="43A72843" w14:textId="77777777" w:rsidR="00545919" w:rsidRPr="00A70361" w:rsidRDefault="00545919" w:rsidP="00545919">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7EC06DC0" w14:textId="77777777" w:rsidR="00545919" w:rsidRPr="00A70361" w:rsidRDefault="00545919" w:rsidP="00545919">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373F4FAB" w14:textId="77777777" w:rsidR="00545919" w:rsidRPr="00A70361" w:rsidRDefault="00545919" w:rsidP="00545919">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12E022C6" w14:textId="77777777" w:rsidR="00545919" w:rsidRDefault="00545919" w:rsidP="00545919">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3BA2BCA1" w14:textId="77777777" w:rsidR="00545919" w:rsidRPr="00831EB4" w:rsidRDefault="00545919" w:rsidP="00545919">
      <w:pPr>
        <w:pStyle w:val="Heading4"/>
        <w:rPr>
          <w:rStyle w:val="Style13ptBold"/>
          <w:b/>
          <w:bCs w:val="0"/>
        </w:rPr>
      </w:pPr>
      <w:r w:rsidRPr="00283EEC">
        <w:rPr>
          <w:rStyle w:val="Style13ptBold"/>
          <w:bCs w:val="0"/>
        </w:rPr>
        <w:t>No checks</w:t>
      </w:r>
      <w:r w:rsidRPr="00831EB4">
        <w:rPr>
          <w:rStyle w:val="Style13ptBold"/>
          <w:bCs w:val="0"/>
        </w:rPr>
        <w:t xml:space="preserve"> on escalation.</w:t>
      </w:r>
    </w:p>
    <w:p w14:paraId="6D2B36E4" w14:textId="77777777" w:rsidR="00545919" w:rsidRPr="00581846" w:rsidRDefault="00545919" w:rsidP="00545919">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9" w:history="1">
        <w:r w:rsidRPr="008E3734">
          <w:rPr>
            <w:rStyle w:val="Hyperlink"/>
          </w:rPr>
          <w:t>https://nsiteam.com/social/wp-content/uploads/2018/08/SMA-White-Paper_Chinese-Persepectives-on-Space_-Aug-2018.pdf</w:t>
        </w:r>
      </w:hyperlink>
      <w:r>
        <w:t>, accessed 7-14</w:t>
      </w:r>
      <w:r w:rsidRPr="004B3D48">
        <w:t>-2019) bm</w:t>
      </w:r>
    </w:p>
    <w:p w14:paraId="2DE5B0D4" w14:textId="77777777" w:rsidR="00545919" w:rsidRPr="00B70BA9" w:rsidRDefault="00545919" w:rsidP="00545919">
      <w:pPr>
        <w:rPr>
          <w:b/>
          <w:iCs/>
          <w:u w:val="single"/>
        </w:rPr>
      </w:pPr>
      <w:r w:rsidRPr="00B70BA9">
        <w:rPr>
          <w:sz w:val="16"/>
        </w:rPr>
        <w:lastRenderedPageBreak/>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proofErr w:type="gramStart"/>
      <w:r w:rsidRPr="00283EEC">
        <w:rPr>
          <w:rStyle w:val="StyleUnderline"/>
        </w:rPr>
        <w:t>domains</w:t>
      </w:r>
      <w:r w:rsidRPr="00B70BA9">
        <w:rPr>
          <w:sz w:val="16"/>
        </w:rPr>
        <w:t xml:space="preserve">, </w:t>
      </w:r>
      <w:r w:rsidRPr="00B844AE">
        <w:rPr>
          <w:rStyle w:val="StyleUnderline"/>
          <w:highlight w:val="green"/>
        </w:rPr>
        <w:t>and</w:t>
      </w:r>
      <w:proofErr w:type="gramEnd"/>
      <w:r w:rsidRPr="00B844AE">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5FBD9359" w14:textId="77777777" w:rsidR="00545919" w:rsidRDefault="00545919" w:rsidP="00545919">
      <w:pPr>
        <w:pStyle w:val="Heading4"/>
      </w:pPr>
      <w:r>
        <w:t xml:space="preserve">No limited nuclear wars – </w:t>
      </w:r>
      <w:r w:rsidRPr="00784AC4">
        <w:rPr>
          <w:u w:val="single"/>
        </w:rPr>
        <w:t>extinction</w:t>
      </w:r>
      <w:r>
        <w:t xml:space="preserve">. </w:t>
      </w:r>
    </w:p>
    <w:p w14:paraId="06CAB17A" w14:textId="77777777" w:rsidR="00545919" w:rsidRPr="00F35F0D" w:rsidRDefault="00545919" w:rsidP="00545919">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0" w:history="1">
        <w:r w:rsidRPr="0024235A">
          <w:rPr>
            <w:rStyle w:val="Hyperlink"/>
          </w:rPr>
          <w:t>https://metro.co.uk/2019/05/18/we-will-all-end-up-killing-each-other-and-one-nuclear-blast-could-do-it-9370115/</w:t>
        </w:r>
      </w:hyperlink>
      <w:r w:rsidRPr="00F35F0D">
        <w:t>]</w:t>
      </w:r>
      <w:r>
        <w:t xml:space="preserve"> Recut Justin</w:t>
      </w:r>
    </w:p>
    <w:p w14:paraId="29073744" w14:textId="77777777" w:rsidR="00545919" w:rsidRPr="00177BE1" w:rsidRDefault="00545919" w:rsidP="00545919">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14DFEA0C" w14:textId="77777777" w:rsidR="00545919" w:rsidRPr="00177BE1" w:rsidRDefault="00545919" w:rsidP="00545919">
      <w:pPr>
        <w:rPr>
          <w:sz w:val="14"/>
        </w:rPr>
      </w:pPr>
      <w:r w:rsidRPr="00177BE1">
        <w:rPr>
          <w:sz w:val="14"/>
        </w:rPr>
        <w:t>Most (93%) have been built by Russia and in the US, 3,100 of them are ready to fire within hours.</w:t>
      </w:r>
    </w:p>
    <w:p w14:paraId="6D2286A1" w14:textId="77777777" w:rsidR="00545919" w:rsidRPr="00177BE1" w:rsidRDefault="00545919" w:rsidP="00545919">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6093B823" w14:textId="77777777" w:rsidR="00545919" w:rsidRPr="00177BE1" w:rsidRDefault="00545919" w:rsidP="00545919">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1E0BF50D" w14:textId="77777777" w:rsidR="00545919" w:rsidRPr="00177BE1" w:rsidRDefault="00545919" w:rsidP="00545919">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4BC4C17F" w14:textId="77777777" w:rsidR="00545919" w:rsidRPr="00177BE1" w:rsidRDefault="00545919" w:rsidP="00545919">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564013CE" w14:textId="77777777" w:rsidR="00545919" w:rsidRPr="00177BE1" w:rsidRDefault="00545919" w:rsidP="00545919">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7344AA89" w14:textId="77777777" w:rsidR="00545919" w:rsidRPr="00177BE1" w:rsidRDefault="00545919" w:rsidP="00545919">
      <w:pPr>
        <w:rPr>
          <w:sz w:val="14"/>
        </w:rPr>
      </w:pPr>
      <w:r w:rsidRPr="00177BE1">
        <w:rPr>
          <w:u w:val="single"/>
        </w:rPr>
        <w:lastRenderedPageBreak/>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2C4F4EC5" w14:textId="77777777" w:rsidR="00545919" w:rsidRPr="00177BE1" w:rsidRDefault="00545919" w:rsidP="00545919">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798D9EEC" w14:textId="77777777" w:rsidR="00545919" w:rsidRPr="00177BE1" w:rsidRDefault="00545919" w:rsidP="00545919">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4916CF40" w14:textId="77777777" w:rsidR="00545919" w:rsidRPr="00177BE1" w:rsidRDefault="00545919" w:rsidP="00545919">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0B19AC7C" w14:textId="77777777" w:rsidR="00545919" w:rsidRPr="00177BE1" w:rsidRDefault="00545919" w:rsidP="00545919">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72FAC98A" w14:textId="77777777" w:rsidR="00545919" w:rsidRPr="00177BE1" w:rsidRDefault="00545919" w:rsidP="00545919">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1A12B1B0" w14:textId="77777777" w:rsidR="00545919" w:rsidRPr="00177BE1" w:rsidRDefault="00545919" w:rsidP="00545919">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5A377ED5" w14:textId="77777777" w:rsidR="00545919" w:rsidRPr="00177BE1" w:rsidRDefault="00545919" w:rsidP="00545919">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1E099FAD" w14:textId="77777777" w:rsidR="00545919" w:rsidRPr="00177BE1" w:rsidRDefault="00545919" w:rsidP="00545919">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723F71B5" w14:textId="77777777" w:rsidR="00545919" w:rsidRPr="00177BE1" w:rsidRDefault="00545919" w:rsidP="00545919">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06FA1FFF" w14:textId="77777777" w:rsidR="00545919" w:rsidRDefault="00545919" w:rsidP="00545919"/>
    <w:p w14:paraId="44AA3B33" w14:textId="77777777" w:rsidR="00545919" w:rsidRDefault="00545919" w:rsidP="00545919">
      <w:pPr>
        <w:pStyle w:val="Heading3"/>
      </w:pPr>
      <w:r>
        <w:lastRenderedPageBreak/>
        <w:t>1AC – Method</w:t>
      </w:r>
    </w:p>
    <w:p w14:paraId="51ADEAE5" w14:textId="77777777" w:rsidR="00545919" w:rsidRDefault="00545919" w:rsidP="00545919">
      <w:pPr>
        <w:pStyle w:val="Heading4"/>
      </w:pPr>
      <w:r>
        <w:t xml:space="preserve">Focus on future extinction is </w:t>
      </w:r>
      <w:r w:rsidRPr="00C408B7">
        <w:rPr>
          <w:u w:val="single"/>
        </w:rPr>
        <w:t>good</w:t>
      </w:r>
      <w:r>
        <w:t xml:space="preserve"> and the </w:t>
      </w:r>
      <w:r w:rsidRPr="00C408B7">
        <w:rPr>
          <w:u w:val="single"/>
        </w:rPr>
        <w:t>alternative is depoliticizing</w:t>
      </w:r>
      <w:r>
        <w:t xml:space="preserve">---the </w:t>
      </w:r>
      <w:proofErr w:type="spellStart"/>
      <w:r>
        <w:t>aff’s</w:t>
      </w:r>
      <w:proofErr w:type="spellEnd"/>
      <w:r>
        <w:t xml:space="preserve"> representations inspire </w:t>
      </w:r>
      <w:r w:rsidRPr="00A117D3">
        <w:rPr>
          <w:u w:val="single"/>
        </w:rPr>
        <w:t>action</w:t>
      </w:r>
      <w:r>
        <w:t xml:space="preserve"> in the </w:t>
      </w:r>
      <w:r w:rsidRPr="00A117D3">
        <w:rPr>
          <w:u w:val="single"/>
        </w:rPr>
        <w:t>present</w:t>
      </w:r>
      <w:r w:rsidRPr="00BA46D6">
        <w:t>.</w:t>
      </w:r>
    </w:p>
    <w:p w14:paraId="18192517" w14:textId="77777777" w:rsidR="00545919" w:rsidRPr="00BA46D6" w:rsidRDefault="00545919" w:rsidP="00545919">
      <w:r w:rsidRPr="00DD6A63">
        <w:rPr>
          <w:b/>
          <w:bCs/>
          <w:sz w:val="26"/>
        </w:rPr>
        <w:t>Baum</w:t>
      </w:r>
      <w:r>
        <w:rPr>
          <w:b/>
          <w:bCs/>
          <w:sz w:val="26"/>
        </w:rPr>
        <w:t xml:space="preserve"> </w:t>
      </w:r>
      <w:r w:rsidRPr="00DD6A63">
        <w:rPr>
          <w:b/>
          <w:bCs/>
          <w:sz w:val="26"/>
        </w:rPr>
        <w:t>15</w:t>
      </w:r>
      <w:r>
        <w:rPr>
          <w:b/>
          <w:bCs/>
          <w:sz w:val="26"/>
        </w:rPr>
        <w:t xml:space="preserve"> </w:t>
      </w:r>
      <w:r>
        <w:t>–</w:t>
      </w:r>
      <w:r w:rsidRPr="00BA46D6">
        <w:t xml:space="preserve"> </w:t>
      </w:r>
      <w:r>
        <w:t>C</w:t>
      </w:r>
      <w:r w:rsidRPr="00BA46D6">
        <w:t>o-director of the Global Catastrophic Risk Institute with a PhD from Penn State in Geography (Seth D. Baum, September 2015, “The Far Future Argument for Confronting Catastrophic Threats to Humanity: Practical Significance and Alternatives,” published in Futures, vol. 72 pg. 86-96, http://sethbaum.com/ac/2015_FarFuture.pdf</w:t>
      </w:r>
      <w:r>
        <w:t>)</w:t>
      </w:r>
    </w:p>
    <w:p w14:paraId="17B0AB4A" w14:textId="77777777" w:rsidR="00545919" w:rsidRPr="00DD6A63" w:rsidRDefault="00545919" w:rsidP="00545919">
      <w:pPr>
        <w:rPr>
          <w:b/>
          <w:iCs/>
          <w:u w:val="single"/>
          <w:bdr w:val="single" w:sz="18" w:space="0" w:color="auto"/>
        </w:rPr>
      </w:pPr>
      <w:r w:rsidRPr="00BA46D6">
        <w:rPr>
          <w:sz w:val="16"/>
        </w:rPr>
        <w:t xml:space="preserve">There are at least two ways that the far future can inspire action: analytical and emotional. Both are consistent with the far future argument, but the argument is typically inspired by analytical considerations. The analytical inspiration is found in works analyzing how to maximize the good or achieve related objectives. Most of the scholarly works invoking the far future argument are of this sort.6 </w:t>
      </w:r>
      <w:r w:rsidRPr="00B844AE">
        <w:rPr>
          <w:rStyle w:val="Emphasis"/>
          <w:highlight w:val="green"/>
        </w:rPr>
        <w:t>Such ideas have the potential to resonate</w:t>
      </w:r>
      <w:r w:rsidRPr="00BA46D6">
        <w:rPr>
          <w:sz w:val="16"/>
        </w:rPr>
        <w:t xml:space="preserve"> not just with other scholars, but </w:t>
      </w:r>
      <w:r w:rsidRPr="00B844AE">
        <w:rPr>
          <w:rStyle w:val="Emphasis"/>
          <w:highlight w:val="green"/>
        </w:rPr>
        <w:t>with</w:t>
      </w:r>
      <w:r w:rsidRPr="00BA46D6">
        <w:rPr>
          <w:sz w:val="16"/>
        </w:rPr>
        <w:t xml:space="preserve"> people in other professions as well, </w:t>
      </w:r>
      <w:proofErr w:type="gramStart"/>
      <w:r w:rsidRPr="00BA46D6">
        <w:rPr>
          <w:sz w:val="16"/>
        </w:rPr>
        <w:t>and also</w:t>
      </w:r>
      <w:proofErr w:type="gramEnd"/>
      <w:r w:rsidRPr="00BA46D6">
        <w:rPr>
          <w:sz w:val="16"/>
        </w:rPr>
        <w:t xml:space="preserve"> </w:t>
      </w:r>
      <w:r w:rsidRPr="00B844AE">
        <w:rPr>
          <w:rStyle w:val="Emphasis"/>
          <w:highlight w:val="green"/>
        </w:rPr>
        <w:t>the lay public</w:t>
      </w:r>
      <w:r w:rsidRPr="00BA46D6">
        <w:rPr>
          <w:rStyle w:val="Emphasis"/>
        </w:rPr>
        <w:t>.</w:t>
      </w:r>
      <w:r w:rsidRPr="00BA46D6">
        <w:rPr>
          <w:sz w:val="16"/>
        </w:rPr>
        <w:t xml:space="preserve"> </w:t>
      </w:r>
      <w:proofErr w:type="gramStart"/>
      <w:r w:rsidRPr="00BA46D6">
        <w:rPr>
          <w:sz w:val="16"/>
        </w:rPr>
        <w:t>Thus</w:t>
      </w:r>
      <w:proofErr w:type="gramEnd"/>
      <w:r w:rsidRPr="00BA46D6">
        <w:rPr>
          <w:sz w:val="16"/>
        </w:rPr>
        <w:t xml:space="preserve"> </w:t>
      </w:r>
      <w:r w:rsidRPr="00A117D3">
        <w:rPr>
          <w:bCs/>
          <w:u w:val="single"/>
        </w:rPr>
        <w:t>there can</w:t>
      </w:r>
      <w:r w:rsidRPr="00BA46D6">
        <w:rPr>
          <w:sz w:val="16"/>
        </w:rPr>
        <w:t xml:space="preserve"> be some </w:t>
      </w:r>
      <w:r w:rsidRPr="00A117D3">
        <w:rPr>
          <w:bCs/>
          <w:u w:val="single"/>
        </w:rPr>
        <w:t>value to disseminating analysis about the importance of the far future</w:t>
      </w:r>
      <w:r w:rsidRPr="00BA46D6">
        <w:rPr>
          <w:sz w:val="16"/>
        </w:rPr>
        <w:t xml:space="preserve"> and its relation to GCR. </w:t>
      </w:r>
      <w:r w:rsidRPr="00A117D3">
        <w:rPr>
          <w:bCs/>
          <w:u w:val="single"/>
        </w:rPr>
        <w:t xml:space="preserve">Analytical inspiration can also come from analyzing specific actions in terms of their </w:t>
      </w:r>
      <w:proofErr w:type="spellStart"/>
      <w:r w:rsidRPr="00B844AE">
        <w:rPr>
          <w:rStyle w:val="Emphasis"/>
          <w:highlight w:val="green"/>
        </w:rPr>
        <w:t>farfuture</w:t>
      </w:r>
      <w:proofErr w:type="spellEnd"/>
      <w:r w:rsidRPr="00A117D3">
        <w:rPr>
          <w:bCs/>
          <w:u w:val="single"/>
        </w:rPr>
        <w:t xml:space="preserve"> </w:t>
      </w:r>
      <w:r w:rsidRPr="00626C33">
        <w:rPr>
          <w:bCs/>
          <w:u w:val="single"/>
        </w:rPr>
        <w:t>importance.</w:t>
      </w:r>
      <w:r w:rsidRPr="00BA46D6">
        <w:rPr>
          <w:rStyle w:val="Emphasis"/>
        </w:rPr>
        <w:t xml:space="preserve"> </w:t>
      </w:r>
      <w:r w:rsidRPr="00626C33">
        <w:rPr>
          <w:bCs/>
          <w:u w:val="single"/>
        </w:rPr>
        <w:t>Such</w:t>
      </w:r>
      <w:r w:rsidRPr="00BA46D6">
        <w:rPr>
          <w:rStyle w:val="Emphasis"/>
        </w:rPr>
        <w:t xml:space="preserve"> analysis can help promote these actions</w:t>
      </w:r>
      <w:r w:rsidRPr="00BA46D6">
        <w:rPr>
          <w:sz w:val="16"/>
        </w:rPr>
        <w:t xml:space="preserve">, even if the actions could be justified without reference to the far future. However, the analysis should be careful to connect with actual decision makers, and not just evaluate hypothetically optimal actions that no one ever takes. For example, there has been now multiple decades of research analyzing what the optimal carbon tax should be (for an early work, see Nordhaus 1992), yet throughout this period, for most of the world, the actual carbon tax has been zero. Analytical inspiration has its limits. Research effort may be more productively spent on what policies and other actions people are </w:t>
      </w:r>
      <w:proofErr w:type="gramStart"/>
      <w:r w:rsidRPr="00BA46D6">
        <w:rPr>
          <w:sz w:val="16"/>
        </w:rPr>
        <w:t>actually willing</w:t>
      </w:r>
      <w:proofErr w:type="gramEnd"/>
      <w:r w:rsidRPr="00BA46D6">
        <w:rPr>
          <w:sz w:val="16"/>
        </w:rPr>
        <w:t xml:space="preserve"> to implement. The other far future inspiration is emotional.</w:t>
      </w:r>
      <w:r w:rsidRPr="00626C33">
        <w:rPr>
          <w:bCs/>
          <w:u w:val="single"/>
        </w:rPr>
        <w:t xml:space="preserve"> The destruction of human civilization can itself be a wrenching emotional idea. </w:t>
      </w:r>
      <w:r w:rsidRPr="00BA46D6">
        <w:rPr>
          <w:sz w:val="16"/>
        </w:rPr>
        <w:t xml:space="preserve">In The Fate of the Earth, Jonathan Schell writes “The thought of cutting off life’s flow, of amputating this future, is so shocking, so alien to nature, and so contradictory to life’s impulse that we can scarcely entertain it before turning away in revulsion and disbelief” (Schell 1982/2000, p.154). In addition, there is a certain beauty to the idea of helping shape the entire arch of the narrative of humanity, or even the universe itself. </w:t>
      </w:r>
      <w:r w:rsidRPr="00B844AE">
        <w:rPr>
          <w:bCs/>
          <w:highlight w:val="green"/>
          <w:u w:val="single"/>
        </w:rPr>
        <w:t>People</w:t>
      </w:r>
      <w:r w:rsidRPr="00DD6A63">
        <w:rPr>
          <w:bCs/>
          <w:u w:val="single"/>
        </w:rPr>
        <w:t xml:space="preserve"> often </w:t>
      </w:r>
      <w:r w:rsidRPr="00B844AE">
        <w:rPr>
          <w:bCs/>
          <w:highlight w:val="green"/>
          <w:u w:val="single"/>
        </w:rPr>
        <w:t>find</w:t>
      </w:r>
      <w:r w:rsidRPr="00BA46D6">
        <w:rPr>
          <w:sz w:val="16"/>
        </w:rPr>
        <w:t xml:space="preserve"> a sense of purpose and </w:t>
      </w:r>
      <w:r w:rsidRPr="00B844AE">
        <w:rPr>
          <w:rStyle w:val="Emphasis"/>
          <w:highlight w:val="green"/>
        </w:rPr>
        <w:t>meaning</w:t>
      </w:r>
      <w:r w:rsidRPr="00B844AE">
        <w:rPr>
          <w:bCs/>
          <w:highlight w:val="green"/>
          <w:u w:val="single"/>
        </w:rPr>
        <w:t xml:space="preserve"> in contributing to something bigger than themselves</w:t>
      </w:r>
      <w:r w:rsidRPr="00BA46D6">
        <w:rPr>
          <w:sz w:val="16"/>
        </w:rPr>
        <w:t xml:space="preserve">— and it does not get any bigger than this. Carl Sagan’s (1994) Pale Blue Dot and James Martin’s (2007) The Meaning of the 21st Century both capture this well, painting vivid pictures of the special place of humanity in the universe and the special opportunities people today </w:t>
      </w:r>
      <w:proofErr w:type="gramStart"/>
      <w:r w:rsidRPr="00BA46D6">
        <w:rPr>
          <w:sz w:val="16"/>
        </w:rPr>
        <w:t>have to</w:t>
      </w:r>
      <w:proofErr w:type="gramEnd"/>
      <w:r w:rsidRPr="00BA46D6">
        <w:rPr>
          <w:sz w:val="16"/>
        </w:rPr>
        <w:t xml:space="preserve"> make a difference of potentially cosmic significance. This perspective says that humanity faces great challenges. It says that if these challenges are successfully met, then humanity can go on to some amazing achievements</w:t>
      </w:r>
      <w:r w:rsidRPr="00B844AE">
        <w:rPr>
          <w:bCs/>
          <w:highlight w:val="green"/>
          <w:u w:val="single"/>
        </w:rPr>
        <w:t xml:space="preserve">. It is a worthy perspective </w:t>
      </w:r>
      <w:r w:rsidRPr="00A117D3">
        <w:rPr>
          <w:bCs/>
          <w:u w:val="single"/>
        </w:rPr>
        <w:t xml:space="preserve">for integrating the far future into our </w:t>
      </w:r>
      <w:r w:rsidRPr="00626C33">
        <w:rPr>
          <w:bCs/>
          <w:u w:val="single"/>
        </w:rPr>
        <w:t xml:space="preserve">lives, not just for our day-to-day actions but also for how we understand ourselves as human beings </w:t>
      </w:r>
      <w:r w:rsidRPr="00BA46D6">
        <w:rPr>
          <w:sz w:val="16"/>
        </w:rPr>
        <w:t xml:space="preserve">alive today. </w:t>
      </w:r>
      <w:r w:rsidRPr="00B844AE">
        <w:rPr>
          <w:rStyle w:val="Emphasis"/>
          <w:highlight w:val="green"/>
        </w:rPr>
        <w:t>This</w:t>
      </w:r>
      <w:r w:rsidRPr="00BA46D6">
        <w:rPr>
          <w:sz w:val="16"/>
        </w:rPr>
        <w:t xml:space="preserve"> may be worth </w:t>
      </w:r>
      <w:proofErr w:type="gramStart"/>
      <w:r w:rsidRPr="00BA46D6">
        <w:rPr>
          <w:sz w:val="16"/>
        </w:rPr>
        <w:t>something in its own right, but</w:t>
      </w:r>
      <w:proofErr w:type="gramEnd"/>
      <w:r w:rsidRPr="00BA46D6">
        <w:rPr>
          <w:sz w:val="16"/>
        </w:rPr>
        <w:t xml:space="preserve"> it </w:t>
      </w:r>
      <w:r w:rsidRPr="00B844AE">
        <w:rPr>
          <w:rStyle w:val="Emphasis"/>
          <w:highlight w:val="green"/>
        </w:rPr>
        <w:t>can</w:t>
      </w:r>
      <w:r w:rsidRPr="00BA46D6">
        <w:rPr>
          <w:sz w:val="16"/>
        </w:rPr>
        <w:t xml:space="preserve"> also </w:t>
      </w:r>
      <w:r w:rsidRPr="00B844AE">
        <w:rPr>
          <w:rStyle w:val="Emphasis"/>
          <w:highlight w:val="green"/>
        </w:rPr>
        <w:t>have a practical value in motivating</w:t>
      </w:r>
      <w:r w:rsidRPr="00BA46D6">
        <w:rPr>
          <w:sz w:val="16"/>
        </w:rPr>
        <w:t xml:space="preserve"> additional </w:t>
      </w:r>
      <w:r w:rsidRPr="00B844AE">
        <w:rPr>
          <w:rStyle w:val="Emphasis"/>
          <w:highlight w:val="green"/>
        </w:rPr>
        <w:t>actions to confront catastrophic threats to humanity</w:t>
      </w:r>
      <w:r w:rsidRPr="00BA46D6">
        <w:rPr>
          <w:rStyle w:val="Emphasis"/>
        </w:rPr>
        <w:t xml:space="preserve">. </w:t>
      </w:r>
      <w:r w:rsidRPr="00BA46D6">
        <w:rPr>
          <w:sz w:val="16"/>
        </w:rPr>
        <w:t>7. Conclusion The far future argument is sound.</w:t>
      </w:r>
      <w:r w:rsidRPr="00A117D3">
        <w:rPr>
          <w:bCs/>
          <w:u w:val="single"/>
        </w:rPr>
        <w:t xml:space="preserve"> </w:t>
      </w:r>
      <w:r w:rsidRPr="00B844AE">
        <w:rPr>
          <w:rStyle w:val="Emphasis"/>
          <w:highlight w:val="green"/>
        </w:rPr>
        <w:t xml:space="preserve">The goal </w:t>
      </w:r>
      <w:r w:rsidRPr="00B844AE">
        <w:rPr>
          <w:rStyle w:val="StyleUnderline"/>
          <w:highlight w:val="green"/>
        </w:rPr>
        <w:t xml:space="preserve">of helping the far future </w:t>
      </w:r>
      <w:r w:rsidRPr="00B844AE">
        <w:rPr>
          <w:rStyle w:val="Emphasis"/>
          <w:highlight w:val="green"/>
        </w:rPr>
        <w:t>is a very worthy one</w:t>
      </w:r>
      <w:r w:rsidRPr="00A117D3">
        <w:rPr>
          <w:bCs/>
          <w:u w:val="single"/>
        </w:rPr>
        <w:t xml:space="preserve">, </w:t>
      </w:r>
      <w:r w:rsidRPr="00BA46D6">
        <w:rPr>
          <w:sz w:val="16"/>
        </w:rPr>
        <w:t>and helping the far future often means helping reduce the risk of those global catastrophes that could diminish the far-future success of human civilization</w:t>
      </w:r>
      <w:r w:rsidRPr="00BA46D6">
        <w:rPr>
          <w:sz w:val="16"/>
          <w:szCs w:val="12"/>
        </w:rPr>
        <w:t xml:space="preserve">. However, in practical terms, reducing this risk will not always require attention to its far-future significance. This is important because many people are not motivated to help the far future, but they could nonetheless be motivated to take actions that reduce GCR and in turn help the far future. They may do this because the actions reduce the risk of near-future GCRs, or because the actions have co-benefits unrelated to GCRs and can be mainstreamed into established activities. This paper surveys GCRs and GCR-reducing actions in terms of how much these actions require support for the far future argument for confronting catastrophic threats to humanity. The analysis suggests that a large portion of total GCR, probably a large majority, can be reduced without reference to the far future and with reference to what people already care about, be it the near </w:t>
      </w:r>
      <w:r w:rsidRPr="00BA46D6">
        <w:rPr>
          <w:sz w:val="16"/>
        </w:rPr>
        <w:t xml:space="preserve">future or even more parochial concerns. These actions will often be the best to promote, achieving the largest GCR reduction relative to effort spent. On the other hand, some significant GCR reducing actions (especially those requiring large sacrifice) can only be justified with reference to their </w:t>
      </w:r>
      <w:r w:rsidRPr="00B844AE">
        <w:rPr>
          <w:rStyle w:val="Emphasis"/>
          <w:highlight w:val="green"/>
        </w:rPr>
        <w:t>far-future benefits</w:t>
      </w:r>
      <w:r w:rsidRPr="00BA46D6">
        <w:rPr>
          <w:rStyle w:val="Emphasis"/>
        </w:rPr>
        <w:t xml:space="preserve">. For these </w:t>
      </w:r>
      <w:proofErr w:type="gramStart"/>
      <w:r w:rsidRPr="00BA46D6">
        <w:rPr>
          <w:rStyle w:val="Emphasis"/>
        </w:rPr>
        <w:t>actions</w:t>
      </w:r>
      <w:r w:rsidRPr="00BA46D6">
        <w:rPr>
          <w:sz w:val="16"/>
        </w:rPr>
        <w:t xml:space="preserve"> in particular, </w:t>
      </w:r>
      <w:r w:rsidRPr="00B844AE">
        <w:rPr>
          <w:rStyle w:val="Emphasis"/>
          <w:highlight w:val="green"/>
        </w:rPr>
        <w:t>it</w:t>
      </w:r>
      <w:proofErr w:type="gramEnd"/>
      <w:r w:rsidRPr="00B844AE">
        <w:rPr>
          <w:rStyle w:val="Emphasis"/>
          <w:highlight w:val="green"/>
        </w:rPr>
        <w:t xml:space="preserve"> is important to emphasize how the far future can inspire action.</w:t>
      </w:r>
    </w:p>
    <w:p w14:paraId="6949CD7A" w14:textId="25FC3170" w:rsidR="00E42E4C" w:rsidRDefault="00E42E4C" w:rsidP="00F601E6"/>
    <w:p w14:paraId="57015D9E" w14:textId="7E2E2008" w:rsidR="00545919" w:rsidRDefault="00545919" w:rsidP="00545919">
      <w:pPr>
        <w:pStyle w:val="Heading2"/>
      </w:pPr>
      <w:r>
        <w:lastRenderedPageBreak/>
        <w:t>Framework</w:t>
      </w:r>
    </w:p>
    <w:p w14:paraId="194EFC11" w14:textId="77777777" w:rsidR="00545919" w:rsidRPr="007B328F" w:rsidRDefault="00545919" w:rsidP="00545919">
      <w:pPr>
        <w:pStyle w:val="Heading4"/>
        <w:rPr>
          <w:rFonts w:cs="Calibri"/>
          <w:color w:val="000000" w:themeColor="text1"/>
        </w:rPr>
      </w:pPr>
      <w:r w:rsidRPr="007B328F">
        <w:rPr>
          <w:rFonts w:cs="Calibri"/>
          <w:color w:val="000000" w:themeColor="text1"/>
        </w:rPr>
        <w:t>The standard is maximizing expected well-being. Prefer it:</w:t>
      </w:r>
    </w:p>
    <w:p w14:paraId="0628C835" w14:textId="77777777" w:rsidR="00545919" w:rsidRPr="007B328F" w:rsidRDefault="00545919" w:rsidP="00545919">
      <w:pPr>
        <w:pStyle w:val="Heading4"/>
        <w:rPr>
          <w:rFonts w:cs="Calibri"/>
          <w:color w:val="000000" w:themeColor="text1"/>
        </w:rPr>
      </w:pPr>
      <w:r w:rsidRPr="007B328F">
        <w:rPr>
          <w:rFonts w:cs="Calibri"/>
          <w:color w:val="000000" w:themeColor="text1"/>
        </w:rPr>
        <w:t xml:space="preserve">[1] Actor specificity: util is the best for governments, which is the actor in the </w:t>
      </w:r>
      <w:proofErr w:type="spellStart"/>
      <w:r w:rsidRPr="007B328F">
        <w:rPr>
          <w:rFonts w:cs="Calibri"/>
          <w:color w:val="000000" w:themeColor="text1"/>
        </w:rPr>
        <w:t>rez</w:t>
      </w:r>
      <w:proofErr w:type="spellEnd"/>
      <w:r w:rsidRPr="007B328F">
        <w:rPr>
          <w:rFonts w:cs="Calibri"/>
          <w:color w:val="000000" w:themeColor="text1"/>
        </w:rPr>
        <w:t xml:space="preserve"> – multiple warrants: </w:t>
      </w:r>
    </w:p>
    <w:p w14:paraId="65955D49" w14:textId="77777777" w:rsidR="00545919" w:rsidRPr="007B328F" w:rsidRDefault="00545919" w:rsidP="00545919">
      <w:pPr>
        <w:pStyle w:val="Heading4"/>
        <w:ind w:left="720"/>
        <w:rPr>
          <w:rFonts w:cs="Calibri"/>
          <w:color w:val="000000" w:themeColor="text1"/>
        </w:rPr>
      </w:pPr>
      <w:r w:rsidRPr="007B328F">
        <w:rPr>
          <w:rFonts w:cs="Calibri"/>
          <w:color w:val="000000" w:themeColor="text1"/>
        </w:rPr>
        <w:t xml:space="preserve">[a] Governments must aggregate since every policy </w:t>
      </w:r>
      <w:proofErr w:type="gramStart"/>
      <w:r w:rsidRPr="007B328F">
        <w:rPr>
          <w:rFonts w:cs="Calibri"/>
          <w:color w:val="000000" w:themeColor="text1"/>
        </w:rPr>
        <w:t>benefits</w:t>
      </w:r>
      <w:proofErr w:type="gramEnd"/>
      <w:r w:rsidRPr="007B328F">
        <w:rPr>
          <w:rFonts w:cs="Calibri"/>
          <w:color w:val="000000" w:themeColor="text1"/>
        </w:rPr>
        <w:t xml:space="preserve"> some and harms others, which also means side constraints freeze action. </w:t>
      </w:r>
    </w:p>
    <w:p w14:paraId="2E28B707" w14:textId="77777777" w:rsidR="00545919" w:rsidRPr="007B328F" w:rsidRDefault="00545919" w:rsidP="00545919">
      <w:pPr>
        <w:pStyle w:val="Heading4"/>
        <w:ind w:left="720"/>
        <w:rPr>
          <w:rFonts w:cs="Calibri"/>
          <w:color w:val="000000" w:themeColor="text1"/>
        </w:rPr>
      </w:pPr>
      <w:r w:rsidRPr="007B328F">
        <w:rPr>
          <w:rFonts w:cs="Calibri"/>
          <w:color w:val="000000" w:themeColor="text1"/>
        </w:rPr>
        <w:t xml:space="preserve">[b] States lack wills or intentions since policies are collective actions. </w:t>
      </w:r>
    </w:p>
    <w:p w14:paraId="56D11CFD" w14:textId="77777777" w:rsidR="00545919" w:rsidRPr="007B328F" w:rsidRDefault="00545919" w:rsidP="00545919">
      <w:pPr>
        <w:pStyle w:val="Heading4"/>
        <w:rPr>
          <w:rFonts w:cs="Calibri"/>
          <w:color w:val="000000" w:themeColor="text1"/>
        </w:rPr>
      </w:pPr>
      <w:r w:rsidRPr="007B328F">
        <w:rPr>
          <w:rFonts w:cs="Calibri"/>
          <w:color w:val="000000" w:themeColor="text1"/>
        </w:rPr>
        <w:t xml:space="preserve">[2] Ethical frameworks must be theoretically legitimate. Any standard is an interpretation of the words of the resolution-thus framework is functionally a topicality argument about how to define the terms of the resolution. My framework interprets ought as </w:t>
      </w:r>
      <w:proofErr w:type="gramStart"/>
      <w:r w:rsidRPr="007B328F">
        <w:rPr>
          <w:rFonts w:cs="Calibri"/>
          <w:color w:val="000000" w:themeColor="text1"/>
        </w:rPr>
        <w:t>maximizing</w:t>
      </w:r>
      <w:proofErr w:type="gramEnd"/>
      <w:r w:rsidRPr="007B328F">
        <w:rPr>
          <w:rFonts w:cs="Calibri"/>
          <w:color w:val="000000" w:themeColor="text1"/>
        </w:rPr>
        <w:t xml:space="preserve"> happiness. Prefer this definition:</w:t>
      </w:r>
    </w:p>
    <w:p w14:paraId="2F51F452" w14:textId="77777777" w:rsidR="00545919" w:rsidRPr="007B328F" w:rsidRDefault="00545919" w:rsidP="00545919">
      <w:pPr>
        <w:pStyle w:val="Heading4"/>
        <w:ind w:left="720"/>
        <w:rPr>
          <w:rFonts w:cs="Calibri"/>
          <w:color w:val="000000" w:themeColor="text1"/>
        </w:rPr>
      </w:pPr>
      <w:r w:rsidRPr="007B328F">
        <w:rPr>
          <w:rFonts w:cs="Calibri"/>
          <w:color w:val="000000" w:themeColor="text1"/>
        </w:rPr>
        <w:t xml:space="preserve">[A] Ground: Both debaters are guaranteed access to ground to engage under util – </w:t>
      </w:r>
      <w:proofErr w:type="spellStart"/>
      <w:proofErr w:type="gramStart"/>
      <w:r w:rsidRPr="007B328F">
        <w:rPr>
          <w:rFonts w:cs="Calibri"/>
          <w:color w:val="000000" w:themeColor="text1"/>
        </w:rPr>
        <w:t>ie</w:t>
      </w:r>
      <w:proofErr w:type="spellEnd"/>
      <w:proofErr w:type="gramEnd"/>
      <w:r w:rsidRPr="007B328F">
        <w:rPr>
          <w:rFonts w:cs="Calibri"/>
          <w:color w:val="000000" w:themeColor="text1"/>
        </w:rPr>
        <w:t xml:space="preserve"> </w:t>
      </w:r>
      <w:proofErr w:type="spellStart"/>
      <w:r w:rsidRPr="007B328F">
        <w:rPr>
          <w:rFonts w:cs="Calibri"/>
          <w:color w:val="000000" w:themeColor="text1"/>
        </w:rPr>
        <w:t>Aff</w:t>
      </w:r>
      <w:proofErr w:type="spellEnd"/>
      <w:r w:rsidRPr="007B328F">
        <w:rPr>
          <w:rFonts w:cs="Calibri"/>
          <w:color w:val="000000" w:themeColor="text1"/>
        </w:rPr>
        <w:t xml:space="preserve"> gets plans and advantages, while Neg gets </w:t>
      </w:r>
      <w:proofErr w:type="spellStart"/>
      <w:r w:rsidRPr="007B328F">
        <w:rPr>
          <w:rFonts w:cs="Calibri"/>
          <w:color w:val="000000" w:themeColor="text1"/>
        </w:rPr>
        <w:t>disads</w:t>
      </w:r>
      <w:proofErr w:type="spellEnd"/>
      <w:r w:rsidRPr="007B328F">
        <w:rPr>
          <w:rFonts w:cs="Calibri"/>
          <w:color w:val="000000" w:themeColor="text1"/>
        </w:rPr>
        <w:t xml:space="preserve"> and counterplans. Additionally, anything can function as a util impact </w:t>
      </w:r>
      <w:proofErr w:type="gramStart"/>
      <w:r w:rsidRPr="007B328F">
        <w:rPr>
          <w:rFonts w:cs="Calibri"/>
          <w:color w:val="000000" w:themeColor="text1"/>
        </w:rPr>
        <w:t>as long as</w:t>
      </w:r>
      <w:proofErr w:type="gramEnd"/>
      <w:r w:rsidRPr="007B328F">
        <w:rPr>
          <w:rFonts w:cs="Calibri"/>
          <w:color w:val="000000" w:themeColor="text1"/>
        </w:rPr>
        <w:t xml:space="preserve"> an external benefit is articulated, so all your offense applies. Other frameworks deny 1 side the ability to engage the other on both the impact and link level.</w:t>
      </w:r>
    </w:p>
    <w:p w14:paraId="4A8FDAFA" w14:textId="77777777" w:rsidR="00545919" w:rsidRPr="00545919" w:rsidRDefault="00545919" w:rsidP="00545919"/>
    <w:sectPr w:rsidR="00545919" w:rsidRPr="005459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Segoe UI"/>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8CCA5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59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4591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4FCB"/>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1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B89787"/>
  <w14:defaultImageDpi w14:val="300"/>
  <w15:docId w15:val="{E98475A8-4197-6E49-8325-9603A9D8A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5919"/>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5459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5459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5459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45919"/>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545919"/>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54591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54591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54591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4591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459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5919"/>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545919"/>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54591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54591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459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591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4591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45919"/>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54591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45919"/>
    <w:rPr>
      <w:color w:val="auto"/>
      <w:u w:val="none"/>
    </w:rPr>
  </w:style>
  <w:style w:type="paragraph" w:styleId="DocumentMap">
    <w:name w:val="Document Map"/>
    <w:basedOn w:val="Normal"/>
    <w:link w:val="DocumentMapChar"/>
    <w:uiPriority w:val="99"/>
    <w:unhideWhenUsed/>
    <w:rsid w:val="005459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45919"/>
    <w:rPr>
      <w:rFonts w:ascii="Lucida Grande" w:hAnsi="Lucida Grande" w:cs="Lucida Grande"/>
    </w:rPr>
  </w:style>
  <w:style w:type="character" w:customStyle="1" w:styleId="Heading5Char">
    <w:name w:val="Heading 5 Char"/>
    <w:aliases w:val="Text Char"/>
    <w:basedOn w:val="DefaultParagraphFont"/>
    <w:link w:val="Heading5"/>
    <w:rsid w:val="00545919"/>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545919"/>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545919"/>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545919"/>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545919"/>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545919"/>
    <w:rPr>
      <w:color w:val="605E5C"/>
      <w:shd w:val="clear" w:color="auto" w:fill="E1DFDD"/>
    </w:rPr>
  </w:style>
  <w:style w:type="paragraph" w:styleId="ListParagraph">
    <w:name w:val="List Paragraph"/>
    <w:aliases w:val="6 font"/>
    <w:basedOn w:val="Normal"/>
    <w:uiPriority w:val="99"/>
    <w:unhideWhenUsed/>
    <w:qFormat/>
    <w:rsid w:val="00545919"/>
    <w:pPr>
      <w:ind w:left="720"/>
      <w:contextualSpacing/>
    </w:pPr>
  </w:style>
  <w:style w:type="paragraph" w:customStyle="1" w:styleId="Emphasis1">
    <w:name w:val="Emphasis1"/>
    <w:basedOn w:val="Normal"/>
    <w:link w:val="Emphasis"/>
    <w:autoRedefine/>
    <w:uiPriority w:val="20"/>
    <w:qFormat/>
    <w:rsid w:val="0054591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54591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5459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545919"/>
    <w:rPr>
      <w:u w:val="single"/>
    </w:rPr>
  </w:style>
  <w:style w:type="paragraph" w:styleId="Title">
    <w:name w:val="Title"/>
    <w:aliases w:val="Cites and Cards,UNDERLINE,Bold Underlined,title,Block Heading,Read This"/>
    <w:basedOn w:val="Normal"/>
    <w:next w:val="Normal"/>
    <w:link w:val="TitleChar"/>
    <w:uiPriority w:val="6"/>
    <w:qFormat/>
    <w:rsid w:val="00545919"/>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545919"/>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545919"/>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545919"/>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545919"/>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545919"/>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545919"/>
    <w:rPr>
      <w:rFonts w:ascii="Tahoma" w:hAnsi="Tahoma" w:cs="Tahoma"/>
      <w:szCs w:val="16"/>
    </w:rPr>
  </w:style>
  <w:style w:type="character" w:customStyle="1" w:styleId="BalloonTextChar">
    <w:name w:val="Balloon Text Char"/>
    <w:basedOn w:val="DefaultParagraphFont"/>
    <w:link w:val="BalloonText"/>
    <w:uiPriority w:val="99"/>
    <w:rsid w:val="00545919"/>
    <w:rPr>
      <w:rFonts w:ascii="Tahoma" w:hAnsi="Tahoma" w:cs="Tahoma"/>
      <w:sz w:val="22"/>
      <w:szCs w:val="16"/>
    </w:rPr>
  </w:style>
  <w:style w:type="paragraph" w:styleId="Header">
    <w:name w:val="header"/>
    <w:basedOn w:val="Normal"/>
    <w:link w:val="HeaderChar"/>
    <w:uiPriority w:val="99"/>
    <w:unhideWhenUsed/>
    <w:qFormat/>
    <w:rsid w:val="00545919"/>
    <w:pPr>
      <w:tabs>
        <w:tab w:val="center" w:pos="4680"/>
        <w:tab w:val="right" w:pos="9360"/>
      </w:tabs>
    </w:pPr>
  </w:style>
  <w:style w:type="character" w:customStyle="1" w:styleId="HeaderChar">
    <w:name w:val="Header Char"/>
    <w:basedOn w:val="DefaultParagraphFont"/>
    <w:link w:val="Header"/>
    <w:uiPriority w:val="99"/>
    <w:rsid w:val="00545919"/>
    <w:rPr>
      <w:rFonts w:ascii="Calibri" w:hAnsi="Calibri" w:cs="Calibri"/>
      <w:sz w:val="22"/>
    </w:rPr>
  </w:style>
  <w:style w:type="paragraph" w:styleId="Footer">
    <w:name w:val="footer"/>
    <w:basedOn w:val="Normal"/>
    <w:link w:val="FooterChar"/>
    <w:uiPriority w:val="99"/>
    <w:unhideWhenUsed/>
    <w:rsid w:val="00545919"/>
    <w:pPr>
      <w:tabs>
        <w:tab w:val="center" w:pos="4680"/>
        <w:tab w:val="right" w:pos="9360"/>
      </w:tabs>
    </w:pPr>
  </w:style>
  <w:style w:type="character" w:customStyle="1" w:styleId="FooterChar">
    <w:name w:val="Footer Char"/>
    <w:basedOn w:val="DefaultParagraphFont"/>
    <w:link w:val="Footer"/>
    <w:uiPriority w:val="99"/>
    <w:rsid w:val="00545919"/>
    <w:rPr>
      <w:rFonts w:ascii="Calibri" w:hAnsi="Calibri" w:cs="Calibri"/>
      <w:sz w:val="22"/>
    </w:rPr>
  </w:style>
  <w:style w:type="character" w:customStyle="1" w:styleId="m4841727538114946087gmail-styleunderline">
    <w:name w:val="m_4841727538114946087gmail-styleunderline"/>
    <w:basedOn w:val="DefaultParagraphFont"/>
    <w:rsid w:val="00545919"/>
  </w:style>
  <w:style w:type="paragraph" w:customStyle="1" w:styleId="Analytic">
    <w:name w:val="Analytic"/>
    <w:basedOn w:val="Normal"/>
    <w:link w:val="AnalyticChar"/>
    <w:autoRedefine/>
    <w:rsid w:val="00545919"/>
    <w:rPr>
      <w:b/>
      <w:sz w:val="24"/>
    </w:rPr>
  </w:style>
  <w:style w:type="paragraph" w:customStyle="1" w:styleId="BreakTag">
    <w:name w:val="Break Tag"/>
    <w:basedOn w:val="Normal"/>
    <w:autoRedefine/>
    <w:uiPriority w:val="4"/>
    <w:qFormat/>
    <w:rsid w:val="00545919"/>
    <w:pPr>
      <w:spacing w:before="240"/>
    </w:pPr>
    <w:rPr>
      <w:b/>
      <w:sz w:val="26"/>
    </w:rPr>
  </w:style>
  <w:style w:type="paragraph" w:customStyle="1" w:styleId="BreakBlock">
    <w:name w:val="Break Block"/>
    <w:basedOn w:val="Normal"/>
    <w:link w:val="BreakBlockChar"/>
    <w:autoRedefine/>
    <w:qFormat/>
    <w:rsid w:val="0054591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545919"/>
    <w:rPr>
      <w:rFonts w:ascii="Arial Bold" w:hAnsi="Arial Bold" w:cs="Calibri"/>
      <w:b/>
      <w:caps/>
      <w:sz w:val="32"/>
      <w:u w:val="single"/>
    </w:rPr>
  </w:style>
  <w:style w:type="character" w:customStyle="1" w:styleId="Mention1">
    <w:name w:val="Mention1"/>
    <w:basedOn w:val="DefaultParagraphFont"/>
    <w:uiPriority w:val="99"/>
    <w:semiHidden/>
    <w:unhideWhenUsed/>
    <w:rsid w:val="00545919"/>
    <w:rPr>
      <w:color w:val="2B579A"/>
      <w:shd w:val="clear" w:color="auto" w:fill="E6E6E6"/>
    </w:rPr>
  </w:style>
  <w:style w:type="character" w:customStyle="1" w:styleId="UnresolvedMention1">
    <w:name w:val="Unresolved Mention1"/>
    <w:basedOn w:val="DefaultParagraphFont"/>
    <w:uiPriority w:val="99"/>
    <w:unhideWhenUsed/>
    <w:rsid w:val="00545919"/>
    <w:rPr>
      <w:color w:val="808080"/>
      <w:shd w:val="clear" w:color="auto" w:fill="E6E6E6"/>
    </w:rPr>
  </w:style>
  <w:style w:type="paragraph" w:customStyle="1" w:styleId="evidencetext">
    <w:name w:val="evidence text"/>
    <w:basedOn w:val="Normal"/>
    <w:link w:val="evidencetextChar1"/>
    <w:qFormat/>
    <w:rsid w:val="00545919"/>
    <w:pPr>
      <w:ind w:left="432" w:right="432"/>
    </w:pPr>
    <w:rPr>
      <w:color w:val="000000"/>
      <w:lang w:val="x-none" w:eastAsia="x-none"/>
    </w:rPr>
  </w:style>
  <w:style w:type="character" w:customStyle="1" w:styleId="evidencetextChar1">
    <w:name w:val="evidence text Char1"/>
    <w:link w:val="evidencetext"/>
    <w:rsid w:val="00545919"/>
    <w:rPr>
      <w:rFonts w:ascii="Calibri" w:hAnsi="Calibri" w:cs="Calibri"/>
      <w:color w:val="000000"/>
      <w:sz w:val="22"/>
      <w:lang w:val="x-none" w:eastAsia="x-none"/>
    </w:rPr>
  </w:style>
  <w:style w:type="character" w:customStyle="1" w:styleId="Author-Date">
    <w:name w:val="Author-Date"/>
    <w:qFormat/>
    <w:rsid w:val="00545919"/>
    <w:rPr>
      <w:b/>
      <w:sz w:val="24"/>
    </w:rPr>
  </w:style>
  <w:style w:type="paragraph" w:customStyle="1" w:styleId="Nothing">
    <w:name w:val="Nothing"/>
    <w:link w:val="NothingChar"/>
    <w:qFormat/>
    <w:rsid w:val="00545919"/>
    <w:pPr>
      <w:jc w:val="both"/>
    </w:pPr>
    <w:rPr>
      <w:rFonts w:ascii="Times New Roman" w:eastAsia="Times New Roman" w:hAnsi="Times New Roman" w:cs="Times New Roman"/>
      <w:sz w:val="20"/>
    </w:rPr>
  </w:style>
  <w:style w:type="paragraph" w:customStyle="1" w:styleId="Style4">
    <w:name w:val="Style4"/>
    <w:basedOn w:val="Normal"/>
    <w:link w:val="Style4Char"/>
    <w:qFormat/>
    <w:rsid w:val="00545919"/>
    <w:rPr>
      <w:rFonts w:eastAsia="Times New Roman"/>
      <w:u w:val="single"/>
    </w:rPr>
  </w:style>
  <w:style w:type="character" w:customStyle="1" w:styleId="Style4Char">
    <w:name w:val="Style4 Char"/>
    <w:link w:val="Style4"/>
    <w:rsid w:val="00545919"/>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545919"/>
    <w:rPr>
      <w:rFonts w:ascii="Calibri" w:hAnsi="Calibri" w:cs="Calibri"/>
      <w:u w:val="single"/>
    </w:rPr>
  </w:style>
  <w:style w:type="character" w:customStyle="1" w:styleId="term">
    <w:name w:val="term"/>
    <w:basedOn w:val="DefaultParagraphFont"/>
    <w:rsid w:val="00545919"/>
  </w:style>
  <w:style w:type="character" w:customStyle="1" w:styleId="Style1Char">
    <w:name w:val="Style1 Char"/>
    <w:rsid w:val="00545919"/>
    <w:rPr>
      <w:rFonts w:ascii="Times New Roman" w:eastAsia="SimSun" w:hAnsi="Times New Roman" w:cs="Times New Roman"/>
      <w:sz w:val="20"/>
      <w:szCs w:val="24"/>
      <w:u w:val="single"/>
      <w:lang w:eastAsia="zh-CN"/>
    </w:rPr>
  </w:style>
  <w:style w:type="character" w:customStyle="1" w:styleId="Styleunderline11pt">
    <w:name w:val="Style underline + 11 pt"/>
    <w:rsid w:val="00545919"/>
    <w:rPr>
      <w:rFonts w:ascii="Times New Roman" w:hAnsi="Times New Roman"/>
      <w:sz w:val="20"/>
      <w:u w:val="single"/>
    </w:rPr>
  </w:style>
  <w:style w:type="paragraph" w:customStyle="1" w:styleId="Stylecard11pt">
    <w:name w:val="Style card + 11 pt"/>
    <w:basedOn w:val="Normal"/>
    <w:link w:val="Stylecard11ptChar"/>
    <w:qFormat/>
    <w:rsid w:val="00545919"/>
    <w:pPr>
      <w:ind w:left="288" w:right="288"/>
    </w:pPr>
    <w:rPr>
      <w:rFonts w:eastAsia="SimSun"/>
      <w:lang w:eastAsia="zh-CN"/>
    </w:rPr>
  </w:style>
  <w:style w:type="character" w:customStyle="1" w:styleId="Stylecard11ptChar">
    <w:name w:val="Style card + 11 pt Char"/>
    <w:link w:val="Stylecard11pt"/>
    <w:rsid w:val="00545919"/>
    <w:rPr>
      <w:rFonts w:ascii="Calibri" w:eastAsia="SimSun" w:hAnsi="Calibri" w:cs="Calibri"/>
      <w:sz w:val="22"/>
      <w:lang w:eastAsia="zh-CN"/>
    </w:rPr>
  </w:style>
  <w:style w:type="paragraph" w:customStyle="1" w:styleId="Minimize">
    <w:name w:val="Minimize"/>
    <w:basedOn w:val="Normal"/>
    <w:next w:val="Normal"/>
    <w:link w:val="MinimizeChar"/>
    <w:qFormat/>
    <w:rsid w:val="00545919"/>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545919"/>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545919"/>
    <w:rPr>
      <w:rFonts w:ascii="Arial" w:eastAsiaTheme="minorHAnsi" w:hAnsi="Arial" w:cs="Arial"/>
      <w:sz w:val="22"/>
      <w:szCs w:val="22"/>
      <w:u w:val="single"/>
    </w:rPr>
  </w:style>
  <w:style w:type="paragraph" w:customStyle="1" w:styleId="cardtext">
    <w:name w:val="card text"/>
    <w:basedOn w:val="Normal"/>
    <w:link w:val="cardtextChar"/>
    <w:qFormat/>
    <w:rsid w:val="00545919"/>
    <w:pPr>
      <w:ind w:left="288" w:right="288"/>
    </w:pPr>
  </w:style>
  <w:style w:type="character" w:customStyle="1" w:styleId="cardtextChar">
    <w:name w:val="card text Char"/>
    <w:basedOn w:val="DefaultParagraphFont"/>
    <w:link w:val="cardtext"/>
    <w:rsid w:val="00545919"/>
    <w:rPr>
      <w:rFonts w:ascii="Calibri" w:hAnsi="Calibri" w:cs="Calibri"/>
      <w:sz w:val="22"/>
    </w:rPr>
  </w:style>
  <w:style w:type="character" w:customStyle="1" w:styleId="byline">
    <w:name w:val="byline"/>
    <w:basedOn w:val="DefaultParagraphFont"/>
    <w:rsid w:val="00545919"/>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545919"/>
    <w:rPr>
      <w:rFonts w:ascii="Arial" w:hAnsi="Arial"/>
      <w:b/>
      <w:sz w:val="24"/>
      <w:szCs w:val="22"/>
      <w:u w:val="single"/>
    </w:rPr>
  </w:style>
  <w:style w:type="paragraph" w:customStyle="1" w:styleId="StyleStyle411pt">
    <w:name w:val="Style Style4 + 11 pt"/>
    <w:basedOn w:val="Normal"/>
    <w:link w:val="StyleStyle411ptChar"/>
    <w:qFormat/>
    <w:rsid w:val="00545919"/>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545919"/>
    <w:rPr>
      <w:rFonts w:ascii="Calibri" w:eastAsia="Times New Roman" w:hAnsi="Calibri" w:cs="Calibri"/>
      <w:sz w:val="22"/>
      <w:u w:val="single"/>
    </w:rPr>
  </w:style>
  <w:style w:type="character" w:customStyle="1" w:styleId="Style11ptUnderline">
    <w:name w:val="Style 11 pt Underline"/>
    <w:rsid w:val="00545919"/>
    <w:rPr>
      <w:sz w:val="20"/>
      <w:u w:val="single"/>
    </w:rPr>
  </w:style>
  <w:style w:type="character" w:customStyle="1" w:styleId="Style11ptBoldUnderline">
    <w:name w:val="Style 11 pt Bold Underline"/>
    <w:rsid w:val="00545919"/>
    <w:rPr>
      <w:b/>
      <w:bCs/>
      <w:sz w:val="20"/>
      <w:u w:val="single"/>
    </w:rPr>
  </w:style>
  <w:style w:type="character" w:customStyle="1" w:styleId="Style11pt">
    <w:name w:val="Style 11 pt"/>
    <w:rsid w:val="00545919"/>
    <w:rPr>
      <w:sz w:val="20"/>
    </w:rPr>
  </w:style>
  <w:style w:type="paragraph" w:customStyle="1" w:styleId="StyleStyle411ptBold">
    <w:name w:val="Style Style4 + 11 pt Bold"/>
    <w:basedOn w:val="Normal"/>
    <w:link w:val="StyleStyle411ptBoldChar"/>
    <w:qFormat/>
    <w:rsid w:val="00545919"/>
    <w:rPr>
      <w:rFonts w:eastAsia="Times New Roman"/>
      <w:b/>
      <w:bCs/>
      <w:u w:val="single"/>
    </w:rPr>
  </w:style>
  <w:style w:type="character" w:customStyle="1" w:styleId="StyleStyle411ptBoldChar">
    <w:name w:val="Style Style4 + 11 pt Bold Char"/>
    <w:basedOn w:val="DefaultParagraphFont"/>
    <w:link w:val="StyleStyle411ptBold"/>
    <w:rsid w:val="00545919"/>
    <w:rPr>
      <w:rFonts w:ascii="Calibri" w:eastAsia="Times New Roman" w:hAnsi="Calibri" w:cs="Calibri"/>
      <w:b/>
      <w:bCs/>
      <w:sz w:val="22"/>
      <w:u w:val="single"/>
    </w:rPr>
  </w:style>
  <w:style w:type="paragraph" w:customStyle="1" w:styleId="BlockTitle">
    <w:name w:val="Block Title"/>
    <w:basedOn w:val="Normal"/>
    <w:next w:val="Normal"/>
    <w:qFormat/>
    <w:rsid w:val="00545919"/>
    <w:pPr>
      <w:spacing w:after="120"/>
      <w:jc w:val="center"/>
      <w:outlineLvl w:val="0"/>
    </w:pPr>
    <w:rPr>
      <w:rFonts w:eastAsia="Times New Roman"/>
      <w:b/>
      <w:sz w:val="32"/>
      <w:szCs w:val="20"/>
      <w:u w:val="single"/>
    </w:rPr>
  </w:style>
  <w:style w:type="character" w:customStyle="1" w:styleId="Emphasis2">
    <w:name w:val="Emphasis2"/>
    <w:basedOn w:val="DefaultParagraphFont"/>
    <w:rsid w:val="00545919"/>
    <w:rPr>
      <w:rFonts w:ascii="Franklin Gothic Heavy" w:hAnsi="Franklin Gothic Heavy"/>
      <w:iCs/>
      <w:u w:val="single"/>
    </w:rPr>
  </w:style>
  <w:style w:type="paragraph" w:customStyle="1" w:styleId="Cards">
    <w:name w:val="Cards"/>
    <w:basedOn w:val="Normal"/>
    <w:link w:val="CardsChar1"/>
    <w:qFormat/>
    <w:rsid w:val="00545919"/>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545919"/>
    <w:rPr>
      <w:rFonts w:ascii="Times New Roman" w:eastAsia="Times New Roman" w:hAnsi="Times New Roman" w:cs="Times New Roman"/>
      <w:sz w:val="20"/>
      <w:szCs w:val="24"/>
    </w:rPr>
  </w:style>
  <w:style w:type="character" w:customStyle="1" w:styleId="pmterms1">
    <w:name w:val="pmterms1"/>
    <w:basedOn w:val="DefaultParagraphFont"/>
    <w:rsid w:val="00545919"/>
  </w:style>
  <w:style w:type="character" w:customStyle="1" w:styleId="hilite1">
    <w:name w:val="hilite1"/>
    <w:basedOn w:val="DefaultParagraphFont"/>
    <w:rsid w:val="00545919"/>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545919"/>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545919"/>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545919"/>
    <w:rPr>
      <w:rFonts w:eastAsia="Times New Roman"/>
      <w:b/>
      <w:szCs w:val="20"/>
    </w:rPr>
  </w:style>
  <w:style w:type="character" w:customStyle="1" w:styleId="NormaltagChar">
    <w:name w:val="Normal tag Char"/>
    <w:basedOn w:val="DefaultParagraphFont"/>
    <w:link w:val="Normaltag"/>
    <w:uiPriority w:val="99"/>
    <w:locked/>
    <w:rsid w:val="00545919"/>
    <w:rPr>
      <w:rFonts w:ascii="Calibri" w:eastAsia="Times New Roman" w:hAnsi="Calibri" w:cs="Calibri"/>
      <w:b/>
      <w:sz w:val="22"/>
      <w:szCs w:val="20"/>
    </w:rPr>
  </w:style>
  <w:style w:type="character" w:customStyle="1" w:styleId="DebateUnderline">
    <w:name w:val="Debate Underline"/>
    <w:qFormat/>
    <w:rsid w:val="00545919"/>
    <w:rPr>
      <w:rFonts w:ascii="Times New Roman" w:hAnsi="Times New Roman"/>
      <w:sz w:val="20"/>
      <w:szCs w:val="24"/>
      <w:u w:val="thick"/>
    </w:rPr>
  </w:style>
  <w:style w:type="character" w:customStyle="1" w:styleId="blue">
    <w:name w:val="blue"/>
    <w:basedOn w:val="DefaultParagraphFont"/>
    <w:rsid w:val="00545919"/>
    <w:rPr>
      <w:rFonts w:cs="Times New Roman"/>
    </w:rPr>
  </w:style>
  <w:style w:type="paragraph" w:customStyle="1" w:styleId="cites">
    <w:name w:val="cites"/>
    <w:link w:val="Heading1Char3"/>
    <w:autoRedefine/>
    <w:qFormat/>
    <w:rsid w:val="00545919"/>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545919"/>
    <w:rPr>
      <w:rFonts w:ascii="Times New Roman" w:eastAsia="Malgun Gothic" w:hAnsi="Times New Roman" w:cs="Times New Roman"/>
      <w:b/>
      <w:u w:val="single"/>
    </w:rPr>
  </w:style>
  <w:style w:type="paragraph" w:customStyle="1" w:styleId="tiny">
    <w:name w:val="tiny"/>
    <w:next w:val="Normal"/>
    <w:link w:val="tinyChar"/>
    <w:autoRedefine/>
    <w:qFormat/>
    <w:rsid w:val="00545919"/>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545919"/>
    <w:rPr>
      <w:rFonts w:ascii="Times New Roman" w:eastAsia="Malgun Gothic" w:hAnsi="Times New Roman" w:cs="Times New Roman"/>
      <w:sz w:val="12"/>
    </w:rPr>
  </w:style>
  <w:style w:type="character" w:customStyle="1" w:styleId="CitesChar2">
    <w:name w:val="Cites Char2"/>
    <w:link w:val="Cites0"/>
    <w:rsid w:val="00545919"/>
    <w:rPr>
      <w:rFonts w:eastAsia="Times New Roman" w:cs="Times New Roman"/>
      <w:b/>
      <w:bCs/>
      <w:sz w:val="20"/>
      <w:szCs w:val="20"/>
    </w:rPr>
  </w:style>
  <w:style w:type="paragraph" w:customStyle="1" w:styleId="BlockTitle2">
    <w:name w:val="Block Title2"/>
    <w:basedOn w:val="Normal"/>
    <w:next w:val="Normal"/>
    <w:qFormat/>
    <w:rsid w:val="00545919"/>
    <w:pPr>
      <w:spacing w:after="240"/>
      <w:jc w:val="center"/>
    </w:pPr>
    <w:rPr>
      <w:rFonts w:eastAsia="Times New Roman"/>
      <w:b/>
      <w:sz w:val="32"/>
      <w:u w:val="single"/>
      <w:lang w:bidi="en-US"/>
    </w:rPr>
  </w:style>
  <w:style w:type="paragraph" w:styleId="TOC1">
    <w:name w:val="toc 1"/>
    <w:basedOn w:val="Normal"/>
    <w:next w:val="Normal"/>
    <w:autoRedefine/>
    <w:uiPriority w:val="39"/>
    <w:rsid w:val="00545919"/>
    <w:pPr>
      <w:spacing w:before="120" w:after="120"/>
    </w:pPr>
    <w:rPr>
      <w:rFonts w:eastAsia="Times New Roman"/>
      <w:b/>
      <w:u w:val="single"/>
      <w:lang w:bidi="en-US"/>
    </w:rPr>
  </w:style>
  <w:style w:type="paragraph" w:styleId="TOC9">
    <w:name w:val="toc 9"/>
    <w:basedOn w:val="Normal"/>
    <w:next w:val="Normal"/>
    <w:autoRedefine/>
    <w:rsid w:val="00545919"/>
    <w:pPr>
      <w:ind w:left="1600"/>
    </w:pPr>
    <w:rPr>
      <w:rFonts w:eastAsia="Times New Roman"/>
      <w:sz w:val="20"/>
      <w:lang w:bidi="en-US"/>
    </w:rPr>
  </w:style>
  <w:style w:type="paragraph" w:customStyle="1" w:styleId="TxBrp1">
    <w:name w:val="TxBr_p1"/>
    <w:basedOn w:val="Normal"/>
    <w:qFormat/>
    <w:rsid w:val="00545919"/>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545919"/>
    <w:pPr>
      <w:spacing w:before="100" w:beforeAutospacing="1" w:after="100" w:afterAutospacing="1"/>
    </w:pPr>
    <w:rPr>
      <w:rFonts w:eastAsia="Times New Roman"/>
      <w:lang w:bidi="en-US"/>
    </w:rPr>
  </w:style>
  <w:style w:type="paragraph" w:customStyle="1" w:styleId="fullstory">
    <w:name w:val="fullstory"/>
    <w:basedOn w:val="Normal"/>
    <w:qFormat/>
    <w:rsid w:val="00545919"/>
    <w:pPr>
      <w:spacing w:before="100" w:beforeAutospacing="1" w:after="100" w:afterAutospacing="1"/>
    </w:pPr>
    <w:rPr>
      <w:rFonts w:eastAsia="Times New Roman"/>
      <w:lang w:bidi="en-US"/>
    </w:rPr>
  </w:style>
  <w:style w:type="character" w:customStyle="1" w:styleId="standardcontent">
    <w:name w:val="standardcontent"/>
    <w:basedOn w:val="DefaultParagraphFont"/>
    <w:rsid w:val="00545919"/>
  </w:style>
  <w:style w:type="paragraph" w:customStyle="1" w:styleId="hat">
    <w:name w:val="hat"/>
    <w:basedOn w:val="Normal"/>
    <w:next w:val="Normal"/>
    <w:link w:val="hatChar"/>
    <w:qFormat/>
    <w:rsid w:val="0054591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545919"/>
  </w:style>
  <w:style w:type="paragraph" w:customStyle="1" w:styleId="HotRouteChar">
    <w:name w:val="Hot Route! Char"/>
    <w:basedOn w:val="Normal"/>
    <w:qFormat/>
    <w:rsid w:val="00545919"/>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545919"/>
    <w:rPr>
      <w:rFonts w:cs="Times New Roman"/>
      <w:b/>
      <w:bCs/>
    </w:rPr>
  </w:style>
  <w:style w:type="paragraph" w:customStyle="1" w:styleId="Default">
    <w:name w:val="Default"/>
    <w:qFormat/>
    <w:rsid w:val="0054591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545919"/>
    <w:rPr>
      <w:rFonts w:ascii="Cambria" w:hAnsi="Cambria" w:cs="Times New Roman"/>
      <w:b/>
      <w:bCs/>
      <w:sz w:val="26"/>
      <w:szCs w:val="26"/>
    </w:rPr>
  </w:style>
  <w:style w:type="character" w:customStyle="1" w:styleId="UnderliningChar">
    <w:name w:val="Underlining Char"/>
    <w:basedOn w:val="DefaultParagraphFont"/>
    <w:link w:val="Underlining"/>
    <w:rsid w:val="00545919"/>
    <w:rPr>
      <w:rFonts w:ascii="Arial Narrow" w:hAnsi="Arial Narrow" w:cs="Times New Roman"/>
      <w:u w:val="single"/>
    </w:rPr>
  </w:style>
  <w:style w:type="character" w:customStyle="1" w:styleId="CardCharChar1">
    <w:name w:val="Card Char Char1"/>
    <w:basedOn w:val="DefaultParagraphFont"/>
    <w:rsid w:val="00545919"/>
    <w:rPr>
      <w:rFonts w:cs="Times New Roman"/>
      <w:b/>
      <w:bCs/>
      <w:sz w:val="28"/>
      <w:szCs w:val="28"/>
    </w:rPr>
  </w:style>
  <w:style w:type="paragraph" w:customStyle="1" w:styleId="Cites0">
    <w:name w:val="Cites"/>
    <w:basedOn w:val="Normal"/>
    <w:link w:val="CitesChar2"/>
    <w:qFormat/>
    <w:rsid w:val="00545919"/>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545919"/>
    <w:rPr>
      <w:rFonts w:ascii="Times New Roman" w:eastAsia="Calibri" w:hAnsi="Times New Roman" w:cs="Times New Roman"/>
      <w:sz w:val="24"/>
      <w:szCs w:val="24"/>
    </w:rPr>
  </w:style>
  <w:style w:type="character" w:customStyle="1" w:styleId="apple-converted-space">
    <w:name w:val="apple-converted-space"/>
    <w:basedOn w:val="DefaultParagraphFont"/>
    <w:rsid w:val="00545919"/>
  </w:style>
  <w:style w:type="character" w:customStyle="1" w:styleId="hit">
    <w:name w:val="hit"/>
    <w:basedOn w:val="DefaultParagraphFont"/>
    <w:rsid w:val="00545919"/>
    <w:rPr>
      <w:rFonts w:cs="Times New Roman"/>
    </w:rPr>
  </w:style>
  <w:style w:type="paragraph" w:customStyle="1" w:styleId="SmallFont">
    <w:name w:val="Small Font"/>
    <w:basedOn w:val="Normal"/>
    <w:link w:val="SmallFontChar"/>
    <w:qFormat/>
    <w:rsid w:val="00545919"/>
    <w:pPr>
      <w:spacing w:after="200"/>
      <w:jc w:val="both"/>
    </w:pPr>
    <w:rPr>
      <w:rFonts w:eastAsia="Calibri"/>
      <w:szCs w:val="18"/>
    </w:rPr>
  </w:style>
  <w:style w:type="character" w:customStyle="1" w:styleId="SmallFontChar">
    <w:name w:val="Small Font Char"/>
    <w:basedOn w:val="DefaultParagraphFont"/>
    <w:link w:val="SmallFont"/>
    <w:locked/>
    <w:rsid w:val="00545919"/>
    <w:rPr>
      <w:rFonts w:ascii="Calibri" w:eastAsia="Calibri" w:hAnsi="Calibri" w:cs="Calibri"/>
      <w:sz w:val="22"/>
      <w:szCs w:val="18"/>
    </w:rPr>
  </w:style>
  <w:style w:type="character" w:customStyle="1" w:styleId="CircleChar1">
    <w:name w:val="Circle Char1"/>
    <w:basedOn w:val="DefaultParagraphFont"/>
    <w:rsid w:val="00545919"/>
    <w:rPr>
      <w:rFonts w:cs="Times New Roman"/>
      <w:b/>
      <w:i/>
      <w:sz w:val="18"/>
      <w:szCs w:val="18"/>
      <w:u w:val="single"/>
      <w:lang w:val="en-US" w:eastAsia="en-US" w:bidi="ar-SA"/>
    </w:rPr>
  </w:style>
  <w:style w:type="paragraph" w:styleId="BodyText">
    <w:name w:val="Body Text"/>
    <w:basedOn w:val="Normal"/>
    <w:link w:val="BodyTextChar"/>
    <w:uiPriority w:val="99"/>
    <w:unhideWhenUsed/>
    <w:rsid w:val="00545919"/>
    <w:pPr>
      <w:spacing w:after="120"/>
    </w:pPr>
  </w:style>
  <w:style w:type="character" w:customStyle="1" w:styleId="BodyTextChar">
    <w:name w:val="Body Text Char"/>
    <w:basedOn w:val="DefaultParagraphFont"/>
    <w:link w:val="BodyText"/>
    <w:uiPriority w:val="99"/>
    <w:rsid w:val="00545919"/>
    <w:rPr>
      <w:rFonts w:ascii="Calibri" w:hAnsi="Calibri" w:cs="Calibri"/>
      <w:sz w:val="22"/>
    </w:rPr>
  </w:style>
  <w:style w:type="character" w:customStyle="1" w:styleId="verdana">
    <w:name w:val="verdana"/>
    <w:basedOn w:val="DefaultParagraphFont"/>
    <w:rsid w:val="00545919"/>
  </w:style>
  <w:style w:type="character" w:customStyle="1" w:styleId="CardsChar1">
    <w:name w:val="Cards Char1"/>
    <w:link w:val="Cards"/>
    <w:rsid w:val="00545919"/>
    <w:rPr>
      <w:rFonts w:ascii="Calibri" w:eastAsia="Times New Roman" w:hAnsi="Calibri" w:cs="Times New Roman"/>
      <w:sz w:val="20"/>
      <w:szCs w:val="20"/>
    </w:rPr>
  </w:style>
  <w:style w:type="paragraph" w:customStyle="1" w:styleId="BlockHeadings">
    <w:name w:val="Block Headings"/>
    <w:basedOn w:val="Normal"/>
    <w:link w:val="BlockHeadingsChar"/>
    <w:qFormat/>
    <w:rsid w:val="0054591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545919"/>
    <w:rPr>
      <w:rFonts w:ascii="Calibri" w:eastAsia="Times New Roman" w:hAnsi="Calibri" w:cs="Times New Roman"/>
      <w:b/>
      <w:sz w:val="20"/>
      <w:szCs w:val="20"/>
    </w:rPr>
  </w:style>
  <w:style w:type="paragraph" w:customStyle="1" w:styleId="loose">
    <w:name w:val="loose"/>
    <w:basedOn w:val="Normal"/>
    <w:qFormat/>
    <w:rsid w:val="00545919"/>
    <w:pPr>
      <w:spacing w:before="210"/>
    </w:pPr>
    <w:rPr>
      <w:rFonts w:eastAsia="Times New Roman"/>
      <w:lang w:eastAsia="zh-CN" w:bidi="he-IL"/>
    </w:rPr>
  </w:style>
  <w:style w:type="character" w:customStyle="1" w:styleId="hit1">
    <w:name w:val="hit1"/>
    <w:basedOn w:val="DefaultParagraphFont"/>
    <w:rsid w:val="00545919"/>
    <w:rPr>
      <w:b/>
      <w:bCs/>
      <w:color w:val="CC0033"/>
    </w:rPr>
  </w:style>
  <w:style w:type="character" w:customStyle="1" w:styleId="upper">
    <w:name w:val="upper"/>
    <w:basedOn w:val="DefaultParagraphFont"/>
    <w:rsid w:val="00545919"/>
  </w:style>
  <w:style w:type="character" w:customStyle="1" w:styleId="Author">
    <w:name w:val="Author"/>
    <w:aliases w:val="Style Date"/>
    <w:basedOn w:val="DefaultParagraphFont"/>
    <w:qFormat/>
    <w:rsid w:val="00545919"/>
    <w:rPr>
      <w:b/>
      <w:sz w:val="24"/>
    </w:rPr>
  </w:style>
  <w:style w:type="character" w:customStyle="1" w:styleId="SmallFont7pt">
    <w:name w:val="Small Font (7 pt)"/>
    <w:basedOn w:val="DefaultParagraphFont"/>
    <w:rsid w:val="00545919"/>
    <w:rPr>
      <w:sz w:val="14"/>
    </w:rPr>
  </w:style>
  <w:style w:type="paragraph" w:customStyle="1" w:styleId="UnderlinedText">
    <w:name w:val="Underlined Text"/>
    <w:basedOn w:val="Normal"/>
    <w:qFormat/>
    <w:rsid w:val="00545919"/>
    <w:rPr>
      <w:rFonts w:eastAsia="Times New Roman"/>
      <w:b/>
      <w:szCs w:val="20"/>
    </w:rPr>
  </w:style>
  <w:style w:type="character" w:customStyle="1" w:styleId="SmallText-New">
    <w:name w:val="Small Text - New"/>
    <w:basedOn w:val="DefaultParagraphFont"/>
    <w:rsid w:val="00545919"/>
    <w:rPr>
      <w:rFonts w:ascii="Arial Narrow" w:hAnsi="Arial Narrow"/>
      <w:sz w:val="14"/>
    </w:rPr>
  </w:style>
  <w:style w:type="paragraph" w:customStyle="1" w:styleId="Smalltext">
    <w:name w:val="Small text"/>
    <w:aliases w:val="Quote1,Quote11"/>
    <w:basedOn w:val="Normal"/>
    <w:link w:val="SmalltextChar"/>
    <w:qFormat/>
    <w:rsid w:val="00545919"/>
    <w:rPr>
      <w:rFonts w:ascii="Arial Narrow" w:eastAsia="Times New Roman" w:hAnsi="Arial Narrow"/>
    </w:rPr>
  </w:style>
  <w:style w:type="character" w:customStyle="1" w:styleId="Underlined-New">
    <w:name w:val="Underlined - New"/>
    <w:basedOn w:val="DefaultParagraphFont"/>
    <w:rsid w:val="00545919"/>
    <w:rPr>
      <w:rFonts w:ascii="Arial Narrow" w:hAnsi="Arial Narrow"/>
      <w:sz w:val="16"/>
      <w:u w:val="single"/>
    </w:rPr>
  </w:style>
  <w:style w:type="paragraph" w:styleId="TOC2">
    <w:name w:val="toc 2"/>
    <w:basedOn w:val="Normal"/>
    <w:next w:val="Normal"/>
    <w:autoRedefine/>
    <w:uiPriority w:val="39"/>
    <w:rsid w:val="00545919"/>
    <w:pPr>
      <w:ind w:left="200"/>
    </w:pPr>
    <w:rPr>
      <w:rFonts w:eastAsia="Times New Roman"/>
      <w:sz w:val="20"/>
      <w:lang w:bidi="en-US"/>
    </w:rPr>
  </w:style>
  <w:style w:type="paragraph" w:styleId="Caption">
    <w:name w:val="caption"/>
    <w:basedOn w:val="Normal"/>
    <w:next w:val="Normal"/>
    <w:qFormat/>
    <w:rsid w:val="00545919"/>
    <w:rPr>
      <w:rFonts w:eastAsia="Times New Roman"/>
      <w:b/>
      <w:bCs/>
      <w:sz w:val="18"/>
      <w:szCs w:val="18"/>
      <w:lang w:bidi="en-US"/>
    </w:rPr>
  </w:style>
  <w:style w:type="paragraph" w:styleId="TOCHeading">
    <w:name w:val="TOC Heading"/>
    <w:basedOn w:val="Heading1"/>
    <w:next w:val="Normal"/>
    <w:uiPriority w:val="39"/>
    <w:qFormat/>
    <w:rsid w:val="0054591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545919"/>
    <w:rPr>
      <w:rFonts w:ascii="Arial Narrow" w:hAnsi="Arial Narrow"/>
      <w:dstrike w:val="0"/>
      <w:sz w:val="20"/>
      <w:bdr w:val="single" w:sz="2" w:space="0" w:color="auto"/>
      <w:vertAlign w:val="baseline"/>
    </w:rPr>
  </w:style>
  <w:style w:type="character" w:customStyle="1" w:styleId="style65">
    <w:name w:val="style65"/>
    <w:basedOn w:val="DefaultParagraphFont"/>
    <w:rsid w:val="00545919"/>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545919"/>
    <w:rPr>
      <w:rFonts w:cs="Arial"/>
      <w:bCs/>
      <w:szCs w:val="26"/>
      <w:u w:val="single"/>
      <w:lang w:val="en-US" w:eastAsia="en-US" w:bidi="ar-SA"/>
    </w:rPr>
  </w:style>
  <w:style w:type="character" w:customStyle="1" w:styleId="qlabel">
    <w:name w:val="q_label"/>
    <w:basedOn w:val="DefaultParagraphFont"/>
    <w:rsid w:val="00545919"/>
  </w:style>
  <w:style w:type="character" w:customStyle="1" w:styleId="alabel">
    <w:name w:val="a_label"/>
    <w:basedOn w:val="DefaultParagraphFont"/>
    <w:rsid w:val="00545919"/>
  </w:style>
  <w:style w:type="character" w:customStyle="1" w:styleId="Style1Char1">
    <w:name w:val="Style1 Char1"/>
    <w:basedOn w:val="DefaultParagraphFont"/>
    <w:rsid w:val="00545919"/>
    <w:rPr>
      <w:rFonts w:eastAsia="SimSun"/>
      <w:sz w:val="20"/>
      <w:szCs w:val="24"/>
      <w:u w:val="single"/>
      <w:lang w:val="en-US" w:eastAsia="zh-CN" w:bidi="ar-SA"/>
    </w:rPr>
  </w:style>
  <w:style w:type="character" w:customStyle="1" w:styleId="UnderlineCharChar">
    <w:name w:val="Underline Char Char"/>
    <w:basedOn w:val="DefaultParagraphFont"/>
    <w:rsid w:val="00545919"/>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545919"/>
    <w:rPr>
      <w:rFonts w:eastAsia="MS Mincho"/>
      <w:b/>
      <w:u w:val="single"/>
      <w:lang w:val="en-US" w:eastAsia="en-US" w:bidi="ar-SA"/>
    </w:rPr>
  </w:style>
  <w:style w:type="character" w:customStyle="1" w:styleId="CardTextChar0">
    <w:name w:val="Card Text Char"/>
    <w:basedOn w:val="DefaultParagraphFont"/>
    <w:rsid w:val="00545919"/>
    <w:rPr>
      <w:rFonts w:ascii="Times New Roman" w:eastAsia="Times New Roman" w:hAnsi="Times New Roman" w:cs="Times New Roman"/>
      <w:szCs w:val="24"/>
    </w:rPr>
  </w:style>
  <w:style w:type="character" w:customStyle="1" w:styleId="reduce2">
    <w:name w:val="reduce2"/>
    <w:basedOn w:val="DefaultParagraphFont"/>
    <w:rsid w:val="00545919"/>
    <w:rPr>
      <w:rFonts w:ascii="Arial" w:hAnsi="Arial" w:cs="Arial"/>
      <w:color w:val="000000"/>
      <w:sz w:val="10"/>
      <w:szCs w:val="22"/>
    </w:rPr>
  </w:style>
  <w:style w:type="paragraph" w:customStyle="1" w:styleId="BoldUnderline">
    <w:name w:val="BoldUnderline"/>
    <w:link w:val="BoldUnderlineChar"/>
    <w:uiPriority w:val="99"/>
    <w:qFormat/>
    <w:rsid w:val="00545919"/>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54591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545919"/>
    <w:rPr>
      <w:rFonts w:cs="Arial"/>
      <w:bCs/>
      <w:szCs w:val="26"/>
      <w:u w:val="single"/>
      <w:lang w:val="en-US" w:eastAsia="en-US" w:bidi="ar-SA"/>
    </w:rPr>
  </w:style>
  <w:style w:type="paragraph" w:customStyle="1" w:styleId="evidencetextChar">
    <w:name w:val="evidence text Char"/>
    <w:basedOn w:val="Normal"/>
    <w:qFormat/>
    <w:rsid w:val="00545919"/>
    <w:pPr>
      <w:ind w:left="1728" w:right="1008"/>
    </w:pPr>
    <w:rPr>
      <w:rFonts w:eastAsia="Times New Roman"/>
      <w:color w:val="000000"/>
      <w:sz w:val="18"/>
    </w:rPr>
  </w:style>
  <w:style w:type="character" w:customStyle="1" w:styleId="underline2">
    <w:name w:val="underline2"/>
    <w:basedOn w:val="DefaultParagraphFont"/>
    <w:rsid w:val="00545919"/>
    <w:rPr>
      <w:u w:val="single"/>
    </w:rPr>
  </w:style>
  <w:style w:type="character" w:customStyle="1" w:styleId="Style11ptUnderlineBorderSinglesolidlineAuto05pt">
    <w:name w:val="Style 11 pt Underline Border: : (Single solid line Auto  0.5 pt..."/>
    <w:rsid w:val="00545919"/>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545919"/>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545919"/>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545919"/>
    <w:rPr>
      <w:u w:val="single"/>
    </w:rPr>
  </w:style>
  <w:style w:type="paragraph" w:customStyle="1" w:styleId="UnderlineChar4">
    <w:name w:val="Underline Char4"/>
    <w:basedOn w:val="Normal"/>
    <w:link w:val="UnderlineChar4Char"/>
    <w:qFormat/>
    <w:rsid w:val="00545919"/>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545919"/>
    <w:rPr>
      <w:b/>
      <w:u w:val="single"/>
    </w:rPr>
  </w:style>
  <w:style w:type="paragraph" w:customStyle="1" w:styleId="BoldandUnderlineChar3">
    <w:name w:val="Bold and Underline Char3"/>
    <w:basedOn w:val="Normal"/>
    <w:link w:val="BoldandUnderlineChar3Char2"/>
    <w:qFormat/>
    <w:rsid w:val="00545919"/>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545919"/>
    <w:rPr>
      <w:rFonts w:eastAsia="Times New Roman"/>
      <w:u w:val="single"/>
    </w:rPr>
  </w:style>
  <w:style w:type="character" w:customStyle="1" w:styleId="StyleUnderlineChar11ptChar">
    <w:name w:val="Style Underline Char + 11 pt Char"/>
    <w:basedOn w:val="DefaultParagraphFont"/>
    <w:link w:val="StyleUnderlineChar11pt"/>
    <w:rsid w:val="00545919"/>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545919"/>
    <w:rPr>
      <w:rFonts w:eastAsia="Times New Roman"/>
      <w:b/>
      <w:bCs/>
      <w:u w:val="single"/>
    </w:rPr>
  </w:style>
  <w:style w:type="character" w:customStyle="1" w:styleId="StyleUnderlineChar11ptBoldChar">
    <w:name w:val="Style Underline Char + 11 pt Bold Char"/>
    <w:basedOn w:val="DefaultParagraphFont"/>
    <w:link w:val="StyleUnderlineChar11ptBold"/>
    <w:rsid w:val="00545919"/>
    <w:rPr>
      <w:rFonts w:ascii="Calibri" w:eastAsia="Times New Roman" w:hAnsi="Calibri" w:cs="Calibri"/>
      <w:b/>
      <w:bCs/>
      <w:sz w:val="22"/>
      <w:u w:val="single"/>
    </w:rPr>
  </w:style>
  <w:style w:type="character" w:customStyle="1" w:styleId="inside-head">
    <w:name w:val="inside-head"/>
    <w:basedOn w:val="DefaultParagraphFont"/>
    <w:rsid w:val="00545919"/>
  </w:style>
  <w:style w:type="paragraph" w:customStyle="1" w:styleId="Style3">
    <w:name w:val="Style3"/>
    <w:basedOn w:val="Normal"/>
    <w:link w:val="Style3Char"/>
    <w:qFormat/>
    <w:rsid w:val="00545919"/>
    <w:rPr>
      <w:rFonts w:ascii="Arial Narrow" w:eastAsia="Times New Roman" w:hAnsi="Arial Narrow"/>
      <w:b/>
    </w:rPr>
  </w:style>
  <w:style w:type="character" w:customStyle="1" w:styleId="Style3Char">
    <w:name w:val="Style3 Char"/>
    <w:basedOn w:val="DefaultParagraphFont"/>
    <w:link w:val="Style3"/>
    <w:rsid w:val="00545919"/>
    <w:rPr>
      <w:rFonts w:ascii="Arial Narrow" w:eastAsia="Times New Roman" w:hAnsi="Arial Narrow" w:cs="Calibri"/>
      <w:b/>
      <w:sz w:val="22"/>
    </w:rPr>
  </w:style>
  <w:style w:type="character" w:customStyle="1" w:styleId="7TimesNewRoman">
    <w:name w:val="7 Times New Roman"/>
    <w:rsid w:val="0054591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545919"/>
  </w:style>
  <w:style w:type="character" w:customStyle="1" w:styleId="officialsbureau">
    <w:name w:val="official_s_bureau"/>
    <w:basedOn w:val="DefaultParagraphFont"/>
    <w:rsid w:val="00545919"/>
  </w:style>
  <w:style w:type="paragraph" w:customStyle="1" w:styleId="Stylecard11ptUnderline">
    <w:name w:val="Style card + 11 pt Underline"/>
    <w:basedOn w:val="Normal"/>
    <w:link w:val="Stylecard11ptUnderlineChar"/>
    <w:qFormat/>
    <w:rsid w:val="00545919"/>
    <w:pPr>
      <w:ind w:left="288" w:right="288"/>
    </w:pPr>
    <w:rPr>
      <w:rFonts w:eastAsia="SimSun"/>
      <w:u w:val="single"/>
      <w:lang w:eastAsia="zh-CN"/>
    </w:rPr>
  </w:style>
  <w:style w:type="character" w:customStyle="1" w:styleId="Stylecard11ptUnderlineChar">
    <w:name w:val="Style card + 11 pt Underline Char"/>
    <w:link w:val="Stylecard11ptUnderline"/>
    <w:rsid w:val="00545919"/>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545919"/>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545919"/>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54591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545919"/>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545919"/>
    <w:rPr>
      <w:rFonts w:ascii="Calibri" w:eastAsia="SimSun" w:hAnsi="Calibri" w:cs="Calibri"/>
      <w:sz w:val="22"/>
      <w:u w:val="single"/>
      <w:lang w:eastAsia="zh-CN"/>
    </w:rPr>
  </w:style>
  <w:style w:type="paragraph" w:styleId="HTMLPreformatted">
    <w:name w:val="HTML Preformatted"/>
    <w:basedOn w:val="Normal"/>
    <w:link w:val="HTMLPreformattedChar"/>
    <w:rsid w:val="00545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54591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545919"/>
    <w:rPr>
      <w:u w:val="single"/>
    </w:rPr>
  </w:style>
  <w:style w:type="character" w:customStyle="1" w:styleId="StyleUnderlining11ptChar">
    <w:name w:val="Style Underlining + 11 pt Char"/>
    <w:basedOn w:val="DefaultParagraphFont"/>
    <w:link w:val="StyleUnderlining11pt"/>
    <w:rsid w:val="00545919"/>
    <w:rPr>
      <w:rFonts w:ascii="Calibri" w:hAnsi="Calibri" w:cs="Calibri"/>
      <w:sz w:val="22"/>
      <w:u w:val="single"/>
    </w:rPr>
  </w:style>
  <w:style w:type="paragraph" w:customStyle="1" w:styleId="StyleCardText9pt">
    <w:name w:val="Style Card Text + 9 pt"/>
    <w:basedOn w:val="Normal"/>
    <w:link w:val="StyleCardText9ptChar"/>
    <w:qFormat/>
    <w:rsid w:val="00545919"/>
    <w:pPr>
      <w:spacing w:after="200"/>
      <w:contextualSpacing/>
    </w:pPr>
    <w:rPr>
      <w:rFonts w:eastAsia="Calibri"/>
    </w:rPr>
  </w:style>
  <w:style w:type="character" w:customStyle="1" w:styleId="StyleCardText9ptChar">
    <w:name w:val="Style Card Text + 9 pt Char"/>
    <w:basedOn w:val="DefaultParagraphFont"/>
    <w:link w:val="StyleCardText9pt"/>
    <w:rsid w:val="00545919"/>
    <w:rPr>
      <w:rFonts w:ascii="Calibri" w:eastAsia="Calibri" w:hAnsi="Calibri" w:cs="Calibri"/>
      <w:sz w:val="22"/>
    </w:rPr>
  </w:style>
  <w:style w:type="paragraph" w:styleId="Quote">
    <w:name w:val="Quote"/>
    <w:basedOn w:val="Normal"/>
    <w:next w:val="Normal"/>
    <w:link w:val="QuoteChar"/>
    <w:uiPriority w:val="29"/>
    <w:qFormat/>
    <w:rsid w:val="00545919"/>
    <w:pPr>
      <w:widowControl w:val="0"/>
    </w:pPr>
    <w:rPr>
      <w:rFonts w:eastAsia="Times New Roman"/>
      <w:iCs/>
      <w:color w:val="000000"/>
      <w:lang w:bidi="en-US"/>
    </w:rPr>
  </w:style>
  <w:style w:type="character" w:customStyle="1" w:styleId="QuoteChar">
    <w:name w:val="Quote Char"/>
    <w:basedOn w:val="DefaultParagraphFont"/>
    <w:link w:val="Quote"/>
    <w:uiPriority w:val="29"/>
    <w:rsid w:val="00545919"/>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545919"/>
    <w:rPr>
      <w:rFonts w:ascii="Arial Narrow" w:hAnsi="Arial Narrow" w:cs="Times New Roman"/>
      <w:sz w:val="24"/>
      <w:u w:val="single"/>
    </w:rPr>
  </w:style>
  <w:style w:type="character" w:customStyle="1" w:styleId="ital-inline">
    <w:name w:val="ital-inline"/>
    <w:basedOn w:val="DefaultParagraphFont"/>
    <w:rsid w:val="00545919"/>
  </w:style>
  <w:style w:type="character" w:customStyle="1" w:styleId="underlineChar">
    <w:name w:val="underline Char"/>
    <w:basedOn w:val="DefaultParagraphFont"/>
    <w:rsid w:val="0054591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4591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45919"/>
    <w:rPr>
      <w:sz w:val="20"/>
      <w:u w:val="single"/>
    </w:rPr>
  </w:style>
  <w:style w:type="paragraph" w:styleId="BodyTextIndent2">
    <w:name w:val="Body Text Indent 2"/>
    <w:basedOn w:val="Normal"/>
    <w:link w:val="BodyTextIndent2Char"/>
    <w:unhideWhenUsed/>
    <w:rsid w:val="00545919"/>
    <w:pPr>
      <w:spacing w:after="120" w:line="480" w:lineRule="auto"/>
      <w:ind w:left="360"/>
    </w:pPr>
  </w:style>
  <w:style w:type="character" w:customStyle="1" w:styleId="BodyTextIndent2Char">
    <w:name w:val="Body Text Indent 2 Char"/>
    <w:basedOn w:val="DefaultParagraphFont"/>
    <w:link w:val="BodyTextIndent2"/>
    <w:rsid w:val="00545919"/>
    <w:rPr>
      <w:rFonts w:ascii="Calibri" w:hAnsi="Calibri" w:cs="Calibri"/>
      <w:sz w:val="22"/>
    </w:rPr>
  </w:style>
  <w:style w:type="paragraph" w:styleId="BodyTextIndent3">
    <w:name w:val="Body Text Indent 3"/>
    <w:basedOn w:val="Normal"/>
    <w:link w:val="BodyTextIndent3Char"/>
    <w:uiPriority w:val="99"/>
    <w:semiHidden/>
    <w:unhideWhenUsed/>
    <w:rsid w:val="00545919"/>
    <w:pPr>
      <w:spacing w:after="120"/>
      <w:ind w:left="360"/>
    </w:pPr>
    <w:rPr>
      <w:szCs w:val="16"/>
    </w:rPr>
  </w:style>
  <w:style w:type="character" w:customStyle="1" w:styleId="BodyTextIndent3Char">
    <w:name w:val="Body Text Indent 3 Char"/>
    <w:basedOn w:val="DefaultParagraphFont"/>
    <w:link w:val="BodyTextIndent3"/>
    <w:uiPriority w:val="99"/>
    <w:semiHidden/>
    <w:rsid w:val="00545919"/>
    <w:rPr>
      <w:rFonts w:ascii="Calibri" w:hAnsi="Calibri" w:cs="Calibri"/>
      <w:sz w:val="22"/>
      <w:szCs w:val="16"/>
    </w:rPr>
  </w:style>
  <w:style w:type="paragraph" w:styleId="BodyText2">
    <w:name w:val="Body Text 2"/>
    <w:basedOn w:val="Normal"/>
    <w:link w:val="BodyText2Char"/>
    <w:unhideWhenUsed/>
    <w:rsid w:val="00545919"/>
    <w:pPr>
      <w:spacing w:after="120" w:line="480" w:lineRule="auto"/>
    </w:pPr>
  </w:style>
  <w:style w:type="character" w:customStyle="1" w:styleId="BodyText2Char">
    <w:name w:val="Body Text 2 Char"/>
    <w:basedOn w:val="DefaultParagraphFont"/>
    <w:link w:val="BodyText2"/>
    <w:rsid w:val="00545919"/>
    <w:rPr>
      <w:rFonts w:ascii="Calibri" w:hAnsi="Calibri" w:cs="Calibri"/>
      <w:sz w:val="22"/>
    </w:rPr>
  </w:style>
  <w:style w:type="paragraph" w:styleId="BodyTextIndent">
    <w:name w:val="Body Text Indent"/>
    <w:basedOn w:val="Normal"/>
    <w:link w:val="BodyTextIndentChar"/>
    <w:uiPriority w:val="99"/>
    <w:unhideWhenUsed/>
    <w:rsid w:val="00545919"/>
    <w:pPr>
      <w:spacing w:after="120"/>
      <w:ind w:left="360"/>
    </w:pPr>
  </w:style>
  <w:style w:type="character" w:customStyle="1" w:styleId="BodyTextIndentChar">
    <w:name w:val="Body Text Indent Char"/>
    <w:basedOn w:val="DefaultParagraphFont"/>
    <w:link w:val="BodyTextIndent"/>
    <w:uiPriority w:val="99"/>
    <w:rsid w:val="00545919"/>
    <w:rPr>
      <w:rFonts w:ascii="Calibri" w:hAnsi="Calibri" w:cs="Calibri"/>
      <w:sz w:val="22"/>
    </w:rPr>
  </w:style>
  <w:style w:type="paragraph" w:styleId="BodyText3">
    <w:name w:val="Body Text 3"/>
    <w:basedOn w:val="Normal"/>
    <w:link w:val="BodyText3Char"/>
    <w:unhideWhenUsed/>
    <w:rsid w:val="00545919"/>
    <w:pPr>
      <w:spacing w:after="120"/>
    </w:pPr>
    <w:rPr>
      <w:szCs w:val="16"/>
    </w:rPr>
  </w:style>
  <w:style w:type="character" w:customStyle="1" w:styleId="BodyText3Char">
    <w:name w:val="Body Text 3 Char"/>
    <w:basedOn w:val="DefaultParagraphFont"/>
    <w:link w:val="BodyText3"/>
    <w:rsid w:val="00545919"/>
    <w:rPr>
      <w:rFonts w:ascii="Calibri" w:hAnsi="Calibri" w:cs="Calibri"/>
      <w:sz w:val="22"/>
      <w:szCs w:val="16"/>
    </w:rPr>
  </w:style>
  <w:style w:type="character" w:customStyle="1" w:styleId="StyleBold">
    <w:name w:val="Style Bold"/>
    <w:basedOn w:val="DefaultParagraphFont"/>
    <w:uiPriority w:val="9"/>
    <w:semiHidden/>
    <w:rsid w:val="00545919"/>
    <w:rPr>
      <w:b/>
      <w:bCs/>
    </w:rPr>
  </w:style>
  <w:style w:type="character" w:customStyle="1" w:styleId="body-text">
    <w:name w:val="body-text"/>
    <w:basedOn w:val="DefaultParagraphFont"/>
    <w:rsid w:val="00545919"/>
  </w:style>
  <w:style w:type="paragraph" w:customStyle="1" w:styleId="StyleStyle411ptBoldBorderSinglesolidlineAuto0">
    <w:name w:val="Style Style4 + 11 pt Bold Border: : (Single solid line Auto  0...."/>
    <w:basedOn w:val="Normal"/>
    <w:link w:val="StyleStyle411ptBoldBorderSinglesolidlineAuto0Char"/>
    <w:qFormat/>
    <w:rsid w:val="0054591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45919"/>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545919"/>
    <w:rPr>
      <w:rFonts w:ascii="Tahoma" w:hAnsi="Tahoma" w:cs="Tahoma"/>
      <w:sz w:val="16"/>
      <w:szCs w:val="16"/>
    </w:rPr>
  </w:style>
  <w:style w:type="character" w:customStyle="1" w:styleId="globalcontentbody">
    <w:name w:val="globalcontentbody"/>
    <w:basedOn w:val="DefaultParagraphFont"/>
    <w:rsid w:val="00545919"/>
  </w:style>
  <w:style w:type="paragraph" w:customStyle="1" w:styleId="StyleStyle112pt">
    <w:name w:val="Style Style1 + 12 pt"/>
    <w:basedOn w:val="Normal"/>
    <w:link w:val="StyleStyle112ptChar"/>
    <w:qFormat/>
    <w:rsid w:val="00545919"/>
    <w:rPr>
      <w:rFonts w:eastAsia="SimSun"/>
      <w:u w:val="single"/>
      <w:lang w:eastAsia="zh-CN"/>
    </w:rPr>
  </w:style>
  <w:style w:type="character" w:customStyle="1" w:styleId="StyleStyle112ptChar">
    <w:name w:val="Style Style1 + 12 pt Char"/>
    <w:basedOn w:val="DefaultParagraphFont"/>
    <w:link w:val="StyleStyle112pt"/>
    <w:rsid w:val="00545919"/>
    <w:rPr>
      <w:rFonts w:ascii="Calibri" w:eastAsia="SimSun" w:hAnsi="Calibri" w:cs="Calibri"/>
      <w:sz w:val="22"/>
      <w:u w:val="single"/>
      <w:lang w:eastAsia="zh-CN"/>
    </w:rPr>
  </w:style>
  <w:style w:type="paragraph" w:customStyle="1" w:styleId="MinimizedText">
    <w:name w:val="Minimized Text"/>
    <w:basedOn w:val="Normal"/>
    <w:link w:val="MinimizedTextChar"/>
    <w:qFormat/>
    <w:rsid w:val="00545919"/>
    <w:rPr>
      <w:rFonts w:eastAsia="Times New Roman"/>
    </w:rPr>
  </w:style>
  <w:style w:type="character" w:customStyle="1" w:styleId="MinimizedTextChar">
    <w:name w:val="Minimized Text Char"/>
    <w:basedOn w:val="DefaultParagraphFont"/>
    <w:link w:val="MinimizedText"/>
    <w:rsid w:val="00545919"/>
    <w:rPr>
      <w:rFonts w:ascii="Calibri" w:eastAsia="Times New Roman" w:hAnsi="Calibri" w:cs="Calibri"/>
      <w:sz w:val="22"/>
    </w:rPr>
  </w:style>
  <w:style w:type="character" w:customStyle="1" w:styleId="term1">
    <w:name w:val="term1"/>
    <w:basedOn w:val="DefaultParagraphFont"/>
    <w:rsid w:val="00545919"/>
    <w:rPr>
      <w:b/>
      <w:bCs/>
    </w:rPr>
  </w:style>
  <w:style w:type="character" w:customStyle="1" w:styleId="Styleterm111ptUnderline">
    <w:name w:val="Style term1 + 11 pt Underline"/>
    <w:basedOn w:val="term1"/>
    <w:rsid w:val="00545919"/>
    <w:rPr>
      <w:b/>
      <w:bCs/>
      <w:sz w:val="20"/>
      <w:u w:val="single"/>
    </w:rPr>
  </w:style>
  <w:style w:type="paragraph" w:customStyle="1" w:styleId="StyleMinimizedTextArialNarrow10pt">
    <w:name w:val="Style Minimized Text + Arial Narrow 10 pt"/>
    <w:basedOn w:val="MinimizedText"/>
    <w:link w:val="StyleMinimizedTextArialNarrow10ptChar"/>
    <w:qFormat/>
    <w:rsid w:val="00545919"/>
    <w:rPr>
      <w:sz w:val="20"/>
    </w:rPr>
  </w:style>
  <w:style w:type="character" w:customStyle="1" w:styleId="StyleMinimizedTextArialNarrow10ptChar">
    <w:name w:val="Style Minimized Text + Arial Narrow 10 pt Char"/>
    <w:basedOn w:val="MinimizedTextChar"/>
    <w:link w:val="StyleMinimizedTextArialNarrow10pt"/>
    <w:rsid w:val="00545919"/>
    <w:rPr>
      <w:rFonts w:ascii="Calibri" w:eastAsia="Times New Roman" w:hAnsi="Calibri" w:cs="Calibri"/>
      <w:sz w:val="20"/>
    </w:rPr>
  </w:style>
  <w:style w:type="character" w:customStyle="1" w:styleId="Styleunderline11ptBold">
    <w:name w:val="Style underline + 11 pt Bold"/>
    <w:basedOn w:val="underline"/>
    <w:rsid w:val="00545919"/>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4591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45919"/>
    <w:rPr>
      <w:rFonts w:ascii="Calibri" w:eastAsia="Times New Roman" w:hAnsi="Calibri" w:cs="Calibri"/>
      <w:sz w:val="22"/>
      <w:u w:val="single"/>
      <w:bdr w:val="single" w:sz="4" w:space="0" w:color="auto"/>
    </w:rPr>
  </w:style>
  <w:style w:type="character" w:customStyle="1" w:styleId="Style9pt">
    <w:name w:val="Style 9 pt"/>
    <w:basedOn w:val="DefaultParagraphFont"/>
    <w:rsid w:val="00545919"/>
    <w:rPr>
      <w:rFonts w:ascii="Times New Roman" w:hAnsi="Times New Roman"/>
      <w:sz w:val="20"/>
    </w:rPr>
  </w:style>
  <w:style w:type="paragraph" w:customStyle="1" w:styleId="StyleStyle49pt3">
    <w:name w:val="Style Style4 + 9 pt3"/>
    <w:basedOn w:val="Style4"/>
    <w:link w:val="StyleStyle49pt3Char"/>
    <w:qFormat/>
    <w:rsid w:val="00545919"/>
    <w:rPr>
      <w:rFonts w:cs="Times New Roman"/>
    </w:rPr>
  </w:style>
  <w:style w:type="character" w:customStyle="1" w:styleId="StyleStyle49pt3Char">
    <w:name w:val="Style Style4 + 9 pt3 Char"/>
    <w:basedOn w:val="Style4Char"/>
    <w:link w:val="StyleStyle49pt3"/>
    <w:rsid w:val="00545919"/>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545919"/>
    <w:rPr>
      <w:rFonts w:cs="Times New Roman"/>
      <w:b/>
      <w:bCs/>
    </w:rPr>
  </w:style>
  <w:style w:type="character" w:customStyle="1" w:styleId="StyleStyle4BoldChar">
    <w:name w:val="Style Style4 + Bold Char"/>
    <w:basedOn w:val="Style4Char"/>
    <w:link w:val="StyleStyle4Bold"/>
    <w:rsid w:val="00545919"/>
    <w:rPr>
      <w:rFonts w:ascii="Calibri" w:eastAsia="Times New Roman" w:hAnsi="Calibri" w:cs="Times New Roman"/>
      <w:b/>
      <w:bCs/>
      <w:sz w:val="22"/>
      <w:u w:val="single"/>
    </w:rPr>
  </w:style>
  <w:style w:type="character" w:customStyle="1" w:styleId="CharChar11">
    <w:name w:val="Char Char11"/>
    <w:basedOn w:val="DefaultParagraphFont"/>
    <w:rsid w:val="00545919"/>
    <w:rPr>
      <w:rFonts w:cs="Arial"/>
      <w:bCs/>
      <w:szCs w:val="26"/>
      <w:u w:val="single"/>
      <w:lang w:val="en-US" w:eastAsia="en-US" w:bidi="ar-SA"/>
    </w:rPr>
  </w:style>
  <w:style w:type="character" w:customStyle="1" w:styleId="authorbio">
    <w:name w:val="authorbio"/>
    <w:basedOn w:val="DefaultParagraphFont"/>
    <w:rsid w:val="00545919"/>
  </w:style>
  <w:style w:type="character" w:customStyle="1" w:styleId="a">
    <w:name w:val="a"/>
    <w:basedOn w:val="DefaultParagraphFont"/>
    <w:rsid w:val="00545919"/>
  </w:style>
  <w:style w:type="character" w:customStyle="1" w:styleId="StyleStyleUnderline411pt">
    <w:name w:val="Style Style Underline4 + 11 pt"/>
    <w:basedOn w:val="DefaultParagraphFont"/>
    <w:rsid w:val="00545919"/>
    <w:rPr>
      <w:sz w:val="20"/>
      <w:u w:val="single"/>
    </w:rPr>
  </w:style>
  <w:style w:type="character" w:customStyle="1" w:styleId="StyleStyleUnderline411ptBold">
    <w:name w:val="Style Style Underline4 + 11 pt Bold"/>
    <w:basedOn w:val="DefaultParagraphFont"/>
    <w:rsid w:val="00545919"/>
    <w:rPr>
      <w:b/>
      <w:bCs/>
      <w:sz w:val="20"/>
      <w:u w:val="single"/>
    </w:rPr>
  </w:style>
  <w:style w:type="character" w:customStyle="1" w:styleId="StyleStyleUnderline311pt">
    <w:name w:val="Style Style Underline3 + 11 pt"/>
    <w:basedOn w:val="DefaultParagraphFont"/>
    <w:rsid w:val="00545919"/>
    <w:rPr>
      <w:sz w:val="20"/>
      <w:u w:val="single"/>
    </w:rPr>
  </w:style>
  <w:style w:type="character" w:customStyle="1" w:styleId="StyleStyleUnderline311ptBold">
    <w:name w:val="Style Style Underline3 + 11 pt Bold"/>
    <w:basedOn w:val="DefaultParagraphFont"/>
    <w:rsid w:val="00545919"/>
    <w:rPr>
      <w:b/>
      <w:bCs/>
      <w:sz w:val="20"/>
      <w:u w:val="single"/>
    </w:rPr>
  </w:style>
  <w:style w:type="character" w:customStyle="1" w:styleId="StyleUnderline3">
    <w:name w:val="Style Underline3"/>
    <w:basedOn w:val="DefaultParagraphFont"/>
    <w:rsid w:val="00545919"/>
    <w:rPr>
      <w:u w:val="single"/>
    </w:rPr>
  </w:style>
  <w:style w:type="paragraph" w:customStyle="1" w:styleId="StyleStyle111ptBorderSinglesolidlineAuto05ptL">
    <w:name w:val="Style Style1 + 11 pt Border: : (Single solid line Auto  0.5 pt L..."/>
    <w:link w:val="StyleStyle111ptBorderSinglesolidlineAuto05ptLChar"/>
    <w:qFormat/>
    <w:rsid w:val="0054591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4591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545919"/>
    <w:rPr>
      <w:u w:val="single"/>
    </w:rPr>
  </w:style>
  <w:style w:type="character" w:customStyle="1" w:styleId="NothingChar">
    <w:name w:val="Nothing Char"/>
    <w:basedOn w:val="DefaultParagraphFont"/>
    <w:link w:val="Nothing"/>
    <w:rsid w:val="00545919"/>
    <w:rPr>
      <w:rFonts w:ascii="Times New Roman" w:eastAsia="Times New Roman" w:hAnsi="Times New Roman" w:cs="Times New Roman"/>
      <w:sz w:val="20"/>
    </w:rPr>
  </w:style>
  <w:style w:type="character" w:customStyle="1" w:styleId="CardsFont12pt0">
    <w:name w:val="Cards + Font 12pt"/>
    <w:basedOn w:val="DefaultParagraphFont"/>
    <w:rsid w:val="00545919"/>
    <w:rPr>
      <w:rFonts w:ascii="Times New Roman" w:eastAsia="Calibri" w:hAnsi="Times New Roman" w:cs="Times New Roman"/>
      <w:sz w:val="24"/>
      <w:szCs w:val="20"/>
      <w:u w:val="single"/>
    </w:rPr>
  </w:style>
  <w:style w:type="character" w:customStyle="1" w:styleId="SmallTextChar0">
    <w:name w:val="Small Text Char"/>
    <w:basedOn w:val="CardTextChar0"/>
    <w:rsid w:val="00545919"/>
    <w:rPr>
      <w:rFonts w:ascii="Times New Roman" w:eastAsia="MS Mincho" w:hAnsi="Times New Roman" w:cs="Times New Roman"/>
      <w:sz w:val="15"/>
      <w:szCs w:val="24"/>
      <w:lang w:eastAsia="ja-JP"/>
    </w:rPr>
  </w:style>
  <w:style w:type="paragraph" w:customStyle="1" w:styleId="Circled">
    <w:name w:val="Circled"/>
    <w:link w:val="CircledChar"/>
    <w:qFormat/>
    <w:rsid w:val="0054591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545919"/>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545919"/>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545919"/>
  </w:style>
  <w:style w:type="character" w:customStyle="1" w:styleId="part-of-speech">
    <w:name w:val="part-of-speech"/>
    <w:basedOn w:val="DefaultParagraphFont"/>
    <w:rsid w:val="00545919"/>
  </w:style>
  <w:style w:type="character" w:customStyle="1" w:styleId="sep">
    <w:name w:val="sep"/>
    <w:basedOn w:val="DefaultParagraphFont"/>
    <w:rsid w:val="00545919"/>
  </w:style>
  <w:style w:type="character" w:customStyle="1" w:styleId="pron">
    <w:name w:val="pron"/>
    <w:basedOn w:val="DefaultParagraphFont"/>
    <w:rsid w:val="00545919"/>
  </w:style>
  <w:style w:type="paragraph" w:customStyle="1" w:styleId="StyleStyle4LatinTimesNewRomanAsianSimSun">
    <w:name w:val="Style Style4 + (Latin) Times New Roman (Asian) SimSun"/>
    <w:basedOn w:val="Normal"/>
    <w:link w:val="StyleStyle4LatinTimesNewRomanAsianSimSunChar"/>
    <w:qFormat/>
    <w:rsid w:val="0054591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545919"/>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4591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45919"/>
    <w:rPr>
      <w:rFonts w:ascii="Calibri" w:eastAsia="SimSun" w:hAnsi="Calibri" w:cs="Calibri"/>
      <w:b/>
      <w:bCs/>
      <w:sz w:val="22"/>
      <w:u w:val="single"/>
    </w:rPr>
  </w:style>
  <w:style w:type="character" w:customStyle="1" w:styleId="CharChar3">
    <w:name w:val="Char Char3"/>
    <w:basedOn w:val="DefaultParagraphFont"/>
    <w:rsid w:val="00545919"/>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545919"/>
    <w:rPr>
      <w:bCs/>
      <w:szCs w:val="26"/>
      <w:u w:val="single"/>
    </w:rPr>
  </w:style>
  <w:style w:type="paragraph" w:styleId="Subtitle">
    <w:name w:val="Subtitle"/>
    <w:aliases w:val="Underlined card text"/>
    <w:basedOn w:val="Normal"/>
    <w:next w:val="Normal"/>
    <w:link w:val="SubtitleChar"/>
    <w:uiPriority w:val="99"/>
    <w:qFormat/>
    <w:rsid w:val="00545919"/>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545919"/>
    <w:rPr>
      <w:color w:val="5A5A5A" w:themeColor="text1" w:themeTint="A5"/>
      <w:spacing w:val="15"/>
      <w:sz w:val="22"/>
      <w:szCs w:val="22"/>
    </w:rPr>
  </w:style>
  <w:style w:type="paragraph" w:customStyle="1" w:styleId="StyleStyle411pt1">
    <w:name w:val="Style Style4 + 11 pt1"/>
    <w:basedOn w:val="Style4"/>
    <w:link w:val="StyleStyle411pt1Char"/>
    <w:qFormat/>
    <w:rsid w:val="00545919"/>
    <w:rPr>
      <w:rFonts w:cs="Times New Roman"/>
    </w:rPr>
  </w:style>
  <w:style w:type="character" w:customStyle="1" w:styleId="StyleStyle411pt1Char">
    <w:name w:val="Style Style4 + 11 pt1 Char"/>
    <w:basedOn w:val="Style4Char"/>
    <w:link w:val="StyleStyle411pt1"/>
    <w:rsid w:val="00545919"/>
    <w:rPr>
      <w:rFonts w:ascii="Calibri" w:eastAsia="Times New Roman" w:hAnsi="Calibri" w:cs="Times New Roman"/>
      <w:sz w:val="22"/>
      <w:u w:val="single"/>
    </w:rPr>
  </w:style>
  <w:style w:type="character" w:customStyle="1" w:styleId="BoldandUnderlineCharChar2">
    <w:name w:val="Bold and Underline Char Char2"/>
    <w:basedOn w:val="DefaultParagraphFont"/>
    <w:rsid w:val="00545919"/>
    <w:rPr>
      <w:b/>
      <w:u w:val="single"/>
      <w:lang w:val="en-US" w:eastAsia="en-US" w:bidi="ar-SA"/>
    </w:rPr>
  </w:style>
  <w:style w:type="character" w:customStyle="1" w:styleId="StyleUnderlineCharChar111pt">
    <w:name w:val="Style Underline Char Char1 + 11 pt"/>
    <w:basedOn w:val="DefaultParagraphFont"/>
    <w:rsid w:val="0054591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4591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54591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545919"/>
    <w:rPr>
      <w:sz w:val="22"/>
      <w:u w:val="single"/>
    </w:rPr>
  </w:style>
  <w:style w:type="paragraph" w:customStyle="1" w:styleId="StyleMinimizedTextArialNarrow9pt">
    <w:name w:val="Style Minimized Text + Arial Narrow 9 pt"/>
    <w:basedOn w:val="Normal"/>
    <w:link w:val="StyleMinimizedTextArialNarrow9ptChar"/>
    <w:qFormat/>
    <w:rsid w:val="00545919"/>
    <w:rPr>
      <w:rFonts w:eastAsia="Times New Roman"/>
    </w:rPr>
  </w:style>
  <w:style w:type="character" w:customStyle="1" w:styleId="StyleMinimizedTextArialNarrow9ptChar">
    <w:name w:val="Style Minimized Text + Arial Narrow 9 pt Char"/>
    <w:basedOn w:val="DefaultParagraphFont"/>
    <w:link w:val="StyleMinimizedTextArialNarrow9pt"/>
    <w:rsid w:val="00545919"/>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54591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4591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4591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4591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545919"/>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545919"/>
    <w:rPr>
      <w:b w:val="0"/>
      <w:bCs/>
      <w:sz w:val="20"/>
      <w:u w:val="single"/>
      <w:lang w:val="en-US" w:eastAsia="en-US" w:bidi="ar-SA"/>
    </w:rPr>
  </w:style>
  <w:style w:type="character" w:customStyle="1" w:styleId="Styleunderline9pt">
    <w:name w:val="Style underline + 9 pt"/>
    <w:basedOn w:val="underline"/>
    <w:rsid w:val="00545919"/>
    <w:rPr>
      <w:rFonts w:ascii="Times New Roman" w:hAnsi="Times New Roman" w:cs="Times New Roman"/>
      <w:b/>
      <w:sz w:val="20"/>
      <w:u w:val="single"/>
    </w:rPr>
  </w:style>
  <w:style w:type="character" w:customStyle="1" w:styleId="StyleTimesNewRoman9pt">
    <w:name w:val="Style Times New Roman 9 pt"/>
    <w:basedOn w:val="DefaultParagraphFont"/>
    <w:rsid w:val="00545919"/>
    <w:rPr>
      <w:rFonts w:ascii="Times New Roman" w:hAnsi="Times New Roman"/>
      <w:sz w:val="20"/>
    </w:rPr>
  </w:style>
  <w:style w:type="character" w:customStyle="1" w:styleId="Styleunderline9pt1">
    <w:name w:val="Style underline + 9 pt1"/>
    <w:basedOn w:val="underline"/>
    <w:rsid w:val="00545919"/>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54591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45919"/>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545919"/>
    <w:rPr>
      <w:b/>
      <w:bCs/>
      <w:noProof w:val="0"/>
      <w:sz w:val="20"/>
      <w:u w:val="single"/>
      <w:lang w:val="en-US" w:eastAsia="en-US" w:bidi="ar-SA"/>
    </w:rPr>
  </w:style>
  <w:style w:type="character" w:customStyle="1" w:styleId="Hyperlink23">
    <w:name w:val="Hyperlink23"/>
    <w:basedOn w:val="DefaultParagraphFont"/>
    <w:rsid w:val="00545919"/>
    <w:rPr>
      <w:color w:val="3300CC"/>
      <w:u w:val="single"/>
    </w:rPr>
  </w:style>
  <w:style w:type="paragraph" w:customStyle="1" w:styleId="cardCharChar">
    <w:name w:val="card Char Char"/>
    <w:basedOn w:val="Normal"/>
    <w:link w:val="cardCharCharChar"/>
    <w:qFormat/>
    <w:rsid w:val="00545919"/>
    <w:pPr>
      <w:ind w:left="288" w:right="288"/>
    </w:pPr>
    <w:rPr>
      <w:rFonts w:eastAsia="Times New Roman"/>
      <w:szCs w:val="20"/>
    </w:rPr>
  </w:style>
  <w:style w:type="character" w:customStyle="1" w:styleId="cardCharCharChar">
    <w:name w:val="card Char Char Char"/>
    <w:basedOn w:val="DefaultParagraphFont"/>
    <w:link w:val="cardCharChar"/>
    <w:rsid w:val="00545919"/>
    <w:rPr>
      <w:rFonts w:ascii="Calibri" w:eastAsia="Times New Roman" w:hAnsi="Calibri" w:cs="Calibri"/>
      <w:sz w:val="22"/>
      <w:szCs w:val="20"/>
    </w:rPr>
  </w:style>
  <w:style w:type="character" w:customStyle="1" w:styleId="StyleunderlineArialNarrow9ptBold">
    <w:name w:val="Style underline + Arial Narrow 9 pt Bold"/>
    <w:basedOn w:val="underline"/>
    <w:rsid w:val="0054591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545919"/>
  </w:style>
  <w:style w:type="character" w:customStyle="1" w:styleId="StylecardCharCharArialNarrow9ptChar">
    <w:name w:val="Style card Char Char + Arial Narrow 9 pt Char"/>
    <w:basedOn w:val="cardCharCharChar"/>
    <w:link w:val="StylecardCharCharArialNarrow9pt"/>
    <w:rsid w:val="00545919"/>
    <w:rPr>
      <w:rFonts w:ascii="Calibri" w:eastAsia="Times New Roman" w:hAnsi="Calibri" w:cs="Calibri"/>
      <w:sz w:val="22"/>
      <w:szCs w:val="20"/>
    </w:rPr>
  </w:style>
  <w:style w:type="character" w:customStyle="1" w:styleId="UnderlineCharCharChar">
    <w:name w:val="Underline Char Char Char"/>
    <w:basedOn w:val="DefaultParagraphFont"/>
    <w:rsid w:val="00545919"/>
    <w:rPr>
      <w:noProof w:val="0"/>
      <w:u w:val="single"/>
      <w:lang w:val="en-US" w:eastAsia="en-US" w:bidi="ar-SA"/>
    </w:rPr>
  </w:style>
  <w:style w:type="character" w:customStyle="1" w:styleId="CardTextChar1">
    <w:name w:val="Card Text Char1"/>
    <w:basedOn w:val="DefaultParagraphFont"/>
    <w:rsid w:val="0054591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4591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54591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4591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54591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54591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4591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54591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45919"/>
    <w:rPr>
      <w:rFonts w:eastAsia="Times New Roman"/>
    </w:rPr>
  </w:style>
  <w:style w:type="character" w:customStyle="1" w:styleId="TextsmallChar">
    <w:name w:val="Textsmall Char"/>
    <w:basedOn w:val="DefaultParagraphFont"/>
    <w:link w:val="Textsmall"/>
    <w:rsid w:val="00545919"/>
    <w:rPr>
      <w:rFonts w:ascii="Calibri" w:eastAsia="Times New Roman" w:hAnsi="Calibri" w:cs="Calibri"/>
      <w:sz w:val="22"/>
    </w:rPr>
  </w:style>
  <w:style w:type="character" w:customStyle="1" w:styleId="CharChar111">
    <w:name w:val="Char Char111"/>
    <w:basedOn w:val="DefaultParagraphFont"/>
    <w:rsid w:val="00545919"/>
    <w:rPr>
      <w:rFonts w:cs="Arial"/>
      <w:bCs/>
      <w:szCs w:val="26"/>
      <w:u w:val="single"/>
      <w:lang w:val="en-US" w:eastAsia="en-US" w:bidi="ar-SA"/>
    </w:rPr>
  </w:style>
  <w:style w:type="character" w:customStyle="1" w:styleId="UnderlineBold">
    <w:name w:val="Underline + Bold"/>
    <w:uiPriority w:val="1"/>
    <w:qFormat/>
    <w:rsid w:val="00545919"/>
    <w:rPr>
      <w:b/>
      <w:sz w:val="20"/>
      <w:u w:val="single"/>
    </w:rPr>
  </w:style>
  <w:style w:type="paragraph" w:customStyle="1" w:styleId="cardtextsmall">
    <w:name w:val="card text small"/>
    <w:basedOn w:val="Normal"/>
    <w:qFormat/>
    <w:rsid w:val="00545919"/>
    <w:rPr>
      <w:rFonts w:ascii="Arial Narrow" w:eastAsia="Times New Roman" w:hAnsi="Arial Narrow"/>
    </w:rPr>
  </w:style>
  <w:style w:type="character" w:customStyle="1" w:styleId="AUnterdline">
    <w:name w:val="AUnterdline"/>
    <w:rsid w:val="0054591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45919"/>
    <w:rPr>
      <w:rFonts w:ascii="Times New Roman" w:hAnsi="Times New Roman"/>
      <w:b/>
      <w:bCs/>
      <w:sz w:val="20"/>
      <w:u w:val="single"/>
      <w:bdr w:val="single" w:sz="4" w:space="0" w:color="auto"/>
    </w:rPr>
  </w:style>
  <w:style w:type="character" w:customStyle="1" w:styleId="highlightedsearchterm">
    <w:name w:val="highlightedsearchterm"/>
    <w:rsid w:val="00545919"/>
  </w:style>
  <w:style w:type="character" w:customStyle="1" w:styleId="StyleUnderline1">
    <w:name w:val="Style Underline1"/>
    <w:basedOn w:val="DefaultParagraphFont"/>
    <w:rsid w:val="00545919"/>
    <w:rPr>
      <w:rFonts w:ascii="Times New Roman" w:hAnsi="Times New Roman"/>
      <w:sz w:val="20"/>
      <w:u w:val="single"/>
    </w:rPr>
  </w:style>
  <w:style w:type="paragraph" w:customStyle="1" w:styleId="CardIndented">
    <w:name w:val="Card (Indented)"/>
    <w:basedOn w:val="Normal"/>
    <w:link w:val="CardIndentedChar"/>
    <w:qFormat/>
    <w:rsid w:val="00545919"/>
    <w:pPr>
      <w:ind w:left="288"/>
    </w:pPr>
  </w:style>
  <w:style w:type="paragraph" w:customStyle="1" w:styleId="StyleStyle49pt10">
    <w:name w:val="Style Style4 + 9 pt10"/>
    <w:basedOn w:val="Style4"/>
    <w:link w:val="StyleStyle49pt10Char"/>
    <w:qFormat/>
    <w:rsid w:val="00545919"/>
    <w:rPr>
      <w:rFonts w:cs="Times New Roman"/>
    </w:rPr>
  </w:style>
  <w:style w:type="character" w:customStyle="1" w:styleId="StyleStyle49pt10Char">
    <w:name w:val="Style Style4 + 9 pt10 Char"/>
    <w:basedOn w:val="Style4Char"/>
    <w:link w:val="StyleStyle49pt10"/>
    <w:rsid w:val="00545919"/>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545919"/>
    <w:rPr>
      <w:rFonts w:cs="Times New Roman"/>
      <w:b/>
      <w:bCs/>
    </w:rPr>
  </w:style>
  <w:style w:type="character" w:customStyle="1" w:styleId="StyleStyle49ptBold7Char">
    <w:name w:val="Style Style4 + 9 pt Bold7 Char"/>
    <w:link w:val="StyleStyle49ptBold7"/>
    <w:rsid w:val="00545919"/>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545919"/>
    <w:pPr>
      <w:ind w:left="288"/>
    </w:pPr>
    <w:rPr>
      <w:rFonts w:eastAsia="Times New Roman"/>
      <w:u w:val="single"/>
    </w:rPr>
  </w:style>
  <w:style w:type="character" w:customStyle="1" w:styleId="NormalUnderlineChar">
    <w:name w:val="Normal Underline Char"/>
    <w:link w:val="NormalUnderline"/>
    <w:rsid w:val="00545919"/>
    <w:rPr>
      <w:rFonts w:ascii="Calibri" w:eastAsia="Times New Roman" w:hAnsi="Calibri" w:cs="Calibri"/>
      <w:sz w:val="22"/>
      <w:u w:val="single"/>
    </w:rPr>
  </w:style>
  <w:style w:type="character" w:customStyle="1" w:styleId="DontRead">
    <w:name w:val="Don't Read"/>
    <w:qFormat/>
    <w:rsid w:val="00545919"/>
    <w:rPr>
      <w:rFonts w:ascii="Times New Roman" w:hAnsi="Times New Roman"/>
      <w:sz w:val="16"/>
    </w:rPr>
  </w:style>
  <w:style w:type="paragraph" w:customStyle="1" w:styleId="Underlinestyle">
    <w:name w:val="Underline style"/>
    <w:basedOn w:val="Normal"/>
    <w:qFormat/>
    <w:rsid w:val="00545919"/>
    <w:rPr>
      <w:rFonts w:eastAsia="Times New Roman"/>
      <w:u w:val="single"/>
    </w:rPr>
  </w:style>
  <w:style w:type="character" w:customStyle="1" w:styleId="Style11ptUnderline3">
    <w:name w:val="Style 11 pt Underline3"/>
    <w:rsid w:val="00545919"/>
    <w:rPr>
      <w:sz w:val="20"/>
      <w:u w:val="single"/>
    </w:rPr>
  </w:style>
  <w:style w:type="character" w:customStyle="1" w:styleId="27">
    <w:name w:val="27"/>
    <w:rsid w:val="00545919"/>
    <w:rPr>
      <w:rFonts w:cs="Arial"/>
      <w:bCs/>
      <w:sz w:val="20"/>
      <w:u w:val="single"/>
      <w:lang w:val="en-US" w:eastAsia="en-US" w:bidi="ar-SA"/>
    </w:rPr>
  </w:style>
  <w:style w:type="character" w:customStyle="1" w:styleId="2">
    <w:name w:val="2"/>
    <w:rsid w:val="00545919"/>
    <w:rPr>
      <w:rFonts w:cs="Arial"/>
      <w:bCs/>
      <w:sz w:val="20"/>
      <w:u w:val="single"/>
      <w:lang w:val="en-US" w:eastAsia="en-US" w:bidi="ar-SA"/>
    </w:rPr>
  </w:style>
  <w:style w:type="character" w:customStyle="1" w:styleId="Style9ptUnderline11">
    <w:name w:val="Style 9 pt Underline11"/>
    <w:basedOn w:val="DefaultParagraphFont"/>
    <w:rsid w:val="00545919"/>
    <w:rPr>
      <w:sz w:val="20"/>
      <w:u w:val="single"/>
    </w:rPr>
  </w:style>
  <w:style w:type="character" w:customStyle="1" w:styleId="Style9ptBoldUnderline5">
    <w:name w:val="Style 9 pt Bold Underline5"/>
    <w:basedOn w:val="DefaultParagraphFont"/>
    <w:rsid w:val="00545919"/>
    <w:rPr>
      <w:b/>
      <w:bCs/>
      <w:sz w:val="20"/>
      <w:u w:val="single"/>
    </w:rPr>
  </w:style>
  <w:style w:type="character" w:customStyle="1" w:styleId="CharChar114">
    <w:name w:val="Char Char114"/>
    <w:basedOn w:val="DefaultParagraphFont"/>
    <w:rsid w:val="00545919"/>
    <w:rPr>
      <w:rFonts w:cs="Arial"/>
      <w:bCs/>
      <w:szCs w:val="26"/>
      <w:u w:val="single"/>
      <w:lang w:val="en-US" w:eastAsia="en-US" w:bidi="ar-SA"/>
    </w:rPr>
  </w:style>
  <w:style w:type="character" w:customStyle="1" w:styleId="CharChar113">
    <w:name w:val="Char Char113"/>
    <w:basedOn w:val="DefaultParagraphFont"/>
    <w:rsid w:val="00545919"/>
    <w:rPr>
      <w:rFonts w:cs="Arial"/>
      <w:bCs/>
      <w:szCs w:val="26"/>
      <w:u w:val="single"/>
      <w:lang w:val="en-US" w:eastAsia="en-US" w:bidi="ar-SA"/>
    </w:rPr>
  </w:style>
  <w:style w:type="character" w:customStyle="1" w:styleId="CharChar112">
    <w:name w:val="Char Char112"/>
    <w:basedOn w:val="DefaultParagraphFont"/>
    <w:rsid w:val="00545919"/>
    <w:rPr>
      <w:rFonts w:cs="Arial"/>
      <w:bCs/>
      <w:szCs w:val="26"/>
      <w:u w:val="single"/>
      <w:lang w:val="en-US" w:eastAsia="en-US" w:bidi="ar-SA"/>
    </w:rPr>
  </w:style>
  <w:style w:type="character" w:customStyle="1" w:styleId="ssl0">
    <w:name w:val="ss_l0"/>
    <w:basedOn w:val="DefaultParagraphFont"/>
    <w:rsid w:val="00545919"/>
  </w:style>
  <w:style w:type="paragraph" w:styleId="CommentText">
    <w:name w:val="annotation text"/>
    <w:basedOn w:val="Normal"/>
    <w:link w:val="CommentTextChar"/>
    <w:uiPriority w:val="99"/>
    <w:rsid w:val="00545919"/>
    <w:rPr>
      <w:szCs w:val="20"/>
    </w:rPr>
  </w:style>
  <w:style w:type="character" w:customStyle="1" w:styleId="CommentTextChar">
    <w:name w:val="Comment Text Char"/>
    <w:basedOn w:val="DefaultParagraphFont"/>
    <w:link w:val="CommentText"/>
    <w:uiPriority w:val="99"/>
    <w:rsid w:val="00545919"/>
    <w:rPr>
      <w:rFonts w:ascii="Calibri" w:hAnsi="Calibri" w:cs="Calibri"/>
      <w:sz w:val="22"/>
      <w:szCs w:val="20"/>
    </w:rPr>
  </w:style>
  <w:style w:type="character" w:customStyle="1" w:styleId="CommentSubjectChar">
    <w:name w:val="Comment Subject Char"/>
    <w:basedOn w:val="CommentTextChar"/>
    <w:link w:val="CommentSubject"/>
    <w:rsid w:val="00545919"/>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545919"/>
    <w:rPr>
      <w:rFonts w:ascii="Times New Roman" w:hAnsi="Times New Roman" w:cs="Times New Roman"/>
      <w:b/>
      <w:bCs/>
    </w:rPr>
  </w:style>
  <w:style w:type="character" w:customStyle="1" w:styleId="CommentSubjectChar1">
    <w:name w:val="Comment Subject Char1"/>
    <w:basedOn w:val="CommentTextChar"/>
    <w:uiPriority w:val="99"/>
    <w:semiHidden/>
    <w:rsid w:val="00545919"/>
    <w:rPr>
      <w:rFonts w:ascii="Calibri" w:hAnsi="Calibri" w:cs="Calibri"/>
      <w:b/>
      <w:bCs/>
      <w:sz w:val="22"/>
      <w:szCs w:val="20"/>
    </w:rPr>
  </w:style>
  <w:style w:type="paragraph" w:customStyle="1" w:styleId="WW-Default1">
    <w:name w:val="WW-Default1"/>
    <w:basedOn w:val="Normal"/>
    <w:qFormat/>
    <w:rsid w:val="00545919"/>
    <w:pPr>
      <w:suppressAutoHyphens/>
    </w:pPr>
    <w:rPr>
      <w:rFonts w:eastAsia="Times New Roman"/>
      <w:b/>
      <w:bCs/>
      <w:szCs w:val="20"/>
      <w:lang w:eastAsia="ar-SA"/>
    </w:rPr>
  </w:style>
  <w:style w:type="paragraph" w:customStyle="1" w:styleId="Normal1">
    <w:name w:val="Normal1"/>
    <w:basedOn w:val="BodyText"/>
    <w:qFormat/>
    <w:rsid w:val="00545919"/>
  </w:style>
  <w:style w:type="character" w:customStyle="1" w:styleId="zoomme">
    <w:name w:val="zoomme"/>
    <w:basedOn w:val="DefaultParagraphFont"/>
    <w:rsid w:val="00545919"/>
  </w:style>
  <w:style w:type="character" w:customStyle="1" w:styleId="Date1">
    <w:name w:val="Date1"/>
    <w:basedOn w:val="DefaultParagraphFont"/>
    <w:rsid w:val="00545919"/>
  </w:style>
  <w:style w:type="character" w:customStyle="1" w:styleId="classauthor">
    <w:name w:val="class=&quot;author&quot;"/>
    <w:basedOn w:val="DefaultParagraphFont"/>
    <w:rsid w:val="00545919"/>
  </w:style>
  <w:style w:type="paragraph" w:customStyle="1" w:styleId="CardStyle">
    <w:name w:val="Card Style"/>
    <w:basedOn w:val="Normal"/>
    <w:link w:val="CardStyleChar"/>
    <w:qFormat/>
    <w:rsid w:val="00545919"/>
    <w:rPr>
      <w:rFonts w:eastAsia="Times New Roman"/>
    </w:rPr>
  </w:style>
  <w:style w:type="character" w:customStyle="1" w:styleId="CharCharChar">
    <w:name w:val="Char Char Char"/>
    <w:basedOn w:val="DefaultParagraphFont"/>
    <w:rsid w:val="00545919"/>
    <w:rPr>
      <w:rFonts w:cs="Arial"/>
      <w:bCs/>
      <w:szCs w:val="26"/>
      <w:u w:val="single"/>
      <w:lang w:val="en-US" w:eastAsia="en-US" w:bidi="ar-SA"/>
    </w:rPr>
  </w:style>
  <w:style w:type="character" w:customStyle="1" w:styleId="BoldUnderlineChar0">
    <w:name w:val="Bold Underline Char"/>
    <w:rsid w:val="00545919"/>
    <w:rPr>
      <w:rFonts w:ascii="Times New Roman" w:eastAsia="Times New Roman" w:hAnsi="Times New Roman"/>
      <w:b/>
      <w:bCs/>
      <w:szCs w:val="24"/>
      <w:u w:val="single"/>
    </w:rPr>
  </w:style>
  <w:style w:type="character" w:customStyle="1" w:styleId="texto1">
    <w:name w:val="texto1"/>
    <w:rsid w:val="00545919"/>
  </w:style>
  <w:style w:type="character" w:customStyle="1" w:styleId="apple-style-span">
    <w:name w:val="apple-style-span"/>
    <w:rsid w:val="00545919"/>
  </w:style>
  <w:style w:type="paragraph" w:customStyle="1" w:styleId="citenon-bold">
    <w:name w:val="cite non-bold"/>
    <w:basedOn w:val="Normal"/>
    <w:link w:val="citenon-boldChar"/>
    <w:qFormat/>
    <w:rsid w:val="00545919"/>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4591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45919"/>
    <w:rPr>
      <w:rFonts w:ascii="Calibri" w:eastAsia="Times New Roman" w:hAnsi="Calibri" w:cs="Arial"/>
      <w:b/>
      <w:szCs w:val="28"/>
    </w:rPr>
  </w:style>
  <w:style w:type="paragraph" w:customStyle="1" w:styleId="Style23">
    <w:name w:val="Style23"/>
    <w:basedOn w:val="Normal"/>
    <w:uiPriority w:val="99"/>
    <w:qFormat/>
    <w:rsid w:val="00545919"/>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545919"/>
    <w:rPr>
      <w:rFonts w:ascii="Calibri" w:eastAsia="Times New Roman" w:hAnsi="Calibri" w:cs="Calibri"/>
      <w:sz w:val="22"/>
      <w:lang w:bidi="en-US"/>
    </w:rPr>
  </w:style>
  <w:style w:type="character" w:customStyle="1" w:styleId="gray">
    <w:name w:val="gray"/>
    <w:basedOn w:val="DefaultParagraphFont"/>
    <w:rsid w:val="00545919"/>
  </w:style>
  <w:style w:type="paragraph" w:customStyle="1" w:styleId="Tagtemplate">
    <w:name w:val="Tagtemplate"/>
    <w:basedOn w:val="Normal"/>
    <w:link w:val="TagtemplateChar"/>
    <w:autoRedefine/>
    <w:qFormat/>
    <w:rsid w:val="00545919"/>
    <w:pPr>
      <w:keepNext/>
      <w:keepLines/>
    </w:pPr>
    <w:rPr>
      <w:rFonts w:eastAsia="Calibri"/>
      <w:b/>
    </w:rPr>
  </w:style>
  <w:style w:type="character" w:customStyle="1" w:styleId="TagtemplateChar">
    <w:name w:val="Tagtemplate Char"/>
    <w:basedOn w:val="DefaultParagraphFont"/>
    <w:link w:val="Tagtemplate"/>
    <w:rsid w:val="00545919"/>
    <w:rPr>
      <w:rFonts w:ascii="Calibri" w:eastAsia="Calibri" w:hAnsi="Calibri" w:cs="Calibri"/>
      <w:b/>
      <w:sz w:val="22"/>
    </w:rPr>
  </w:style>
  <w:style w:type="character" w:customStyle="1" w:styleId="Styleunderline11ptBorderSinglesolidlineAuto05p">
    <w:name w:val="Style underline + 11 pt Border: : (Single solid line Auto  0.5 p..."/>
    <w:rsid w:val="00545919"/>
    <w:rPr>
      <w:sz w:val="20"/>
      <w:u w:val="single"/>
      <w:bdr w:val="single" w:sz="4" w:space="0" w:color="auto"/>
    </w:rPr>
  </w:style>
  <w:style w:type="paragraph" w:customStyle="1" w:styleId="Citation-FirstLine">
    <w:name w:val="Citation - First Line"/>
    <w:basedOn w:val="Normal"/>
    <w:next w:val="Normal"/>
    <w:autoRedefine/>
    <w:qFormat/>
    <w:rsid w:val="00545919"/>
    <w:pPr>
      <w:spacing w:line="240" w:lineRule="atLeast"/>
      <w:jc w:val="both"/>
    </w:pPr>
    <w:rPr>
      <w:rFonts w:ascii="Book Antiqua" w:eastAsia="Times New Roman" w:hAnsi="Book Antiqua"/>
    </w:rPr>
  </w:style>
  <w:style w:type="character" w:customStyle="1" w:styleId="CardText-Underlined">
    <w:name w:val="Card Text - Underlined"/>
    <w:rsid w:val="00545919"/>
    <w:rPr>
      <w:b/>
      <w:sz w:val="20"/>
      <w:u w:val="single"/>
    </w:rPr>
  </w:style>
  <w:style w:type="paragraph" w:customStyle="1" w:styleId="Citation-Complete">
    <w:name w:val="Citation - Complete"/>
    <w:basedOn w:val="Normal"/>
    <w:next w:val="Normal"/>
    <w:link w:val="Citation-CompleteChar"/>
    <w:autoRedefine/>
    <w:qFormat/>
    <w:rsid w:val="0054591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545919"/>
    <w:rPr>
      <w:rFonts w:ascii="Book Antiqua" w:eastAsia="Times New Roman" w:hAnsi="Book Antiqua" w:cs="Calibri"/>
      <w:sz w:val="22"/>
    </w:rPr>
  </w:style>
  <w:style w:type="character" w:customStyle="1" w:styleId="MicroTextChar">
    <w:name w:val="MicroText Char"/>
    <w:link w:val="MicroText"/>
    <w:rsid w:val="00545919"/>
    <w:rPr>
      <w:rFonts w:ascii="Arial Narrow" w:hAnsi="Arial Narrow"/>
      <w:sz w:val="12"/>
    </w:rPr>
  </w:style>
  <w:style w:type="paragraph" w:customStyle="1" w:styleId="TagCite">
    <w:name w:val="Tag/Cite"/>
    <w:basedOn w:val="Normal"/>
    <w:qFormat/>
    <w:rsid w:val="00545919"/>
    <w:rPr>
      <w:rFonts w:eastAsia="Times New Roman"/>
      <w:b/>
    </w:rPr>
  </w:style>
  <w:style w:type="character" w:customStyle="1" w:styleId="Style11ptItalicUnderline">
    <w:name w:val="Style 11 pt Italic Underline"/>
    <w:basedOn w:val="DefaultParagraphFont"/>
    <w:rsid w:val="00545919"/>
    <w:rPr>
      <w:i/>
      <w:iCs/>
      <w:sz w:val="20"/>
      <w:u w:val="single"/>
    </w:rPr>
  </w:style>
  <w:style w:type="character" w:customStyle="1" w:styleId="Style11ptItalic">
    <w:name w:val="Style 11 pt Italic"/>
    <w:basedOn w:val="DefaultParagraphFont"/>
    <w:rsid w:val="00545919"/>
    <w:rPr>
      <w:rFonts w:ascii="Times New Roman" w:hAnsi="Times New Roman"/>
      <w:i/>
      <w:iCs/>
      <w:sz w:val="20"/>
    </w:rPr>
  </w:style>
  <w:style w:type="character" w:customStyle="1" w:styleId="BoldandUnderlineChar">
    <w:name w:val="Bold and Underline Char"/>
    <w:basedOn w:val="DefaultParagraphFont"/>
    <w:link w:val="BoldandUnderline"/>
    <w:locked/>
    <w:rsid w:val="00545919"/>
    <w:rPr>
      <w:b/>
      <w:u w:val="single"/>
    </w:rPr>
  </w:style>
  <w:style w:type="paragraph" w:customStyle="1" w:styleId="BoldandUnderline">
    <w:name w:val="Bold and Underline"/>
    <w:basedOn w:val="Normal"/>
    <w:link w:val="BoldandUnderlineChar"/>
    <w:qFormat/>
    <w:rsid w:val="00545919"/>
    <w:rPr>
      <w:rFonts w:asciiTheme="minorHAnsi" w:hAnsiTheme="minorHAnsi" w:cstheme="minorBidi"/>
      <w:b/>
      <w:sz w:val="24"/>
      <w:u w:val="single"/>
    </w:rPr>
  </w:style>
  <w:style w:type="character" w:customStyle="1" w:styleId="hdr">
    <w:name w:val="hdr"/>
    <w:basedOn w:val="DefaultParagraphFont"/>
    <w:rsid w:val="00545919"/>
  </w:style>
  <w:style w:type="paragraph" w:customStyle="1" w:styleId="StyleStyle49ptBold3">
    <w:name w:val="Style Style4 + 9 pt Bold3"/>
    <w:basedOn w:val="Style4"/>
    <w:link w:val="StyleStyle49ptBold3Char"/>
    <w:qFormat/>
    <w:rsid w:val="00545919"/>
    <w:rPr>
      <w:rFonts w:cs="Times New Roman"/>
      <w:b/>
      <w:bCs/>
    </w:rPr>
  </w:style>
  <w:style w:type="character" w:customStyle="1" w:styleId="StyleStyle49ptBold3Char">
    <w:name w:val="Style Style4 + 9 pt Bold3 Char"/>
    <w:basedOn w:val="Style4Char"/>
    <w:link w:val="StyleStyle49ptBold3"/>
    <w:rsid w:val="00545919"/>
    <w:rPr>
      <w:rFonts w:ascii="Calibri" w:eastAsia="Times New Roman" w:hAnsi="Calibri" w:cs="Times New Roman"/>
      <w:b/>
      <w:bCs/>
      <w:sz w:val="22"/>
      <w:u w:val="single"/>
    </w:rPr>
  </w:style>
  <w:style w:type="character" w:customStyle="1" w:styleId="Style9ptUnderline6">
    <w:name w:val="Style 9 pt Underline6"/>
    <w:basedOn w:val="DefaultParagraphFont"/>
    <w:rsid w:val="00545919"/>
    <w:rPr>
      <w:sz w:val="20"/>
      <w:u w:val="single"/>
    </w:rPr>
  </w:style>
  <w:style w:type="character" w:customStyle="1" w:styleId="ct-with-fmlt">
    <w:name w:val="ct-with-fmlt"/>
    <w:basedOn w:val="DefaultParagraphFont"/>
    <w:rsid w:val="00545919"/>
  </w:style>
  <w:style w:type="paragraph" w:customStyle="1" w:styleId="TagText">
    <w:name w:val="TagText"/>
    <w:basedOn w:val="Normal"/>
    <w:uiPriority w:val="99"/>
    <w:qFormat/>
    <w:rsid w:val="00545919"/>
    <w:rPr>
      <w:b/>
    </w:rPr>
  </w:style>
  <w:style w:type="paragraph" w:customStyle="1" w:styleId="StyleStyle49pt">
    <w:name w:val="Style Style4 + 9 pt"/>
    <w:basedOn w:val="Normal"/>
    <w:link w:val="StyleStyle49ptChar"/>
    <w:qFormat/>
    <w:rsid w:val="00545919"/>
    <w:rPr>
      <w:rFonts w:eastAsia="Times New Roman"/>
      <w:u w:val="single"/>
    </w:rPr>
  </w:style>
  <w:style w:type="character" w:customStyle="1" w:styleId="StyleStyle49ptChar">
    <w:name w:val="Style Style4 + 9 pt Char"/>
    <w:basedOn w:val="DefaultParagraphFont"/>
    <w:link w:val="StyleStyle49pt"/>
    <w:rsid w:val="00545919"/>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545919"/>
    <w:rPr>
      <w:rFonts w:eastAsia="Times New Roman"/>
      <w:b/>
      <w:bCs/>
      <w:u w:val="single"/>
    </w:rPr>
  </w:style>
  <w:style w:type="character" w:customStyle="1" w:styleId="StyleStyle49ptBoldChar">
    <w:name w:val="Style Style4 + 9 pt Bold Char"/>
    <w:basedOn w:val="DefaultParagraphFont"/>
    <w:link w:val="StyleStyle49ptBold"/>
    <w:rsid w:val="00545919"/>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54591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45919"/>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54591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545919"/>
    <w:rPr>
      <w:rFonts w:ascii="Arial" w:eastAsia="Times New Roman" w:hAnsi="Arial" w:cs="Arial"/>
      <w:b/>
      <w:bCs/>
      <w:sz w:val="22"/>
      <w:u w:val="single"/>
    </w:rPr>
  </w:style>
  <w:style w:type="paragraph" w:customStyle="1" w:styleId="StyleUnderlined11pt">
    <w:name w:val="Style Underlined + 11 pt"/>
    <w:link w:val="StyleUnderlined11ptChar"/>
    <w:qFormat/>
    <w:rsid w:val="0054591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545919"/>
    <w:rPr>
      <w:rFonts w:ascii="Arial" w:eastAsia="Times New Roman" w:hAnsi="Arial" w:cs="Arial"/>
      <w:sz w:val="22"/>
      <w:u w:val="single"/>
    </w:rPr>
  </w:style>
  <w:style w:type="character" w:customStyle="1" w:styleId="newscontent">
    <w:name w:val="newscontent"/>
    <w:rsid w:val="00545919"/>
  </w:style>
  <w:style w:type="character" w:customStyle="1" w:styleId="StyleUnderlinePatternClearYellow">
    <w:name w:val="Style Underline Pattern: Clear (Yellow)"/>
    <w:basedOn w:val="DefaultParagraphFont"/>
    <w:rsid w:val="00545919"/>
    <w:rPr>
      <w:u w:val="single"/>
      <w:shd w:val="clear" w:color="auto" w:fill="00FF00"/>
    </w:rPr>
  </w:style>
  <w:style w:type="paragraph" w:customStyle="1" w:styleId="StyleUnderlineChar11pt3">
    <w:name w:val="Style Underline Char + 11 pt3"/>
    <w:link w:val="StyleUnderlineChar11pt3Char"/>
    <w:qFormat/>
    <w:rsid w:val="0054591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545919"/>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545919"/>
    <w:rPr>
      <w:b w:val="0"/>
      <w:bCs/>
      <w:u w:val="single"/>
    </w:rPr>
  </w:style>
  <w:style w:type="character" w:customStyle="1" w:styleId="date-display-single">
    <w:name w:val="date-display-single"/>
    <w:basedOn w:val="DefaultParagraphFont"/>
    <w:rsid w:val="00545919"/>
  </w:style>
  <w:style w:type="character" w:customStyle="1" w:styleId="CommentTextChar1">
    <w:name w:val="Comment Text Char1"/>
    <w:basedOn w:val="DefaultParagraphFont"/>
    <w:uiPriority w:val="99"/>
    <w:rsid w:val="00545919"/>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545919"/>
    <w:rPr>
      <w:rFonts w:ascii="Times New Roman" w:hAnsi="Times New Roman" w:cs="Times New Roman"/>
      <w:sz w:val="20"/>
    </w:rPr>
  </w:style>
  <w:style w:type="paragraph" w:customStyle="1" w:styleId="Cite2">
    <w:name w:val="Cite 2"/>
    <w:basedOn w:val="Normal"/>
    <w:qFormat/>
    <w:rsid w:val="00545919"/>
    <w:rPr>
      <w:rFonts w:eastAsia="MS Mincho"/>
      <w:b/>
      <w:u w:val="single"/>
    </w:rPr>
  </w:style>
  <w:style w:type="character" w:customStyle="1" w:styleId="StyleunderlineBold">
    <w:name w:val="Style underline + Bold"/>
    <w:basedOn w:val="underline"/>
    <w:rsid w:val="00545919"/>
    <w:rPr>
      <w:rFonts w:ascii="Times New Roman" w:hAnsi="Times New Roman" w:cs="Times New Roman"/>
      <w:bCs/>
      <w:sz w:val="20"/>
      <w:u w:val="single"/>
    </w:rPr>
  </w:style>
  <w:style w:type="paragraph" w:customStyle="1" w:styleId="cards0">
    <w:name w:val="cards"/>
    <w:basedOn w:val="Cites0"/>
    <w:qFormat/>
    <w:rsid w:val="00545919"/>
    <w:pPr>
      <w:widowControl/>
      <w:jc w:val="left"/>
    </w:pPr>
    <w:rPr>
      <w:szCs w:val="22"/>
    </w:rPr>
  </w:style>
  <w:style w:type="character" w:customStyle="1" w:styleId="Style10ptUnderline">
    <w:name w:val="Style 10 pt Underline"/>
    <w:basedOn w:val="DefaultParagraphFont"/>
    <w:rsid w:val="00545919"/>
    <w:rPr>
      <w:sz w:val="20"/>
      <w:u w:val="single"/>
    </w:rPr>
  </w:style>
  <w:style w:type="character" w:styleId="HTMLCite">
    <w:name w:val="HTML Cite"/>
    <w:uiPriority w:val="99"/>
    <w:rsid w:val="00545919"/>
    <w:rPr>
      <w:i/>
      <w:iCs/>
    </w:rPr>
  </w:style>
  <w:style w:type="character" w:customStyle="1" w:styleId="slug-pub-date">
    <w:name w:val="slug-pub-date"/>
    <w:basedOn w:val="DefaultParagraphFont"/>
    <w:rsid w:val="00545919"/>
  </w:style>
  <w:style w:type="character" w:customStyle="1" w:styleId="slug-vol">
    <w:name w:val="slug-vol"/>
    <w:basedOn w:val="DefaultParagraphFont"/>
    <w:rsid w:val="00545919"/>
  </w:style>
  <w:style w:type="character" w:customStyle="1" w:styleId="slug-issue">
    <w:name w:val="slug-issue"/>
    <w:basedOn w:val="DefaultParagraphFont"/>
    <w:rsid w:val="00545919"/>
  </w:style>
  <w:style w:type="character" w:customStyle="1" w:styleId="slug-pages">
    <w:name w:val="slug-pages"/>
    <w:basedOn w:val="DefaultParagraphFont"/>
    <w:rsid w:val="0054591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45919"/>
    <w:rPr>
      <w:b/>
      <w:bCs/>
      <w:strike w:val="0"/>
      <w:dstrike w:val="0"/>
      <w:sz w:val="24"/>
      <w:u w:val="none"/>
      <w:effect w:val="none"/>
    </w:rPr>
  </w:style>
  <w:style w:type="paragraph" w:customStyle="1" w:styleId="Tag2">
    <w:name w:val="Tag2"/>
    <w:basedOn w:val="Normal"/>
    <w:autoRedefine/>
    <w:qFormat/>
    <w:rsid w:val="00545919"/>
    <w:pPr>
      <w:spacing w:before="120"/>
    </w:pPr>
    <w:rPr>
      <w:b/>
      <w:sz w:val="26"/>
    </w:rPr>
  </w:style>
  <w:style w:type="character" w:customStyle="1" w:styleId="tagchar">
    <w:name w:val="tagchar"/>
    <w:basedOn w:val="DefaultParagraphFont"/>
    <w:rsid w:val="00545919"/>
  </w:style>
  <w:style w:type="paragraph" w:customStyle="1" w:styleId="NormalText">
    <w:name w:val="Normal Text"/>
    <w:basedOn w:val="Normal"/>
    <w:link w:val="NormalTextChar"/>
    <w:autoRedefine/>
    <w:qFormat/>
    <w:rsid w:val="00545919"/>
    <w:pPr>
      <w:jc w:val="both"/>
    </w:pPr>
    <w:rPr>
      <w:rFonts w:eastAsia="Times New Roman"/>
      <w:szCs w:val="26"/>
    </w:rPr>
  </w:style>
  <w:style w:type="character" w:customStyle="1" w:styleId="pmterms11">
    <w:name w:val="pmterms11"/>
    <w:basedOn w:val="DefaultParagraphFont"/>
    <w:rsid w:val="00545919"/>
    <w:rPr>
      <w:b/>
      <w:bCs/>
      <w:i w:val="0"/>
      <w:iCs w:val="0"/>
      <w:color w:val="000000"/>
    </w:rPr>
  </w:style>
  <w:style w:type="character" w:customStyle="1" w:styleId="StyleUnderlineChar9ptBold">
    <w:name w:val="Style Underline Char + 9 pt Bold"/>
    <w:basedOn w:val="DefaultParagraphFont"/>
    <w:rsid w:val="00545919"/>
    <w:rPr>
      <w:rFonts w:ascii="Times New Roman" w:hAnsi="Times New Roman"/>
      <w:b/>
      <w:bCs/>
      <w:sz w:val="20"/>
      <w:u w:val="single"/>
      <w:lang w:val="en-US" w:eastAsia="en-US" w:bidi="ar-SA"/>
    </w:rPr>
  </w:style>
  <w:style w:type="character" w:customStyle="1" w:styleId="Style8pt">
    <w:name w:val="Style 8 pt"/>
    <w:basedOn w:val="DefaultParagraphFont"/>
    <w:rsid w:val="00545919"/>
    <w:rPr>
      <w:sz w:val="20"/>
    </w:rPr>
  </w:style>
  <w:style w:type="character" w:customStyle="1" w:styleId="UnderlineChar5Char">
    <w:name w:val="Underline Char5 Char"/>
    <w:basedOn w:val="DefaultParagraphFont"/>
    <w:rsid w:val="00545919"/>
    <w:rPr>
      <w:szCs w:val="24"/>
      <w:u w:val="single"/>
      <w:lang w:val="en-US" w:eastAsia="en-US" w:bidi="ar-SA"/>
    </w:rPr>
  </w:style>
  <w:style w:type="character" w:customStyle="1" w:styleId="BoldandUnderlineChar2Char1">
    <w:name w:val="Bold and Underline Char2 Char1"/>
    <w:basedOn w:val="DefaultParagraphFont"/>
    <w:rsid w:val="0054591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4591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45919"/>
    <w:rPr>
      <w:szCs w:val="24"/>
      <w:u w:val="single"/>
      <w:lang w:val="en-US" w:eastAsia="en-US" w:bidi="ar-SA"/>
    </w:rPr>
  </w:style>
  <w:style w:type="paragraph" w:customStyle="1" w:styleId="Language">
    <w:name w:val="Language"/>
    <w:basedOn w:val="Normal"/>
    <w:link w:val="LanguageChar"/>
    <w:qFormat/>
    <w:rsid w:val="00545919"/>
    <w:rPr>
      <w:rFonts w:eastAsia="Times New Roman"/>
      <w:strike/>
      <w:szCs w:val="20"/>
    </w:rPr>
  </w:style>
  <w:style w:type="character" w:customStyle="1" w:styleId="LanguageChar">
    <w:name w:val="Language Char"/>
    <w:basedOn w:val="DefaultParagraphFont"/>
    <w:link w:val="Language"/>
    <w:rsid w:val="00545919"/>
    <w:rPr>
      <w:rFonts w:ascii="Calibri" w:eastAsia="Times New Roman" w:hAnsi="Calibri" w:cs="Calibri"/>
      <w:strike/>
      <w:sz w:val="22"/>
      <w:szCs w:val="20"/>
    </w:rPr>
  </w:style>
  <w:style w:type="paragraph" w:customStyle="1" w:styleId="UnderlineChar3">
    <w:name w:val="Underline Char3"/>
    <w:basedOn w:val="Normal"/>
    <w:link w:val="UnderlineChar3Char"/>
    <w:qFormat/>
    <w:rsid w:val="00545919"/>
    <w:rPr>
      <w:rFonts w:eastAsia="Times New Roman"/>
      <w:u w:val="single"/>
    </w:rPr>
  </w:style>
  <w:style w:type="character" w:customStyle="1" w:styleId="UnderlineChar3Char">
    <w:name w:val="Underline Char3 Char"/>
    <w:basedOn w:val="DefaultParagraphFont"/>
    <w:link w:val="UnderlineChar3"/>
    <w:rsid w:val="00545919"/>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545919"/>
    <w:rPr>
      <w:rFonts w:eastAsia="Times New Roman"/>
      <w:b/>
      <w:u w:val="single"/>
    </w:rPr>
  </w:style>
  <w:style w:type="character" w:customStyle="1" w:styleId="BoldandUnderlineChar3CharChar">
    <w:name w:val="Bold and Underline Char3 Char Char"/>
    <w:basedOn w:val="DefaultParagraphFont"/>
    <w:link w:val="BoldandUnderlineChar3Char"/>
    <w:rsid w:val="00545919"/>
    <w:rPr>
      <w:rFonts w:ascii="Calibri" w:eastAsia="Times New Roman" w:hAnsi="Calibri" w:cs="Calibri"/>
      <w:b/>
      <w:sz w:val="22"/>
      <w:u w:val="single"/>
    </w:rPr>
  </w:style>
  <w:style w:type="character" w:customStyle="1" w:styleId="UnderlineChar1">
    <w:name w:val="Underline Char1"/>
    <w:basedOn w:val="DefaultParagraphFont"/>
    <w:rsid w:val="00545919"/>
    <w:rPr>
      <w:szCs w:val="24"/>
      <w:u w:val="single"/>
      <w:lang w:val="en-US" w:eastAsia="en-US" w:bidi="ar-SA"/>
    </w:rPr>
  </w:style>
  <w:style w:type="character" w:customStyle="1" w:styleId="BoldandUnderlineChar1Char2Char">
    <w:name w:val="Bold and Underline Char1 Char2 Char"/>
    <w:basedOn w:val="DefaultParagraphFont"/>
    <w:rsid w:val="00545919"/>
    <w:rPr>
      <w:b/>
      <w:szCs w:val="24"/>
      <w:u w:val="single"/>
      <w:lang w:val="en-US" w:eastAsia="en-US" w:bidi="ar-SA"/>
    </w:rPr>
  </w:style>
  <w:style w:type="character" w:customStyle="1" w:styleId="SmalltextChar">
    <w:name w:val="Small text Char"/>
    <w:aliases w:val="Quote1 Char1"/>
    <w:link w:val="Smalltext"/>
    <w:rsid w:val="00545919"/>
    <w:rPr>
      <w:rFonts w:ascii="Arial Narrow" w:eastAsia="Times New Roman" w:hAnsi="Arial Narrow" w:cs="Calibri"/>
      <w:sz w:val="22"/>
    </w:rPr>
  </w:style>
  <w:style w:type="paragraph" w:customStyle="1" w:styleId="HotRoute">
    <w:name w:val="Hot Route"/>
    <w:basedOn w:val="Normal"/>
    <w:link w:val="HotRouteChar0"/>
    <w:qFormat/>
    <w:rsid w:val="00545919"/>
    <w:pPr>
      <w:ind w:left="144"/>
    </w:pPr>
    <w:rPr>
      <w:rFonts w:eastAsia="Times New Roman"/>
    </w:rPr>
  </w:style>
  <w:style w:type="paragraph" w:customStyle="1" w:styleId="Cardstyle0">
    <w:name w:val="Cardstyle"/>
    <w:basedOn w:val="Normal"/>
    <w:next w:val="Normal"/>
    <w:qFormat/>
    <w:rsid w:val="00545919"/>
    <w:rPr>
      <w:rFonts w:eastAsia="Times New Roman"/>
    </w:rPr>
  </w:style>
  <w:style w:type="character" w:customStyle="1" w:styleId="Style12ptBoldUnderline1">
    <w:name w:val="Style 12 pt Bold Underline1"/>
    <w:basedOn w:val="DefaultParagraphFont"/>
    <w:rsid w:val="00545919"/>
    <w:rPr>
      <w:b/>
      <w:bCs/>
      <w:sz w:val="24"/>
      <w:u w:val="single"/>
    </w:rPr>
  </w:style>
  <w:style w:type="character" w:customStyle="1" w:styleId="StyleEmphasisArial12ptBoldNotItalic">
    <w:name w:val="Style Emphasis + Arial 12 pt Bold Not Italic"/>
    <w:basedOn w:val="Emphasis"/>
    <w:rsid w:val="00545919"/>
    <w:rPr>
      <w:rFonts w:ascii="Arial" w:hAnsi="Arial" w:cs="Times New Roman"/>
      <w:b w:val="0"/>
      <w:bCs/>
      <w:i/>
      <w:iCs/>
      <w:sz w:val="24"/>
      <w:u w:val="single"/>
      <w:bdr w:val="single" w:sz="8" w:space="0" w:color="auto"/>
    </w:rPr>
  </w:style>
  <w:style w:type="character" w:customStyle="1" w:styleId="DebateHighlighted">
    <w:name w:val="Debate Highlighted"/>
    <w:qFormat/>
    <w:rsid w:val="00545919"/>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545919"/>
    <w:rPr>
      <w:rFonts w:ascii="SimSun" w:eastAsia="SimSun" w:hAnsi="SimSun"/>
      <w:sz w:val="15"/>
      <w:lang w:eastAsia="zh-CN"/>
    </w:rPr>
  </w:style>
  <w:style w:type="paragraph" w:customStyle="1" w:styleId="UnreadText">
    <w:name w:val="Unread Text"/>
    <w:basedOn w:val="Normal"/>
    <w:next w:val="Normal"/>
    <w:link w:val="UnreadTextChar"/>
    <w:autoRedefine/>
    <w:qFormat/>
    <w:rsid w:val="00545919"/>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545919"/>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545919"/>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545919"/>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545919"/>
    <w:rPr>
      <w:rFonts w:ascii="Times New Roman" w:hAnsi="Times New Roman"/>
      <w:sz w:val="20"/>
      <w:u w:val="single"/>
      <w:bdr w:val="none" w:sz="0" w:space="0" w:color="auto"/>
      <w:shd w:val="clear" w:color="auto" w:fill="C0C0C0"/>
    </w:rPr>
  </w:style>
  <w:style w:type="character" w:customStyle="1" w:styleId="smallChar">
    <w:name w:val="small Char"/>
    <w:rsid w:val="00545919"/>
    <w:rPr>
      <w:rFonts w:ascii="Calibri" w:eastAsia="Calibri" w:hAnsi="Calibri" w:cs="Calibri"/>
      <w:sz w:val="16"/>
      <w:szCs w:val="20"/>
      <w:lang w:val="x-none" w:eastAsia="x-none"/>
    </w:rPr>
  </w:style>
  <w:style w:type="paragraph" w:customStyle="1" w:styleId="HotRoute0">
    <w:name w:val="Hot Route!"/>
    <w:basedOn w:val="Normal"/>
    <w:qFormat/>
    <w:rsid w:val="0054591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545919"/>
    <w:rPr>
      <w:rFonts w:ascii="Times New Roman" w:hAnsi="Times New Roman" w:cs="Times New Roman"/>
      <w:sz w:val="16"/>
      <w:szCs w:val="16"/>
    </w:rPr>
  </w:style>
  <w:style w:type="character" w:customStyle="1" w:styleId="BodyText2Char1">
    <w:name w:val="Body Text 2 Char1"/>
    <w:basedOn w:val="DefaultParagraphFont"/>
    <w:semiHidden/>
    <w:rsid w:val="00545919"/>
    <w:rPr>
      <w:rFonts w:ascii="Times New Roman" w:hAnsi="Times New Roman" w:cs="Times New Roman"/>
      <w:sz w:val="20"/>
    </w:rPr>
  </w:style>
  <w:style w:type="character" w:customStyle="1" w:styleId="Heading2Char1CharCharCharCharCharC">
    <w:name w:val="Heading 2 Char1 Char Char Char Char Char C"/>
    <w:rsid w:val="00545919"/>
    <w:rPr>
      <w:rFonts w:cs="Arial"/>
      <w:b/>
      <w:bCs/>
      <w:iCs/>
      <w:sz w:val="24"/>
      <w:szCs w:val="28"/>
      <w:lang w:val="en-US" w:eastAsia="en-US" w:bidi="ar-SA"/>
    </w:rPr>
  </w:style>
  <w:style w:type="character" w:customStyle="1" w:styleId="underline1">
    <w:name w:val="underline1"/>
    <w:basedOn w:val="DefaultParagraphFont"/>
    <w:rsid w:val="00545919"/>
    <w:rPr>
      <w:u w:val="single"/>
    </w:rPr>
  </w:style>
  <w:style w:type="character" w:customStyle="1" w:styleId="author0">
    <w:name w:val="author"/>
    <w:basedOn w:val="DefaultParagraphFont"/>
    <w:rsid w:val="00545919"/>
    <w:rPr>
      <w:rFonts w:ascii="Times New Roman" w:hAnsi="Times New Roman"/>
      <w:b/>
      <w:sz w:val="24"/>
    </w:rPr>
  </w:style>
  <w:style w:type="character" w:customStyle="1" w:styleId="FontStyle291">
    <w:name w:val="Font Style291"/>
    <w:basedOn w:val="DefaultParagraphFont"/>
    <w:uiPriority w:val="99"/>
    <w:rsid w:val="0054591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4591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4591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45919"/>
    <w:rPr>
      <w:rFonts w:ascii="Calibri" w:eastAsia="Times New Roman" w:hAnsi="Calibri" w:cs="Calibri"/>
      <w:sz w:val="22"/>
    </w:rPr>
  </w:style>
  <w:style w:type="paragraph" w:customStyle="1" w:styleId="Cards1">
    <w:name w:val="Cards1"/>
    <w:basedOn w:val="Normal"/>
    <w:link w:val="Cards1Char"/>
    <w:qFormat/>
    <w:rsid w:val="00545919"/>
    <w:pPr>
      <w:ind w:left="288"/>
    </w:pPr>
    <w:rPr>
      <w:rFonts w:eastAsia="Times New Roman"/>
      <w:u w:val="single"/>
    </w:rPr>
  </w:style>
  <w:style w:type="character" w:customStyle="1" w:styleId="Cards1Char">
    <w:name w:val="Cards1 Char"/>
    <w:basedOn w:val="DefaultParagraphFont"/>
    <w:link w:val="Cards1"/>
    <w:rsid w:val="00545919"/>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54591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545919"/>
    <w:rPr>
      <w:rFonts w:ascii="Arial" w:eastAsia="Calibri" w:hAnsi="Arial" w:cs="Arial"/>
      <w:sz w:val="22"/>
      <w:szCs w:val="22"/>
      <w:u w:val="single"/>
    </w:rPr>
  </w:style>
  <w:style w:type="character" w:customStyle="1" w:styleId="EmphasizeThis">
    <w:name w:val="EmphasizeThis"/>
    <w:rsid w:val="00545919"/>
    <w:rPr>
      <w:rFonts w:ascii="Georgia" w:hAnsi="Georgia"/>
      <w:b/>
      <w:iCs/>
      <w:sz w:val="24"/>
      <w:u w:val="thick"/>
    </w:rPr>
  </w:style>
  <w:style w:type="paragraph" w:customStyle="1" w:styleId="Stylecard8pt">
    <w:name w:val="Style card + 8 pt"/>
    <w:basedOn w:val="Normal"/>
    <w:link w:val="Stylecard8ptChar"/>
    <w:qFormat/>
    <w:rsid w:val="00545919"/>
    <w:pPr>
      <w:ind w:left="288" w:right="288"/>
    </w:pPr>
    <w:rPr>
      <w:color w:val="000000"/>
      <w:u w:val="single"/>
      <w:lang w:eastAsia="ar-SA"/>
    </w:rPr>
  </w:style>
  <w:style w:type="character" w:customStyle="1" w:styleId="Stylecard8ptChar">
    <w:name w:val="Style card + 8 pt Char"/>
    <w:basedOn w:val="cardChar"/>
    <w:link w:val="Stylecard8pt"/>
    <w:rsid w:val="00545919"/>
    <w:rPr>
      <w:rFonts w:ascii="Calibri" w:hAnsi="Calibri" w:cs="Calibri"/>
      <w:color w:val="000000"/>
      <w:sz w:val="22"/>
      <w:u w:val="single"/>
      <w:lang w:eastAsia="ar-SA"/>
    </w:rPr>
  </w:style>
  <w:style w:type="character" w:customStyle="1" w:styleId="bhl">
    <w:name w:val="bhl"/>
    <w:basedOn w:val="DefaultParagraphFont"/>
    <w:rsid w:val="00545919"/>
  </w:style>
  <w:style w:type="paragraph" w:customStyle="1" w:styleId="TagGA11">
    <w:name w:val="Tag GA 11"/>
    <w:basedOn w:val="TOC1"/>
    <w:qFormat/>
    <w:rsid w:val="00545919"/>
    <w:pPr>
      <w:spacing w:before="0" w:after="160"/>
    </w:pPr>
    <w:rPr>
      <w:rFonts w:eastAsia="Calibri"/>
      <w:u w:val="none"/>
      <w:lang w:bidi="ar-SA"/>
    </w:rPr>
  </w:style>
  <w:style w:type="paragraph" w:customStyle="1" w:styleId="CiteCard">
    <w:name w:val="Cite/Card"/>
    <w:basedOn w:val="TOC2"/>
    <w:qFormat/>
    <w:rsid w:val="00545919"/>
    <w:pPr>
      <w:tabs>
        <w:tab w:val="left" w:pos="4360"/>
      </w:tabs>
      <w:ind w:left="220"/>
    </w:pPr>
    <w:rPr>
      <w:rFonts w:eastAsia="Calibri"/>
      <w:sz w:val="22"/>
      <w:lang w:bidi="ar-SA"/>
    </w:rPr>
  </w:style>
  <w:style w:type="character" w:customStyle="1" w:styleId="CardTextUnderlinedChar">
    <w:name w:val="Card Text Underlined Char"/>
    <w:basedOn w:val="DefaultParagraphFont"/>
    <w:rsid w:val="00545919"/>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545919"/>
    <w:rPr>
      <w:sz w:val="16"/>
      <w:szCs w:val="16"/>
    </w:rPr>
  </w:style>
  <w:style w:type="character" w:customStyle="1" w:styleId="DocumentMapChar1">
    <w:name w:val="Document Map Char1"/>
    <w:basedOn w:val="DefaultParagraphFont"/>
    <w:uiPriority w:val="99"/>
    <w:rsid w:val="00545919"/>
    <w:rPr>
      <w:rFonts w:ascii="Tahoma" w:hAnsi="Tahoma" w:cs="Tahoma"/>
      <w:sz w:val="16"/>
      <w:szCs w:val="16"/>
    </w:rPr>
  </w:style>
  <w:style w:type="character" w:customStyle="1" w:styleId="addmd">
    <w:name w:val="addmd"/>
    <w:basedOn w:val="DefaultParagraphFont"/>
    <w:rsid w:val="00545919"/>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545919"/>
    <w:rPr>
      <w:rFonts w:ascii="Arial" w:hAnsi="Arial"/>
      <w:b/>
      <w:sz w:val="26"/>
    </w:rPr>
  </w:style>
  <w:style w:type="paragraph" w:styleId="FootnoteText">
    <w:name w:val="footnote text"/>
    <w:basedOn w:val="Normal"/>
    <w:link w:val="FootnoteTextChar"/>
    <w:unhideWhenUsed/>
    <w:rsid w:val="00545919"/>
    <w:rPr>
      <w:rFonts w:eastAsia="Calibri"/>
      <w:szCs w:val="20"/>
      <w:lang w:eastAsia="zh-CN"/>
    </w:rPr>
  </w:style>
  <w:style w:type="character" w:customStyle="1" w:styleId="FootnoteTextChar">
    <w:name w:val="Footnote Text Char"/>
    <w:basedOn w:val="DefaultParagraphFont"/>
    <w:link w:val="FootnoteText"/>
    <w:rsid w:val="00545919"/>
    <w:rPr>
      <w:rFonts w:ascii="Calibri" w:eastAsia="Calibri" w:hAnsi="Calibri" w:cs="Calibri"/>
      <w:sz w:val="22"/>
      <w:szCs w:val="20"/>
      <w:lang w:eastAsia="zh-CN"/>
    </w:rPr>
  </w:style>
  <w:style w:type="character" w:customStyle="1" w:styleId="UnderlinedTextCharChar">
    <w:name w:val="Underlined Text Char Char"/>
    <w:basedOn w:val="DefaultParagraphFont"/>
    <w:rsid w:val="00545919"/>
    <w:rPr>
      <w:rFonts w:cs="Arial"/>
      <w:bCs/>
      <w:noProof w:val="0"/>
      <w:szCs w:val="26"/>
      <w:u w:val="single"/>
      <w:lang w:val="en-US" w:eastAsia="en-US" w:bidi="ar-SA"/>
    </w:rPr>
  </w:style>
  <w:style w:type="character" w:customStyle="1" w:styleId="StyleTimesNewRoman12ptBold">
    <w:name w:val="Style Times New Roman 12 pt Bold"/>
    <w:rsid w:val="00545919"/>
    <w:rPr>
      <w:b/>
      <w:bCs/>
      <w:sz w:val="24"/>
    </w:rPr>
  </w:style>
  <w:style w:type="character" w:customStyle="1" w:styleId="CardText1Char">
    <w:name w:val="Card Text 1 Char"/>
    <w:rsid w:val="00545919"/>
    <w:rPr>
      <w:rFonts w:ascii="Georgia" w:hAnsi="Georgia"/>
      <w:color w:val="000000"/>
      <w:sz w:val="22"/>
      <w:szCs w:val="22"/>
      <w:u w:val="single"/>
    </w:rPr>
  </w:style>
  <w:style w:type="character" w:customStyle="1" w:styleId="BoldUnderlining">
    <w:name w:val="Bold Underlining"/>
    <w:rsid w:val="00545919"/>
    <w:rPr>
      <w:u w:val="single"/>
    </w:rPr>
  </w:style>
  <w:style w:type="character" w:customStyle="1" w:styleId="Intemphasis">
    <w:name w:val="Intemphasis"/>
    <w:uiPriority w:val="1"/>
    <w:qFormat/>
    <w:rsid w:val="00545919"/>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545919"/>
    <w:pPr>
      <w:ind w:left="288" w:right="288"/>
    </w:pPr>
    <w:rPr>
      <w:szCs w:val="16"/>
    </w:rPr>
  </w:style>
  <w:style w:type="character" w:customStyle="1" w:styleId="cardtextChar2">
    <w:name w:val="cardtext Char"/>
    <w:basedOn w:val="DefaultParagraphFont"/>
    <w:link w:val="cardtext0"/>
    <w:rsid w:val="00545919"/>
    <w:rPr>
      <w:rFonts w:ascii="Calibri" w:hAnsi="Calibri" w:cs="Calibri"/>
      <w:sz w:val="22"/>
      <w:szCs w:val="16"/>
    </w:rPr>
  </w:style>
  <w:style w:type="character" w:customStyle="1" w:styleId="BoldUnderlineChar1">
    <w:name w:val="BoldUnderline Char1"/>
    <w:rsid w:val="0054591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45919"/>
    <w:pPr>
      <w:spacing w:after="200"/>
      <w:contextualSpacing/>
    </w:pPr>
    <w:rPr>
      <w:rFonts w:eastAsia="Calibri"/>
      <w:u w:val="single"/>
    </w:rPr>
  </w:style>
  <w:style w:type="character" w:customStyle="1" w:styleId="UnderlinedCardTextChar">
    <w:name w:val="Underlined Card Text Char"/>
    <w:link w:val="UnderlinedCardText"/>
    <w:rsid w:val="00545919"/>
    <w:rPr>
      <w:rFonts w:ascii="Calibri" w:eastAsia="Calibri" w:hAnsi="Calibri" w:cs="Calibri"/>
      <w:sz w:val="22"/>
      <w:u w:val="single"/>
    </w:rPr>
  </w:style>
  <w:style w:type="character" w:customStyle="1" w:styleId="Hyperlink6">
    <w:name w:val="Hyperlink6"/>
    <w:basedOn w:val="DefaultParagraphFont"/>
    <w:rsid w:val="00545919"/>
    <w:rPr>
      <w:color w:val="3300CC"/>
      <w:u w:val="single"/>
    </w:rPr>
  </w:style>
  <w:style w:type="paragraph" w:customStyle="1" w:styleId="Tag12">
    <w:name w:val="Tag12"/>
    <w:basedOn w:val="Normal"/>
    <w:qFormat/>
    <w:rsid w:val="00545919"/>
    <w:pPr>
      <w:contextualSpacing/>
    </w:pPr>
    <w:rPr>
      <w:rFonts w:eastAsia="Cambria"/>
      <w:b/>
    </w:rPr>
  </w:style>
  <w:style w:type="paragraph" w:customStyle="1" w:styleId="Shrink8">
    <w:name w:val="Shrink8"/>
    <w:basedOn w:val="Normal"/>
    <w:qFormat/>
    <w:rsid w:val="00545919"/>
    <w:rPr>
      <w:rFonts w:eastAsia="Cambria"/>
    </w:rPr>
  </w:style>
  <w:style w:type="character" w:customStyle="1" w:styleId="highlight2">
    <w:name w:val="highlight2"/>
    <w:rsid w:val="00545919"/>
    <w:rPr>
      <w:rFonts w:ascii="Arial" w:hAnsi="Arial"/>
      <w:b/>
      <w:sz w:val="19"/>
      <w:u w:val="thick"/>
      <w:bdr w:val="none" w:sz="0" w:space="0" w:color="auto"/>
      <w:shd w:val="clear" w:color="auto" w:fill="auto"/>
    </w:rPr>
  </w:style>
  <w:style w:type="character" w:customStyle="1" w:styleId="citation">
    <w:name w:val="citation"/>
    <w:basedOn w:val="DefaultParagraphFont"/>
    <w:rsid w:val="00545919"/>
  </w:style>
  <w:style w:type="paragraph" w:customStyle="1" w:styleId="UnderlineText">
    <w:name w:val="Underline Text"/>
    <w:basedOn w:val="Normal"/>
    <w:link w:val="UnderlineTextChar"/>
    <w:qFormat/>
    <w:rsid w:val="00545919"/>
    <w:pPr>
      <w:ind w:left="288"/>
    </w:pPr>
    <w:rPr>
      <w:rFonts w:eastAsia="Times New Roman"/>
      <w:u w:val="single"/>
    </w:rPr>
  </w:style>
  <w:style w:type="character" w:customStyle="1" w:styleId="UnderlineTextChar">
    <w:name w:val="Underline Text Char"/>
    <w:basedOn w:val="DefaultParagraphFont"/>
    <w:link w:val="UnderlineText"/>
    <w:rsid w:val="00545919"/>
    <w:rPr>
      <w:rFonts w:ascii="Calibri" w:eastAsia="Times New Roman" w:hAnsi="Calibri" w:cs="Calibri"/>
      <w:sz w:val="22"/>
      <w:u w:val="single"/>
    </w:rPr>
  </w:style>
  <w:style w:type="character" w:customStyle="1" w:styleId="il">
    <w:name w:val="il"/>
    <w:basedOn w:val="DefaultParagraphFont"/>
    <w:rsid w:val="00545919"/>
  </w:style>
  <w:style w:type="character" w:customStyle="1" w:styleId="commentstext">
    <w:name w:val="comments_text"/>
    <w:uiPriority w:val="99"/>
    <w:rsid w:val="00545919"/>
    <w:rPr>
      <w:rFonts w:cs="Times New Roman"/>
    </w:rPr>
  </w:style>
  <w:style w:type="paragraph" w:customStyle="1" w:styleId="Heading42">
    <w:name w:val="Heading 42"/>
    <w:basedOn w:val="Normal"/>
    <w:qFormat/>
    <w:rsid w:val="00545919"/>
    <w:rPr>
      <w:rFonts w:eastAsia="Times New Roman"/>
    </w:rPr>
  </w:style>
  <w:style w:type="paragraph" w:customStyle="1" w:styleId="DebateNormal">
    <w:name w:val="DebateNormal"/>
    <w:basedOn w:val="Normal"/>
    <w:link w:val="DebateNormalChar"/>
    <w:qFormat/>
    <w:rsid w:val="00545919"/>
    <w:pPr>
      <w:spacing w:line="276" w:lineRule="auto"/>
    </w:pPr>
    <w:rPr>
      <w:rFonts w:eastAsia="Calibri"/>
      <w:szCs w:val="20"/>
    </w:rPr>
  </w:style>
  <w:style w:type="character" w:customStyle="1" w:styleId="DebateNormalChar">
    <w:name w:val="DebateNormal Char"/>
    <w:basedOn w:val="DefaultParagraphFont"/>
    <w:link w:val="DebateNormal"/>
    <w:rsid w:val="00545919"/>
    <w:rPr>
      <w:rFonts w:ascii="Calibri" w:eastAsia="Calibri" w:hAnsi="Calibri" w:cs="Calibri"/>
      <w:sz w:val="22"/>
      <w:szCs w:val="20"/>
    </w:rPr>
  </w:style>
  <w:style w:type="paragraph" w:customStyle="1" w:styleId="DebateEmphasis">
    <w:name w:val="DebateEmphasis"/>
    <w:basedOn w:val="Normal"/>
    <w:link w:val="DebateEmphasisChar"/>
    <w:qFormat/>
    <w:rsid w:val="0054591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45919"/>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545919"/>
    <w:rPr>
      <w:rFonts w:ascii="Times New Roman" w:eastAsia="Cambria" w:hAnsi="Times New Roman" w:cs="Times New Roman"/>
      <w:sz w:val="20"/>
      <w:szCs w:val="22"/>
    </w:rPr>
  </w:style>
  <w:style w:type="paragraph" w:customStyle="1" w:styleId="NormalCite">
    <w:name w:val="NormalCite"/>
    <w:link w:val="NormalCiteChar"/>
    <w:qFormat/>
    <w:rsid w:val="0054591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545919"/>
    <w:rPr>
      <w:rFonts w:ascii="Times New Roman" w:eastAsiaTheme="minorHAnsi" w:hAnsi="Times New Roman" w:cs="Times New Roman"/>
      <w:sz w:val="18"/>
      <w:szCs w:val="22"/>
    </w:rPr>
  </w:style>
  <w:style w:type="character" w:customStyle="1" w:styleId="articletext">
    <w:name w:val="articletext"/>
    <w:basedOn w:val="DefaultParagraphFont"/>
    <w:rsid w:val="00545919"/>
  </w:style>
  <w:style w:type="character" w:customStyle="1" w:styleId="grey10">
    <w:name w:val="grey10"/>
    <w:basedOn w:val="DefaultParagraphFont"/>
    <w:rsid w:val="00545919"/>
  </w:style>
  <w:style w:type="character" w:customStyle="1" w:styleId="navy13bd">
    <w:name w:val="navy13bd"/>
    <w:basedOn w:val="DefaultParagraphFont"/>
    <w:rsid w:val="00545919"/>
  </w:style>
  <w:style w:type="character" w:customStyle="1" w:styleId="Style9ptUnderline2">
    <w:name w:val="Style 9 pt Underline2"/>
    <w:basedOn w:val="DefaultParagraphFont"/>
    <w:rsid w:val="00545919"/>
    <w:rPr>
      <w:sz w:val="20"/>
      <w:u w:val="single"/>
    </w:rPr>
  </w:style>
  <w:style w:type="character" w:customStyle="1" w:styleId="Style9ptBoldUnderline1">
    <w:name w:val="Style 9 pt Bold Underline1"/>
    <w:basedOn w:val="DefaultParagraphFont"/>
    <w:rsid w:val="00545919"/>
    <w:rPr>
      <w:b/>
      <w:bCs/>
      <w:sz w:val="20"/>
      <w:u w:val="single"/>
    </w:rPr>
  </w:style>
  <w:style w:type="character" w:customStyle="1" w:styleId="TagsCharChar">
    <w:name w:val="Tags Char Char"/>
    <w:basedOn w:val="DefaultParagraphFont"/>
    <w:rsid w:val="00545919"/>
    <w:rPr>
      <w:rFonts w:eastAsia="SimSun"/>
      <w:b/>
      <w:sz w:val="24"/>
      <w:lang w:val="en-US" w:eastAsia="zh-CN" w:bidi="ar-SA"/>
    </w:rPr>
  </w:style>
  <w:style w:type="paragraph" w:customStyle="1" w:styleId="cardCharCharCharChar">
    <w:name w:val="card Char Char Char Char"/>
    <w:basedOn w:val="Normal"/>
    <w:qFormat/>
    <w:rsid w:val="00545919"/>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545919"/>
    <w:rPr>
      <w:rFonts w:ascii="Times" w:eastAsia="Times New Roman" w:hAnsi="Times"/>
    </w:rPr>
  </w:style>
  <w:style w:type="paragraph" w:customStyle="1" w:styleId="CARD0">
    <w:name w:val="CARD"/>
    <w:basedOn w:val="Normal"/>
    <w:link w:val="CARDChar1"/>
    <w:qFormat/>
    <w:rsid w:val="00545919"/>
    <w:rPr>
      <w:rFonts w:eastAsia="Times New Roman"/>
      <w:u w:val="single"/>
    </w:rPr>
  </w:style>
  <w:style w:type="character" w:customStyle="1" w:styleId="CARDChar1">
    <w:name w:val="CARD Char"/>
    <w:basedOn w:val="DefaultParagraphFont"/>
    <w:link w:val="CARD0"/>
    <w:rsid w:val="00545919"/>
    <w:rPr>
      <w:rFonts w:ascii="Calibri" w:eastAsia="Times New Roman" w:hAnsi="Calibri" w:cs="Calibri"/>
      <w:sz w:val="22"/>
      <w:u w:val="single"/>
    </w:rPr>
  </w:style>
  <w:style w:type="paragraph" w:customStyle="1" w:styleId="Normal2">
    <w:name w:val="Normal2"/>
    <w:basedOn w:val="Normal"/>
    <w:qFormat/>
    <w:rsid w:val="00545919"/>
    <w:rPr>
      <w:rFonts w:eastAsia="Times New Roman"/>
    </w:rPr>
  </w:style>
  <w:style w:type="character" w:customStyle="1" w:styleId="Style11ptThickunderline">
    <w:name w:val="Style 11 pt Thick underline"/>
    <w:rsid w:val="00545919"/>
    <w:rPr>
      <w:rFonts w:ascii="Times New Roman" w:hAnsi="Times New Roman"/>
      <w:sz w:val="20"/>
      <w:u w:val="single"/>
    </w:rPr>
  </w:style>
  <w:style w:type="character" w:customStyle="1" w:styleId="Style11ptBoldThickunderline">
    <w:name w:val="Style 11 pt Bold Thick underline"/>
    <w:rsid w:val="00545919"/>
    <w:rPr>
      <w:rFonts w:ascii="Times New Roman" w:hAnsi="Times New Roman"/>
      <w:b/>
      <w:bCs/>
      <w:sz w:val="20"/>
      <w:u w:val="single"/>
    </w:rPr>
  </w:style>
  <w:style w:type="character" w:styleId="FootnoteReference">
    <w:name w:val="footnote reference"/>
    <w:unhideWhenUsed/>
    <w:rsid w:val="00545919"/>
    <w:rPr>
      <w:vertAlign w:val="superscript"/>
    </w:rPr>
  </w:style>
  <w:style w:type="character" w:customStyle="1" w:styleId="CharChar5">
    <w:name w:val="Char Char5"/>
    <w:rsid w:val="00545919"/>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54591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45919"/>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545919"/>
    <w:rPr>
      <w:u w:val="single"/>
    </w:rPr>
  </w:style>
  <w:style w:type="character" w:customStyle="1" w:styleId="StyleUnderlineBoldIndent11ptChar">
    <w:name w:val="Style Underline + Bold Indent + 11 pt Char"/>
    <w:link w:val="StyleUnderlineBoldIndent11pt"/>
    <w:rsid w:val="00545919"/>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545919"/>
    <w:rPr>
      <w:b/>
      <w:bCs/>
      <w:u w:val="single"/>
    </w:rPr>
  </w:style>
  <w:style w:type="character" w:customStyle="1" w:styleId="StyleUnderlineBoldIndent11ptBoldChar">
    <w:name w:val="Style Underline + Bold Indent + 11 pt Bold Char"/>
    <w:link w:val="StyleUnderlineBoldIndent11ptBold"/>
    <w:rsid w:val="00545919"/>
    <w:rPr>
      <w:rFonts w:ascii="Calibri" w:eastAsia="Times New Roman" w:hAnsi="Calibri" w:cs="Calibri"/>
      <w:b/>
      <w:bCs/>
      <w:sz w:val="22"/>
      <w:szCs w:val="20"/>
      <w:u w:val="single"/>
    </w:rPr>
  </w:style>
  <w:style w:type="paragraph" w:customStyle="1" w:styleId="Normal20pt">
    <w:name w:val="Normal  + 20 pt"/>
    <w:basedOn w:val="Normal"/>
    <w:uiPriority w:val="6"/>
    <w:qFormat/>
    <w:rsid w:val="00545919"/>
    <w:rPr>
      <w:bCs/>
      <w:u w:val="single"/>
    </w:rPr>
  </w:style>
  <w:style w:type="character" w:customStyle="1" w:styleId="StyleStyle4CharTimesNewRoman11pt">
    <w:name w:val="Style Style4 Char + Times New Roman 11 pt"/>
    <w:basedOn w:val="DefaultParagraphFont"/>
    <w:rsid w:val="00545919"/>
    <w:rPr>
      <w:rFonts w:ascii="Times New Roman" w:hAnsi="Times New Roman"/>
      <w:sz w:val="20"/>
      <w:szCs w:val="24"/>
      <w:u w:val="single"/>
      <w:lang w:val="en-US" w:eastAsia="en-US" w:bidi="ar-SA"/>
    </w:rPr>
  </w:style>
  <w:style w:type="paragraph" w:customStyle="1" w:styleId="author-name">
    <w:name w:val="author-name"/>
    <w:basedOn w:val="Normal"/>
    <w:qFormat/>
    <w:rsid w:val="00545919"/>
    <w:pPr>
      <w:spacing w:before="100" w:beforeAutospacing="1" w:after="100" w:afterAutospacing="1"/>
    </w:pPr>
    <w:rPr>
      <w:rFonts w:eastAsia="Times New Roman"/>
    </w:rPr>
  </w:style>
  <w:style w:type="paragraph" w:customStyle="1" w:styleId="author-credentials">
    <w:name w:val="author-credentials"/>
    <w:basedOn w:val="Normal"/>
    <w:rsid w:val="0054591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545919"/>
    <w:rPr>
      <w:rFonts w:ascii="Consolas" w:hAnsi="Consolas" w:cs="Consolas"/>
      <w:sz w:val="20"/>
      <w:szCs w:val="20"/>
    </w:rPr>
  </w:style>
  <w:style w:type="character" w:customStyle="1" w:styleId="StyleStyle4CharTimesNewRoman11ptBold">
    <w:name w:val="Style Style4 Char + Times New Roman 11 pt Bold"/>
    <w:basedOn w:val="DefaultParagraphFont"/>
    <w:rsid w:val="0054591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545919"/>
    <w:rPr>
      <w:rFonts w:ascii="Times New Roman" w:hAnsi="Times New Roman"/>
      <w:i/>
      <w:iCs/>
      <w:sz w:val="20"/>
      <w:szCs w:val="24"/>
      <w:u w:val="single"/>
      <w:lang w:val="en-US" w:eastAsia="en-US" w:bidi="ar-SA"/>
    </w:rPr>
  </w:style>
  <w:style w:type="character" w:customStyle="1" w:styleId="headline">
    <w:name w:val="headline"/>
    <w:basedOn w:val="DefaultParagraphFont"/>
    <w:rsid w:val="00545919"/>
  </w:style>
  <w:style w:type="character" w:customStyle="1" w:styleId="CharChar4">
    <w:name w:val="Char Char4"/>
    <w:basedOn w:val="DefaultParagraphFont"/>
    <w:rsid w:val="00545919"/>
    <w:rPr>
      <w:rFonts w:cs="Arial"/>
      <w:b/>
      <w:bCs/>
      <w:iCs/>
      <w:szCs w:val="28"/>
      <w:lang w:val="en-US" w:eastAsia="en-US" w:bidi="ar-SA"/>
    </w:rPr>
  </w:style>
  <w:style w:type="character" w:customStyle="1" w:styleId="yshortcuts">
    <w:name w:val="yshortcuts"/>
    <w:basedOn w:val="DefaultParagraphFont"/>
    <w:rsid w:val="00545919"/>
  </w:style>
  <w:style w:type="character" w:customStyle="1" w:styleId="HotRouteChar0">
    <w:name w:val="Hot Route Char"/>
    <w:link w:val="HotRoute"/>
    <w:rsid w:val="00545919"/>
    <w:rPr>
      <w:rFonts w:ascii="Calibri" w:eastAsia="Times New Roman" w:hAnsi="Calibri" w:cs="Calibri"/>
      <w:sz w:val="22"/>
    </w:rPr>
  </w:style>
  <w:style w:type="paragraph" w:styleId="PlainText">
    <w:name w:val="Plain Text"/>
    <w:basedOn w:val="Normal"/>
    <w:link w:val="PlainTextChar"/>
    <w:rsid w:val="00545919"/>
    <w:rPr>
      <w:rFonts w:ascii="Courier New" w:eastAsia="Times New Roman" w:hAnsi="Courier New" w:cs="Courier New"/>
      <w:szCs w:val="20"/>
    </w:rPr>
  </w:style>
  <w:style w:type="character" w:customStyle="1" w:styleId="PlainTextChar">
    <w:name w:val="Plain Text Char"/>
    <w:basedOn w:val="DefaultParagraphFont"/>
    <w:link w:val="PlainText"/>
    <w:rsid w:val="00545919"/>
    <w:rPr>
      <w:rFonts w:ascii="Courier New" w:eastAsia="Times New Roman" w:hAnsi="Courier New" w:cs="Courier New"/>
      <w:sz w:val="22"/>
      <w:szCs w:val="20"/>
    </w:rPr>
  </w:style>
  <w:style w:type="character" w:customStyle="1" w:styleId="senselabelstart">
    <w:name w:val="sense_label start"/>
    <w:basedOn w:val="DefaultParagraphFont"/>
    <w:rsid w:val="00545919"/>
  </w:style>
  <w:style w:type="character" w:customStyle="1" w:styleId="sensecontent">
    <w:name w:val="sense_content"/>
    <w:basedOn w:val="DefaultParagraphFont"/>
    <w:rsid w:val="00545919"/>
  </w:style>
  <w:style w:type="character" w:customStyle="1" w:styleId="vi">
    <w:name w:val="vi"/>
    <w:basedOn w:val="DefaultParagraphFont"/>
    <w:rsid w:val="00545919"/>
  </w:style>
  <w:style w:type="character" w:customStyle="1" w:styleId="italic">
    <w:name w:val="italic"/>
    <w:basedOn w:val="DefaultParagraphFont"/>
    <w:rsid w:val="00545919"/>
  </w:style>
  <w:style w:type="paragraph" w:customStyle="1" w:styleId="Microtext0">
    <w:name w:val="Microtext"/>
    <w:basedOn w:val="Normal"/>
    <w:next w:val="Normal"/>
    <w:link w:val="MicrotextChar0"/>
    <w:qFormat/>
    <w:rsid w:val="00545919"/>
    <w:rPr>
      <w:sz w:val="12"/>
    </w:rPr>
  </w:style>
  <w:style w:type="character" w:customStyle="1" w:styleId="MicrotextChar0">
    <w:name w:val="Microtext Char"/>
    <w:link w:val="Microtext0"/>
    <w:rsid w:val="00545919"/>
    <w:rPr>
      <w:rFonts w:ascii="Calibri" w:hAnsi="Calibri" w:cs="Calibri"/>
      <w:sz w:val="12"/>
    </w:rPr>
  </w:style>
  <w:style w:type="character" w:customStyle="1" w:styleId="st">
    <w:name w:val="st"/>
    <w:basedOn w:val="DefaultParagraphFont"/>
    <w:rsid w:val="00545919"/>
  </w:style>
  <w:style w:type="paragraph" w:customStyle="1" w:styleId="Style6">
    <w:name w:val="Style6"/>
    <w:basedOn w:val="Normal"/>
    <w:link w:val="Style6Char"/>
    <w:autoRedefine/>
    <w:qFormat/>
    <w:rsid w:val="00545919"/>
    <w:rPr>
      <w:b/>
    </w:rPr>
  </w:style>
  <w:style w:type="character" w:customStyle="1" w:styleId="Style6Char">
    <w:name w:val="Style6 Char"/>
    <w:basedOn w:val="DefaultParagraphFont"/>
    <w:link w:val="Style6"/>
    <w:rsid w:val="00545919"/>
    <w:rPr>
      <w:rFonts w:ascii="Calibri" w:hAnsi="Calibri" w:cs="Calibri"/>
      <w:b/>
      <w:sz w:val="22"/>
    </w:rPr>
  </w:style>
  <w:style w:type="paragraph" w:customStyle="1" w:styleId="Style11">
    <w:name w:val="Style11"/>
    <w:basedOn w:val="Normal"/>
    <w:link w:val="Style11Char"/>
    <w:qFormat/>
    <w:rsid w:val="00545919"/>
    <w:rPr>
      <w:rFonts w:eastAsia="Times New Roman"/>
      <w:b/>
      <w:szCs w:val="20"/>
      <w:u w:val="thick"/>
    </w:rPr>
  </w:style>
  <w:style w:type="paragraph" w:customStyle="1" w:styleId="Style12">
    <w:name w:val="Style12"/>
    <w:basedOn w:val="Normal"/>
    <w:link w:val="Style12Char"/>
    <w:qFormat/>
    <w:rsid w:val="00545919"/>
    <w:rPr>
      <w:rFonts w:eastAsia="Times New Roman"/>
      <w:b/>
      <w:u w:val="thick"/>
    </w:rPr>
  </w:style>
  <w:style w:type="character" w:customStyle="1" w:styleId="Style11Char">
    <w:name w:val="Style11 Char"/>
    <w:basedOn w:val="DefaultParagraphFont"/>
    <w:link w:val="Style11"/>
    <w:rsid w:val="00545919"/>
    <w:rPr>
      <w:rFonts w:ascii="Calibri" w:eastAsia="Times New Roman" w:hAnsi="Calibri" w:cs="Calibri"/>
      <w:b/>
      <w:sz w:val="22"/>
      <w:szCs w:val="20"/>
      <w:u w:val="thick"/>
    </w:rPr>
  </w:style>
  <w:style w:type="character" w:customStyle="1" w:styleId="Style12Char">
    <w:name w:val="Style12 Char"/>
    <w:basedOn w:val="DefaultParagraphFont"/>
    <w:link w:val="Style12"/>
    <w:rsid w:val="00545919"/>
    <w:rPr>
      <w:rFonts w:ascii="Calibri" w:eastAsia="Times New Roman" w:hAnsi="Calibri" w:cs="Calibri"/>
      <w:b/>
      <w:sz w:val="22"/>
      <w:u w:val="thick"/>
    </w:rPr>
  </w:style>
  <w:style w:type="character" w:customStyle="1" w:styleId="caps-label">
    <w:name w:val="caps-label"/>
    <w:basedOn w:val="DefaultParagraphFont"/>
    <w:rsid w:val="00545919"/>
  </w:style>
  <w:style w:type="character" w:customStyle="1" w:styleId="wikiexternallink">
    <w:name w:val="wikiexternallink"/>
    <w:basedOn w:val="DefaultParagraphFont"/>
    <w:rsid w:val="00545919"/>
  </w:style>
  <w:style w:type="character" w:customStyle="1" w:styleId="wikigeneratedlinkcontent">
    <w:name w:val="wikigeneratedlinkcontent"/>
    <w:basedOn w:val="DefaultParagraphFont"/>
    <w:rsid w:val="00545919"/>
  </w:style>
  <w:style w:type="character" w:customStyle="1" w:styleId="ShrinkChar">
    <w:name w:val="Shrink Char"/>
    <w:link w:val="Shrink"/>
    <w:locked/>
    <w:rsid w:val="00545919"/>
    <w:rPr>
      <w:rFonts w:ascii="Garamond" w:eastAsia="Times New Roman" w:hAnsi="Garamond"/>
      <w:sz w:val="12"/>
    </w:rPr>
  </w:style>
  <w:style w:type="paragraph" w:customStyle="1" w:styleId="Shrink">
    <w:name w:val="Shrink"/>
    <w:link w:val="ShrinkChar"/>
    <w:qFormat/>
    <w:rsid w:val="00545919"/>
    <w:pPr>
      <w:ind w:left="288" w:right="288"/>
    </w:pPr>
    <w:rPr>
      <w:rFonts w:ascii="Garamond" w:eastAsia="Times New Roman" w:hAnsi="Garamond"/>
      <w:sz w:val="12"/>
    </w:rPr>
  </w:style>
  <w:style w:type="character" w:customStyle="1" w:styleId="aqj">
    <w:name w:val="aqj"/>
    <w:basedOn w:val="DefaultParagraphFont"/>
    <w:rsid w:val="00545919"/>
  </w:style>
  <w:style w:type="character" w:customStyle="1" w:styleId="StyleStyleBoldUnderlineIntenseEmphasisUnderlineapple-style-s">
    <w:name w:val="Style Style Bold UnderlineIntense EmphasisUnderlineapple-style-s..."/>
    <w:basedOn w:val="DefaultParagraphFont"/>
    <w:rsid w:val="00545919"/>
    <w:rPr>
      <w:b w:val="0"/>
      <w:bCs w:val="0"/>
      <w:sz w:val="22"/>
      <w:u w:val="single"/>
      <w:bdr w:val="none" w:sz="0" w:space="0" w:color="auto"/>
    </w:rPr>
  </w:style>
  <w:style w:type="paragraph" w:customStyle="1" w:styleId="blocktitle0">
    <w:name w:val="block title"/>
    <w:basedOn w:val="Normal"/>
    <w:link w:val="blocktitleChar"/>
    <w:autoRedefine/>
    <w:qFormat/>
    <w:rsid w:val="00545919"/>
    <w:pPr>
      <w:spacing w:after="240"/>
      <w:jc w:val="center"/>
      <w:outlineLvl w:val="0"/>
    </w:pPr>
    <w:rPr>
      <w:rFonts w:eastAsia="Calibri"/>
      <w:b/>
      <w:caps/>
      <w:sz w:val="28"/>
      <w:szCs w:val="28"/>
      <w:lang w:val="es-ES"/>
    </w:rPr>
  </w:style>
  <w:style w:type="character" w:customStyle="1" w:styleId="Boxed">
    <w:name w:val="Boxed"/>
    <w:qFormat/>
    <w:rsid w:val="00545919"/>
    <w:rPr>
      <w:rFonts w:ascii="Times New Roman" w:hAnsi="Times New Roman"/>
      <w:sz w:val="20"/>
      <w:bdr w:val="single" w:sz="6" w:space="0" w:color="auto"/>
    </w:rPr>
  </w:style>
  <w:style w:type="character" w:customStyle="1" w:styleId="UnderlineCard">
    <w:name w:val="Underline Card"/>
    <w:uiPriority w:val="6"/>
    <w:qFormat/>
    <w:rsid w:val="00545919"/>
    <w:rPr>
      <w:rFonts w:ascii="Arial" w:hAnsi="Arial"/>
      <w:b w:val="0"/>
      <w:bCs/>
      <w:sz w:val="20"/>
      <w:u w:val="single"/>
    </w:rPr>
  </w:style>
  <w:style w:type="character" w:customStyle="1" w:styleId="story-author">
    <w:name w:val="story-author"/>
    <w:basedOn w:val="DefaultParagraphFont"/>
    <w:rsid w:val="00545919"/>
  </w:style>
  <w:style w:type="paragraph" w:customStyle="1" w:styleId="type">
    <w:name w:val="type"/>
    <w:basedOn w:val="Normal"/>
    <w:qFormat/>
    <w:rsid w:val="00545919"/>
    <w:pPr>
      <w:spacing w:before="100" w:beforeAutospacing="1" w:after="100" w:afterAutospacing="1"/>
    </w:pPr>
    <w:rPr>
      <w:rFonts w:eastAsia="Times New Roman"/>
    </w:rPr>
  </w:style>
  <w:style w:type="character" w:customStyle="1" w:styleId="institution">
    <w:name w:val="institution"/>
    <w:basedOn w:val="DefaultParagraphFont"/>
    <w:rsid w:val="00545919"/>
  </w:style>
  <w:style w:type="character" w:customStyle="1" w:styleId="abodyblack3">
    <w:name w:val="abodyblack3"/>
    <w:basedOn w:val="DefaultParagraphFont"/>
    <w:rsid w:val="00545919"/>
  </w:style>
  <w:style w:type="paragraph" w:customStyle="1" w:styleId="UnderlineChar2CharChar">
    <w:name w:val="Underline Char2 Char Char"/>
    <w:basedOn w:val="Normal"/>
    <w:link w:val="UnderlineChar2CharCharChar"/>
    <w:qFormat/>
    <w:rsid w:val="00545919"/>
    <w:rPr>
      <w:rFonts w:eastAsia="MS Mincho"/>
      <w:szCs w:val="20"/>
      <w:u w:val="single"/>
    </w:rPr>
  </w:style>
  <w:style w:type="character" w:customStyle="1" w:styleId="UnderlineChar2CharCharChar">
    <w:name w:val="Underline Char2 Char Char Char"/>
    <w:link w:val="UnderlineChar2CharChar"/>
    <w:rsid w:val="00545919"/>
    <w:rPr>
      <w:rFonts w:ascii="Calibri" w:eastAsia="MS Mincho" w:hAnsi="Calibri" w:cs="Calibri"/>
      <w:sz w:val="22"/>
      <w:szCs w:val="20"/>
      <w:u w:val="single"/>
    </w:rPr>
  </w:style>
  <w:style w:type="character" w:customStyle="1" w:styleId="CharacterStyle1">
    <w:name w:val="Character Style 1"/>
    <w:rsid w:val="00545919"/>
    <w:rPr>
      <w:sz w:val="20"/>
      <w:szCs w:val="20"/>
    </w:rPr>
  </w:style>
  <w:style w:type="character" w:customStyle="1" w:styleId="FontStyle177">
    <w:name w:val="Font Style177"/>
    <w:basedOn w:val="DefaultParagraphFont"/>
    <w:uiPriority w:val="99"/>
    <w:rsid w:val="00545919"/>
    <w:rPr>
      <w:rFonts w:ascii="Times New Roman" w:hAnsi="Times New Roman" w:cs="Times New Roman"/>
      <w:sz w:val="20"/>
      <w:szCs w:val="20"/>
    </w:rPr>
  </w:style>
  <w:style w:type="character" w:customStyle="1" w:styleId="FontStyle173">
    <w:name w:val="Font Style173"/>
    <w:basedOn w:val="DefaultParagraphFont"/>
    <w:uiPriority w:val="99"/>
    <w:rsid w:val="00545919"/>
    <w:rPr>
      <w:rFonts w:ascii="Times New Roman" w:hAnsi="Times New Roman" w:cs="Times New Roman"/>
      <w:sz w:val="14"/>
      <w:szCs w:val="14"/>
    </w:rPr>
  </w:style>
  <w:style w:type="character" w:customStyle="1" w:styleId="FontStyle151">
    <w:name w:val="Font Style151"/>
    <w:basedOn w:val="DefaultParagraphFont"/>
    <w:uiPriority w:val="99"/>
    <w:rsid w:val="00545919"/>
    <w:rPr>
      <w:rFonts w:ascii="Arial Narrow" w:hAnsi="Arial Narrow" w:cs="Arial Narrow"/>
      <w:b/>
      <w:bCs/>
      <w:sz w:val="12"/>
      <w:szCs w:val="12"/>
    </w:rPr>
  </w:style>
  <w:style w:type="character" w:customStyle="1" w:styleId="FontStyle156">
    <w:name w:val="Font Style156"/>
    <w:basedOn w:val="DefaultParagraphFont"/>
    <w:uiPriority w:val="99"/>
    <w:rsid w:val="00545919"/>
    <w:rPr>
      <w:rFonts w:ascii="Arial Narrow" w:hAnsi="Arial Narrow" w:cs="Arial Narrow"/>
      <w:sz w:val="8"/>
      <w:szCs w:val="8"/>
    </w:rPr>
  </w:style>
  <w:style w:type="character" w:customStyle="1" w:styleId="FontStyle160">
    <w:name w:val="Font Style160"/>
    <w:basedOn w:val="DefaultParagraphFont"/>
    <w:uiPriority w:val="99"/>
    <w:rsid w:val="00545919"/>
    <w:rPr>
      <w:rFonts w:ascii="Times New Roman" w:hAnsi="Times New Roman" w:cs="Times New Roman"/>
      <w:b/>
      <w:bCs/>
      <w:sz w:val="20"/>
      <w:szCs w:val="20"/>
    </w:rPr>
  </w:style>
  <w:style w:type="character" w:customStyle="1" w:styleId="FontStyle178">
    <w:name w:val="Font Style178"/>
    <w:basedOn w:val="DefaultParagraphFont"/>
    <w:uiPriority w:val="99"/>
    <w:rsid w:val="00545919"/>
    <w:rPr>
      <w:rFonts w:ascii="Times New Roman" w:hAnsi="Times New Roman" w:cs="Times New Roman"/>
      <w:sz w:val="18"/>
      <w:szCs w:val="18"/>
    </w:rPr>
  </w:style>
  <w:style w:type="paragraph" w:customStyle="1" w:styleId="Style14">
    <w:name w:val="Style14"/>
    <w:basedOn w:val="Normal"/>
    <w:uiPriority w:val="99"/>
    <w:qFormat/>
    <w:rsid w:val="0054591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54591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45919"/>
    <w:rPr>
      <w:rFonts w:ascii="Times New Roman" w:hAnsi="Times New Roman" w:cs="Times New Roman"/>
      <w:sz w:val="12"/>
      <w:szCs w:val="12"/>
    </w:rPr>
  </w:style>
  <w:style w:type="paragraph" w:customStyle="1" w:styleId="Style9">
    <w:name w:val="Style9"/>
    <w:basedOn w:val="Normal"/>
    <w:uiPriority w:val="99"/>
    <w:qFormat/>
    <w:rsid w:val="0054591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54591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54591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45919"/>
    <w:rPr>
      <w:rFonts w:ascii="Times New Roman" w:hAnsi="Times New Roman" w:cs="Times New Roman"/>
      <w:sz w:val="16"/>
      <w:szCs w:val="16"/>
    </w:rPr>
  </w:style>
  <w:style w:type="character" w:customStyle="1" w:styleId="f">
    <w:name w:val="f"/>
    <w:basedOn w:val="DefaultParagraphFont"/>
    <w:rsid w:val="00545919"/>
  </w:style>
  <w:style w:type="character" w:customStyle="1" w:styleId="TagsChar2">
    <w:name w:val="Tags Char2"/>
    <w:rsid w:val="00545919"/>
    <w:rPr>
      <w:b/>
      <w:sz w:val="24"/>
    </w:rPr>
  </w:style>
  <w:style w:type="paragraph" w:customStyle="1" w:styleId="CardsFont6ptChar">
    <w:name w:val="Cards + Font: 6 pt Char"/>
    <w:basedOn w:val="Normal"/>
    <w:link w:val="CardsFont6ptCharChar"/>
    <w:qFormat/>
    <w:rsid w:val="0054591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545919"/>
    <w:rPr>
      <w:rFonts w:ascii="Calibri" w:eastAsia="Times New Roman" w:hAnsi="Calibri" w:cs="Calibri"/>
      <w:sz w:val="12"/>
    </w:rPr>
  </w:style>
  <w:style w:type="character" w:customStyle="1" w:styleId="FontStyle172">
    <w:name w:val="Font Style172"/>
    <w:basedOn w:val="DefaultParagraphFont"/>
    <w:uiPriority w:val="99"/>
    <w:rsid w:val="00545919"/>
    <w:rPr>
      <w:rFonts w:ascii="Times New Roman" w:hAnsi="Times New Roman" w:cs="Times New Roman"/>
      <w:b/>
      <w:bCs/>
      <w:sz w:val="16"/>
      <w:szCs w:val="16"/>
    </w:rPr>
  </w:style>
  <w:style w:type="paragraph" w:customStyle="1" w:styleId="Style18">
    <w:name w:val="Style18"/>
    <w:basedOn w:val="Normal"/>
    <w:uiPriority w:val="99"/>
    <w:qFormat/>
    <w:rsid w:val="0054591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45919"/>
    <w:rPr>
      <w:rFonts w:ascii="Times New Roman" w:hAnsi="Times New Roman" w:cs="Times New Roman"/>
      <w:i/>
      <w:iCs/>
      <w:sz w:val="16"/>
      <w:szCs w:val="16"/>
    </w:rPr>
  </w:style>
  <w:style w:type="character" w:customStyle="1" w:styleId="FontStyle162">
    <w:name w:val="Font Style162"/>
    <w:basedOn w:val="DefaultParagraphFont"/>
    <w:uiPriority w:val="99"/>
    <w:rsid w:val="00545919"/>
    <w:rPr>
      <w:rFonts w:ascii="Times New Roman" w:hAnsi="Times New Roman" w:cs="Times New Roman"/>
      <w:b/>
      <w:bCs/>
      <w:sz w:val="18"/>
      <w:szCs w:val="18"/>
    </w:rPr>
  </w:style>
  <w:style w:type="character" w:customStyle="1" w:styleId="FontStyle167">
    <w:name w:val="Font Style167"/>
    <w:basedOn w:val="DefaultParagraphFont"/>
    <w:uiPriority w:val="99"/>
    <w:rsid w:val="00545919"/>
    <w:rPr>
      <w:rFonts w:ascii="Times New Roman" w:hAnsi="Times New Roman" w:cs="Times New Roman"/>
      <w:sz w:val="10"/>
      <w:szCs w:val="10"/>
    </w:rPr>
  </w:style>
  <w:style w:type="character" w:customStyle="1" w:styleId="FontStyle174">
    <w:name w:val="Font Style174"/>
    <w:basedOn w:val="DefaultParagraphFont"/>
    <w:uiPriority w:val="99"/>
    <w:rsid w:val="00545919"/>
    <w:rPr>
      <w:rFonts w:ascii="Arial Narrow" w:hAnsi="Arial Narrow" w:cs="Arial Narrow"/>
      <w:b/>
      <w:bCs/>
      <w:sz w:val="18"/>
      <w:szCs w:val="18"/>
    </w:rPr>
  </w:style>
  <w:style w:type="paragraph" w:customStyle="1" w:styleId="Style47">
    <w:name w:val="Style47"/>
    <w:basedOn w:val="Normal"/>
    <w:uiPriority w:val="99"/>
    <w:qFormat/>
    <w:rsid w:val="0054591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45919"/>
    <w:rPr>
      <w:rFonts w:ascii="Times New Roman" w:hAnsi="Times New Roman" w:cs="Times New Roman"/>
      <w:sz w:val="12"/>
      <w:szCs w:val="12"/>
    </w:rPr>
  </w:style>
  <w:style w:type="paragraph" w:customStyle="1" w:styleId="Style24">
    <w:name w:val="Style24"/>
    <w:basedOn w:val="Normal"/>
    <w:uiPriority w:val="99"/>
    <w:qFormat/>
    <w:rsid w:val="0054591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54591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54591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45919"/>
    <w:rPr>
      <w:rFonts w:ascii="Times New Roman" w:hAnsi="Times New Roman" w:cs="Times New Roman"/>
      <w:b/>
      <w:bCs/>
      <w:sz w:val="18"/>
      <w:szCs w:val="18"/>
    </w:rPr>
  </w:style>
  <w:style w:type="paragraph" w:customStyle="1" w:styleId="Style21">
    <w:name w:val="Style21"/>
    <w:basedOn w:val="Normal"/>
    <w:uiPriority w:val="99"/>
    <w:qFormat/>
    <w:rsid w:val="0054591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545919"/>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545919"/>
    <w:rPr>
      <w:rFonts w:ascii="Calibri" w:hAnsi="Calibri"/>
      <w:sz w:val="20"/>
      <w:szCs w:val="20"/>
    </w:rPr>
  </w:style>
  <w:style w:type="paragraph" w:customStyle="1" w:styleId="Standard">
    <w:name w:val="Standard"/>
    <w:qFormat/>
    <w:rsid w:val="0054591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545919"/>
    <w:rPr>
      <w:color w:val="000000"/>
      <w:sz w:val="32"/>
      <w:szCs w:val="32"/>
    </w:rPr>
  </w:style>
  <w:style w:type="paragraph" w:customStyle="1" w:styleId="Cardnon-underlined">
    <w:name w:val="Card non-underlined"/>
    <w:basedOn w:val="Normal"/>
    <w:link w:val="Cardnon-underlinedChar"/>
    <w:autoRedefine/>
    <w:uiPriority w:val="99"/>
    <w:qFormat/>
    <w:rsid w:val="00545919"/>
    <w:rPr>
      <w:rFonts w:eastAsia="Times New Roman"/>
      <w:szCs w:val="20"/>
    </w:rPr>
  </w:style>
  <w:style w:type="character" w:customStyle="1" w:styleId="Cardnon-underlinedChar">
    <w:name w:val="Card non-underlined Char"/>
    <w:basedOn w:val="DefaultParagraphFont"/>
    <w:link w:val="Cardnon-underlined"/>
    <w:uiPriority w:val="99"/>
    <w:rsid w:val="00545919"/>
    <w:rPr>
      <w:rFonts w:ascii="Calibri" w:eastAsia="Times New Roman" w:hAnsi="Calibri" w:cs="Calibri"/>
      <w:sz w:val="22"/>
      <w:szCs w:val="20"/>
    </w:rPr>
  </w:style>
  <w:style w:type="numbering" w:customStyle="1" w:styleId="NoList1">
    <w:name w:val="No List1"/>
    <w:next w:val="NoList"/>
    <w:semiHidden/>
    <w:unhideWhenUsed/>
    <w:rsid w:val="00545919"/>
  </w:style>
  <w:style w:type="character" w:customStyle="1" w:styleId="TitleChar2">
    <w:name w:val="Title Char2"/>
    <w:basedOn w:val="DefaultParagraphFont"/>
    <w:uiPriority w:val="10"/>
    <w:qFormat/>
    <w:locked/>
    <w:rsid w:val="00545919"/>
    <w:rPr>
      <w:b/>
      <w:bCs/>
      <w:u w:val="single"/>
    </w:rPr>
  </w:style>
  <w:style w:type="paragraph" w:styleId="TOC3">
    <w:name w:val="toc 3"/>
    <w:basedOn w:val="Normal"/>
    <w:next w:val="Normal"/>
    <w:autoRedefine/>
    <w:rsid w:val="00545919"/>
    <w:pPr>
      <w:ind w:left="400"/>
    </w:pPr>
    <w:rPr>
      <w:rFonts w:eastAsia="Times New Roman"/>
      <w:szCs w:val="20"/>
    </w:rPr>
  </w:style>
  <w:style w:type="paragraph" w:styleId="TOC4">
    <w:name w:val="toc 4"/>
    <w:basedOn w:val="Normal"/>
    <w:next w:val="Normal"/>
    <w:autoRedefine/>
    <w:rsid w:val="00545919"/>
    <w:pPr>
      <w:ind w:left="600"/>
    </w:pPr>
    <w:rPr>
      <w:rFonts w:eastAsia="Times New Roman"/>
      <w:szCs w:val="20"/>
    </w:rPr>
  </w:style>
  <w:style w:type="paragraph" w:styleId="TOC5">
    <w:name w:val="toc 5"/>
    <w:basedOn w:val="Normal"/>
    <w:next w:val="Normal"/>
    <w:autoRedefine/>
    <w:rsid w:val="00545919"/>
    <w:pPr>
      <w:ind w:left="800"/>
    </w:pPr>
    <w:rPr>
      <w:rFonts w:eastAsia="Times New Roman"/>
      <w:szCs w:val="20"/>
    </w:rPr>
  </w:style>
  <w:style w:type="paragraph" w:styleId="TOC6">
    <w:name w:val="toc 6"/>
    <w:basedOn w:val="Normal"/>
    <w:next w:val="Normal"/>
    <w:autoRedefine/>
    <w:rsid w:val="00545919"/>
    <w:pPr>
      <w:ind w:left="1000"/>
    </w:pPr>
    <w:rPr>
      <w:rFonts w:eastAsia="Times New Roman"/>
      <w:szCs w:val="20"/>
    </w:rPr>
  </w:style>
  <w:style w:type="paragraph" w:styleId="TOC7">
    <w:name w:val="toc 7"/>
    <w:basedOn w:val="Normal"/>
    <w:next w:val="Normal"/>
    <w:autoRedefine/>
    <w:rsid w:val="00545919"/>
    <w:pPr>
      <w:ind w:left="1200"/>
    </w:pPr>
    <w:rPr>
      <w:rFonts w:eastAsia="Times New Roman"/>
      <w:szCs w:val="20"/>
    </w:rPr>
  </w:style>
  <w:style w:type="paragraph" w:styleId="TOC8">
    <w:name w:val="toc 8"/>
    <w:basedOn w:val="Normal"/>
    <w:next w:val="Normal"/>
    <w:autoRedefine/>
    <w:rsid w:val="00545919"/>
    <w:pPr>
      <w:ind w:left="1400"/>
    </w:pPr>
    <w:rPr>
      <w:rFonts w:eastAsia="Times New Roman"/>
      <w:szCs w:val="20"/>
    </w:rPr>
  </w:style>
  <w:style w:type="character" w:customStyle="1" w:styleId="allocatoragentsleft">
    <w:name w:val="al_locatoragentsleft"/>
    <w:basedOn w:val="DefaultParagraphFont"/>
    <w:rsid w:val="00545919"/>
  </w:style>
  <w:style w:type="character" w:styleId="HTMLTypewriter">
    <w:name w:val="HTML Typewriter"/>
    <w:basedOn w:val="DefaultParagraphFont"/>
    <w:unhideWhenUsed/>
    <w:rsid w:val="00545919"/>
    <w:rPr>
      <w:rFonts w:ascii="Courier New" w:eastAsia="Times New Roman" w:hAnsi="Courier New" w:cs="Courier New"/>
      <w:sz w:val="20"/>
      <w:szCs w:val="20"/>
    </w:rPr>
  </w:style>
  <w:style w:type="character" w:customStyle="1" w:styleId="caps">
    <w:name w:val="caps"/>
    <w:basedOn w:val="DefaultParagraphFont"/>
    <w:rsid w:val="00545919"/>
  </w:style>
  <w:style w:type="character" w:customStyle="1" w:styleId="UnderlinesCharChar">
    <w:name w:val="Underlines Char Char"/>
    <w:basedOn w:val="DefaultParagraphFont"/>
    <w:rsid w:val="00545919"/>
    <w:rPr>
      <w:rFonts w:cs="Arial"/>
      <w:b/>
      <w:bCs/>
      <w:noProof w:val="0"/>
      <w:sz w:val="22"/>
      <w:szCs w:val="26"/>
      <w:u w:val="single"/>
      <w:lang w:val="en-US" w:eastAsia="en-US" w:bidi="ar-SA"/>
    </w:rPr>
  </w:style>
  <w:style w:type="paragraph" w:customStyle="1" w:styleId="Carding">
    <w:name w:val="Carding"/>
    <w:basedOn w:val="Normal"/>
    <w:uiPriority w:val="99"/>
    <w:qFormat/>
    <w:rsid w:val="00545919"/>
    <w:rPr>
      <w:rFonts w:eastAsia="Times New Roman"/>
      <w:sz w:val="18"/>
    </w:rPr>
  </w:style>
  <w:style w:type="character" w:customStyle="1" w:styleId="aunderline">
    <w:name w:val="aunderline"/>
    <w:basedOn w:val="DefaultParagraphFont"/>
    <w:rsid w:val="00545919"/>
    <w:rPr>
      <w:rFonts w:ascii="Times New Roman" w:hAnsi="Times New Roman"/>
      <w:sz w:val="20"/>
      <w:szCs w:val="24"/>
      <w:u w:val="thick"/>
    </w:rPr>
  </w:style>
  <w:style w:type="character" w:customStyle="1" w:styleId="tagChar1">
    <w:name w:val="tag Char1"/>
    <w:basedOn w:val="DefaultParagraphFont"/>
    <w:rsid w:val="00545919"/>
    <w:rPr>
      <w:b/>
      <w:noProof w:val="0"/>
      <w:sz w:val="24"/>
      <w:lang w:val="en-US" w:eastAsia="en-US" w:bidi="ar-SA"/>
    </w:rPr>
  </w:style>
  <w:style w:type="character" w:customStyle="1" w:styleId="tagChar2">
    <w:name w:val="tag Char2"/>
    <w:basedOn w:val="DefaultParagraphFont"/>
    <w:qFormat/>
    <w:rsid w:val="00545919"/>
    <w:rPr>
      <w:b/>
      <w:noProof w:val="0"/>
      <w:sz w:val="24"/>
      <w:lang w:val="en-US" w:eastAsia="en-US" w:bidi="ar-SA"/>
    </w:rPr>
  </w:style>
  <w:style w:type="character" w:customStyle="1" w:styleId="Taggin-New">
    <w:name w:val="Taggin - New"/>
    <w:basedOn w:val="DefaultParagraphFont"/>
    <w:rsid w:val="00545919"/>
    <w:rPr>
      <w:rFonts w:ascii="Arial Narrow" w:hAnsi="Arial Narrow"/>
      <w:b/>
      <w:sz w:val="22"/>
    </w:rPr>
  </w:style>
  <w:style w:type="character" w:customStyle="1" w:styleId="Boxing-New">
    <w:name w:val="Boxing - New"/>
    <w:basedOn w:val="DefaultParagraphFont"/>
    <w:rsid w:val="00545919"/>
    <w:rPr>
      <w:rFonts w:ascii="Arial Narrow" w:hAnsi="Arial Narrow"/>
      <w:sz w:val="16"/>
      <w:u w:val="none"/>
      <w:bdr w:val="single" w:sz="4" w:space="0" w:color="auto"/>
    </w:rPr>
  </w:style>
  <w:style w:type="character" w:customStyle="1" w:styleId="ilad">
    <w:name w:val="il_ad"/>
    <w:rsid w:val="00545919"/>
  </w:style>
  <w:style w:type="paragraph" w:customStyle="1" w:styleId="CardsHighlighted">
    <w:name w:val="Cards Highlighted"/>
    <w:next w:val="Normal"/>
    <w:link w:val="CardsHighlightedChar"/>
    <w:qFormat/>
    <w:rsid w:val="0054591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54591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545919"/>
    <w:rPr>
      <w:rFonts w:ascii="Garamond" w:hAnsi="Garamond"/>
      <w:sz w:val="22"/>
      <w:szCs w:val="24"/>
      <w:u w:val="single"/>
      <w:lang w:val="en-US" w:eastAsia="en-US" w:bidi="ar-SA"/>
    </w:rPr>
  </w:style>
  <w:style w:type="paragraph" w:customStyle="1" w:styleId="Style2">
    <w:name w:val="Style2"/>
    <w:basedOn w:val="Heading4"/>
    <w:qFormat/>
    <w:rsid w:val="00545919"/>
    <w:pPr>
      <w:spacing w:before="0"/>
    </w:pPr>
    <w:rPr>
      <w:rFonts w:eastAsia="Times New Roman" w:cs="Times New Roman"/>
      <w:iCs/>
      <w:caps/>
      <w:szCs w:val="20"/>
    </w:rPr>
  </w:style>
  <w:style w:type="character" w:customStyle="1" w:styleId="pagetitle">
    <w:name w:val="pagetitle"/>
    <w:basedOn w:val="DefaultParagraphFont"/>
    <w:rsid w:val="00545919"/>
  </w:style>
  <w:style w:type="paragraph" w:customStyle="1" w:styleId="text">
    <w:name w:val="text"/>
    <w:basedOn w:val="Normal"/>
    <w:uiPriority w:val="99"/>
    <w:qFormat/>
    <w:rsid w:val="00545919"/>
    <w:pPr>
      <w:spacing w:before="100" w:beforeAutospacing="1" w:after="100" w:afterAutospacing="1"/>
    </w:pPr>
    <w:rPr>
      <w:rFonts w:eastAsia="Times New Roman"/>
    </w:rPr>
  </w:style>
  <w:style w:type="character" w:customStyle="1" w:styleId="StyleUnderlineCharChar9ptBold1">
    <w:name w:val="Style Underline Char Char + 9 pt Bold1"/>
    <w:rsid w:val="0054591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45919"/>
    <w:rPr>
      <w:rFonts w:ascii="Times New Roman" w:hAnsi="Times New Roman"/>
      <w:sz w:val="20"/>
      <w:szCs w:val="24"/>
      <w:u w:val="single"/>
      <w:lang w:val="en-US" w:eastAsia="en-US" w:bidi="ar-SA"/>
    </w:rPr>
  </w:style>
  <w:style w:type="character" w:customStyle="1" w:styleId="Style9ptBoldUnderline">
    <w:name w:val="Style 9 pt Bold Underline"/>
    <w:rsid w:val="00545919"/>
    <w:rPr>
      <w:b/>
      <w:bCs/>
      <w:sz w:val="20"/>
      <w:u w:val="single"/>
    </w:rPr>
  </w:style>
  <w:style w:type="paragraph" w:customStyle="1" w:styleId="StyleUnderline9pt0">
    <w:name w:val="Style Underline + 9 pt"/>
    <w:link w:val="StyleUnderline9ptChar"/>
    <w:qFormat/>
    <w:rsid w:val="0054591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545919"/>
    <w:rPr>
      <w:rFonts w:ascii="Arial" w:eastAsia="Times New Roman" w:hAnsi="Arial" w:cs="Times New Roman"/>
      <w:sz w:val="22"/>
      <w:szCs w:val="20"/>
      <w:u w:val="single"/>
    </w:rPr>
  </w:style>
  <w:style w:type="character" w:customStyle="1" w:styleId="StyleUnderlineChar1Bold">
    <w:name w:val="Style Underline Char1 + Bold"/>
    <w:rsid w:val="0054591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45919"/>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545919"/>
    <w:rPr>
      <w:rFonts w:ascii="Calibri" w:hAnsi="Calibri" w:cs="Calibri"/>
      <w:kern w:val="32"/>
      <w:sz w:val="22"/>
      <w:szCs w:val="20"/>
      <w:u w:val="single"/>
      <w:lang w:eastAsia="ar-SA"/>
    </w:rPr>
  </w:style>
  <w:style w:type="character" w:customStyle="1" w:styleId="TagsCharCharChar">
    <w:name w:val="Tags Char Char Char"/>
    <w:basedOn w:val="DefaultParagraphFont"/>
    <w:rsid w:val="0054591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45919"/>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545919"/>
    <w:rPr>
      <w:color w:val="000000"/>
      <w:sz w:val="20"/>
      <w:u w:val="single"/>
    </w:rPr>
  </w:style>
  <w:style w:type="character" w:customStyle="1" w:styleId="Style11ptBlack">
    <w:name w:val="Style 11 pt Black"/>
    <w:basedOn w:val="DefaultParagraphFont"/>
    <w:rsid w:val="00545919"/>
    <w:rPr>
      <w:color w:val="000000"/>
      <w:sz w:val="20"/>
    </w:rPr>
  </w:style>
  <w:style w:type="character" w:customStyle="1" w:styleId="StyleUnderlineCharTimesBold">
    <w:name w:val="Style Underline Char + Times Bold"/>
    <w:basedOn w:val="DefaultParagraphFont"/>
    <w:rsid w:val="00545919"/>
    <w:rPr>
      <w:rFonts w:ascii="Times" w:hAnsi="Times"/>
      <w:b w:val="0"/>
      <w:bCs/>
      <w:sz w:val="20"/>
      <w:u w:val="single"/>
    </w:rPr>
  </w:style>
  <w:style w:type="character" w:customStyle="1" w:styleId="blubigktbiz">
    <w:name w:val="blubigktbiz"/>
    <w:rsid w:val="0054591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45919"/>
  </w:style>
  <w:style w:type="character" w:customStyle="1" w:styleId="StyleevidencetextBorderSinglesolidlineAuto05ptLChar">
    <w:name w:val="Style evidence text + Border: : (Single solid line Auto  0.5 pt L... Char"/>
    <w:link w:val="StyleevidencetextBorderSinglesolidlineAuto05ptL"/>
    <w:rsid w:val="00545919"/>
    <w:rPr>
      <w:rFonts w:ascii="Calibri" w:hAnsi="Calibri" w:cs="Calibri"/>
      <w:color w:val="000000"/>
      <w:sz w:val="22"/>
      <w:lang w:val="x-none" w:eastAsia="x-none"/>
    </w:rPr>
  </w:style>
  <w:style w:type="character" w:customStyle="1" w:styleId="Style4CharChar">
    <w:name w:val="Style4 Char Char"/>
    <w:basedOn w:val="DefaultParagraphFont"/>
    <w:rsid w:val="0054591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45919"/>
    <w:rPr>
      <w:rFonts w:ascii="Times New Roman" w:hAnsi="Times New Roman" w:cs="Times New Roman"/>
      <w:sz w:val="16"/>
      <w:szCs w:val="16"/>
    </w:rPr>
  </w:style>
  <w:style w:type="character" w:customStyle="1" w:styleId="StyleEmphasisArial12ptBold">
    <w:name w:val="Style Emphasis + Arial 12 pt Bold"/>
    <w:rsid w:val="00545919"/>
    <w:rPr>
      <w:rFonts w:ascii="Arial" w:hAnsi="Arial"/>
      <w:b/>
      <w:bCs/>
      <w:i/>
      <w:iCs/>
      <w:sz w:val="24"/>
    </w:rPr>
  </w:style>
  <w:style w:type="character" w:customStyle="1" w:styleId="super">
    <w:name w:val="super"/>
    <w:rsid w:val="00545919"/>
  </w:style>
  <w:style w:type="character" w:customStyle="1" w:styleId="text30">
    <w:name w:val="text30"/>
    <w:rsid w:val="00545919"/>
  </w:style>
  <w:style w:type="character" w:customStyle="1" w:styleId="uppercase">
    <w:name w:val="uppercase"/>
    <w:rsid w:val="00545919"/>
  </w:style>
  <w:style w:type="character" w:customStyle="1" w:styleId="bodytext0">
    <w:name w:val="bodytext"/>
    <w:rsid w:val="00545919"/>
  </w:style>
  <w:style w:type="character" w:customStyle="1" w:styleId="entry-title">
    <w:name w:val="entry-title"/>
    <w:rsid w:val="00545919"/>
  </w:style>
  <w:style w:type="character" w:customStyle="1" w:styleId="BodyTextIndentChar1">
    <w:name w:val="Body Text Indent Char1"/>
    <w:basedOn w:val="DefaultParagraphFont"/>
    <w:uiPriority w:val="99"/>
    <w:semiHidden/>
    <w:rsid w:val="00545919"/>
    <w:rPr>
      <w:rFonts w:ascii="Times New Roman" w:hAnsi="Times New Roman" w:cs="Times New Roman"/>
      <w:sz w:val="20"/>
    </w:rPr>
  </w:style>
  <w:style w:type="character" w:customStyle="1" w:styleId="Style6pt">
    <w:name w:val="Style 6 pt"/>
    <w:basedOn w:val="DefaultParagraphFont"/>
    <w:qFormat/>
    <w:rsid w:val="00545919"/>
    <w:rPr>
      <w:sz w:val="12"/>
    </w:rPr>
  </w:style>
  <w:style w:type="character" w:customStyle="1" w:styleId="CiteCharCharCharCharCharChar">
    <w:name w:val="Cite Char Char Char Char Char Char"/>
    <w:basedOn w:val="DefaultParagraphFont"/>
    <w:rsid w:val="00545919"/>
    <w:rPr>
      <w:b/>
      <w:noProof w:val="0"/>
      <w:sz w:val="22"/>
      <w:szCs w:val="24"/>
      <w:u w:val="single"/>
      <w:lang w:val="en-US" w:eastAsia="en-US" w:bidi="ar-SA"/>
    </w:rPr>
  </w:style>
  <w:style w:type="character" w:customStyle="1" w:styleId="mainbody1">
    <w:name w:val="mainbody1"/>
    <w:basedOn w:val="DefaultParagraphFont"/>
    <w:rsid w:val="00545919"/>
    <w:rPr>
      <w:rFonts w:ascii="Verdana" w:hAnsi="Verdana" w:hint="default"/>
      <w:color w:val="000000"/>
      <w:sz w:val="22"/>
      <w:szCs w:val="22"/>
    </w:rPr>
  </w:style>
  <w:style w:type="character" w:customStyle="1" w:styleId="ssl4">
    <w:name w:val="ss_l4"/>
    <w:basedOn w:val="DefaultParagraphFont"/>
    <w:rsid w:val="00545919"/>
  </w:style>
  <w:style w:type="paragraph" w:customStyle="1" w:styleId="StyleNormalWeb11ptUnderline">
    <w:name w:val="Style Normal (Web) + 11 pt Underline"/>
    <w:basedOn w:val="NormalWeb"/>
    <w:link w:val="StyleNormalWeb11ptUnderlineChar"/>
    <w:qFormat/>
    <w:rsid w:val="00545919"/>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545919"/>
    <w:rPr>
      <w:rFonts w:ascii="Calibri" w:eastAsia="Calibri" w:hAnsi="Calibri" w:cs="Calibri"/>
      <w:sz w:val="22"/>
      <w:u w:val="single"/>
    </w:rPr>
  </w:style>
  <w:style w:type="character" w:customStyle="1" w:styleId="cit-first-element">
    <w:name w:val="cit-first-element"/>
    <w:basedOn w:val="DefaultParagraphFont"/>
    <w:rsid w:val="00545919"/>
  </w:style>
  <w:style w:type="character" w:customStyle="1" w:styleId="title1">
    <w:name w:val="title1"/>
    <w:basedOn w:val="DefaultParagraphFont"/>
    <w:rsid w:val="00545919"/>
  </w:style>
  <w:style w:type="character" w:customStyle="1" w:styleId="StyleThickunderline1">
    <w:name w:val="Style Thick underline1"/>
    <w:basedOn w:val="DefaultParagraphFont"/>
    <w:rsid w:val="0054591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45919"/>
    <w:rPr>
      <w:rFonts w:ascii="Georgia" w:hAnsi="Georgia"/>
    </w:rPr>
  </w:style>
  <w:style w:type="character" w:customStyle="1" w:styleId="FooterChar1">
    <w:name w:val="Footer Char1"/>
    <w:basedOn w:val="DefaultParagraphFont"/>
    <w:uiPriority w:val="99"/>
    <w:semiHidden/>
    <w:rsid w:val="00545919"/>
    <w:rPr>
      <w:rFonts w:ascii="Georgia" w:hAnsi="Georgia"/>
    </w:rPr>
  </w:style>
  <w:style w:type="character" w:customStyle="1" w:styleId="AnalyticChar">
    <w:name w:val="Analytic Char"/>
    <w:basedOn w:val="DefaultParagraphFont"/>
    <w:link w:val="Analytic"/>
    <w:rsid w:val="00545919"/>
    <w:rPr>
      <w:rFonts w:ascii="Calibri" w:hAnsi="Calibri" w:cs="Calibri"/>
      <w:b/>
    </w:rPr>
  </w:style>
  <w:style w:type="character" w:customStyle="1" w:styleId="UnderlineBold0">
    <w:name w:val="Underline Bold"/>
    <w:uiPriority w:val="6"/>
    <w:qFormat/>
    <w:rsid w:val="00545919"/>
    <w:rPr>
      <w:b/>
      <w:sz w:val="20"/>
      <w:u w:val="single"/>
    </w:rPr>
  </w:style>
  <w:style w:type="paragraph" w:customStyle="1" w:styleId="Underline20">
    <w:name w:val="Underline2"/>
    <w:basedOn w:val="Normal"/>
    <w:link w:val="Underline2Char"/>
    <w:autoRedefine/>
    <w:uiPriority w:val="4"/>
    <w:qFormat/>
    <w:rsid w:val="00545919"/>
    <w:rPr>
      <w:b/>
      <w:u w:val="single"/>
    </w:rPr>
  </w:style>
  <w:style w:type="character" w:customStyle="1" w:styleId="Underline2Char">
    <w:name w:val="Underline2 Char"/>
    <w:basedOn w:val="DefaultParagraphFont"/>
    <w:link w:val="Underline20"/>
    <w:uiPriority w:val="4"/>
    <w:rsid w:val="00545919"/>
    <w:rPr>
      <w:rFonts w:ascii="Calibri" w:hAnsi="Calibri" w:cs="Calibri"/>
      <w:b/>
      <w:sz w:val="22"/>
      <w:u w:val="single"/>
    </w:rPr>
  </w:style>
  <w:style w:type="character" w:customStyle="1" w:styleId="NormalTextChar">
    <w:name w:val="Normal Text Char"/>
    <w:link w:val="NormalText"/>
    <w:rsid w:val="00545919"/>
    <w:rPr>
      <w:rFonts w:ascii="Calibri" w:eastAsia="Times New Roman" w:hAnsi="Calibri" w:cs="Calibri"/>
      <w:sz w:val="22"/>
      <w:szCs w:val="26"/>
    </w:rPr>
  </w:style>
  <w:style w:type="paragraph" w:customStyle="1" w:styleId="TableParagraph">
    <w:name w:val="Table Paragraph"/>
    <w:basedOn w:val="Normal"/>
    <w:uiPriority w:val="1"/>
    <w:qFormat/>
    <w:rsid w:val="00545919"/>
    <w:pPr>
      <w:widowControl w:val="0"/>
    </w:pPr>
  </w:style>
  <w:style w:type="character" w:customStyle="1" w:styleId="UnderlineChar0">
    <w:name w:val="UnderlineChar"/>
    <w:rsid w:val="00545919"/>
    <w:rPr>
      <w:sz w:val="24"/>
      <w:u w:val="single"/>
      <w:shd w:val="clear" w:color="auto" w:fill="auto"/>
    </w:rPr>
  </w:style>
  <w:style w:type="character" w:customStyle="1" w:styleId="foreground">
    <w:name w:val="foreground"/>
    <w:basedOn w:val="DefaultParagraphFont"/>
    <w:rsid w:val="00545919"/>
  </w:style>
  <w:style w:type="paragraph" w:customStyle="1" w:styleId="StyleCircled11pt">
    <w:name w:val="Style Circled + 11 pt"/>
    <w:basedOn w:val="Normal"/>
    <w:link w:val="StyleCircled11ptChar"/>
    <w:qFormat/>
    <w:rsid w:val="00545919"/>
    <w:rPr>
      <w:rFonts w:eastAsia="Times New Roman"/>
      <w:b/>
      <w:bCs/>
      <w:sz w:val="20"/>
      <w:u w:val="single"/>
    </w:rPr>
  </w:style>
  <w:style w:type="character" w:customStyle="1" w:styleId="StyleCircled11ptChar">
    <w:name w:val="Style Circled + 11 pt Char"/>
    <w:link w:val="StyleCircled11pt"/>
    <w:rsid w:val="00545919"/>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54591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45919"/>
    <w:rPr>
      <w:rFonts w:ascii="Times" w:eastAsia="Times New Roman" w:hAnsi="Times" w:cs="Calibri"/>
      <w:sz w:val="20"/>
      <w:szCs w:val="28"/>
      <w:u w:val="single"/>
    </w:rPr>
  </w:style>
  <w:style w:type="paragraph" w:customStyle="1" w:styleId="cite20">
    <w:name w:val="cite2"/>
    <w:basedOn w:val="Normal"/>
    <w:uiPriority w:val="99"/>
    <w:qFormat/>
    <w:rsid w:val="00545919"/>
    <w:rPr>
      <w:rFonts w:eastAsia="Times New Roman"/>
      <w:color w:val="000000"/>
      <w:sz w:val="20"/>
      <w:szCs w:val="20"/>
    </w:rPr>
  </w:style>
  <w:style w:type="character" w:customStyle="1" w:styleId="postby">
    <w:name w:val="post_by"/>
    <w:basedOn w:val="DefaultParagraphFont"/>
    <w:rsid w:val="00545919"/>
  </w:style>
  <w:style w:type="character" w:customStyle="1" w:styleId="Style11ptBorderSinglesolidlineAuto05ptLinewidth">
    <w:name w:val="Style 11 pt Border: : (Single solid line Auto  0.5 pt Line width)"/>
    <w:rsid w:val="00545919"/>
    <w:rPr>
      <w:sz w:val="20"/>
      <w:bdr w:val="single" w:sz="4" w:space="0" w:color="auto" w:frame="1"/>
    </w:rPr>
  </w:style>
  <w:style w:type="character" w:customStyle="1" w:styleId="StyleUnderlineChar9ptBorderSinglesolidlineAuto0">
    <w:name w:val="Style Underline Char + 9 pt Border: : (Single solid line Auto  0..."/>
    <w:rsid w:val="0054591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4591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4591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4591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45919"/>
    <w:rPr>
      <w:sz w:val="20"/>
      <w:szCs w:val="24"/>
      <w:u w:val="single"/>
      <w:bdr w:val="single" w:sz="4" w:space="0" w:color="auto"/>
      <w:lang w:val="en-US" w:eastAsia="en-US" w:bidi="ar-SA"/>
    </w:rPr>
  </w:style>
  <w:style w:type="character" w:customStyle="1" w:styleId="StyleLatinGaramondUnderline">
    <w:name w:val="Style (Latin) Garamond Underline"/>
    <w:rsid w:val="00545919"/>
    <w:rPr>
      <w:rFonts w:ascii="Times New Roman" w:hAnsi="Times New Roman"/>
      <w:sz w:val="20"/>
      <w:u w:val="single"/>
    </w:rPr>
  </w:style>
  <w:style w:type="character" w:customStyle="1" w:styleId="StyleLatinGaramond">
    <w:name w:val="Style (Latin) Garamond"/>
    <w:rsid w:val="00545919"/>
    <w:rPr>
      <w:rFonts w:ascii="Times New Roman" w:hAnsi="Times New Roman"/>
      <w:sz w:val="20"/>
    </w:rPr>
  </w:style>
  <w:style w:type="character" w:customStyle="1" w:styleId="styletimesnewroman12ptbold0">
    <w:name w:val="styletimesnewroman12ptbold"/>
    <w:basedOn w:val="DefaultParagraphFont"/>
    <w:rsid w:val="00545919"/>
  </w:style>
  <w:style w:type="character" w:customStyle="1" w:styleId="CharCharCharCharChar">
    <w:name w:val="Char Char Char Char Char"/>
    <w:aliases w:val="Char Char Char Char,Char Char Char Char Char Char Char1,Heading 2 Char1 Char Char Char Char Char Char"/>
    <w:basedOn w:val="DefaultParagraphFont"/>
    <w:rsid w:val="00545919"/>
    <w:rPr>
      <w:rFonts w:cs="Arial"/>
      <w:b/>
      <w:bCs/>
      <w:iCs/>
      <w:sz w:val="24"/>
      <w:szCs w:val="28"/>
      <w:lang w:val="en-US" w:eastAsia="en-US" w:bidi="ar-SA"/>
    </w:rPr>
  </w:style>
  <w:style w:type="character" w:customStyle="1" w:styleId="mainheading">
    <w:name w:val="mainheading"/>
    <w:basedOn w:val="DefaultParagraphFont"/>
    <w:rsid w:val="00545919"/>
  </w:style>
  <w:style w:type="paragraph" w:customStyle="1" w:styleId="BoldandUnderlineChar2CharChar">
    <w:name w:val="Bold and Underline Char2 Char Char"/>
    <w:basedOn w:val="Normal"/>
    <w:link w:val="BoldandUnderlineChar2CharCharChar"/>
    <w:qFormat/>
    <w:rsid w:val="0054591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545919"/>
    <w:rPr>
      <w:rFonts w:ascii="Calibri" w:eastAsia="Times New Roman" w:hAnsi="Calibri" w:cs="Calibri"/>
      <w:b/>
      <w:sz w:val="22"/>
      <w:u w:val="single"/>
    </w:rPr>
  </w:style>
  <w:style w:type="character" w:customStyle="1" w:styleId="StyleUnderlineChar9ptChar">
    <w:name w:val="Style Underline Char + 9 pt Char"/>
    <w:basedOn w:val="UnderlineCharChar"/>
    <w:rsid w:val="0054591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4591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45919"/>
    <w:rPr>
      <w:sz w:val="16"/>
    </w:rPr>
  </w:style>
  <w:style w:type="paragraph" w:customStyle="1" w:styleId="Reduce8pt">
    <w:name w:val="Reduce 8pt"/>
    <w:basedOn w:val="Normal"/>
    <w:link w:val="Reduce8ptCharChar"/>
    <w:qFormat/>
    <w:rsid w:val="00545919"/>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545919"/>
    <w:pPr>
      <w:contextualSpacing/>
    </w:pPr>
    <w:rPr>
      <w:rFonts w:eastAsia="Calibri"/>
    </w:rPr>
  </w:style>
  <w:style w:type="character" w:customStyle="1" w:styleId="CardIndentedChar">
    <w:name w:val="Card (Indented) Char"/>
    <w:link w:val="CardIndented"/>
    <w:locked/>
    <w:rsid w:val="00545919"/>
    <w:rPr>
      <w:rFonts w:ascii="Calibri" w:hAnsi="Calibri" w:cs="Calibri"/>
      <w:sz w:val="22"/>
    </w:rPr>
  </w:style>
  <w:style w:type="character" w:customStyle="1" w:styleId="citenon-boldChar">
    <w:name w:val="cite non-bold Char"/>
    <w:basedOn w:val="DefaultParagraphFont"/>
    <w:link w:val="citenon-bold"/>
    <w:locked/>
    <w:rsid w:val="00545919"/>
    <w:rPr>
      <w:rFonts w:ascii="Garamond" w:eastAsia="Times New Roman" w:hAnsi="Garamond" w:cs="Calibri"/>
      <w:sz w:val="22"/>
      <w:szCs w:val="20"/>
    </w:rPr>
  </w:style>
  <w:style w:type="character" w:customStyle="1" w:styleId="boldciteChar4">
    <w:name w:val="bold cite Char4"/>
    <w:link w:val="boldcite"/>
    <w:locked/>
    <w:rsid w:val="00545919"/>
    <w:rPr>
      <w:rFonts w:eastAsia="Times New Roman" w:cs="Times New Roman"/>
      <w:b/>
      <w:color w:val="000000"/>
      <w:sz w:val="20"/>
      <w:u w:val="thick" w:color="000000"/>
    </w:rPr>
  </w:style>
  <w:style w:type="paragraph" w:customStyle="1" w:styleId="boldcite">
    <w:name w:val="bold cite"/>
    <w:basedOn w:val="Normal"/>
    <w:link w:val="boldciteChar4"/>
    <w:qFormat/>
    <w:rsid w:val="0054591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545919"/>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545919"/>
    <w:rPr>
      <w:rFonts w:eastAsia="Calibri"/>
      <w:b/>
    </w:rPr>
  </w:style>
  <w:style w:type="character" w:customStyle="1" w:styleId="HeadingsBaseChar">
    <w:name w:val="Headings Base Char"/>
    <w:basedOn w:val="DefaultParagraphFont"/>
    <w:link w:val="HeadingsBase"/>
    <w:locked/>
    <w:rsid w:val="00545919"/>
    <w:rPr>
      <w:rFonts w:ascii="Times New Roman" w:hAnsi="Times New Roman" w:cs="Times New Roman"/>
      <w:b/>
      <w:sz w:val="32"/>
    </w:rPr>
  </w:style>
  <w:style w:type="paragraph" w:customStyle="1" w:styleId="HeadingsBase">
    <w:name w:val="Headings Base"/>
    <w:basedOn w:val="Normal"/>
    <w:link w:val="HeadingsBaseChar"/>
    <w:qFormat/>
    <w:rsid w:val="0054591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545919"/>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545919"/>
    <w:pPr>
      <w:spacing w:line="480" w:lineRule="auto"/>
      <w:ind w:firstLine="720"/>
    </w:pPr>
    <w:rPr>
      <w:rFonts w:eastAsia="Calibri"/>
    </w:rPr>
  </w:style>
  <w:style w:type="paragraph" w:customStyle="1" w:styleId="SchoolBlockQuote">
    <w:name w:val="School Block Quote"/>
    <w:basedOn w:val="SchoolPaper"/>
    <w:qFormat/>
    <w:rsid w:val="00545919"/>
  </w:style>
  <w:style w:type="paragraph" w:customStyle="1" w:styleId="SchoolWorksCited">
    <w:name w:val="School Works Cited"/>
    <w:basedOn w:val="SchoolPaper"/>
    <w:qFormat/>
    <w:rsid w:val="00545919"/>
  </w:style>
  <w:style w:type="paragraph" w:customStyle="1" w:styleId="BlockQuote">
    <w:name w:val="Block Quote"/>
    <w:basedOn w:val="Normal"/>
    <w:qFormat/>
    <w:rsid w:val="00545919"/>
    <w:pPr>
      <w:ind w:left="720" w:right="720"/>
    </w:pPr>
    <w:rPr>
      <w:rFonts w:eastAsia="Calibri"/>
    </w:rPr>
  </w:style>
  <w:style w:type="paragraph" w:customStyle="1" w:styleId="PaperBody">
    <w:name w:val="Paper Body"/>
    <w:basedOn w:val="Normal"/>
    <w:qFormat/>
    <w:rsid w:val="00545919"/>
    <w:pPr>
      <w:spacing w:line="480" w:lineRule="auto"/>
      <w:ind w:firstLine="720"/>
    </w:pPr>
    <w:rPr>
      <w:rFonts w:eastAsia="Calibri"/>
    </w:rPr>
  </w:style>
  <w:style w:type="paragraph" w:customStyle="1" w:styleId="PaperCitation">
    <w:name w:val="Paper Citation"/>
    <w:basedOn w:val="Normal"/>
    <w:qFormat/>
    <w:rsid w:val="00545919"/>
    <w:pPr>
      <w:spacing w:line="480" w:lineRule="auto"/>
      <w:ind w:left="720" w:hanging="720"/>
    </w:pPr>
    <w:rPr>
      <w:rFonts w:eastAsia="Calibri"/>
    </w:rPr>
  </w:style>
  <w:style w:type="character" w:customStyle="1" w:styleId="hatChar">
    <w:name w:val="hat Char"/>
    <w:basedOn w:val="DefaultParagraphFont"/>
    <w:link w:val="hat"/>
    <w:locked/>
    <w:rsid w:val="00545919"/>
    <w:rPr>
      <w:rFonts w:ascii="Calibri" w:eastAsia="Times New Roman" w:hAnsi="Calibri" w:cs="Calibri"/>
      <w:b/>
      <w:bCs/>
      <w:sz w:val="32"/>
      <w:u w:val="single"/>
      <w:lang w:bidi="en-US"/>
    </w:rPr>
  </w:style>
  <w:style w:type="paragraph" w:customStyle="1" w:styleId="WW-Default">
    <w:name w:val="WW-Default"/>
    <w:qFormat/>
    <w:rsid w:val="00545919"/>
    <w:pPr>
      <w:suppressAutoHyphens/>
    </w:pPr>
    <w:rPr>
      <w:rFonts w:ascii="Georgia" w:eastAsia="Calibri" w:hAnsi="Georgia" w:cs="Calibri"/>
      <w:sz w:val="22"/>
      <w:szCs w:val="22"/>
      <w:lang w:eastAsia="ar-SA"/>
    </w:rPr>
  </w:style>
  <w:style w:type="paragraph" w:customStyle="1" w:styleId="B-TagCite">
    <w:name w:val="B-TagCite"/>
    <w:qFormat/>
    <w:rsid w:val="0054591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545919"/>
    <w:rPr>
      <w:rFonts w:ascii="Times New Roman" w:hAnsi="Times New Roman" w:cs="Times New Roman"/>
      <w:b/>
      <w:sz w:val="20"/>
    </w:rPr>
  </w:style>
  <w:style w:type="paragraph" w:customStyle="1" w:styleId="MicroText">
    <w:name w:val="MicroText"/>
    <w:basedOn w:val="Normal"/>
    <w:next w:val="Normal"/>
    <w:link w:val="MicroTextChar"/>
    <w:qFormat/>
    <w:rsid w:val="00545919"/>
    <w:rPr>
      <w:rFonts w:ascii="Arial Narrow" w:hAnsi="Arial Narrow" w:cstheme="minorBidi"/>
      <w:sz w:val="12"/>
    </w:rPr>
  </w:style>
  <w:style w:type="character" w:customStyle="1" w:styleId="Footnote2Char">
    <w:name w:val="Footnote2 Char"/>
    <w:link w:val="Footnote2"/>
    <w:locked/>
    <w:rsid w:val="00545919"/>
  </w:style>
  <w:style w:type="paragraph" w:customStyle="1" w:styleId="Footnote2">
    <w:name w:val="Footnote2"/>
    <w:basedOn w:val="Normal"/>
    <w:next w:val="Normal"/>
    <w:link w:val="Footnote2Char"/>
    <w:autoRedefine/>
    <w:qFormat/>
    <w:rsid w:val="00545919"/>
    <w:pPr>
      <w:spacing w:after="120" w:line="480" w:lineRule="auto"/>
    </w:pPr>
    <w:rPr>
      <w:rFonts w:asciiTheme="minorHAnsi" w:hAnsiTheme="minorHAnsi" w:cstheme="minorBidi"/>
      <w:sz w:val="24"/>
    </w:rPr>
  </w:style>
  <w:style w:type="paragraph" w:customStyle="1" w:styleId="indent">
    <w:name w:val="indent"/>
    <w:basedOn w:val="Normal"/>
    <w:qFormat/>
    <w:rsid w:val="00545919"/>
    <w:pPr>
      <w:spacing w:before="100" w:beforeAutospacing="1" w:after="100" w:afterAutospacing="1"/>
    </w:pPr>
    <w:rPr>
      <w:rFonts w:eastAsia="Times New Roman"/>
    </w:rPr>
  </w:style>
  <w:style w:type="paragraph" w:customStyle="1" w:styleId="PageHeaderLine1">
    <w:name w:val="PageHeaderLine1"/>
    <w:basedOn w:val="Normal"/>
    <w:qFormat/>
    <w:rsid w:val="00545919"/>
    <w:pPr>
      <w:tabs>
        <w:tab w:val="right" w:pos="10800"/>
      </w:tabs>
    </w:pPr>
    <w:rPr>
      <w:rFonts w:eastAsia="Calibri"/>
      <w:b/>
    </w:rPr>
  </w:style>
  <w:style w:type="paragraph" w:customStyle="1" w:styleId="PageHeaderLine2">
    <w:name w:val="PageHeaderLine2"/>
    <w:basedOn w:val="Normal"/>
    <w:next w:val="Normal"/>
    <w:link w:val="PageHeaderLine2Char"/>
    <w:qFormat/>
    <w:rsid w:val="00545919"/>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545919"/>
    <w:rPr>
      <w:rFonts w:ascii="Times New Roman" w:hAnsi="Times New Roman" w:cs="Times New Roman"/>
      <w:sz w:val="20"/>
    </w:rPr>
  </w:style>
  <w:style w:type="paragraph" w:customStyle="1" w:styleId="CardText1">
    <w:name w:val="CardText"/>
    <w:basedOn w:val="Normal"/>
    <w:link w:val="CardTextChar3"/>
    <w:qFormat/>
    <w:rsid w:val="00545919"/>
    <w:pPr>
      <w:ind w:left="288"/>
    </w:pPr>
    <w:rPr>
      <w:rFonts w:ascii="Times New Roman" w:hAnsi="Times New Roman" w:cs="Times New Roman"/>
      <w:sz w:val="20"/>
    </w:rPr>
  </w:style>
  <w:style w:type="character" w:customStyle="1" w:styleId="stylestylebold12pt">
    <w:name w:val="stylestylebold12pt"/>
    <w:basedOn w:val="DefaultParagraphFont"/>
    <w:rsid w:val="00545919"/>
  </w:style>
  <w:style w:type="character" w:customStyle="1" w:styleId="styleboldunderline">
    <w:name w:val="styleboldunderline"/>
    <w:basedOn w:val="DefaultParagraphFont"/>
    <w:rsid w:val="00545919"/>
  </w:style>
  <w:style w:type="character" w:customStyle="1" w:styleId="box">
    <w:name w:val="box"/>
    <w:basedOn w:val="DefaultParagraphFont"/>
    <w:rsid w:val="0054591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45919"/>
    <w:rPr>
      <w:rFonts w:ascii="Arial Narrow" w:hAnsi="Arial Narrow" w:cs="Arial Narrow" w:hint="default"/>
      <w:sz w:val="18"/>
      <w:szCs w:val="18"/>
    </w:rPr>
  </w:style>
  <w:style w:type="character" w:customStyle="1" w:styleId="FontStyle14">
    <w:name w:val="Font Style14"/>
    <w:basedOn w:val="DefaultParagraphFont"/>
    <w:uiPriority w:val="99"/>
    <w:rsid w:val="0054591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45919"/>
    <w:rPr>
      <w:rFonts w:ascii="Arial Narrow" w:hAnsi="Arial Narrow" w:cs="Arial Narrow" w:hint="default"/>
      <w:b/>
      <w:bCs/>
      <w:sz w:val="10"/>
      <w:szCs w:val="10"/>
    </w:rPr>
  </w:style>
  <w:style w:type="character" w:customStyle="1" w:styleId="CardTagandCiteChar">
    <w:name w:val="Card Tag and Cite Char"/>
    <w:basedOn w:val="DefaultParagraphFont"/>
    <w:rsid w:val="0054591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545919"/>
    <w:rPr>
      <w:rFonts w:ascii="Arial Narrow" w:hAnsi="Arial Narrow"/>
      <w:b/>
      <w:color w:val="000000"/>
      <w:sz w:val="22"/>
      <w:szCs w:val="22"/>
      <w:u w:val="single"/>
    </w:rPr>
  </w:style>
  <w:style w:type="character" w:customStyle="1" w:styleId="SmallText0">
    <w:name w:val="SmallText"/>
    <w:rsid w:val="00545919"/>
    <w:rPr>
      <w:color w:val="000000"/>
    </w:rPr>
  </w:style>
  <w:style w:type="character" w:customStyle="1" w:styleId="CitesChar1">
    <w:name w:val="Cites Char1"/>
    <w:basedOn w:val="DefaultParagraphFont"/>
    <w:rsid w:val="00545919"/>
    <w:rPr>
      <w:b/>
      <w:bCs w:val="0"/>
      <w:szCs w:val="24"/>
      <w:u w:val="single"/>
      <w:lang w:val="en-US" w:eastAsia="en-US" w:bidi="ar-SA"/>
    </w:rPr>
  </w:style>
  <w:style w:type="character" w:customStyle="1" w:styleId="CardUnderlinedChar">
    <w:name w:val="Card Underlined Char"/>
    <w:basedOn w:val="DefaultParagraphFont"/>
    <w:rsid w:val="00545919"/>
    <w:rPr>
      <w:rFonts w:ascii="Arial Narrow" w:hAnsi="Arial Narrow" w:hint="default"/>
      <w:sz w:val="22"/>
      <w:szCs w:val="24"/>
      <w:u w:val="single"/>
      <w:lang w:val="en-US" w:eastAsia="en-US" w:bidi="ar-SA"/>
    </w:rPr>
  </w:style>
  <w:style w:type="character" w:customStyle="1" w:styleId="underline3">
    <w:name w:val="underline3"/>
    <w:basedOn w:val="underline2"/>
    <w:rsid w:val="00545919"/>
    <w:rPr>
      <w:rFonts w:ascii="Arial" w:hAnsi="Arial"/>
      <w:sz w:val="18"/>
      <w:u w:val="single"/>
      <w:bdr w:val="none" w:sz="0" w:space="0" w:color="auto" w:frame="1"/>
      <w:shd w:val="clear" w:color="auto" w:fill="FFFF00"/>
    </w:rPr>
  </w:style>
  <w:style w:type="character" w:customStyle="1" w:styleId="menu">
    <w:name w:val="menu"/>
    <w:basedOn w:val="DefaultParagraphFont"/>
    <w:rsid w:val="00545919"/>
  </w:style>
  <w:style w:type="character" w:customStyle="1" w:styleId="itxtrst">
    <w:name w:val="itxtrst"/>
    <w:rsid w:val="00545919"/>
  </w:style>
  <w:style w:type="character" w:customStyle="1" w:styleId="A-Underlining">
    <w:name w:val="A-Underlining"/>
    <w:basedOn w:val="DefaultParagraphFont"/>
    <w:rsid w:val="00545919"/>
    <w:rPr>
      <w:rFonts w:ascii="Garamond" w:hAnsi="Garamond" w:hint="default"/>
      <w:color w:val="auto"/>
      <w:sz w:val="24"/>
      <w:u w:val="single"/>
    </w:rPr>
  </w:style>
  <w:style w:type="character" w:customStyle="1" w:styleId="StyleUnderlineBold0">
    <w:name w:val="Style Underline + Bold"/>
    <w:rsid w:val="00545919"/>
    <w:rPr>
      <w:b/>
      <w:bCs/>
      <w:u w:val="single"/>
    </w:rPr>
  </w:style>
  <w:style w:type="character" w:customStyle="1" w:styleId="Underline-Highlighted">
    <w:name w:val="Underline-Highlighted"/>
    <w:uiPriority w:val="1"/>
    <w:qFormat/>
    <w:rsid w:val="0054591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45919"/>
  </w:style>
  <w:style w:type="character" w:customStyle="1" w:styleId="newsmain">
    <w:name w:val="news_main"/>
    <w:basedOn w:val="DefaultParagraphFont"/>
    <w:rsid w:val="00545919"/>
  </w:style>
  <w:style w:type="character" w:customStyle="1" w:styleId="vitstoryheadline">
    <w:name w:val="vitstoryheadline"/>
    <w:rsid w:val="00545919"/>
  </w:style>
  <w:style w:type="character" w:customStyle="1" w:styleId="AuthorDate0">
    <w:name w:val="Author Date"/>
    <w:rsid w:val="00545919"/>
    <w:rPr>
      <w:b/>
      <w:bCs w:val="0"/>
      <w:sz w:val="24"/>
      <w:u w:val="thick"/>
    </w:rPr>
  </w:style>
  <w:style w:type="character" w:customStyle="1" w:styleId="red">
    <w:name w:val="red"/>
    <w:basedOn w:val="DefaultParagraphFont"/>
    <w:rsid w:val="00545919"/>
  </w:style>
  <w:style w:type="character" w:customStyle="1" w:styleId="at">
    <w:name w:val="at"/>
    <w:rsid w:val="00545919"/>
  </w:style>
  <w:style w:type="character" w:customStyle="1" w:styleId="org">
    <w:name w:val="org"/>
    <w:rsid w:val="00545919"/>
  </w:style>
  <w:style w:type="character" w:customStyle="1" w:styleId="pnumber">
    <w:name w:val="pnumber"/>
    <w:rsid w:val="00545919"/>
  </w:style>
  <w:style w:type="character" w:customStyle="1" w:styleId="ital">
    <w:name w:val="ital"/>
    <w:rsid w:val="00545919"/>
  </w:style>
  <w:style w:type="character" w:customStyle="1" w:styleId="orgdiv">
    <w:name w:val="orgdiv"/>
    <w:rsid w:val="00545919"/>
  </w:style>
  <w:style w:type="character" w:customStyle="1" w:styleId="orgname">
    <w:name w:val="orgname"/>
    <w:rsid w:val="00545919"/>
  </w:style>
  <w:style w:type="character" w:customStyle="1" w:styleId="city">
    <w:name w:val="city"/>
    <w:rsid w:val="00545919"/>
  </w:style>
  <w:style w:type="character" w:customStyle="1" w:styleId="state">
    <w:name w:val="state"/>
    <w:rsid w:val="00545919"/>
  </w:style>
  <w:style w:type="character" w:customStyle="1" w:styleId="country">
    <w:name w:val="country"/>
    <w:rsid w:val="00545919"/>
  </w:style>
  <w:style w:type="character" w:customStyle="1" w:styleId="articletitle">
    <w:name w:val="articletitle"/>
    <w:rsid w:val="00545919"/>
    <w:rPr>
      <w:rFonts w:ascii="Times New Roman" w:hAnsi="Times New Roman" w:cs="Times New Roman" w:hint="default"/>
    </w:rPr>
  </w:style>
  <w:style w:type="character" w:customStyle="1" w:styleId="6pointChar">
    <w:name w:val="6 point Char"/>
    <w:rsid w:val="00545919"/>
    <w:rPr>
      <w:rFonts w:ascii="Times New Roman" w:hAnsi="Times New Roman" w:cs="Times New Roman" w:hint="default"/>
      <w:sz w:val="12"/>
      <w:lang w:val="en-US" w:eastAsia="en-US"/>
    </w:rPr>
  </w:style>
  <w:style w:type="character" w:customStyle="1" w:styleId="StyleThickunderline">
    <w:name w:val="Style Thick underline"/>
    <w:qFormat/>
    <w:rsid w:val="00545919"/>
    <w:rPr>
      <w:u w:val="thick"/>
    </w:rPr>
  </w:style>
  <w:style w:type="character" w:customStyle="1" w:styleId="Box0">
    <w:name w:val="Box!"/>
    <w:rsid w:val="00545919"/>
    <w:rPr>
      <w:rFonts w:ascii="Garamond" w:hAnsi="Garamond" w:hint="default"/>
      <w:sz w:val="24"/>
      <w:u w:val="single"/>
      <w:bdr w:val="single" w:sz="4" w:space="0" w:color="auto" w:frame="1"/>
    </w:rPr>
  </w:style>
  <w:style w:type="character" w:customStyle="1" w:styleId="citechar">
    <w:name w:val="citechar"/>
    <w:basedOn w:val="DefaultParagraphFont"/>
    <w:rsid w:val="00545919"/>
  </w:style>
  <w:style w:type="character" w:customStyle="1" w:styleId="underlinechar2">
    <w:name w:val="underlinechar"/>
    <w:basedOn w:val="DefaultParagraphFont"/>
    <w:rsid w:val="00545919"/>
  </w:style>
  <w:style w:type="character" w:customStyle="1" w:styleId="CardUnderlineChar">
    <w:name w:val="Card Underline Char"/>
    <w:rsid w:val="00545919"/>
    <w:rPr>
      <w:szCs w:val="24"/>
      <w:u w:val="single"/>
      <w:lang w:val="en-US" w:eastAsia="en-US" w:bidi="ar-SA"/>
    </w:rPr>
  </w:style>
  <w:style w:type="character" w:customStyle="1" w:styleId="tagciteChar">
    <w:name w:val="tag/cite Char"/>
    <w:basedOn w:val="DefaultParagraphFont"/>
    <w:rsid w:val="00545919"/>
    <w:rPr>
      <w:b/>
      <w:bCs w:val="0"/>
      <w:sz w:val="24"/>
      <w:lang w:val="en-US" w:eastAsia="en-US" w:bidi="ar-SA"/>
    </w:rPr>
  </w:style>
  <w:style w:type="character" w:customStyle="1" w:styleId="8pointChar">
    <w:name w:val="8 point Char"/>
    <w:basedOn w:val="DefaultParagraphFont"/>
    <w:rsid w:val="00545919"/>
    <w:rPr>
      <w:sz w:val="16"/>
      <w:lang w:val="en-US" w:eastAsia="en-US" w:bidi="ar-SA"/>
    </w:rPr>
  </w:style>
  <w:style w:type="character" w:customStyle="1" w:styleId="BoldText12pt">
    <w:name w:val="Bold Text 12 pt"/>
    <w:rsid w:val="0054591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45919"/>
  </w:style>
  <w:style w:type="table" w:styleId="TableGrid">
    <w:name w:val="Table Grid"/>
    <w:basedOn w:val="TableNormal"/>
    <w:rsid w:val="0054591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45919"/>
    <w:rPr>
      <w:b/>
      <w:bCs w:val="0"/>
      <w:sz w:val="24"/>
      <w:lang w:val="en-US" w:eastAsia="en-US" w:bidi="ar-SA"/>
    </w:rPr>
  </w:style>
  <w:style w:type="character" w:customStyle="1" w:styleId="Mention11">
    <w:name w:val="Mention11"/>
    <w:basedOn w:val="DefaultParagraphFont"/>
    <w:uiPriority w:val="99"/>
    <w:semiHidden/>
    <w:unhideWhenUsed/>
    <w:rsid w:val="00545919"/>
    <w:rPr>
      <w:color w:val="2B579A"/>
      <w:shd w:val="clear" w:color="auto" w:fill="E6E6E6"/>
    </w:rPr>
  </w:style>
  <w:style w:type="paragraph" w:customStyle="1" w:styleId="Emphasize">
    <w:name w:val="Emphasize"/>
    <w:basedOn w:val="Normal"/>
    <w:uiPriority w:val="7"/>
    <w:qFormat/>
    <w:rsid w:val="0054591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54591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45919"/>
  </w:style>
  <w:style w:type="character" w:customStyle="1" w:styleId="Heading3Char2">
    <w:name w:val="Heading 3 Char2"/>
    <w:aliases w:val="Heading 3 Char Char Char4, Char Char1, Char Char Char4"/>
    <w:basedOn w:val="DefaultParagraphFont"/>
    <w:rsid w:val="00545919"/>
    <w:rPr>
      <w:rFonts w:cs="Arial"/>
      <w:bCs/>
      <w:szCs w:val="26"/>
      <w:u w:val="single"/>
      <w:lang w:val="en-US" w:eastAsia="en-US" w:bidi="ar-SA"/>
    </w:rPr>
  </w:style>
  <w:style w:type="character" w:customStyle="1" w:styleId="Mention2">
    <w:name w:val="Mention2"/>
    <w:basedOn w:val="DefaultParagraphFont"/>
    <w:uiPriority w:val="99"/>
    <w:semiHidden/>
    <w:unhideWhenUsed/>
    <w:rsid w:val="00545919"/>
    <w:rPr>
      <w:color w:val="2B579A"/>
      <w:shd w:val="clear" w:color="auto" w:fill="E6E6E6"/>
    </w:rPr>
  </w:style>
  <w:style w:type="paragraph" w:customStyle="1" w:styleId="FlashTag">
    <w:name w:val="FlashTag"/>
    <w:basedOn w:val="Normal"/>
    <w:link w:val="FlashTagChar"/>
    <w:autoRedefine/>
    <w:uiPriority w:val="4"/>
    <w:qFormat/>
    <w:rsid w:val="00545919"/>
    <w:rPr>
      <w:rFonts w:asciiTheme="majorHAnsi" w:hAnsiTheme="majorHAnsi"/>
      <w:b/>
      <w:sz w:val="28"/>
    </w:rPr>
  </w:style>
  <w:style w:type="character" w:customStyle="1" w:styleId="FlashTagChar">
    <w:name w:val="FlashTag Char"/>
    <w:basedOn w:val="DefaultParagraphFont"/>
    <w:link w:val="FlashTag"/>
    <w:uiPriority w:val="4"/>
    <w:rsid w:val="00545919"/>
    <w:rPr>
      <w:rFonts w:asciiTheme="majorHAnsi" w:hAnsiTheme="majorHAnsi" w:cs="Calibri"/>
      <w:b/>
      <w:sz w:val="28"/>
    </w:rPr>
  </w:style>
  <w:style w:type="paragraph" w:customStyle="1" w:styleId="Warrant">
    <w:name w:val="Warrant"/>
    <w:autoRedefine/>
    <w:uiPriority w:val="4"/>
    <w:qFormat/>
    <w:rsid w:val="0054591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545919"/>
  </w:style>
  <w:style w:type="character" w:customStyle="1" w:styleId="m3965771245576658108gmail-styleunderline">
    <w:name w:val="m_3965771245576658108gmail-styleunderline"/>
    <w:basedOn w:val="DefaultParagraphFont"/>
    <w:rsid w:val="00545919"/>
  </w:style>
  <w:style w:type="paragraph" w:customStyle="1" w:styleId="Header1">
    <w:name w:val="Header1"/>
    <w:aliases w:val="Header Char Char,Header Char Char Char Char Char Char Char Cha,Header Char2,Header Char1 Char,Char Char Char Cha"/>
    <w:basedOn w:val="Normal"/>
    <w:qFormat/>
    <w:rsid w:val="00545919"/>
    <w:pPr>
      <w:tabs>
        <w:tab w:val="center" w:pos="4680"/>
        <w:tab w:val="right" w:pos="9360"/>
      </w:tabs>
    </w:pPr>
  </w:style>
  <w:style w:type="character" w:customStyle="1" w:styleId="EndnoteTextChar">
    <w:name w:val="Endnote Text Char"/>
    <w:basedOn w:val="DefaultParagraphFont"/>
    <w:link w:val="EndnoteText"/>
    <w:locked/>
    <w:rsid w:val="00545919"/>
    <w:rPr>
      <w:rFonts w:ascii="Georgia" w:eastAsia="Times New Roman" w:hAnsi="Georgia"/>
      <w:szCs w:val="20"/>
    </w:rPr>
  </w:style>
  <w:style w:type="paragraph" w:styleId="EndnoteText">
    <w:name w:val="endnote text"/>
    <w:basedOn w:val="Normal"/>
    <w:link w:val="EndnoteTextChar"/>
    <w:unhideWhenUsed/>
    <w:rsid w:val="00545919"/>
    <w:rPr>
      <w:rFonts w:ascii="Georgia" w:eastAsia="Times New Roman" w:hAnsi="Georgia" w:cstheme="minorBidi"/>
      <w:sz w:val="24"/>
      <w:szCs w:val="20"/>
    </w:rPr>
  </w:style>
  <w:style w:type="character" w:customStyle="1" w:styleId="EndnoteTextChar1">
    <w:name w:val="Endnote Text Char1"/>
    <w:basedOn w:val="DefaultParagraphFont"/>
    <w:semiHidden/>
    <w:rsid w:val="00545919"/>
    <w:rPr>
      <w:rFonts w:ascii="Calibri" w:hAnsi="Calibri" w:cs="Calibri"/>
      <w:sz w:val="20"/>
      <w:szCs w:val="20"/>
    </w:rPr>
  </w:style>
  <w:style w:type="character" w:customStyle="1" w:styleId="DateChar">
    <w:name w:val="Date Char"/>
    <w:aliases w:val="date Char"/>
    <w:basedOn w:val="DefaultParagraphFont"/>
    <w:link w:val="Date"/>
    <w:uiPriority w:val="99"/>
    <w:locked/>
    <w:rsid w:val="00545919"/>
    <w:rPr>
      <w:rFonts w:ascii="Georgia" w:eastAsia="Times New Roman" w:hAnsi="Georgia"/>
    </w:rPr>
  </w:style>
  <w:style w:type="paragraph" w:styleId="Date">
    <w:name w:val="Date"/>
    <w:aliases w:val="date"/>
    <w:basedOn w:val="Normal"/>
    <w:next w:val="Normal"/>
    <w:link w:val="DateChar"/>
    <w:uiPriority w:val="99"/>
    <w:unhideWhenUsed/>
    <w:rsid w:val="00545919"/>
    <w:rPr>
      <w:rFonts w:ascii="Georgia" w:eastAsia="Times New Roman" w:hAnsi="Georgia" w:cstheme="minorBidi"/>
      <w:sz w:val="24"/>
    </w:rPr>
  </w:style>
  <w:style w:type="character" w:customStyle="1" w:styleId="DateChar1">
    <w:name w:val="Date Char1"/>
    <w:basedOn w:val="DefaultParagraphFont"/>
    <w:uiPriority w:val="99"/>
    <w:semiHidden/>
    <w:rsid w:val="00545919"/>
    <w:rPr>
      <w:rFonts w:ascii="Calibri" w:hAnsi="Calibri" w:cs="Calibri"/>
      <w:sz w:val="22"/>
    </w:rPr>
  </w:style>
  <w:style w:type="character" w:customStyle="1" w:styleId="BodyTextFirstIndentChar">
    <w:name w:val="Body Text First Indent Char"/>
    <w:basedOn w:val="BodyTextChar"/>
    <w:link w:val="BodyTextFirstIndent"/>
    <w:locked/>
    <w:rsid w:val="00545919"/>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545919"/>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545919"/>
    <w:rPr>
      <w:rFonts w:ascii="Calibri" w:hAnsi="Calibri" w:cs="Calibri"/>
      <w:sz w:val="22"/>
    </w:rPr>
  </w:style>
  <w:style w:type="character" w:customStyle="1" w:styleId="BodyTextIndent2Char1">
    <w:name w:val="Body Text Indent 2 Char1"/>
    <w:basedOn w:val="DefaultParagraphFont"/>
    <w:semiHidden/>
    <w:rsid w:val="00545919"/>
    <w:rPr>
      <w:rFonts w:ascii="Calibri" w:hAnsi="Calibri" w:cs="Calibri"/>
    </w:rPr>
  </w:style>
  <w:style w:type="character" w:customStyle="1" w:styleId="PlainTextChar1">
    <w:name w:val="Plain Text Char1"/>
    <w:basedOn w:val="DefaultParagraphFont"/>
    <w:semiHidden/>
    <w:rsid w:val="00545919"/>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545919"/>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54591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54591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545919"/>
    <w:rPr>
      <w:rFonts w:ascii="Calibri" w:hAnsi="Calibri" w:cs="Calibri"/>
      <w:i/>
      <w:iCs/>
      <w:color w:val="000000" w:themeColor="text1"/>
    </w:rPr>
  </w:style>
  <w:style w:type="paragraph" w:customStyle="1" w:styleId="CiteSpacing">
    <w:name w:val="Cite Spacing"/>
    <w:basedOn w:val="Normal"/>
    <w:uiPriority w:val="4"/>
    <w:qFormat/>
    <w:rsid w:val="00545919"/>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545919"/>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545919"/>
    <w:rPr>
      <w:rFonts w:ascii="Calibri" w:eastAsia="Calibri" w:hAnsi="Calibri" w:cs="Calibri"/>
      <w:b/>
      <w:sz w:val="22"/>
    </w:rPr>
  </w:style>
  <w:style w:type="paragraph" w:customStyle="1" w:styleId="Heading2-Bold">
    <w:name w:val="Heading 2 - Bold"/>
    <w:basedOn w:val="Normal"/>
    <w:autoRedefine/>
    <w:uiPriority w:val="99"/>
    <w:qFormat/>
    <w:rsid w:val="00545919"/>
    <w:rPr>
      <w:rFonts w:ascii="Garamond" w:eastAsia="Calibri" w:hAnsi="Garamond"/>
      <w:b/>
    </w:rPr>
  </w:style>
  <w:style w:type="paragraph" w:customStyle="1" w:styleId="tag">
    <w:name w:val="%tag"/>
    <w:basedOn w:val="Normal"/>
    <w:next w:val="Normal"/>
    <w:uiPriority w:val="99"/>
    <w:qFormat/>
    <w:rsid w:val="00545919"/>
    <w:rPr>
      <w:rFonts w:ascii="Garamond" w:eastAsia="Calibri" w:hAnsi="Garamond"/>
      <w:bCs/>
      <w:sz w:val="18"/>
    </w:rPr>
  </w:style>
  <w:style w:type="character" w:customStyle="1" w:styleId="Style2Char">
    <w:name w:val="Style 2 Char"/>
    <w:link w:val="Style20"/>
    <w:uiPriority w:val="99"/>
    <w:locked/>
    <w:rsid w:val="0054591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45919"/>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54591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45919"/>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545919"/>
    <w:rPr>
      <w:rFonts w:ascii="Georgia" w:eastAsia="Times New Roman" w:hAnsi="Georgia"/>
      <w:sz w:val="18"/>
      <w:szCs w:val="20"/>
      <w:lang w:val="x-none" w:eastAsia="x-none"/>
    </w:rPr>
  </w:style>
  <w:style w:type="paragraph" w:customStyle="1" w:styleId="textsmall0">
    <w:name w:val="textsmall"/>
    <w:basedOn w:val="Normal"/>
    <w:link w:val="textsmallChar0"/>
    <w:qFormat/>
    <w:rsid w:val="00545919"/>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54591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4591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545919"/>
    <w:rPr>
      <w:rFonts w:ascii="Arial" w:eastAsia="Times New Roman" w:hAnsi="Arial" w:cs="Arial"/>
      <w:sz w:val="12"/>
    </w:rPr>
  </w:style>
  <w:style w:type="paragraph" w:customStyle="1" w:styleId="Micro">
    <w:name w:val="Micro"/>
    <w:basedOn w:val="Normal"/>
    <w:next w:val="Normal"/>
    <w:link w:val="MicroChar"/>
    <w:qFormat/>
    <w:rsid w:val="00545919"/>
    <w:rPr>
      <w:rFonts w:ascii="Arial" w:eastAsia="Times New Roman" w:hAnsi="Arial" w:cs="Arial"/>
      <w:sz w:val="12"/>
    </w:rPr>
  </w:style>
  <w:style w:type="character" w:customStyle="1" w:styleId="CardNotUnderlinedChar1">
    <w:name w:val="Card Not Underlined Char1"/>
    <w:link w:val="CardNotUnderlined"/>
    <w:locked/>
    <w:rsid w:val="00545919"/>
    <w:rPr>
      <w:rFonts w:ascii="Bell MT" w:eastAsia="Calibri" w:hAnsi="Bell MT"/>
      <w:szCs w:val="20"/>
    </w:rPr>
  </w:style>
  <w:style w:type="paragraph" w:customStyle="1" w:styleId="CardNotUnderlined">
    <w:name w:val="Card Not Underlined"/>
    <w:basedOn w:val="Normal"/>
    <w:link w:val="CardNotUnderlinedChar1"/>
    <w:autoRedefine/>
    <w:qFormat/>
    <w:rsid w:val="00545919"/>
    <w:rPr>
      <w:rFonts w:ascii="Bell MT" w:eastAsia="Calibri" w:hAnsi="Bell MT" w:cstheme="minorBidi"/>
      <w:sz w:val="24"/>
      <w:szCs w:val="20"/>
    </w:rPr>
  </w:style>
  <w:style w:type="paragraph" w:customStyle="1" w:styleId="h-lead">
    <w:name w:val="h-lead"/>
    <w:basedOn w:val="Normal"/>
    <w:uiPriority w:val="99"/>
    <w:qFormat/>
    <w:rsid w:val="00545919"/>
    <w:pPr>
      <w:spacing w:before="100" w:beforeAutospacing="1" w:after="100" w:afterAutospacing="1"/>
    </w:pPr>
    <w:rPr>
      <w:rFonts w:eastAsia="Times New Roman"/>
      <w:sz w:val="24"/>
    </w:rPr>
  </w:style>
  <w:style w:type="paragraph" w:customStyle="1" w:styleId="intro">
    <w:name w:val="intro"/>
    <w:basedOn w:val="Normal"/>
    <w:uiPriority w:val="99"/>
    <w:qFormat/>
    <w:rsid w:val="0054591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54591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54591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4591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545919"/>
    <w:rPr>
      <w:rFonts w:eastAsia="Calibri"/>
    </w:rPr>
  </w:style>
  <w:style w:type="paragraph" w:customStyle="1" w:styleId="F3-TagAuthor">
    <w:name w:val="F3 - Tag/Author"/>
    <w:basedOn w:val="Normal"/>
    <w:uiPriority w:val="99"/>
    <w:qFormat/>
    <w:rsid w:val="00545919"/>
    <w:rPr>
      <w:rFonts w:eastAsia="Times New Roman"/>
      <w:b/>
    </w:rPr>
  </w:style>
  <w:style w:type="paragraph" w:customStyle="1" w:styleId="F5-UnderlineNormal">
    <w:name w:val="F5 - Underline Normal"/>
    <w:basedOn w:val="Normal"/>
    <w:uiPriority w:val="99"/>
    <w:qFormat/>
    <w:rsid w:val="00545919"/>
    <w:rPr>
      <w:rFonts w:eastAsia="Calibri"/>
      <w:u w:val="single"/>
    </w:rPr>
  </w:style>
  <w:style w:type="paragraph" w:customStyle="1" w:styleId="Brief-PrimarySource">
    <w:name w:val="Brief - Primary Source"/>
    <w:basedOn w:val="Normal"/>
    <w:uiPriority w:val="99"/>
    <w:qFormat/>
    <w:rsid w:val="00545919"/>
    <w:rPr>
      <w:rFonts w:eastAsia="Times New Roman"/>
      <w:b/>
      <w:sz w:val="24"/>
      <w:u w:val="single"/>
    </w:rPr>
  </w:style>
  <w:style w:type="paragraph" w:customStyle="1" w:styleId="Brief-Underline">
    <w:name w:val="Brief - Underline"/>
    <w:basedOn w:val="Normal"/>
    <w:uiPriority w:val="99"/>
    <w:qFormat/>
    <w:rsid w:val="00545919"/>
    <w:rPr>
      <w:rFonts w:eastAsia="Times New Roman"/>
      <w:u w:val="single"/>
    </w:rPr>
  </w:style>
  <w:style w:type="paragraph" w:customStyle="1" w:styleId="Brief">
    <w:name w:val="Brief"/>
    <w:basedOn w:val="Brief-PrimarySource"/>
    <w:uiPriority w:val="99"/>
    <w:qFormat/>
    <w:rsid w:val="00545919"/>
    <w:rPr>
      <w:b w:val="0"/>
    </w:rPr>
  </w:style>
  <w:style w:type="paragraph" w:customStyle="1" w:styleId="CM2">
    <w:name w:val="CM2"/>
    <w:basedOn w:val="Normal"/>
    <w:next w:val="Normal"/>
    <w:uiPriority w:val="99"/>
    <w:qFormat/>
    <w:rsid w:val="0054591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54591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54591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54591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54591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545919"/>
    <w:pPr>
      <w:widowControl w:val="0"/>
      <w:spacing w:line="276" w:lineRule="atLeast"/>
    </w:pPr>
    <w:rPr>
      <w:color w:val="auto"/>
    </w:rPr>
  </w:style>
  <w:style w:type="paragraph" w:customStyle="1" w:styleId="CM34">
    <w:name w:val="CM34"/>
    <w:basedOn w:val="Default"/>
    <w:next w:val="Default"/>
    <w:uiPriority w:val="99"/>
    <w:qFormat/>
    <w:rsid w:val="00545919"/>
    <w:pPr>
      <w:widowControl w:val="0"/>
    </w:pPr>
    <w:rPr>
      <w:color w:val="auto"/>
    </w:rPr>
  </w:style>
  <w:style w:type="paragraph" w:customStyle="1" w:styleId="CM56">
    <w:name w:val="CM56"/>
    <w:basedOn w:val="Default"/>
    <w:next w:val="Default"/>
    <w:uiPriority w:val="99"/>
    <w:qFormat/>
    <w:rsid w:val="00545919"/>
    <w:pPr>
      <w:widowControl w:val="0"/>
    </w:pPr>
    <w:rPr>
      <w:rFonts w:eastAsia="Calibri"/>
      <w:color w:val="auto"/>
    </w:rPr>
  </w:style>
  <w:style w:type="paragraph" w:customStyle="1" w:styleId="CM58">
    <w:name w:val="CM58"/>
    <w:basedOn w:val="Default"/>
    <w:next w:val="Default"/>
    <w:uiPriority w:val="99"/>
    <w:qFormat/>
    <w:rsid w:val="00545919"/>
    <w:pPr>
      <w:widowControl w:val="0"/>
    </w:pPr>
    <w:rPr>
      <w:rFonts w:eastAsia="Calibri"/>
      <w:color w:val="auto"/>
    </w:rPr>
  </w:style>
  <w:style w:type="paragraph" w:customStyle="1" w:styleId="CM57">
    <w:name w:val="CM57"/>
    <w:basedOn w:val="Default"/>
    <w:next w:val="Default"/>
    <w:uiPriority w:val="99"/>
    <w:qFormat/>
    <w:rsid w:val="00545919"/>
    <w:pPr>
      <w:widowControl w:val="0"/>
    </w:pPr>
    <w:rPr>
      <w:rFonts w:eastAsia="Calibri"/>
      <w:color w:val="auto"/>
    </w:rPr>
  </w:style>
  <w:style w:type="paragraph" w:customStyle="1" w:styleId="CM1">
    <w:name w:val="CM1"/>
    <w:basedOn w:val="Default"/>
    <w:next w:val="Default"/>
    <w:uiPriority w:val="99"/>
    <w:qFormat/>
    <w:rsid w:val="00545919"/>
    <w:pPr>
      <w:widowControl w:val="0"/>
    </w:pPr>
    <w:rPr>
      <w:rFonts w:eastAsia="Calibri"/>
      <w:color w:val="auto"/>
    </w:rPr>
  </w:style>
  <w:style w:type="paragraph" w:customStyle="1" w:styleId="CM49">
    <w:name w:val="CM49"/>
    <w:basedOn w:val="Default"/>
    <w:next w:val="Default"/>
    <w:uiPriority w:val="99"/>
    <w:qFormat/>
    <w:rsid w:val="00545919"/>
    <w:pPr>
      <w:widowControl w:val="0"/>
    </w:pPr>
    <w:rPr>
      <w:rFonts w:eastAsia="Calibri"/>
      <w:color w:val="auto"/>
    </w:rPr>
  </w:style>
  <w:style w:type="paragraph" w:customStyle="1" w:styleId="CM41">
    <w:name w:val="CM41"/>
    <w:basedOn w:val="Default"/>
    <w:next w:val="Default"/>
    <w:uiPriority w:val="99"/>
    <w:qFormat/>
    <w:rsid w:val="00545919"/>
    <w:pPr>
      <w:widowControl w:val="0"/>
    </w:pPr>
    <w:rPr>
      <w:rFonts w:eastAsia="Calibri"/>
      <w:color w:val="auto"/>
    </w:rPr>
  </w:style>
  <w:style w:type="paragraph" w:customStyle="1" w:styleId="3rdOrderPara">
    <w:name w:val="3rd Order Para"/>
    <w:basedOn w:val="Default"/>
    <w:next w:val="Default"/>
    <w:rsid w:val="00545919"/>
    <w:pPr>
      <w:widowControl w:val="0"/>
    </w:pPr>
    <w:rPr>
      <w:rFonts w:eastAsia="Calibri"/>
      <w:color w:val="auto"/>
    </w:rPr>
  </w:style>
  <w:style w:type="paragraph" w:customStyle="1" w:styleId="2ndOrderPara">
    <w:name w:val="2nd Order Para"/>
    <w:basedOn w:val="Default"/>
    <w:next w:val="Default"/>
    <w:rsid w:val="00545919"/>
    <w:pPr>
      <w:widowControl w:val="0"/>
    </w:pPr>
    <w:rPr>
      <w:rFonts w:eastAsia="Calibri"/>
      <w:color w:val="auto"/>
    </w:rPr>
  </w:style>
  <w:style w:type="paragraph" w:customStyle="1" w:styleId="Normal-SIGN2">
    <w:name w:val="Normal-SIGN2"/>
    <w:basedOn w:val="Default"/>
    <w:next w:val="Default"/>
    <w:qFormat/>
    <w:rsid w:val="00545919"/>
    <w:pPr>
      <w:widowControl w:val="0"/>
    </w:pPr>
    <w:rPr>
      <w:rFonts w:eastAsia="Calibri"/>
      <w:color w:val="auto"/>
    </w:rPr>
  </w:style>
  <w:style w:type="paragraph" w:customStyle="1" w:styleId="Normal-SIGN1">
    <w:name w:val="Normal-SIGN1"/>
    <w:basedOn w:val="Default"/>
    <w:next w:val="Default"/>
    <w:uiPriority w:val="99"/>
    <w:qFormat/>
    <w:rsid w:val="00545919"/>
    <w:pPr>
      <w:widowControl w:val="0"/>
    </w:pPr>
    <w:rPr>
      <w:rFonts w:eastAsia="Calibri"/>
      <w:color w:val="auto"/>
    </w:rPr>
  </w:style>
  <w:style w:type="paragraph" w:customStyle="1" w:styleId="CM3">
    <w:name w:val="CM3"/>
    <w:basedOn w:val="Default"/>
    <w:next w:val="Default"/>
    <w:uiPriority w:val="99"/>
    <w:qFormat/>
    <w:rsid w:val="00545919"/>
    <w:pPr>
      <w:widowControl w:val="0"/>
      <w:spacing w:line="553" w:lineRule="atLeast"/>
    </w:pPr>
    <w:rPr>
      <w:rFonts w:eastAsia="Calibri"/>
      <w:color w:val="auto"/>
    </w:rPr>
  </w:style>
  <w:style w:type="paragraph" w:customStyle="1" w:styleId="CM33">
    <w:name w:val="CM33"/>
    <w:basedOn w:val="Default"/>
    <w:next w:val="Default"/>
    <w:uiPriority w:val="99"/>
    <w:qFormat/>
    <w:rsid w:val="00545919"/>
    <w:pPr>
      <w:widowControl w:val="0"/>
    </w:pPr>
    <w:rPr>
      <w:rFonts w:eastAsia="Calibri"/>
      <w:color w:val="auto"/>
    </w:rPr>
  </w:style>
  <w:style w:type="paragraph" w:customStyle="1" w:styleId="CM37">
    <w:name w:val="CM37"/>
    <w:basedOn w:val="Default"/>
    <w:next w:val="Default"/>
    <w:uiPriority w:val="99"/>
    <w:qFormat/>
    <w:rsid w:val="00545919"/>
    <w:pPr>
      <w:widowControl w:val="0"/>
    </w:pPr>
    <w:rPr>
      <w:rFonts w:eastAsia="Calibri"/>
      <w:color w:val="auto"/>
    </w:rPr>
  </w:style>
  <w:style w:type="paragraph" w:customStyle="1" w:styleId="CM7">
    <w:name w:val="CM7"/>
    <w:basedOn w:val="Default"/>
    <w:next w:val="Default"/>
    <w:uiPriority w:val="99"/>
    <w:qFormat/>
    <w:rsid w:val="00545919"/>
    <w:pPr>
      <w:widowControl w:val="0"/>
      <w:spacing w:line="553" w:lineRule="atLeast"/>
    </w:pPr>
    <w:rPr>
      <w:rFonts w:eastAsia="Calibri"/>
      <w:color w:val="auto"/>
    </w:rPr>
  </w:style>
  <w:style w:type="paragraph" w:customStyle="1" w:styleId="Brief-SecondarySource">
    <w:name w:val="Brief - Secondary Source"/>
    <w:basedOn w:val="Normal"/>
    <w:qFormat/>
    <w:rsid w:val="00545919"/>
    <w:rPr>
      <w:rFonts w:eastAsia="Times New Roman"/>
      <w:sz w:val="14"/>
      <w:szCs w:val="20"/>
    </w:rPr>
  </w:style>
  <w:style w:type="paragraph" w:customStyle="1" w:styleId="Brief-Card">
    <w:name w:val="Brief - Card"/>
    <w:basedOn w:val="Normal"/>
    <w:uiPriority w:val="99"/>
    <w:qFormat/>
    <w:rsid w:val="00545919"/>
    <w:rPr>
      <w:rFonts w:eastAsia="Times New Roman"/>
    </w:rPr>
  </w:style>
  <w:style w:type="paragraph" w:customStyle="1" w:styleId="Pa2">
    <w:name w:val="Pa2"/>
    <w:basedOn w:val="Default"/>
    <w:next w:val="Default"/>
    <w:uiPriority w:val="99"/>
    <w:qFormat/>
    <w:rsid w:val="0054591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4591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54591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54591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545919"/>
    <w:pPr>
      <w:widowControl w:val="0"/>
    </w:pPr>
    <w:rPr>
      <w:rFonts w:ascii="Arial Black" w:hAnsi="Arial Black"/>
      <w:color w:val="auto"/>
    </w:rPr>
  </w:style>
  <w:style w:type="paragraph" w:customStyle="1" w:styleId="Cover1">
    <w:name w:val="Cover 1"/>
    <w:basedOn w:val="Normal"/>
    <w:next w:val="Normal"/>
    <w:uiPriority w:val="99"/>
    <w:qFormat/>
    <w:rsid w:val="00545919"/>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545919"/>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545919"/>
    <w:pPr>
      <w:widowControl w:val="0"/>
    </w:pPr>
    <w:rPr>
      <w:color w:val="auto"/>
    </w:rPr>
  </w:style>
  <w:style w:type="paragraph" w:customStyle="1" w:styleId="Pa11">
    <w:name w:val="Pa11"/>
    <w:basedOn w:val="Normal"/>
    <w:next w:val="Normal"/>
    <w:uiPriority w:val="99"/>
    <w:qFormat/>
    <w:rsid w:val="0054591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54591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54591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545919"/>
    <w:pPr>
      <w:widowControl w:val="0"/>
    </w:pPr>
    <w:rPr>
      <w:rFonts w:eastAsia="Calibri"/>
      <w:color w:val="auto"/>
    </w:rPr>
  </w:style>
  <w:style w:type="paragraph" w:customStyle="1" w:styleId="CM5">
    <w:name w:val="CM5"/>
    <w:basedOn w:val="Default"/>
    <w:next w:val="Default"/>
    <w:qFormat/>
    <w:rsid w:val="00545919"/>
    <w:pPr>
      <w:widowControl w:val="0"/>
      <w:spacing w:line="553" w:lineRule="atLeast"/>
    </w:pPr>
    <w:rPr>
      <w:rFonts w:eastAsia="Calibri"/>
      <w:color w:val="auto"/>
    </w:rPr>
  </w:style>
  <w:style w:type="paragraph" w:customStyle="1" w:styleId="CM28">
    <w:name w:val="CM28"/>
    <w:basedOn w:val="Default"/>
    <w:next w:val="Default"/>
    <w:uiPriority w:val="99"/>
    <w:qFormat/>
    <w:rsid w:val="00545919"/>
    <w:pPr>
      <w:widowControl w:val="0"/>
    </w:pPr>
    <w:rPr>
      <w:rFonts w:eastAsia="Calibri"/>
      <w:color w:val="auto"/>
    </w:rPr>
  </w:style>
  <w:style w:type="paragraph" w:customStyle="1" w:styleId="CM8">
    <w:name w:val="CM8"/>
    <w:basedOn w:val="Default"/>
    <w:next w:val="Default"/>
    <w:uiPriority w:val="99"/>
    <w:qFormat/>
    <w:rsid w:val="00545919"/>
    <w:pPr>
      <w:widowControl w:val="0"/>
    </w:pPr>
    <w:rPr>
      <w:rFonts w:eastAsia="Calibri"/>
      <w:color w:val="auto"/>
    </w:rPr>
  </w:style>
  <w:style w:type="paragraph" w:customStyle="1" w:styleId="CM6">
    <w:name w:val="CM6"/>
    <w:basedOn w:val="Default"/>
    <w:next w:val="Default"/>
    <w:uiPriority w:val="99"/>
    <w:qFormat/>
    <w:rsid w:val="00545919"/>
    <w:pPr>
      <w:widowControl w:val="0"/>
      <w:spacing w:line="553" w:lineRule="atLeast"/>
    </w:pPr>
    <w:rPr>
      <w:rFonts w:eastAsia="Calibri"/>
      <w:color w:val="auto"/>
    </w:rPr>
  </w:style>
  <w:style w:type="paragraph" w:customStyle="1" w:styleId="CM22">
    <w:name w:val="CM22"/>
    <w:basedOn w:val="Default"/>
    <w:next w:val="Default"/>
    <w:uiPriority w:val="99"/>
    <w:qFormat/>
    <w:rsid w:val="00545919"/>
    <w:pPr>
      <w:widowControl w:val="0"/>
    </w:pPr>
    <w:rPr>
      <w:rFonts w:eastAsia="Calibri"/>
      <w:color w:val="auto"/>
    </w:rPr>
  </w:style>
  <w:style w:type="paragraph" w:customStyle="1" w:styleId="DoubleUnderlined">
    <w:name w:val="Double Underlined"/>
    <w:basedOn w:val="Heading2"/>
    <w:autoRedefine/>
    <w:uiPriority w:val="99"/>
    <w:qFormat/>
    <w:rsid w:val="00545919"/>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54591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545919"/>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54591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54591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4591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45919"/>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54591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4591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545919"/>
  </w:style>
  <w:style w:type="paragraph" w:customStyle="1" w:styleId="StyleUnderliningTimesNewRomanBoldNounderlineKernat16">
    <w:name w:val="Style Underlining + Times New Roman Bold No underline Kern at 16..."/>
    <w:basedOn w:val="Normal"/>
    <w:uiPriority w:val="99"/>
    <w:qFormat/>
    <w:rsid w:val="0054591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45919"/>
    <w:rPr>
      <w:rFonts w:eastAsia="Times New Roman"/>
      <w:b/>
      <w:bCs/>
      <w:kern w:val="32"/>
      <w:sz w:val="32"/>
      <w:szCs w:val="32"/>
    </w:rPr>
  </w:style>
  <w:style w:type="paragraph" w:customStyle="1" w:styleId="StyleBoldUnderliningKernat16pt">
    <w:name w:val="Style Bold Underlining + Kern at 16 pt"/>
    <w:uiPriority w:val="99"/>
    <w:qFormat/>
    <w:rsid w:val="0054591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45919"/>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545919"/>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54591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45919"/>
    <w:pPr>
      <w:ind w:left="400"/>
    </w:pPr>
    <w:rPr>
      <w:rFonts w:eastAsia="Times New Roman"/>
      <w:szCs w:val="20"/>
    </w:rPr>
  </w:style>
  <w:style w:type="paragraph" w:customStyle="1" w:styleId="Paste">
    <w:name w:val="Paste"/>
    <w:basedOn w:val="Normal"/>
    <w:qFormat/>
    <w:rsid w:val="00545919"/>
    <w:rPr>
      <w:rFonts w:ascii="Arial Narrow" w:eastAsia="Times New Roman" w:hAnsi="Arial Narrow"/>
      <w:szCs w:val="20"/>
      <w:lang w:val="x-none" w:eastAsia="x-none"/>
    </w:rPr>
  </w:style>
  <w:style w:type="character" w:customStyle="1" w:styleId="UnderlineStyleChar">
    <w:name w:val="Underline Style Char"/>
    <w:link w:val="UnderlineStyle0"/>
    <w:locked/>
    <w:rsid w:val="00545919"/>
    <w:rPr>
      <w:rFonts w:ascii="Georgia" w:eastAsia="Times New Roman" w:hAnsi="Georgia"/>
      <w:b/>
      <w:u w:val="single"/>
    </w:rPr>
  </w:style>
  <w:style w:type="paragraph" w:customStyle="1" w:styleId="UnderlineStyle0">
    <w:name w:val="Underline Style"/>
    <w:basedOn w:val="Normal"/>
    <w:link w:val="UnderlineStyleChar"/>
    <w:qFormat/>
    <w:rsid w:val="00545919"/>
    <w:rPr>
      <w:rFonts w:ascii="Georgia" w:eastAsia="Times New Roman" w:hAnsi="Georgia" w:cstheme="minorBidi"/>
      <w:b/>
      <w:sz w:val="24"/>
      <w:u w:val="single"/>
    </w:rPr>
  </w:style>
  <w:style w:type="paragraph" w:customStyle="1" w:styleId="Normalization">
    <w:name w:val="Normalization"/>
    <w:basedOn w:val="Normal"/>
    <w:uiPriority w:val="99"/>
    <w:qFormat/>
    <w:rsid w:val="00545919"/>
    <w:rPr>
      <w:rFonts w:eastAsia="Times New Roman"/>
      <w:sz w:val="18"/>
    </w:rPr>
  </w:style>
  <w:style w:type="paragraph" w:customStyle="1" w:styleId="BreifTitle">
    <w:name w:val="Breif Title"/>
    <w:basedOn w:val="Normal"/>
    <w:autoRedefine/>
    <w:uiPriority w:val="99"/>
    <w:qFormat/>
    <w:rsid w:val="0054591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54591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4591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545919"/>
    <w:rPr>
      <w:rFonts w:eastAsia="Times New Roman"/>
      <w:color w:val="333333"/>
    </w:rPr>
  </w:style>
  <w:style w:type="paragraph" w:customStyle="1" w:styleId="StyleTagandCiteFranklinGothicDemi">
    <w:name w:val="Style Tag and Cite + Franklin Gothic Demi"/>
    <w:basedOn w:val="Normal"/>
    <w:autoRedefine/>
    <w:uiPriority w:val="99"/>
    <w:qFormat/>
    <w:rsid w:val="0054591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545919"/>
    <w:rPr>
      <w:bCs/>
    </w:rPr>
  </w:style>
  <w:style w:type="paragraph" w:customStyle="1" w:styleId="tagCharCharCharCharCharCharChar">
    <w:name w:val="tag Char Char Char Char Char Char Char"/>
    <w:basedOn w:val="Normal"/>
    <w:uiPriority w:val="99"/>
    <w:qFormat/>
    <w:rsid w:val="00545919"/>
    <w:rPr>
      <w:rFonts w:eastAsia="Times New Roman"/>
      <w:b/>
      <w:sz w:val="24"/>
      <w:szCs w:val="20"/>
    </w:rPr>
  </w:style>
  <w:style w:type="paragraph" w:customStyle="1" w:styleId="title-bold-medium">
    <w:name w:val="title-bold-medium"/>
    <w:basedOn w:val="Normal"/>
    <w:uiPriority w:val="99"/>
    <w:qFormat/>
    <w:rsid w:val="00545919"/>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545919"/>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545919"/>
    <w:rPr>
      <w:rFonts w:ascii="Arial Narrow" w:eastAsia="Times New Roman" w:hAnsi="Arial Narrow"/>
      <w:b/>
      <w:sz w:val="24"/>
    </w:rPr>
  </w:style>
  <w:style w:type="paragraph" w:customStyle="1" w:styleId="BLOCKTITLE1">
    <w:name w:val="BLOCK TITLE"/>
    <w:basedOn w:val="Heading1"/>
    <w:uiPriority w:val="99"/>
    <w:qFormat/>
    <w:rsid w:val="0054591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545919"/>
    <w:pPr>
      <w:widowControl w:val="0"/>
      <w:autoSpaceDE w:val="0"/>
      <w:autoSpaceDN w:val="0"/>
      <w:adjustRightInd w:val="0"/>
    </w:pPr>
    <w:rPr>
      <w:sz w:val="24"/>
      <w:szCs w:val="20"/>
    </w:rPr>
  </w:style>
  <w:style w:type="paragraph" w:customStyle="1" w:styleId="BriefTitle1">
    <w:name w:val="Brief Title 1"/>
    <w:basedOn w:val="Normal"/>
    <w:uiPriority w:val="99"/>
    <w:qFormat/>
    <w:rsid w:val="0054591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4591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4591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4591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45919"/>
    <w:pPr>
      <w:spacing w:before="100" w:beforeAutospacing="1" w:after="100" w:afterAutospacing="1"/>
    </w:pPr>
    <w:rPr>
      <w:rFonts w:eastAsia="Times New Roman"/>
    </w:rPr>
  </w:style>
  <w:style w:type="paragraph" w:customStyle="1" w:styleId="ToRead">
    <w:name w:val="To Read"/>
    <w:basedOn w:val="Normal"/>
    <w:uiPriority w:val="99"/>
    <w:qFormat/>
    <w:rsid w:val="00545919"/>
    <w:pPr>
      <w:ind w:left="720"/>
    </w:pPr>
    <w:rPr>
      <w:rFonts w:ascii="Verdana" w:eastAsia="Times New Roman" w:hAnsi="Verdana"/>
      <w:b/>
      <w:u w:val="single"/>
    </w:rPr>
  </w:style>
  <w:style w:type="paragraph" w:customStyle="1" w:styleId="Style1">
    <w:name w:val="Style 1"/>
    <w:basedOn w:val="Normal"/>
    <w:uiPriority w:val="99"/>
    <w:qFormat/>
    <w:rsid w:val="00545919"/>
    <w:pPr>
      <w:widowControl w:val="0"/>
      <w:ind w:firstLine="216"/>
    </w:pPr>
    <w:rPr>
      <w:rFonts w:eastAsia="Times New Roman"/>
      <w:noProof/>
      <w:color w:val="000000"/>
      <w:szCs w:val="20"/>
    </w:rPr>
  </w:style>
  <w:style w:type="paragraph" w:customStyle="1" w:styleId="Style40">
    <w:name w:val="Style 4"/>
    <w:basedOn w:val="Normal"/>
    <w:uiPriority w:val="99"/>
    <w:qFormat/>
    <w:rsid w:val="0054591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4591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54591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545919"/>
    <w:pPr>
      <w:ind w:left="1660"/>
    </w:pPr>
  </w:style>
  <w:style w:type="paragraph" w:customStyle="1" w:styleId="PageNumber1">
    <w:name w:val="Page Number1"/>
    <w:basedOn w:val="Normal"/>
    <w:next w:val="Normal"/>
    <w:uiPriority w:val="99"/>
    <w:qFormat/>
    <w:rsid w:val="00545919"/>
    <w:rPr>
      <w:rFonts w:eastAsia="Times New Roman"/>
    </w:rPr>
  </w:style>
  <w:style w:type="paragraph" w:customStyle="1" w:styleId="Card1">
    <w:name w:val="Card1"/>
    <w:uiPriority w:val="99"/>
    <w:qFormat/>
    <w:rsid w:val="0054591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4591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545919"/>
    <w:pPr>
      <w:ind w:left="288" w:right="288"/>
    </w:pPr>
    <w:rPr>
      <w:rFonts w:eastAsia="Times New Roman"/>
    </w:rPr>
  </w:style>
  <w:style w:type="paragraph" w:customStyle="1" w:styleId="CaseListNormal">
    <w:name w:val="Case List Normal"/>
    <w:basedOn w:val="Normal"/>
    <w:uiPriority w:val="99"/>
    <w:qFormat/>
    <w:rsid w:val="00545919"/>
    <w:rPr>
      <w:rFonts w:ascii="Times" w:eastAsia="Times New Roman" w:hAnsi="Times"/>
      <w:szCs w:val="26"/>
    </w:rPr>
  </w:style>
  <w:style w:type="paragraph" w:customStyle="1" w:styleId="Body">
    <w:name w:val="Body"/>
    <w:basedOn w:val="Normal"/>
    <w:uiPriority w:val="99"/>
    <w:qFormat/>
    <w:rsid w:val="00545919"/>
    <w:pPr>
      <w:outlineLvl w:val="3"/>
    </w:pPr>
    <w:rPr>
      <w:rFonts w:eastAsia="Times New Roman"/>
      <w:szCs w:val="20"/>
    </w:rPr>
  </w:style>
  <w:style w:type="paragraph" w:customStyle="1" w:styleId="3text">
    <w:name w:val="3text"/>
    <w:basedOn w:val="Normal"/>
    <w:uiPriority w:val="99"/>
    <w:qFormat/>
    <w:rsid w:val="00545919"/>
    <w:pPr>
      <w:spacing w:before="100" w:beforeAutospacing="1" w:after="100" w:afterAutospacing="1"/>
    </w:pPr>
    <w:rPr>
      <w:rFonts w:eastAsia="Times New Roman"/>
      <w:sz w:val="24"/>
    </w:rPr>
  </w:style>
  <w:style w:type="paragraph" w:customStyle="1" w:styleId="TimesNewRoman12">
    <w:name w:val="TimesNewRoman12"/>
    <w:uiPriority w:val="99"/>
    <w:qFormat/>
    <w:rsid w:val="0054591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54591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54591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545919"/>
    <w:rPr>
      <w:rFonts w:eastAsia="Times New Roman"/>
      <w:color w:val="000000"/>
      <w:sz w:val="18"/>
    </w:rPr>
  </w:style>
  <w:style w:type="paragraph" w:customStyle="1" w:styleId="text1">
    <w:name w:val="text1"/>
    <w:basedOn w:val="Normal"/>
    <w:autoRedefine/>
    <w:uiPriority w:val="99"/>
    <w:qFormat/>
    <w:rsid w:val="00545919"/>
    <w:rPr>
      <w:rFonts w:eastAsia="Times New Roman"/>
      <w:szCs w:val="20"/>
    </w:rPr>
  </w:style>
  <w:style w:type="paragraph" w:customStyle="1" w:styleId="RepeatBlockHeading">
    <w:name w:val="Repeat Block Heading"/>
    <w:basedOn w:val="Normal"/>
    <w:autoRedefine/>
    <w:uiPriority w:val="99"/>
    <w:qFormat/>
    <w:rsid w:val="00545919"/>
    <w:pPr>
      <w:jc w:val="center"/>
    </w:pPr>
    <w:rPr>
      <w:rFonts w:eastAsia="Times New Roman"/>
      <w:b/>
      <w:smallCaps/>
      <w:color w:val="000000"/>
      <w:sz w:val="24"/>
      <w:u w:val="thick"/>
    </w:rPr>
  </w:style>
  <w:style w:type="paragraph" w:customStyle="1" w:styleId="story-headline">
    <w:name w:val="story-headline"/>
    <w:basedOn w:val="Normal"/>
    <w:uiPriority w:val="99"/>
    <w:qFormat/>
    <w:rsid w:val="00545919"/>
    <w:pPr>
      <w:spacing w:before="72" w:after="72"/>
    </w:pPr>
    <w:rPr>
      <w:rFonts w:eastAsia="Times New Roman"/>
      <w:b/>
      <w:bCs/>
      <w:sz w:val="26"/>
      <w:szCs w:val="26"/>
    </w:rPr>
  </w:style>
  <w:style w:type="paragraph" w:customStyle="1" w:styleId="story-body">
    <w:name w:val="story-body"/>
    <w:basedOn w:val="Normal"/>
    <w:uiPriority w:val="99"/>
    <w:qFormat/>
    <w:rsid w:val="00545919"/>
    <w:pPr>
      <w:spacing w:before="100" w:beforeAutospacing="1" w:after="100" w:afterAutospacing="1"/>
    </w:pPr>
    <w:rPr>
      <w:rFonts w:eastAsia="Times New Roman"/>
    </w:rPr>
  </w:style>
  <w:style w:type="paragraph" w:customStyle="1" w:styleId="story-dateline">
    <w:name w:val="story-dateline"/>
    <w:basedOn w:val="Normal"/>
    <w:uiPriority w:val="99"/>
    <w:qFormat/>
    <w:rsid w:val="00545919"/>
    <w:rPr>
      <w:rFonts w:eastAsia="Times New Roman"/>
      <w:b/>
      <w:bCs/>
    </w:rPr>
  </w:style>
  <w:style w:type="paragraph" w:customStyle="1" w:styleId="TextofCards">
    <w:name w:val="Text of Cards"/>
    <w:basedOn w:val="Normal"/>
    <w:uiPriority w:val="99"/>
    <w:qFormat/>
    <w:rsid w:val="00545919"/>
    <w:rPr>
      <w:rFonts w:eastAsia="Times New Roman"/>
      <w:color w:val="000000"/>
      <w:spacing w:val="6"/>
      <w:szCs w:val="23"/>
    </w:rPr>
  </w:style>
  <w:style w:type="paragraph" w:customStyle="1" w:styleId="Corpotesto">
    <w:name w:val="Corpo testo"/>
    <w:basedOn w:val="Normal"/>
    <w:uiPriority w:val="99"/>
    <w:qFormat/>
    <w:rsid w:val="00545919"/>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545919"/>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545919"/>
    <w:rPr>
      <w:rFonts w:eastAsia="Times New Roman" w:cs="Calibri"/>
      <w:b/>
      <w:bCs/>
    </w:rPr>
  </w:style>
  <w:style w:type="paragraph" w:customStyle="1" w:styleId="inside-copy">
    <w:name w:val="inside-copy"/>
    <w:basedOn w:val="Normal"/>
    <w:uiPriority w:val="99"/>
    <w:qFormat/>
    <w:rsid w:val="00545919"/>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54591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54591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545919"/>
    <w:rPr>
      <w:rFonts w:ascii="Arial" w:hAnsi="Arial"/>
      <w:b w:val="0"/>
      <w:caps w:val="0"/>
      <w:sz w:val="20"/>
    </w:rPr>
  </w:style>
  <w:style w:type="paragraph" w:customStyle="1" w:styleId="ProjectTitleLine">
    <w:name w:val="Project Title Line"/>
    <w:basedOn w:val="Normal"/>
    <w:next w:val="Normal"/>
    <w:autoRedefine/>
    <w:uiPriority w:val="99"/>
    <w:qFormat/>
    <w:rsid w:val="00545919"/>
    <w:pPr>
      <w:jc w:val="center"/>
    </w:pPr>
    <w:rPr>
      <w:rFonts w:eastAsia="Times New Roman"/>
      <w:caps/>
      <w:szCs w:val="20"/>
    </w:rPr>
  </w:style>
  <w:style w:type="paragraph" w:customStyle="1" w:styleId="LanguageStrike">
    <w:name w:val="Language Strike"/>
    <w:basedOn w:val="Normal"/>
    <w:next w:val="Normal"/>
    <w:uiPriority w:val="99"/>
    <w:qFormat/>
    <w:rsid w:val="00545919"/>
    <w:rPr>
      <w:rFonts w:ascii="Arial Narrow" w:eastAsia="Times New Roman" w:hAnsi="Arial Narrow"/>
      <w:strike/>
    </w:rPr>
  </w:style>
  <w:style w:type="paragraph" w:customStyle="1" w:styleId="NormalVerdana">
    <w:name w:val="Normal + Verdana"/>
    <w:aliases w:val="10 pt,White,Normal + Arial"/>
    <w:basedOn w:val="Normal"/>
    <w:uiPriority w:val="99"/>
    <w:qFormat/>
    <w:rsid w:val="00545919"/>
    <w:rPr>
      <w:rFonts w:eastAsia="Times New Roman"/>
      <w:szCs w:val="20"/>
      <w:u w:val="single"/>
    </w:rPr>
  </w:style>
  <w:style w:type="paragraph" w:customStyle="1" w:styleId="Normal10pt">
    <w:name w:val="Normal + 10 pt"/>
    <w:basedOn w:val="Normal"/>
    <w:uiPriority w:val="99"/>
    <w:qFormat/>
    <w:rsid w:val="00545919"/>
    <w:rPr>
      <w:rFonts w:eastAsia="Times New Roman"/>
      <w:szCs w:val="20"/>
    </w:rPr>
  </w:style>
  <w:style w:type="paragraph" w:customStyle="1" w:styleId="cardChar1Char">
    <w:name w:val="card Char1 Char"/>
    <w:basedOn w:val="Normal"/>
    <w:uiPriority w:val="99"/>
    <w:qFormat/>
    <w:rsid w:val="00545919"/>
    <w:pPr>
      <w:ind w:left="288" w:right="288"/>
    </w:pPr>
    <w:rPr>
      <w:rFonts w:eastAsia="Times New Roman"/>
      <w:szCs w:val="20"/>
    </w:rPr>
  </w:style>
  <w:style w:type="paragraph" w:customStyle="1" w:styleId="CM12">
    <w:name w:val="CM12"/>
    <w:basedOn w:val="Default"/>
    <w:next w:val="Default"/>
    <w:uiPriority w:val="99"/>
    <w:qFormat/>
    <w:rsid w:val="0054591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45919"/>
    <w:pPr>
      <w:widowControl w:val="0"/>
      <w:spacing w:after="480"/>
    </w:pPr>
    <w:rPr>
      <w:rFonts w:ascii="Granjon LT Std" w:hAnsi="Granjon LT Std"/>
      <w:color w:val="auto"/>
    </w:rPr>
  </w:style>
  <w:style w:type="paragraph" w:customStyle="1" w:styleId="CM10">
    <w:name w:val="CM10"/>
    <w:basedOn w:val="Default"/>
    <w:next w:val="Default"/>
    <w:uiPriority w:val="99"/>
    <w:qFormat/>
    <w:rsid w:val="00545919"/>
    <w:pPr>
      <w:widowControl w:val="0"/>
      <w:spacing w:line="320" w:lineRule="atLeast"/>
    </w:pPr>
    <w:rPr>
      <w:rFonts w:ascii="Granjon LT Std" w:hAnsi="Granjon LT Std"/>
      <w:color w:val="auto"/>
    </w:rPr>
  </w:style>
  <w:style w:type="paragraph" w:customStyle="1" w:styleId="bold">
    <w:name w:val="bold"/>
    <w:basedOn w:val="Normal"/>
    <w:uiPriority w:val="99"/>
    <w:qFormat/>
    <w:rsid w:val="0054591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545919"/>
    <w:rPr>
      <w:rFonts w:ascii="Arial Narrow" w:eastAsia="Times New Roman" w:hAnsi="Arial Narrow"/>
      <w:strike/>
      <w:szCs w:val="20"/>
    </w:rPr>
  </w:style>
  <w:style w:type="paragraph" w:customStyle="1" w:styleId="textbodyblack">
    <w:name w:val="textbodyblack"/>
    <w:basedOn w:val="Normal"/>
    <w:uiPriority w:val="99"/>
    <w:qFormat/>
    <w:rsid w:val="0054591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54591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5459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5459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54591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45919"/>
    <w:rPr>
      <w:rFonts w:ascii="Georgia" w:eastAsia="Times New Roman" w:hAnsi="Georgia"/>
      <w:b/>
      <w:bCs/>
      <w:szCs w:val="16"/>
      <w:u w:val="single"/>
    </w:rPr>
  </w:style>
  <w:style w:type="paragraph" w:customStyle="1" w:styleId="CiteCorrected">
    <w:name w:val="Cite Corrected"/>
    <w:basedOn w:val="Normal"/>
    <w:link w:val="CiteCorrectedChar"/>
    <w:qFormat/>
    <w:rsid w:val="00545919"/>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54591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545919"/>
    <w:pPr>
      <w:ind w:left="288"/>
    </w:pPr>
    <w:rPr>
      <w:rFonts w:eastAsia="SimSun"/>
      <w:szCs w:val="20"/>
      <w:lang w:eastAsia="zh-CN"/>
    </w:rPr>
  </w:style>
  <w:style w:type="paragraph" w:customStyle="1" w:styleId="story-body-text">
    <w:name w:val="story-body-text"/>
    <w:basedOn w:val="Normal"/>
    <w:uiPriority w:val="99"/>
    <w:qFormat/>
    <w:rsid w:val="00545919"/>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545919"/>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545919"/>
    <w:rPr>
      <w:u w:val="single"/>
    </w:rPr>
  </w:style>
  <w:style w:type="paragraph" w:customStyle="1" w:styleId="StyleCardText11ptUnderline">
    <w:name w:val="Style Card Text + 11 pt Underline"/>
    <w:link w:val="StyleCardText11ptUnderlineChar"/>
    <w:qFormat/>
    <w:rsid w:val="0054591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545919"/>
    <w:rPr>
      <w:rFonts w:ascii="Georgia" w:hAnsi="Georgia"/>
      <w:sz w:val="16"/>
    </w:rPr>
  </w:style>
  <w:style w:type="paragraph" w:customStyle="1" w:styleId="StyleMinimizedText11pt">
    <w:name w:val="Style Minimized Text + 11 pt"/>
    <w:basedOn w:val="Normal"/>
    <w:link w:val="StyleMinimizedText11ptChar"/>
    <w:qFormat/>
    <w:rsid w:val="0054591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545919"/>
    <w:rPr>
      <w:rFonts w:ascii="Georgia" w:hAnsi="Georgia"/>
      <w:sz w:val="16"/>
    </w:rPr>
  </w:style>
  <w:style w:type="paragraph" w:customStyle="1" w:styleId="StyleMinimizedText11pt1">
    <w:name w:val="Style Minimized Text + 11 pt1"/>
    <w:basedOn w:val="Normal"/>
    <w:link w:val="StyleMinimizedText11pt1Char"/>
    <w:qFormat/>
    <w:rsid w:val="00545919"/>
    <w:rPr>
      <w:rFonts w:ascii="Georgia" w:hAnsi="Georgia" w:cstheme="minorBidi"/>
      <w:sz w:val="16"/>
    </w:rPr>
  </w:style>
  <w:style w:type="character" w:customStyle="1" w:styleId="Debate-CardSmalltextF2Char">
    <w:name w:val="Debate- Card Small text F2 Char"/>
    <w:link w:val="Debate-CardSmalltextF2"/>
    <w:locked/>
    <w:rsid w:val="00545919"/>
    <w:rPr>
      <w:rFonts w:ascii="Arial Narrow" w:hAnsi="Arial Narrow"/>
      <w:sz w:val="16"/>
    </w:rPr>
  </w:style>
  <w:style w:type="paragraph" w:customStyle="1" w:styleId="Debate-CardSmalltextF2">
    <w:name w:val="Debate- Card Small text F2"/>
    <w:basedOn w:val="Normal"/>
    <w:next w:val="Normal"/>
    <w:link w:val="Debate-CardSmalltextF2Char"/>
    <w:qFormat/>
    <w:rsid w:val="0054591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545919"/>
    <w:rPr>
      <w:rFonts w:ascii="Arial Narrow" w:hAnsi="Arial Narrow"/>
      <w:b/>
      <w:sz w:val="18"/>
      <w:u w:val="single"/>
    </w:rPr>
  </w:style>
  <w:style w:type="paragraph" w:customStyle="1" w:styleId="Debate-EmphasizedText-F5">
    <w:name w:val="Debate- Emphasized Text- F5"/>
    <w:basedOn w:val="Normal"/>
    <w:link w:val="Debate-EmphasizedText-F5Char"/>
    <w:qFormat/>
    <w:rsid w:val="0054591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54591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4591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54591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45919"/>
    <w:rPr>
      <w:rFonts w:ascii="Times New Roman" w:eastAsia="Times New Roman" w:hAnsi="Times New Roman"/>
      <w:sz w:val="16"/>
    </w:rPr>
  </w:style>
  <w:style w:type="character" w:customStyle="1" w:styleId="CardStyleChar">
    <w:name w:val="Card Style Char"/>
    <w:link w:val="CardStyle"/>
    <w:locked/>
    <w:rsid w:val="00545919"/>
    <w:rPr>
      <w:rFonts w:ascii="Calibri" w:eastAsia="Times New Roman" w:hAnsi="Calibri" w:cs="Calibri"/>
      <w:sz w:val="22"/>
    </w:rPr>
  </w:style>
  <w:style w:type="paragraph" w:customStyle="1" w:styleId="emactive">
    <w:name w:val="emactive"/>
    <w:basedOn w:val="Normal"/>
    <w:uiPriority w:val="99"/>
    <w:qFormat/>
    <w:rsid w:val="00545919"/>
    <w:pPr>
      <w:spacing w:before="100" w:beforeAutospacing="1" w:after="100" w:afterAutospacing="1"/>
    </w:pPr>
    <w:rPr>
      <w:rFonts w:eastAsia="Times New Roman"/>
      <w:sz w:val="24"/>
    </w:rPr>
  </w:style>
  <w:style w:type="paragraph" w:customStyle="1" w:styleId="emready">
    <w:name w:val="emready"/>
    <w:basedOn w:val="Normal"/>
    <w:uiPriority w:val="99"/>
    <w:qFormat/>
    <w:rsid w:val="0054591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54591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45919"/>
    <w:rPr>
      <w:rFonts w:ascii="Georgia" w:eastAsia="Times New Roman" w:hAnsi="Georgia" w:cs="Times New Roman"/>
      <w:b/>
      <w:sz w:val="24"/>
      <w:u w:val="single"/>
    </w:rPr>
  </w:style>
  <w:style w:type="character" w:customStyle="1" w:styleId="CardHighlightChar">
    <w:name w:val="Card Highlight Char"/>
    <w:link w:val="CardHighlight"/>
    <w:locked/>
    <w:rsid w:val="0054591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45919"/>
    <w:pPr>
      <w:shd w:val="clear" w:color="auto" w:fill="66FFFF"/>
    </w:pPr>
    <w:rPr>
      <w:rFonts w:eastAsia="Calibri"/>
      <w:sz w:val="24"/>
      <w:u w:val="single"/>
    </w:rPr>
  </w:style>
  <w:style w:type="character" w:customStyle="1" w:styleId="BlockHeaderHiddenChar">
    <w:name w:val="Block Header Hidden Char"/>
    <w:link w:val="BlockHeaderHidden"/>
    <w:locked/>
    <w:rsid w:val="0054591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4591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45919"/>
    <w:pPr>
      <w:spacing w:before="100" w:beforeAutospacing="1" w:after="100" w:afterAutospacing="1"/>
    </w:pPr>
    <w:rPr>
      <w:rFonts w:eastAsia="Times New Roman"/>
      <w:sz w:val="24"/>
    </w:rPr>
  </w:style>
  <w:style w:type="paragraph" w:customStyle="1" w:styleId="norma">
    <w:name w:val="norma"/>
    <w:basedOn w:val="Heading3"/>
    <w:uiPriority w:val="99"/>
    <w:qFormat/>
    <w:rsid w:val="00545919"/>
    <w:rPr>
      <w:rFonts w:eastAsia="MS Gothic" w:cs="Arial"/>
      <w:sz w:val="24"/>
    </w:rPr>
  </w:style>
  <w:style w:type="paragraph" w:customStyle="1" w:styleId="nromal">
    <w:name w:val="nromal"/>
    <w:basedOn w:val="Normal"/>
    <w:uiPriority w:val="99"/>
    <w:qFormat/>
    <w:rsid w:val="00545919"/>
    <w:pPr>
      <w:keepNext/>
      <w:keepLines/>
      <w:spacing w:before="200"/>
      <w:outlineLvl w:val="3"/>
    </w:pPr>
    <w:rPr>
      <w:rFonts w:eastAsia="Times New Roman" w:cs="Cambria"/>
      <w:b/>
      <w:iCs/>
    </w:rPr>
  </w:style>
  <w:style w:type="paragraph" w:customStyle="1" w:styleId="natural">
    <w:name w:val="natural"/>
    <w:basedOn w:val="Normal"/>
    <w:uiPriority w:val="99"/>
    <w:qFormat/>
    <w:rsid w:val="00545919"/>
    <w:pPr>
      <w:keepNext/>
      <w:keepLines/>
      <w:spacing w:before="200"/>
      <w:outlineLvl w:val="3"/>
    </w:pPr>
    <w:rPr>
      <w:rFonts w:eastAsia="Times New Roman"/>
      <w:b/>
      <w:iCs/>
    </w:rPr>
  </w:style>
  <w:style w:type="paragraph" w:customStyle="1" w:styleId="nroaml">
    <w:name w:val="nroaml"/>
    <w:basedOn w:val="Normal"/>
    <w:uiPriority w:val="99"/>
    <w:qFormat/>
    <w:rsid w:val="00545919"/>
    <w:pPr>
      <w:keepNext/>
      <w:keepLines/>
      <w:spacing w:before="200"/>
      <w:outlineLvl w:val="3"/>
    </w:pPr>
    <w:rPr>
      <w:rFonts w:eastAsia="Times New Roman"/>
      <w:b/>
      <w:iCs/>
    </w:rPr>
  </w:style>
  <w:style w:type="paragraph" w:customStyle="1" w:styleId="noraml">
    <w:name w:val="noraml"/>
    <w:basedOn w:val="Normal"/>
    <w:uiPriority w:val="99"/>
    <w:qFormat/>
    <w:rsid w:val="0054591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545919"/>
    <w:rPr>
      <w:rFonts w:ascii="Georgia" w:eastAsia="Calibri" w:hAnsi="Georgia"/>
      <w:sz w:val="16"/>
      <w:szCs w:val="16"/>
    </w:rPr>
  </w:style>
  <w:style w:type="paragraph" w:customStyle="1" w:styleId="SmallSizeParagraph">
    <w:name w:val="Small Size Paragraph"/>
    <w:basedOn w:val="Normal"/>
    <w:link w:val="SmallSizeParagraphChar"/>
    <w:qFormat/>
    <w:rsid w:val="0054591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4591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45919"/>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54591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45919"/>
    <w:rPr>
      <w:rFonts w:ascii="Times New Roman" w:eastAsia="Times New Roman" w:hAnsi="Times New Roman" w:cs="Times New Roman"/>
      <w:strike/>
      <w:sz w:val="20"/>
    </w:rPr>
  </w:style>
  <w:style w:type="character" w:customStyle="1" w:styleId="CardT1Char">
    <w:name w:val="CardT1 Char"/>
    <w:link w:val="CardT1"/>
    <w:locked/>
    <w:rsid w:val="00545919"/>
    <w:rPr>
      <w:rFonts w:ascii="Arial" w:eastAsia="Calibri" w:hAnsi="Arial" w:cs="Arial"/>
      <w:kern w:val="2"/>
      <w:sz w:val="14"/>
      <w:szCs w:val="14"/>
      <w:lang w:eastAsia="zh-TW"/>
    </w:rPr>
  </w:style>
  <w:style w:type="paragraph" w:customStyle="1" w:styleId="CardT1">
    <w:name w:val="CardT1"/>
    <w:basedOn w:val="Normal"/>
    <w:link w:val="CardT1Char"/>
    <w:qFormat/>
    <w:rsid w:val="0054591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4591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4591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545919"/>
    <w:pPr>
      <w:spacing w:before="100" w:beforeAutospacing="1" w:after="100" w:afterAutospacing="1"/>
    </w:pPr>
    <w:rPr>
      <w:rFonts w:eastAsia="Times New Roman"/>
      <w:sz w:val="24"/>
    </w:rPr>
  </w:style>
  <w:style w:type="paragraph" w:customStyle="1" w:styleId="CiteReal">
    <w:name w:val="Cite Real"/>
    <w:basedOn w:val="Normal"/>
    <w:next w:val="Normal"/>
    <w:qFormat/>
    <w:rsid w:val="00545919"/>
    <w:rPr>
      <w:rFonts w:eastAsia="MS Mincho"/>
      <w:b/>
      <w:sz w:val="24"/>
      <w:u w:val="single"/>
    </w:rPr>
  </w:style>
  <w:style w:type="paragraph" w:customStyle="1" w:styleId="2909F619802848F09E01365C32F34654">
    <w:name w:val="2909F619802848F09E01365C32F34654"/>
    <w:uiPriority w:val="99"/>
    <w:qFormat/>
    <w:rsid w:val="0054591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545919"/>
    <w:rPr>
      <w:rFonts w:ascii="Georgia" w:eastAsia="Calibri" w:hAnsi="Georgia"/>
      <w:u w:val="single"/>
      <w:lang w:val="x-none" w:eastAsia="zh-CN"/>
    </w:rPr>
  </w:style>
  <w:style w:type="paragraph" w:customStyle="1" w:styleId="UnderlineS">
    <w:name w:val="Underline S"/>
    <w:basedOn w:val="Normal"/>
    <w:link w:val="UnderlineSChar"/>
    <w:qFormat/>
    <w:rsid w:val="00545919"/>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545919"/>
    <w:rPr>
      <w:rFonts w:ascii="Georgia" w:eastAsia="SimSun" w:hAnsi="Georgia"/>
      <w:sz w:val="12"/>
    </w:rPr>
  </w:style>
  <w:style w:type="paragraph" w:customStyle="1" w:styleId="Ununderlined">
    <w:name w:val="Ununderlined"/>
    <w:basedOn w:val="Normal"/>
    <w:link w:val="UnunderlinedChar"/>
    <w:qFormat/>
    <w:rsid w:val="00545919"/>
    <w:rPr>
      <w:rFonts w:ascii="Georgia" w:eastAsia="SimSun" w:hAnsi="Georgia" w:cstheme="minorBidi"/>
      <w:sz w:val="12"/>
    </w:rPr>
  </w:style>
  <w:style w:type="character" w:customStyle="1" w:styleId="HighlightingChar">
    <w:name w:val="Highlighting Char"/>
    <w:link w:val="Highlighting"/>
    <w:locked/>
    <w:rsid w:val="00545919"/>
    <w:rPr>
      <w:rFonts w:ascii="Georgia" w:eastAsia="SimSun" w:hAnsi="Georgia"/>
      <w:u w:val="thick"/>
    </w:rPr>
  </w:style>
  <w:style w:type="paragraph" w:customStyle="1" w:styleId="Highlighting">
    <w:name w:val="Highlighting"/>
    <w:basedOn w:val="Normal"/>
    <w:link w:val="HighlightingChar"/>
    <w:autoRedefine/>
    <w:qFormat/>
    <w:rsid w:val="00545919"/>
    <w:rPr>
      <w:rFonts w:ascii="Georgia" w:eastAsia="SimSun" w:hAnsi="Georgia" w:cstheme="minorBidi"/>
      <w:sz w:val="24"/>
      <w:u w:val="thick"/>
    </w:rPr>
  </w:style>
  <w:style w:type="character" w:customStyle="1" w:styleId="CITEChar0">
    <w:name w:val="CITE Char"/>
    <w:link w:val="CITE"/>
    <w:locked/>
    <w:rsid w:val="00545919"/>
    <w:rPr>
      <w:rFonts w:ascii="Arial" w:eastAsia="Times New Roman" w:hAnsi="Arial" w:cs="Arial"/>
      <w:iCs/>
      <w:smallCaps/>
      <w:sz w:val="20"/>
      <w:szCs w:val="20"/>
      <w:u w:val="double"/>
    </w:rPr>
  </w:style>
  <w:style w:type="paragraph" w:customStyle="1" w:styleId="CITE">
    <w:name w:val="CITE"/>
    <w:basedOn w:val="Heading2"/>
    <w:link w:val="CITEChar0"/>
    <w:autoRedefine/>
    <w:qFormat/>
    <w:rsid w:val="00545919"/>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545919"/>
    <w:pPr>
      <w:spacing w:before="100" w:beforeAutospacing="1" w:after="100" w:afterAutospacing="1"/>
    </w:pPr>
    <w:rPr>
      <w:rFonts w:eastAsia="Times New Roman"/>
      <w:sz w:val="24"/>
      <w:lang w:eastAsia="zh-CN"/>
    </w:rPr>
  </w:style>
  <w:style w:type="paragraph" w:customStyle="1" w:styleId="Analytics">
    <w:name w:val="Analytics"/>
    <w:basedOn w:val="Normal"/>
    <w:rsid w:val="00545919"/>
    <w:rPr>
      <w:rFonts w:eastAsia="Calibri"/>
      <w:b/>
      <w:sz w:val="24"/>
    </w:rPr>
  </w:style>
  <w:style w:type="paragraph" w:customStyle="1" w:styleId="D345FF3D873148C5AE3FBF3267827368">
    <w:name w:val="D345FF3D873148C5AE3FBF3267827368"/>
    <w:uiPriority w:val="99"/>
    <w:qFormat/>
    <w:rsid w:val="0054591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54591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45919"/>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54591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45919"/>
    <w:rPr>
      <w:b/>
      <w:sz w:val="28"/>
    </w:rPr>
  </w:style>
  <w:style w:type="character" w:customStyle="1" w:styleId="SourcenameChar">
    <w:name w:val="Source name Char"/>
    <w:link w:val="Sourcename"/>
    <w:locked/>
    <w:rsid w:val="0054591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45919"/>
    <w:rPr>
      <w:b/>
      <w:bCs/>
      <w:sz w:val="20"/>
    </w:rPr>
  </w:style>
  <w:style w:type="character" w:customStyle="1" w:styleId="underlinedcardChar">
    <w:name w:val="underlined card Char"/>
    <w:link w:val="underlinedcard0"/>
    <w:locked/>
    <w:rsid w:val="0054591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45919"/>
    <w:rPr>
      <w:sz w:val="24"/>
      <w:u w:val="single"/>
    </w:rPr>
  </w:style>
  <w:style w:type="paragraph" w:customStyle="1" w:styleId="FullText">
    <w:name w:val="Full Text"/>
    <w:basedOn w:val="Normal"/>
    <w:uiPriority w:val="99"/>
    <w:qFormat/>
    <w:rsid w:val="00545919"/>
    <w:rPr>
      <w:rFonts w:eastAsia="Times New Roman"/>
    </w:rPr>
  </w:style>
  <w:style w:type="character" w:customStyle="1" w:styleId="TextUnderlineChar">
    <w:name w:val="Text Underline Char"/>
    <w:link w:val="TextUnderline"/>
    <w:locked/>
    <w:rsid w:val="0054591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45919"/>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54591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4591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54591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45919"/>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545919"/>
    <w:pPr>
      <w:spacing w:before="240"/>
      <w:outlineLvl w:val="2"/>
    </w:pPr>
    <w:rPr>
      <w:rFonts w:eastAsia="Times New Roman"/>
      <w:b/>
    </w:rPr>
  </w:style>
  <w:style w:type="character" w:customStyle="1" w:styleId="CiteCardChar">
    <w:name w:val="Cite_Card Char"/>
    <w:link w:val="CiteCard0"/>
    <w:locked/>
    <w:rsid w:val="00545919"/>
    <w:rPr>
      <w:rFonts w:ascii="Times New Roman" w:eastAsia="Times New Roman" w:hAnsi="Times New Roman" w:cs="Arial"/>
      <w:bCs/>
      <w:sz w:val="20"/>
      <w:szCs w:val="20"/>
    </w:rPr>
  </w:style>
  <w:style w:type="paragraph" w:customStyle="1" w:styleId="CiteCard0">
    <w:name w:val="Cite_Card"/>
    <w:link w:val="CiteCardChar"/>
    <w:qFormat/>
    <w:rsid w:val="0054591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45919"/>
    <w:pPr>
      <w:widowControl w:val="0"/>
    </w:pPr>
    <w:rPr>
      <w:rFonts w:eastAsia="MS Mincho"/>
      <w:color w:val="auto"/>
    </w:rPr>
  </w:style>
  <w:style w:type="paragraph" w:customStyle="1" w:styleId="dropcap">
    <w:name w:val="dropcap"/>
    <w:basedOn w:val="Normal"/>
    <w:uiPriority w:val="99"/>
    <w:qFormat/>
    <w:rsid w:val="00545919"/>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545919"/>
    <w:rPr>
      <w:rFonts w:ascii="Georgia" w:eastAsia="Times New Roman" w:hAnsi="Georgia" w:cs="Calibri"/>
      <w:sz w:val="22"/>
      <w:u w:val="single"/>
    </w:rPr>
  </w:style>
  <w:style w:type="paragraph" w:customStyle="1" w:styleId="StyleStyle49pt6">
    <w:name w:val="Style Style4 + 9 pt6"/>
    <w:basedOn w:val="Style4"/>
    <w:link w:val="StyleStyle49pt6Char"/>
    <w:qFormat/>
    <w:rsid w:val="00545919"/>
    <w:rPr>
      <w:rFonts w:ascii="Georgia" w:hAnsi="Georgia"/>
    </w:rPr>
  </w:style>
  <w:style w:type="character" w:customStyle="1" w:styleId="UnderlineCharCharCharCharChar">
    <w:name w:val="Underline Char Char Char Char Char"/>
    <w:link w:val="UnderlineCharCharCharChar"/>
    <w:locked/>
    <w:rsid w:val="0054591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4591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54591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45919"/>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4591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45919"/>
    <w:rPr>
      <w:rFonts w:ascii="Georgia" w:hAnsi="Georgia"/>
      <w:b/>
      <w:bCs/>
      <w:sz w:val="24"/>
      <w:u w:val="single"/>
    </w:rPr>
  </w:style>
  <w:style w:type="character" w:customStyle="1" w:styleId="DebatenoramlChar">
    <w:name w:val="Debatenoraml Char"/>
    <w:link w:val="Debatenoraml"/>
    <w:locked/>
    <w:rsid w:val="00545919"/>
    <w:rPr>
      <w:rFonts w:ascii="Times New Roman" w:hAnsi="Times New Roman" w:cs="Times New Roman"/>
    </w:rPr>
  </w:style>
  <w:style w:type="paragraph" w:customStyle="1" w:styleId="Debatenoraml">
    <w:name w:val="Debatenoraml"/>
    <w:basedOn w:val="NoSpacing"/>
    <w:link w:val="DebatenoramlChar"/>
    <w:qFormat/>
    <w:rsid w:val="00545919"/>
    <w:rPr>
      <w:rFonts w:eastAsiaTheme="minorEastAsia"/>
    </w:rPr>
  </w:style>
  <w:style w:type="paragraph" w:customStyle="1" w:styleId="SynergyTag">
    <w:name w:val="SynergyTag"/>
    <w:basedOn w:val="Normal"/>
    <w:uiPriority w:val="99"/>
    <w:qFormat/>
    <w:rsid w:val="00545919"/>
    <w:rPr>
      <w:rFonts w:eastAsia="Calibri"/>
      <w:b/>
    </w:rPr>
  </w:style>
  <w:style w:type="character" w:customStyle="1" w:styleId="QualsChar">
    <w:name w:val="Quals Char"/>
    <w:link w:val="Quals"/>
    <w:locked/>
    <w:rsid w:val="00545919"/>
    <w:rPr>
      <w:rFonts w:ascii="Georgia" w:eastAsia="Calibri" w:hAnsi="Georgia"/>
      <w:sz w:val="18"/>
    </w:rPr>
  </w:style>
  <w:style w:type="paragraph" w:customStyle="1" w:styleId="Quals">
    <w:name w:val="Quals"/>
    <w:basedOn w:val="Normal"/>
    <w:link w:val="QualsChar"/>
    <w:qFormat/>
    <w:rsid w:val="00545919"/>
    <w:rPr>
      <w:rFonts w:ascii="Georgia" w:eastAsia="Calibri" w:hAnsi="Georgia" w:cstheme="minorBidi"/>
      <w:sz w:val="18"/>
    </w:rPr>
  </w:style>
  <w:style w:type="paragraph" w:customStyle="1" w:styleId="times">
    <w:name w:val="times"/>
    <w:basedOn w:val="Normal"/>
    <w:qFormat/>
    <w:rsid w:val="00545919"/>
    <w:pPr>
      <w:spacing w:before="100" w:beforeAutospacing="1" w:after="100" w:afterAutospacing="1"/>
    </w:pPr>
    <w:rPr>
      <w:rFonts w:eastAsia="Times New Roman"/>
      <w:sz w:val="24"/>
    </w:rPr>
  </w:style>
  <w:style w:type="paragraph" w:customStyle="1" w:styleId="BodyA">
    <w:name w:val="Body A"/>
    <w:uiPriority w:val="99"/>
    <w:qFormat/>
    <w:rsid w:val="00545919"/>
    <w:rPr>
      <w:rFonts w:ascii="Helvetica" w:eastAsia="ヒラギノ角ゴ Pro W3" w:hAnsi="Helvetica" w:cs="Times New Roman"/>
      <w:color w:val="000000"/>
      <w:szCs w:val="20"/>
    </w:rPr>
  </w:style>
  <w:style w:type="character" w:customStyle="1" w:styleId="StarredChar">
    <w:name w:val="Starred Char"/>
    <w:link w:val="Starred"/>
    <w:locked/>
    <w:rsid w:val="00545919"/>
    <w:rPr>
      <w:rFonts w:ascii="Georgia" w:eastAsia="Times New Roman" w:hAnsi="Georgia"/>
      <w:b/>
      <w:caps/>
      <w:szCs w:val="28"/>
      <w:u w:val="single"/>
    </w:rPr>
  </w:style>
  <w:style w:type="paragraph" w:customStyle="1" w:styleId="Starred">
    <w:name w:val="Starred"/>
    <w:basedOn w:val="Normal"/>
    <w:link w:val="StarredChar"/>
    <w:qFormat/>
    <w:rsid w:val="00545919"/>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545919"/>
    <w:rPr>
      <w:rFonts w:ascii="Georgia" w:eastAsia="Times New Roman" w:hAnsi="Georgia"/>
      <w:b/>
      <w:caps/>
      <w:szCs w:val="28"/>
      <w:u w:val="single"/>
    </w:rPr>
  </w:style>
  <w:style w:type="paragraph" w:customStyle="1" w:styleId="NotStarred">
    <w:name w:val="NotStarred"/>
    <w:basedOn w:val="Normal"/>
    <w:link w:val="NotStarredChar"/>
    <w:qFormat/>
    <w:rsid w:val="00545919"/>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54591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4591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45919"/>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545919"/>
    <w:rPr>
      <w:rFonts w:ascii="Georgia" w:eastAsia="Calibri" w:hAnsi="Georgia"/>
      <w:b/>
    </w:rPr>
  </w:style>
  <w:style w:type="paragraph" w:customStyle="1" w:styleId="H4Tag">
    <w:name w:val="H4 (Tag)"/>
    <w:basedOn w:val="Normal"/>
    <w:link w:val="H4TagChar1"/>
    <w:qFormat/>
    <w:rsid w:val="00545919"/>
    <w:rPr>
      <w:rFonts w:ascii="Georgia" w:eastAsia="Calibri" w:hAnsi="Georgia" w:cstheme="minorBidi"/>
      <w:b/>
      <w:sz w:val="24"/>
    </w:rPr>
  </w:style>
  <w:style w:type="paragraph" w:customStyle="1" w:styleId="CM25">
    <w:name w:val="CM25"/>
    <w:basedOn w:val="Default"/>
    <w:next w:val="Default"/>
    <w:qFormat/>
    <w:rsid w:val="0054591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45919"/>
    <w:rPr>
      <w:rFonts w:ascii="Georgia" w:hAnsi="Georgia"/>
      <w:b/>
    </w:rPr>
  </w:style>
  <w:style w:type="paragraph" w:customStyle="1" w:styleId="Debate-CardTagandCite-F6">
    <w:name w:val="Debate- Card Tag and Cite- F6"/>
    <w:basedOn w:val="Normal"/>
    <w:link w:val="Debate-CardTagandCite-F6Char"/>
    <w:qFormat/>
    <w:rsid w:val="00545919"/>
    <w:pPr>
      <w:contextualSpacing/>
    </w:pPr>
    <w:rPr>
      <w:rFonts w:ascii="Georgia" w:hAnsi="Georgia" w:cstheme="minorBidi"/>
      <w:b/>
      <w:sz w:val="24"/>
    </w:rPr>
  </w:style>
  <w:style w:type="character" w:customStyle="1" w:styleId="CardtextChar4">
    <w:name w:val="Card text Char"/>
    <w:link w:val="Cardtext3"/>
    <w:locked/>
    <w:rsid w:val="00545919"/>
    <w:rPr>
      <w:rFonts w:ascii="Arial Narrow" w:hAnsi="Arial Narrow"/>
      <w:u w:val="single"/>
    </w:rPr>
  </w:style>
  <w:style w:type="paragraph" w:customStyle="1" w:styleId="Cardtext3">
    <w:name w:val="Card text"/>
    <w:link w:val="CardtextChar4"/>
    <w:qFormat/>
    <w:rsid w:val="00545919"/>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545919"/>
    <w:rPr>
      <w:rFonts w:ascii="Georgia" w:eastAsia="Times New Roman" w:hAnsi="Georgia"/>
      <w:b/>
      <w:szCs w:val="28"/>
      <w:u w:val="single"/>
    </w:rPr>
  </w:style>
  <w:style w:type="paragraph" w:customStyle="1" w:styleId="NewHeading2">
    <w:name w:val="NewHeading2"/>
    <w:basedOn w:val="Normal"/>
    <w:link w:val="NewHeading2Char"/>
    <w:qFormat/>
    <w:rsid w:val="00545919"/>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54591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545919"/>
    <w:rPr>
      <w:rFonts w:eastAsia="Calibri"/>
    </w:rPr>
  </w:style>
  <w:style w:type="paragraph" w:customStyle="1" w:styleId="TagLine">
    <w:name w:val="Tag Line"/>
    <w:basedOn w:val="Normal"/>
    <w:next w:val="FullText"/>
    <w:uiPriority w:val="99"/>
    <w:qFormat/>
    <w:rsid w:val="00545919"/>
    <w:rPr>
      <w:rFonts w:ascii="Arial Narrow" w:eastAsia="Times New Roman" w:hAnsi="Arial Narrow"/>
      <w:b/>
      <w:sz w:val="28"/>
    </w:rPr>
  </w:style>
  <w:style w:type="paragraph" w:customStyle="1" w:styleId="Card6pt">
    <w:name w:val="Card 6pt"/>
    <w:basedOn w:val="Normal"/>
    <w:uiPriority w:val="99"/>
    <w:qFormat/>
    <w:rsid w:val="00545919"/>
    <w:pPr>
      <w:ind w:left="288" w:right="288"/>
    </w:pPr>
    <w:rPr>
      <w:rFonts w:eastAsia="Calibri"/>
      <w:color w:val="000000"/>
      <w:sz w:val="12"/>
      <w:szCs w:val="20"/>
    </w:rPr>
  </w:style>
  <w:style w:type="character" w:customStyle="1" w:styleId="FullCiteChar">
    <w:name w:val="Full Cite Char"/>
    <w:link w:val="FullCite"/>
    <w:locked/>
    <w:rsid w:val="00545919"/>
    <w:rPr>
      <w:rFonts w:ascii="Garamond" w:eastAsia="Calibri" w:hAnsi="Garamond"/>
    </w:rPr>
  </w:style>
  <w:style w:type="paragraph" w:customStyle="1" w:styleId="FullCite">
    <w:name w:val="Full Cite"/>
    <w:basedOn w:val="Normal"/>
    <w:next w:val="Normal"/>
    <w:link w:val="FullCiteChar"/>
    <w:qFormat/>
    <w:rsid w:val="00545919"/>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54591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45919"/>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545919"/>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545919"/>
    <w:rPr>
      <w:rFonts w:ascii="Century Gothic" w:eastAsia="Times New Roman" w:hAnsi="Century Gothic"/>
    </w:rPr>
  </w:style>
  <w:style w:type="character" w:customStyle="1" w:styleId="StylecardThickunderlineChar">
    <w:name w:val="Style card + Thick underline Char"/>
    <w:link w:val="StylecardThickunderline"/>
    <w:locked/>
    <w:rsid w:val="0054591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45919"/>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54591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45919"/>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545919"/>
    <w:pPr>
      <w:spacing w:after="200" w:line="276" w:lineRule="auto"/>
    </w:pPr>
    <w:rPr>
      <w:rFonts w:eastAsia="Calibri"/>
      <w:color w:val="auto"/>
      <w:sz w:val="22"/>
    </w:rPr>
  </w:style>
  <w:style w:type="paragraph" w:customStyle="1" w:styleId="font-null">
    <w:name w:val="font-null"/>
    <w:basedOn w:val="Normal"/>
    <w:uiPriority w:val="99"/>
    <w:qFormat/>
    <w:rsid w:val="00545919"/>
    <w:pPr>
      <w:spacing w:before="100" w:beforeAutospacing="1" w:after="100" w:afterAutospacing="1"/>
    </w:pPr>
    <w:rPr>
      <w:rFonts w:eastAsia="Times New Roman"/>
      <w:sz w:val="24"/>
    </w:rPr>
  </w:style>
  <w:style w:type="paragraph" w:customStyle="1" w:styleId="rteindent1">
    <w:name w:val="rteindent1"/>
    <w:basedOn w:val="Normal"/>
    <w:uiPriority w:val="99"/>
    <w:qFormat/>
    <w:rsid w:val="0054591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54591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4591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54591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54591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545919"/>
    <w:pPr>
      <w:spacing w:before="100" w:beforeAutospacing="1" w:after="100" w:afterAutospacing="1"/>
    </w:pPr>
    <w:rPr>
      <w:rFonts w:eastAsia="Times New Roman"/>
      <w:sz w:val="24"/>
    </w:rPr>
  </w:style>
  <w:style w:type="paragraph" w:customStyle="1" w:styleId="class">
    <w:name w:val="class"/>
    <w:basedOn w:val="Normal"/>
    <w:uiPriority w:val="99"/>
    <w:qFormat/>
    <w:rsid w:val="00545919"/>
    <w:pPr>
      <w:spacing w:before="100" w:beforeAutospacing="1" w:after="100" w:afterAutospacing="1"/>
    </w:pPr>
    <w:rPr>
      <w:rFonts w:eastAsia="Times New Roman"/>
      <w:sz w:val="24"/>
    </w:rPr>
  </w:style>
  <w:style w:type="character" w:customStyle="1" w:styleId="blocktitleChar">
    <w:name w:val="block title Char"/>
    <w:link w:val="blocktitle0"/>
    <w:locked/>
    <w:rsid w:val="00545919"/>
    <w:rPr>
      <w:rFonts w:ascii="Calibri" w:eastAsia="Calibri" w:hAnsi="Calibri" w:cs="Calibri"/>
      <w:b/>
      <w:caps/>
      <w:sz w:val="28"/>
      <w:szCs w:val="28"/>
      <w:lang w:val="es-ES"/>
    </w:rPr>
  </w:style>
  <w:style w:type="paragraph" w:customStyle="1" w:styleId="Pa6">
    <w:name w:val="Pa6"/>
    <w:basedOn w:val="Normal"/>
    <w:next w:val="Normal"/>
    <w:uiPriority w:val="99"/>
    <w:qFormat/>
    <w:rsid w:val="0054591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54591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54591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54591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54591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54591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54591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45919"/>
    <w:rPr>
      <w:rFonts w:ascii="Georgia" w:eastAsia="SimSun" w:hAnsi="Georgia" w:cstheme="minorBidi"/>
      <w:b/>
      <w:bCs/>
      <w:sz w:val="24"/>
    </w:rPr>
  </w:style>
  <w:style w:type="paragraph" w:customStyle="1" w:styleId="summary">
    <w:name w:val="summary"/>
    <w:basedOn w:val="Normal"/>
    <w:uiPriority w:val="99"/>
    <w:qFormat/>
    <w:rsid w:val="00545919"/>
    <w:pPr>
      <w:spacing w:before="100" w:beforeAutospacing="1" w:after="100" w:afterAutospacing="1"/>
    </w:pPr>
    <w:rPr>
      <w:rFonts w:eastAsia="Times New Roman"/>
      <w:sz w:val="24"/>
    </w:rPr>
  </w:style>
  <w:style w:type="paragraph" w:customStyle="1" w:styleId="Caption2">
    <w:name w:val="Caption2"/>
    <w:basedOn w:val="Normal"/>
    <w:uiPriority w:val="99"/>
    <w:qFormat/>
    <w:rsid w:val="0054591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54591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45919"/>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545919"/>
    <w:pPr>
      <w:jc w:val="center"/>
    </w:pPr>
    <w:rPr>
      <w:rFonts w:ascii="Book Antiqua" w:eastAsia="Times New Roman" w:hAnsi="Book Antiqua"/>
      <w:b/>
      <w:sz w:val="28"/>
    </w:rPr>
  </w:style>
  <w:style w:type="paragraph" w:customStyle="1" w:styleId="Little">
    <w:name w:val="Little"/>
    <w:basedOn w:val="Normal"/>
    <w:next w:val="Normal"/>
    <w:link w:val="LittleChar"/>
    <w:qFormat/>
    <w:rsid w:val="00545919"/>
    <w:pPr>
      <w:ind w:left="288"/>
    </w:pPr>
    <w:rPr>
      <w:rFonts w:ascii="Garamond" w:eastAsia="Times New Roman" w:hAnsi="Garamond"/>
    </w:rPr>
  </w:style>
  <w:style w:type="paragraph" w:customStyle="1" w:styleId="AAAcard">
    <w:name w:val="AAAcard"/>
    <w:basedOn w:val="Normal"/>
    <w:uiPriority w:val="99"/>
    <w:qFormat/>
    <w:rsid w:val="00545919"/>
    <w:pPr>
      <w:ind w:left="288" w:right="288"/>
    </w:pPr>
    <w:rPr>
      <w:rFonts w:eastAsia="Times New Roman"/>
    </w:rPr>
  </w:style>
  <w:style w:type="paragraph" w:customStyle="1" w:styleId="Caption3">
    <w:name w:val="Caption3"/>
    <w:basedOn w:val="Normal"/>
    <w:uiPriority w:val="99"/>
    <w:qFormat/>
    <w:rsid w:val="00545919"/>
    <w:pPr>
      <w:spacing w:before="100" w:beforeAutospacing="1" w:after="100" w:afterAutospacing="1"/>
    </w:pPr>
    <w:rPr>
      <w:rFonts w:eastAsia="Times New Roman"/>
      <w:sz w:val="24"/>
    </w:rPr>
  </w:style>
  <w:style w:type="paragraph" w:customStyle="1" w:styleId="body-12-5">
    <w:name w:val="body-12-5"/>
    <w:basedOn w:val="Normal"/>
    <w:uiPriority w:val="99"/>
    <w:qFormat/>
    <w:rsid w:val="00545919"/>
    <w:pPr>
      <w:spacing w:before="100" w:beforeAutospacing="1" w:after="100" w:afterAutospacing="1"/>
    </w:pPr>
    <w:rPr>
      <w:rFonts w:eastAsia="Times New Roman"/>
      <w:sz w:val="24"/>
    </w:rPr>
  </w:style>
  <w:style w:type="paragraph" w:customStyle="1" w:styleId="infuse">
    <w:name w:val="infuse"/>
    <w:basedOn w:val="Normal"/>
    <w:uiPriority w:val="99"/>
    <w:qFormat/>
    <w:rsid w:val="00545919"/>
    <w:pPr>
      <w:spacing w:before="100" w:beforeAutospacing="1" w:after="100" w:afterAutospacing="1"/>
    </w:pPr>
    <w:rPr>
      <w:rFonts w:eastAsia="Times New Roman"/>
      <w:sz w:val="24"/>
    </w:rPr>
  </w:style>
  <w:style w:type="paragraph" w:customStyle="1" w:styleId="fontreg">
    <w:name w:val="font_reg"/>
    <w:basedOn w:val="Normal"/>
    <w:uiPriority w:val="99"/>
    <w:qFormat/>
    <w:rsid w:val="00545919"/>
    <w:pPr>
      <w:spacing w:before="100" w:beforeAutospacing="1" w:after="100" w:afterAutospacing="1"/>
    </w:pPr>
    <w:rPr>
      <w:rFonts w:eastAsia="Times New Roman"/>
      <w:sz w:val="24"/>
    </w:rPr>
  </w:style>
  <w:style w:type="paragraph" w:customStyle="1" w:styleId="CITEF3">
    <w:name w:val="CITE F3"/>
    <w:uiPriority w:val="99"/>
    <w:qFormat/>
    <w:rsid w:val="0054591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54591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4591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4591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45919"/>
    <w:pPr>
      <w:spacing w:after="200"/>
    </w:pPr>
    <w:rPr>
      <w:rFonts w:ascii="Calibri" w:eastAsia="Calibri" w:hAnsi="Calibri" w:cs="Times New Roman"/>
      <w:sz w:val="20"/>
      <w:szCs w:val="20"/>
      <w:u w:val="single"/>
    </w:rPr>
  </w:style>
  <w:style w:type="paragraph" w:customStyle="1" w:styleId="hotroute1">
    <w:name w:val="hot route!"/>
    <w:basedOn w:val="Normal"/>
    <w:qFormat/>
    <w:rsid w:val="00545919"/>
    <w:pPr>
      <w:ind w:left="144"/>
    </w:pPr>
    <w:rPr>
      <w:rFonts w:ascii="Cambria" w:eastAsia="Calibri" w:hAnsi="Cambria"/>
      <w:sz w:val="24"/>
    </w:rPr>
  </w:style>
  <w:style w:type="paragraph" w:customStyle="1" w:styleId="FreeFormA">
    <w:name w:val="Free Form A"/>
    <w:autoRedefine/>
    <w:uiPriority w:val="99"/>
    <w:qFormat/>
    <w:rsid w:val="0054591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545919"/>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54591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545919"/>
    <w:rPr>
      <w:rFonts w:ascii="Times New Roman" w:eastAsia="Times New Roman" w:hAnsi="Times New Roman" w:cs="Times New Roman"/>
      <w:sz w:val="10"/>
    </w:rPr>
  </w:style>
  <w:style w:type="paragraph" w:customStyle="1" w:styleId="subheader">
    <w:name w:val="subheader"/>
    <w:basedOn w:val="Normal"/>
    <w:uiPriority w:val="99"/>
    <w:qFormat/>
    <w:rsid w:val="0054591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545919"/>
    <w:pPr>
      <w:spacing w:before="100" w:beforeAutospacing="1" w:after="100" w:afterAutospacing="1"/>
    </w:pPr>
    <w:rPr>
      <w:rFonts w:eastAsia="Times New Roman"/>
      <w:sz w:val="24"/>
    </w:rPr>
  </w:style>
  <w:style w:type="paragraph" w:customStyle="1" w:styleId="more">
    <w:name w:val="more"/>
    <w:basedOn w:val="Normal"/>
    <w:uiPriority w:val="99"/>
    <w:qFormat/>
    <w:rsid w:val="00545919"/>
    <w:pPr>
      <w:spacing w:before="100" w:beforeAutospacing="1" w:after="100" w:afterAutospacing="1"/>
    </w:pPr>
    <w:rPr>
      <w:rFonts w:eastAsia="Times New Roman"/>
      <w:sz w:val="24"/>
    </w:rPr>
  </w:style>
  <w:style w:type="paragraph" w:customStyle="1" w:styleId="story">
    <w:name w:val="story"/>
    <w:basedOn w:val="Normal"/>
    <w:uiPriority w:val="99"/>
    <w:qFormat/>
    <w:rsid w:val="00545919"/>
    <w:pPr>
      <w:spacing w:before="100" w:beforeAutospacing="1" w:after="100" w:afterAutospacing="1"/>
    </w:pPr>
    <w:rPr>
      <w:rFonts w:eastAsia="Times New Roman"/>
      <w:sz w:val="24"/>
    </w:rPr>
  </w:style>
  <w:style w:type="paragraph" w:customStyle="1" w:styleId="H1numbered">
    <w:name w:val="H1 numbered"/>
    <w:basedOn w:val="Normal"/>
    <w:uiPriority w:val="99"/>
    <w:qFormat/>
    <w:rsid w:val="00545919"/>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545919"/>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54591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54591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54591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54591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54591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545919"/>
    <w:pPr>
      <w:widowControl w:val="0"/>
      <w:spacing w:after="63"/>
    </w:pPr>
    <w:rPr>
      <w:rFonts w:ascii="Arial" w:hAnsi="Arial"/>
      <w:color w:val="auto"/>
    </w:rPr>
  </w:style>
  <w:style w:type="paragraph" w:customStyle="1" w:styleId="CM35">
    <w:name w:val="CM35"/>
    <w:basedOn w:val="Default"/>
    <w:next w:val="Default"/>
    <w:uiPriority w:val="99"/>
    <w:qFormat/>
    <w:rsid w:val="0054591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4591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4591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4591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4591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45919"/>
    <w:rPr>
      <w:rFonts w:ascii="Georgia" w:hAnsi="Georgia"/>
      <w:sz w:val="24"/>
      <w:szCs w:val="24"/>
      <w:lang w:val="x-none" w:eastAsia="x-none"/>
    </w:rPr>
  </w:style>
  <w:style w:type="character" w:customStyle="1" w:styleId="StyleCards11ptUnderlineChar">
    <w:name w:val="Style Cards + 11 pt Underline Char"/>
    <w:link w:val="StyleCards11ptUnderline"/>
    <w:locked/>
    <w:rsid w:val="0054591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45919"/>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54591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45919"/>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4591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45919"/>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54591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45919"/>
    <w:rPr>
      <w:rFonts w:ascii="Georgia" w:hAnsi="Georgia" w:cstheme="minorBidi"/>
      <w:sz w:val="24"/>
      <w:lang w:val="x-none" w:eastAsia="x-none"/>
    </w:rPr>
  </w:style>
  <w:style w:type="character" w:customStyle="1" w:styleId="NormalFontChar">
    <w:name w:val="Normal Font Char"/>
    <w:link w:val="NormalFont"/>
    <w:locked/>
    <w:rsid w:val="00545919"/>
    <w:rPr>
      <w:rFonts w:ascii="Times New Roman" w:eastAsia="Times New Roman" w:hAnsi="Times New Roman" w:cs="Times New Roman"/>
      <w:sz w:val="20"/>
      <w:szCs w:val="20"/>
    </w:rPr>
  </w:style>
  <w:style w:type="paragraph" w:customStyle="1" w:styleId="NormalFont">
    <w:name w:val="Normal Font"/>
    <w:link w:val="NormalFontChar"/>
    <w:qFormat/>
    <w:rsid w:val="00545919"/>
    <w:rPr>
      <w:rFonts w:ascii="Times New Roman" w:eastAsia="Times New Roman" w:hAnsi="Times New Roman" w:cs="Times New Roman"/>
      <w:sz w:val="20"/>
      <w:szCs w:val="20"/>
    </w:rPr>
  </w:style>
  <w:style w:type="paragraph" w:customStyle="1" w:styleId="StyleSmall11pt">
    <w:name w:val="Style Small + 11 pt"/>
    <w:uiPriority w:val="99"/>
    <w:qFormat/>
    <w:rsid w:val="0054591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54591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45919"/>
    <w:rPr>
      <w:u w:val="single"/>
      <w:lang w:val="x-none" w:eastAsia="x-none"/>
    </w:rPr>
  </w:style>
  <w:style w:type="character" w:customStyle="1" w:styleId="StyleNormalFont11ptBoldUnderlineChar">
    <w:name w:val="Style Normal Font + 11 pt Bold Underline Char"/>
    <w:link w:val="StyleNormalFont11ptBoldUnderline"/>
    <w:locked/>
    <w:rsid w:val="0054591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45919"/>
    <w:rPr>
      <w:b/>
      <w:bCs/>
      <w:u w:val="single"/>
      <w:lang w:val="x-none" w:eastAsia="x-none"/>
    </w:rPr>
  </w:style>
  <w:style w:type="paragraph" w:customStyle="1" w:styleId="Smallfont0">
    <w:name w:val="Smallfont"/>
    <w:basedOn w:val="Normal"/>
    <w:uiPriority w:val="99"/>
    <w:qFormat/>
    <w:rsid w:val="00545919"/>
    <w:rPr>
      <w:rFonts w:eastAsia="Times New Roman"/>
      <w:sz w:val="15"/>
    </w:rPr>
  </w:style>
  <w:style w:type="paragraph" w:customStyle="1" w:styleId="formatvorlage2">
    <w:name w:val="formatvorlage2"/>
    <w:basedOn w:val="Normal"/>
    <w:uiPriority w:val="99"/>
    <w:qFormat/>
    <w:rsid w:val="0054591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54591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45919"/>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54591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45919"/>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54591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45919"/>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545919"/>
    <w:pPr>
      <w:spacing w:before="100" w:beforeAutospacing="1" w:after="100" w:afterAutospacing="1"/>
    </w:pPr>
    <w:rPr>
      <w:rFonts w:eastAsia="Times New Roman"/>
      <w:sz w:val="24"/>
    </w:rPr>
  </w:style>
  <w:style w:type="paragraph" w:customStyle="1" w:styleId="i1">
    <w:name w:val="i1"/>
    <w:basedOn w:val="Normal"/>
    <w:uiPriority w:val="99"/>
    <w:qFormat/>
    <w:rsid w:val="00545919"/>
    <w:pPr>
      <w:spacing w:before="100" w:beforeAutospacing="1" w:after="100" w:afterAutospacing="1"/>
    </w:pPr>
    <w:rPr>
      <w:rFonts w:eastAsia="Times New Roman"/>
      <w:sz w:val="24"/>
    </w:rPr>
  </w:style>
  <w:style w:type="paragraph" w:customStyle="1" w:styleId="question">
    <w:name w:val="question"/>
    <w:basedOn w:val="Normal"/>
    <w:uiPriority w:val="99"/>
    <w:qFormat/>
    <w:rsid w:val="00545919"/>
    <w:pPr>
      <w:spacing w:before="100" w:beforeAutospacing="1" w:after="100" w:afterAutospacing="1"/>
    </w:pPr>
    <w:rPr>
      <w:rFonts w:eastAsia="Times New Roman"/>
      <w:sz w:val="24"/>
    </w:rPr>
  </w:style>
  <w:style w:type="paragraph" w:customStyle="1" w:styleId="bodycopy">
    <w:name w:val="bodycopy"/>
    <w:basedOn w:val="Normal"/>
    <w:uiPriority w:val="99"/>
    <w:qFormat/>
    <w:rsid w:val="00545919"/>
    <w:pPr>
      <w:spacing w:before="100" w:beforeAutospacing="1" w:after="100" w:afterAutospacing="1"/>
    </w:pPr>
    <w:rPr>
      <w:rFonts w:eastAsia="Times New Roman"/>
      <w:sz w:val="24"/>
    </w:rPr>
  </w:style>
  <w:style w:type="paragraph" w:customStyle="1" w:styleId="Fifth">
    <w:name w:val="Fifth"/>
    <w:basedOn w:val="Normal"/>
    <w:link w:val="FifthChar"/>
    <w:qFormat/>
    <w:rsid w:val="00545919"/>
    <w:rPr>
      <w:rFonts w:eastAsia="Calibri"/>
    </w:rPr>
  </w:style>
  <w:style w:type="paragraph" w:customStyle="1" w:styleId="NoteLevel22">
    <w:name w:val="Note Level 22"/>
    <w:basedOn w:val="Normal"/>
    <w:next w:val="Normal"/>
    <w:uiPriority w:val="99"/>
    <w:qFormat/>
    <w:rsid w:val="00545919"/>
    <w:pPr>
      <w:keepNext/>
      <w:ind w:left="288" w:right="288"/>
    </w:pPr>
    <w:rPr>
      <w:rFonts w:eastAsia="MS Gothic"/>
      <w:szCs w:val="20"/>
    </w:rPr>
  </w:style>
  <w:style w:type="paragraph" w:customStyle="1" w:styleId="wp-caption-text">
    <w:name w:val="wp-caption-text"/>
    <w:basedOn w:val="Normal"/>
    <w:qFormat/>
    <w:rsid w:val="00545919"/>
    <w:pPr>
      <w:spacing w:before="100" w:beforeAutospacing="1" w:after="100" w:afterAutospacing="1"/>
    </w:pPr>
    <w:rPr>
      <w:rFonts w:eastAsia="Times New Roman"/>
      <w:sz w:val="24"/>
    </w:rPr>
  </w:style>
  <w:style w:type="paragraph" w:customStyle="1" w:styleId="svarticle">
    <w:name w:val="svarticle"/>
    <w:basedOn w:val="Normal"/>
    <w:uiPriority w:val="99"/>
    <w:qFormat/>
    <w:rsid w:val="0054591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54591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545919"/>
    <w:pPr>
      <w:spacing w:before="100" w:beforeAutospacing="1" w:after="100" w:afterAutospacing="1"/>
    </w:pPr>
  </w:style>
  <w:style w:type="paragraph" w:customStyle="1" w:styleId="description">
    <w:name w:val="description"/>
    <w:basedOn w:val="Normal"/>
    <w:uiPriority w:val="99"/>
    <w:qFormat/>
    <w:rsid w:val="00545919"/>
    <w:pPr>
      <w:spacing w:before="100" w:beforeAutospacing="1" w:after="100" w:afterAutospacing="1"/>
    </w:pPr>
  </w:style>
  <w:style w:type="paragraph" w:customStyle="1" w:styleId="graf">
    <w:name w:val="graf"/>
    <w:basedOn w:val="Normal"/>
    <w:uiPriority w:val="99"/>
    <w:qFormat/>
    <w:rsid w:val="00545919"/>
    <w:pPr>
      <w:spacing w:before="100" w:beforeAutospacing="1" w:after="100" w:afterAutospacing="1"/>
    </w:pPr>
  </w:style>
  <w:style w:type="paragraph" w:customStyle="1" w:styleId="column">
    <w:name w:val="column"/>
    <w:basedOn w:val="Normal"/>
    <w:uiPriority w:val="99"/>
    <w:qFormat/>
    <w:rsid w:val="00545919"/>
    <w:pPr>
      <w:spacing w:before="100" w:beforeAutospacing="1" w:after="100" w:afterAutospacing="1"/>
    </w:pPr>
  </w:style>
  <w:style w:type="paragraph" w:customStyle="1" w:styleId="recirc-container">
    <w:name w:val="recirc-container"/>
    <w:basedOn w:val="Normal"/>
    <w:uiPriority w:val="99"/>
    <w:qFormat/>
    <w:rsid w:val="00545919"/>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54591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54591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54591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545919"/>
    <w:rPr>
      <w:rFonts w:ascii="Georgia" w:hAnsi="Georgia" w:hint="default"/>
      <w:i/>
      <w:iCs/>
      <w:color w:val="808080"/>
    </w:rPr>
  </w:style>
  <w:style w:type="character" w:customStyle="1" w:styleId="cardchar00">
    <w:name w:val="cardchar0"/>
    <w:basedOn w:val="DefaultParagraphFont"/>
    <w:rsid w:val="00545919"/>
  </w:style>
  <w:style w:type="character" w:customStyle="1" w:styleId="UnderlineNon-bold">
    <w:name w:val="Underline Non - bold"/>
    <w:rsid w:val="00545919"/>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545919"/>
  </w:style>
  <w:style w:type="character" w:customStyle="1" w:styleId="StyleHeading4UnderlinedsmalltextGaramondChar">
    <w:name w:val="Style Heading 4Underlinedsmall text + Garamond Char"/>
    <w:link w:val="StyleHeading4UnderlinedsmalltextGaramond"/>
    <w:locked/>
    <w:rsid w:val="00545919"/>
    <w:rPr>
      <w:rFonts w:ascii="Calibri" w:hAnsi="Calibri" w:cs="Calibri"/>
      <w:sz w:val="22"/>
    </w:rPr>
  </w:style>
  <w:style w:type="character" w:customStyle="1" w:styleId="Heading5Char2">
    <w:name w:val="Heading 5 Char2"/>
    <w:rsid w:val="0054591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45919"/>
    <w:rPr>
      <w:rFonts w:ascii="Arial" w:hAnsi="Arial" w:cs="Arial"/>
      <w:vanish/>
      <w:sz w:val="16"/>
      <w:szCs w:val="16"/>
    </w:rPr>
  </w:style>
  <w:style w:type="paragraph" w:styleId="z-TopofForm">
    <w:name w:val="HTML Top of Form"/>
    <w:basedOn w:val="Normal"/>
    <w:next w:val="Normal"/>
    <w:link w:val="z-TopofFormChar"/>
    <w:hidden/>
    <w:uiPriority w:val="99"/>
    <w:unhideWhenUsed/>
    <w:rsid w:val="0054591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545919"/>
    <w:rPr>
      <w:rFonts w:ascii="Arial" w:hAnsi="Arial" w:cs="Arial"/>
      <w:vanish/>
      <w:sz w:val="16"/>
      <w:szCs w:val="16"/>
    </w:rPr>
  </w:style>
  <w:style w:type="character" w:customStyle="1" w:styleId="z-BottomofFormChar">
    <w:name w:val="z-Bottom of Form Char"/>
    <w:basedOn w:val="DefaultParagraphFont"/>
    <w:link w:val="z-BottomofForm"/>
    <w:uiPriority w:val="99"/>
    <w:rsid w:val="0054591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4591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545919"/>
    <w:rPr>
      <w:rFonts w:ascii="Arial" w:hAnsi="Arial" w:cs="Arial"/>
      <w:vanish/>
      <w:sz w:val="16"/>
      <w:szCs w:val="16"/>
    </w:rPr>
  </w:style>
  <w:style w:type="character" w:customStyle="1" w:styleId="Style2CharChar">
    <w:name w:val="Style2 Char Char"/>
    <w:rsid w:val="00545919"/>
    <w:rPr>
      <w:u w:val="thick"/>
      <w:lang w:val="en-US" w:eastAsia="en-US" w:bidi="ar-SA"/>
    </w:rPr>
  </w:style>
  <w:style w:type="character" w:customStyle="1" w:styleId="authordate1">
    <w:name w:val="authordate"/>
    <w:rsid w:val="00545919"/>
  </w:style>
  <w:style w:type="character" w:customStyle="1" w:styleId="underline0">
    <w:name w:val="%underline"/>
    <w:rsid w:val="00545919"/>
    <w:rPr>
      <w:rFonts w:ascii="Times New Roman" w:hAnsi="Times New Roman" w:cs="Times New Roman" w:hint="default"/>
      <w:strike w:val="0"/>
      <w:dstrike w:val="0"/>
      <w:sz w:val="16"/>
      <w:u w:val="none"/>
      <w:effect w:val="none"/>
    </w:rPr>
  </w:style>
  <w:style w:type="character" w:customStyle="1" w:styleId="AUNDERLINE0">
    <w:name w:val="AUNDERLINE"/>
    <w:qFormat/>
    <w:rsid w:val="00545919"/>
    <w:rPr>
      <w:rFonts w:ascii="Times New Roman" w:hAnsi="Times New Roman" w:cs="Times New Roman" w:hint="default"/>
      <w:sz w:val="20"/>
      <w:u w:val="single"/>
    </w:rPr>
  </w:style>
  <w:style w:type="character" w:customStyle="1" w:styleId="UnderlinedCharChar">
    <w:name w:val="Underlined Char Char"/>
    <w:rsid w:val="00545919"/>
    <w:rPr>
      <w:rFonts w:ascii="Garamond" w:hAnsi="Garamond" w:hint="default"/>
      <w:szCs w:val="28"/>
      <w:u w:val="single"/>
      <w:lang w:val="en-US" w:eastAsia="en-US" w:bidi="ar-SA"/>
    </w:rPr>
  </w:style>
  <w:style w:type="character" w:customStyle="1" w:styleId="slug-doi">
    <w:name w:val="slug-doi"/>
    <w:basedOn w:val="DefaultParagraphFont"/>
    <w:rsid w:val="00545919"/>
  </w:style>
  <w:style w:type="character" w:customStyle="1" w:styleId="af">
    <w:name w:val="af"/>
    <w:basedOn w:val="DefaultParagraphFont"/>
    <w:rsid w:val="00545919"/>
  </w:style>
  <w:style w:type="character" w:customStyle="1" w:styleId="ab">
    <w:name w:val="ab"/>
    <w:basedOn w:val="DefaultParagraphFont"/>
    <w:rsid w:val="00545919"/>
  </w:style>
  <w:style w:type="character" w:customStyle="1" w:styleId="em">
    <w:name w:val="em"/>
    <w:basedOn w:val="DefaultParagraphFont"/>
    <w:rsid w:val="00545919"/>
  </w:style>
  <w:style w:type="character" w:customStyle="1" w:styleId="au">
    <w:name w:val="au"/>
    <w:basedOn w:val="DefaultParagraphFont"/>
    <w:rsid w:val="00545919"/>
  </w:style>
  <w:style w:type="character" w:customStyle="1" w:styleId="ti">
    <w:name w:val="ti"/>
    <w:basedOn w:val="DefaultParagraphFont"/>
    <w:rsid w:val="00545919"/>
  </w:style>
  <w:style w:type="character" w:customStyle="1" w:styleId="subheadblue">
    <w:name w:val="subhead_blue"/>
    <w:basedOn w:val="DefaultParagraphFont"/>
    <w:rsid w:val="00545919"/>
  </w:style>
  <w:style w:type="character" w:customStyle="1" w:styleId="affiliation">
    <w:name w:val="affiliation"/>
    <w:basedOn w:val="DefaultParagraphFont"/>
    <w:rsid w:val="00545919"/>
  </w:style>
  <w:style w:type="character" w:customStyle="1" w:styleId="slug-doi-wrapper">
    <w:name w:val="slug-doi-wrapper"/>
    <w:basedOn w:val="DefaultParagraphFont"/>
    <w:rsid w:val="00545919"/>
  </w:style>
  <w:style w:type="character" w:customStyle="1" w:styleId="slug-metadata-noteahead-of-print">
    <w:name w:val="slug-metadata-note ahead-of-print"/>
    <w:basedOn w:val="DefaultParagraphFont"/>
    <w:rsid w:val="00545919"/>
  </w:style>
  <w:style w:type="character" w:customStyle="1" w:styleId="slug-ahead-of-print-date">
    <w:name w:val="slug-ahead-of-print-date"/>
    <w:basedOn w:val="DefaultParagraphFont"/>
    <w:rsid w:val="00545919"/>
  </w:style>
  <w:style w:type="character" w:customStyle="1" w:styleId="medium-bold">
    <w:name w:val="medium-bold"/>
    <w:basedOn w:val="DefaultParagraphFont"/>
    <w:rsid w:val="00545919"/>
  </w:style>
  <w:style w:type="character" w:customStyle="1" w:styleId="updated-short-citation">
    <w:name w:val="updated-short-citation"/>
    <w:basedOn w:val="DefaultParagraphFont"/>
    <w:rsid w:val="00545919"/>
  </w:style>
  <w:style w:type="character" w:customStyle="1" w:styleId="goohl0">
    <w:name w:val="goohl0"/>
    <w:basedOn w:val="DefaultParagraphFont"/>
    <w:rsid w:val="00545919"/>
  </w:style>
  <w:style w:type="character" w:customStyle="1" w:styleId="CharChar6">
    <w:name w:val="Char Char6"/>
    <w:rsid w:val="00545919"/>
    <w:rPr>
      <w:rFonts w:ascii="Arial" w:hAnsi="Arial" w:cs="Arial" w:hint="default"/>
      <w:bCs/>
      <w:sz w:val="16"/>
      <w:szCs w:val="26"/>
      <w:lang w:val="en-US" w:eastAsia="en-US" w:bidi="ar-SA"/>
    </w:rPr>
  </w:style>
  <w:style w:type="character" w:customStyle="1" w:styleId="TagCharChar1">
    <w:name w:val="Tag Char Char1"/>
    <w:rsid w:val="00545919"/>
    <w:rPr>
      <w:b/>
      <w:bCs w:val="0"/>
      <w:sz w:val="24"/>
      <w:szCs w:val="24"/>
      <w:lang w:val="en-US" w:eastAsia="en-US" w:bidi="ar-SA"/>
    </w:rPr>
  </w:style>
  <w:style w:type="character" w:customStyle="1" w:styleId="12TimesNewRoman">
    <w:name w:val="12 Times New Roman"/>
    <w:rsid w:val="0054591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4591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45919"/>
    <w:rPr>
      <w:rFonts w:ascii="Times New Roman" w:hAnsi="Times New Roman" w:cs="Times New Roman" w:hint="default"/>
      <w:strike w:val="0"/>
      <w:dstrike w:val="0"/>
      <w:sz w:val="14"/>
      <w:u w:val="none"/>
      <w:effect w:val="none"/>
    </w:rPr>
  </w:style>
  <w:style w:type="character" w:customStyle="1" w:styleId="F8-UnderlineBold">
    <w:name w:val="F8 - Underline/Bold"/>
    <w:rsid w:val="00545919"/>
    <w:rPr>
      <w:rFonts w:ascii="Times New Roman" w:hAnsi="Times New Roman" w:cs="Times New Roman" w:hint="default"/>
      <w:b/>
      <w:bCs w:val="0"/>
      <w:sz w:val="20"/>
      <w:u w:val="single"/>
    </w:rPr>
  </w:style>
  <w:style w:type="character" w:customStyle="1" w:styleId="F7-SmallFont">
    <w:name w:val="F7 - Small Font"/>
    <w:rsid w:val="00545919"/>
    <w:rPr>
      <w:rFonts w:ascii="Times New Roman" w:hAnsi="Times New Roman" w:cs="Times New Roman" w:hint="default"/>
      <w:sz w:val="14"/>
    </w:rPr>
  </w:style>
  <w:style w:type="character" w:customStyle="1" w:styleId="Brief-Bold">
    <w:name w:val="Brief - Bold"/>
    <w:rsid w:val="00545919"/>
    <w:rPr>
      <w:rFonts w:ascii="Times New Roman" w:hAnsi="Times New Roman" w:cs="Times New Roman" w:hint="default"/>
      <w:b/>
      <w:bCs w:val="0"/>
    </w:rPr>
  </w:style>
  <w:style w:type="character" w:customStyle="1" w:styleId="Card-Underline">
    <w:name w:val="Card - Underline"/>
    <w:rsid w:val="00545919"/>
    <w:rPr>
      <w:rFonts w:ascii="Times New Roman" w:hAnsi="Times New Roman" w:cs="Times New Roman" w:hint="default"/>
      <w:u w:val="single"/>
    </w:rPr>
  </w:style>
  <w:style w:type="character" w:customStyle="1" w:styleId="beriefunderline">
    <w:name w:val="berief = underline"/>
    <w:rsid w:val="00545919"/>
    <w:rPr>
      <w:rFonts w:ascii="Times New Roman" w:eastAsia="Times New Roman" w:hAnsi="Times New Roman" w:cs="Times New Roman" w:hint="default"/>
      <w:sz w:val="20"/>
      <w:u w:val="single"/>
    </w:rPr>
  </w:style>
  <w:style w:type="character" w:customStyle="1" w:styleId="BoldText10pt">
    <w:name w:val="Bold Text 10 pt"/>
    <w:rsid w:val="0054591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545919"/>
    <w:rPr>
      <w:i/>
      <w:iCs w:val="0"/>
    </w:rPr>
  </w:style>
  <w:style w:type="character" w:customStyle="1" w:styleId="eoeaheader">
    <w:name w:val="eoea_header"/>
    <w:basedOn w:val="DefaultParagraphFont"/>
    <w:rsid w:val="00545919"/>
  </w:style>
  <w:style w:type="character" w:customStyle="1" w:styleId="SC4208902">
    <w:name w:val="SC.4.208902"/>
    <w:rsid w:val="00545919"/>
    <w:rPr>
      <w:rFonts w:ascii="Century" w:hAnsi="Century" w:cs="Century" w:hint="default"/>
      <w:color w:val="000000"/>
      <w:sz w:val="22"/>
      <w:szCs w:val="22"/>
    </w:rPr>
  </w:style>
  <w:style w:type="character" w:customStyle="1" w:styleId="SC4208915">
    <w:name w:val="SC.4.208915"/>
    <w:rsid w:val="00545919"/>
    <w:rPr>
      <w:rFonts w:ascii="Century" w:hAnsi="Century" w:cs="Century" w:hint="default"/>
      <w:color w:val="000000"/>
      <w:sz w:val="13"/>
      <w:szCs w:val="13"/>
    </w:rPr>
  </w:style>
  <w:style w:type="character" w:customStyle="1" w:styleId="SC273764">
    <w:name w:val="SC.2.73764"/>
    <w:rsid w:val="00545919"/>
    <w:rPr>
      <w:rFonts w:ascii="Century" w:hAnsi="Century" w:cs="Century" w:hint="default"/>
      <w:color w:val="000000"/>
      <w:sz w:val="72"/>
      <w:szCs w:val="72"/>
    </w:rPr>
  </w:style>
  <w:style w:type="character" w:customStyle="1" w:styleId="SC273779">
    <w:name w:val="SC.2.73779"/>
    <w:rsid w:val="00545919"/>
    <w:rPr>
      <w:rFonts w:ascii="Century" w:hAnsi="Century" w:cs="Century" w:hint="default"/>
      <w:color w:val="000000"/>
      <w:sz w:val="40"/>
      <w:szCs w:val="40"/>
    </w:rPr>
  </w:style>
  <w:style w:type="character" w:customStyle="1" w:styleId="SC273763">
    <w:name w:val="SC.2.73763"/>
    <w:rsid w:val="00545919"/>
    <w:rPr>
      <w:rFonts w:ascii="Century" w:hAnsi="Century" w:cs="Century" w:hint="default"/>
      <w:b/>
      <w:bCs/>
      <w:color w:val="000000"/>
    </w:rPr>
  </w:style>
  <w:style w:type="character" w:customStyle="1" w:styleId="SC4208910">
    <w:name w:val="SC.4.208910"/>
    <w:rsid w:val="00545919"/>
    <w:rPr>
      <w:rFonts w:ascii="Century" w:hAnsi="Century" w:cs="Century" w:hint="default"/>
      <w:color w:val="000000"/>
      <w:sz w:val="28"/>
      <w:szCs w:val="28"/>
    </w:rPr>
  </w:style>
  <w:style w:type="character" w:customStyle="1" w:styleId="SC4208911">
    <w:name w:val="SC.4.208911"/>
    <w:rsid w:val="00545919"/>
    <w:rPr>
      <w:rFonts w:ascii="Century" w:hAnsi="Century" w:cs="Century" w:hint="default"/>
      <w:color w:val="000000"/>
    </w:rPr>
  </w:style>
  <w:style w:type="character" w:customStyle="1" w:styleId="articlesubtitle">
    <w:name w:val="article_sub_title"/>
    <w:basedOn w:val="DefaultParagraphFont"/>
    <w:rsid w:val="00545919"/>
  </w:style>
  <w:style w:type="character" w:customStyle="1" w:styleId="newsdate2">
    <w:name w:val="news_date2"/>
    <w:basedOn w:val="DefaultParagraphFont"/>
    <w:rsid w:val="00545919"/>
  </w:style>
  <w:style w:type="character" w:customStyle="1" w:styleId="readarticleheader">
    <w:name w:val="readarticleheader"/>
    <w:basedOn w:val="DefaultParagraphFont"/>
    <w:rsid w:val="00545919"/>
  </w:style>
  <w:style w:type="character" w:customStyle="1" w:styleId="UnderlineChar20">
    <w:name w:val="Underline Char2"/>
    <w:rsid w:val="00545919"/>
    <w:rPr>
      <w:rFonts w:ascii="Trebuchet MS" w:hAnsi="Trebuchet MS" w:hint="default"/>
      <w:u w:val="thick"/>
      <w:lang w:val="en-US" w:eastAsia="zh-CN" w:bidi="ar-SA"/>
    </w:rPr>
  </w:style>
  <w:style w:type="character" w:customStyle="1" w:styleId="BoldUnderliningChar">
    <w:name w:val="Bold Underlining Char"/>
    <w:rsid w:val="00545919"/>
    <w:rPr>
      <w:rFonts w:ascii="Arial Narrow" w:eastAsia="Times New Roman" w:hAnsi="Arial Narrow" w:hint="default"/>
      <w:b/>
      <w:bCs w:val="0"/>
      <w:szCs w:val="24"/>
      <w:u w:val="single"/>
      <w:lang w:val="en-GB" w:eastAsia="en-US" w:bidi="ar-SA"/>
    </w:rPr>
  </w:style>
  <w:style w:type="character" w:customStyle="1" w:styleId="medium-normal1">
    <w:name w:val="medium-normal1"/>
    <w:rsid w:val="00545919"/>
    <w:rPr>
      <w:rFonts w:ascii="Arial" w:hAnsi="Arial" w:cs="Arial" w:hint="default"/>
      <w:b w:val="0"/>
      <w:bCs w:val="0"/>
      <w:i w:val="0"/>
      <w:iCs w:val="0"/>
      <w:sz w:val="20"/>
      <w:szCs w:val="20"/>
    </w:rPr>
  </w:style>
  <w:style w:type="character" w:customStyle="1" w:styleId="UnderlinedCardChar0">
    <w:name w:val="Underlined Card Char"/>
    <w:rsid w:val="00545919"/>
    <w:rPr>
      <w:rFonts w:ascii="Palatino Linotype" w:hAnsi="Palatino Linotype" w:hint="default"/>
      <w:u w:val="single"/>
      <w:lang w:val="en-US" w:eastAsia="en-US" w:bidi="ar-SA"/>
    </w:rPr>
  </w:style>
  <w:style w:type="character" w:customStyle="1" w:styleId="char">
    <w:name w:val="char"/>
    <w:basedOn w:val="DefaultParagraphFont"/>
    <w:rsid w:val="00545919"/>
  </w:style>
  <w:style w:type="character" w:customStyle="1" w:styleId="UnderlineCharCharCharCharCharChar">
    <w:name w:val="Underline Char Char Char Char Char Char"/>
    <w:rsid w:val="00545919"/>
    <w:rPr>
      <w:rFonts w:ascii="Arial Narrow" w:hAnsi="Arial Narrow" w:hint="default"/>
      <w:szCs w:val="24"/>
      <w:u w:val="single"/>
      <w:lang w:val="en-US" w:eastAsia="en-US" w:bidi="ar-SA"/>
    </w:rPr>
  </w:style>
  <w:style w:type="character" w:customStyle="1" w:styleId="klink">
    <w:name w:val="klink"/>
    <w:basedOn w:val="DefaultParagraphFont"/>
    <w:rsid w:val="00545919"/>
  </w:style>
  <w:style w:type="character" w:customStyle="1" w:styleId="date10">
    <w:name w:val="date1"/>
    <w:basedOn w:val="DefaultParagraphFont"/>
    <w:rsid w:val="00545919"/>
  </w:style>
  <w:style w:type="character" w:customStyle="1" w:styleId="bolding1">
    <w:name w:val="bolding1"/>
    <w:rsid w:val="00545919"/>
    <w:rPr>
      <w:b/>
      <w:bCs/>
    </w:rPr>
  </w:style>
  <w:style w:type="character" w:customStyle="1" w:styleId="bookoptions1">
    <w:name w:val="book_options1"/>
    <w:rsid w:val="00545919"/>
    <w:rPr>
      <w:b/>
      <w:bCs/>
      <w:color w:val="333366"/>
    </w:rPr>
  </w:style>
  <w:style w:type="character" w:customStyle="1" w:styleId="descriptionblock">
    <w:name w:val="description block"/>
    <w:basedOn w:val="DefaultParagraphFont"/>
    <w:rsid w:val="00545919"/>
  </w:style>
  <w:style w:type="character" w:customStyle="1" w:styleId="detailsboxblock">
    <w:name w:val="detailsbox block"/>
    <w:basedOn w:val="DefaultParagraphFont"/>
    <w:rsid w:val="00545919"/>
  </w:style>
  <w:style w:type="character" w:customStyle="1" w:styleId="Char3">
    <w:name w:val="Char3"/>
    <w:rsid w:val="00545919"/>
    <w:rPr>
      <w:rFonts w:ascii="Arial" w:hAnsi="Arial" w:cs="Arial" w:hint="default"/>
      <w:bCs/>
      <w:u w:val="thick"/>
      <w:lang w:val="en-US" w:eastAsia="en-US" w:bidi="ar-SA"/>
    </w:rPr>
  </w:style>
  <w:style w:type="character" w:customStyle="1" w:styleId="texto11">
    <w:name w:val="texto11"/>
    <w:rsid w:val="00545919"/>
    <w:rPr>
      <w:rFonts w:ascii="Arial" w:hAnsi="Arial" w:cs="Arial" w:hint="default"/>
      <w:b w:val="0"/>
      <w:bCs w:val="0"/>
      <w:i w:val="0"/>
      <w:iCs w:val="0"/>
      <w:caps w:val="0"/>
      <w:color w:val="000000"/>
      <w:sz w:val="26"/>
      <w:szCs w:val="26"/>
    </w:rPr>
  </w:style>
  <w:style w:type="character" w:customStyle="1" w:styleId="CardTagChar">
    <w:name w:val="Card Tag Char"/>
    <w:rsid w:val="00545919"/>
    <w:rPr>
      <w:rFonts w:ascii="Arial Narrow" w:hAnsi="Arial Narrow" w:hint="default"/>
      <w:b/>
      <w:bCs w:val="0"/>
      <w:sz w:val="24"/>
      <w:szCs w:val="24"/>
      <w:lang w:val="en-US" w:eastAsia="en-US" w:bidi="ar-SA"/>
    </w:rPr>
  </w:style>
  <w:style w:type="character" w:customStyle="1" w:styleId="DebateCiteCharCharChar">
    <w:name w:val="Debate Cite Char Char Char"/>
    <w:rsid w:val="00545919"/>
    <w:rPr>
      <w:b/>
      <w:bCs w:val="0"/>
      <w:sz w:val="32"/>
      <w:szCs w:val="32"/>
      <w:lang w:val="en-US" w:eastAsia="en-US" w:bidi="ar-SA"/>
    </w:rPr>
  </w:style>
  <w:style w:type="character" w:customStyle="1" w:styleId="TagChar3">
    <w:name w:val="Tag Char3"/>
    <w:rsid w:val="00545919"/>
    <w:rPr>
      <w:rFonts w:ascii="Palatino Linotype" w:hAnsi="Palatino Linotype" w:hint="default"/>
      <w:b/>
      <w:bCs w:val="0"/>
      <w:sz w:val="24"/>
      <w:szCs w:val="24"/>
      <w:lang w:val="en-US" w:eastAsia="en-US" w:bidi="ar-SA"/>
    </w:rPr>
  </w:style>
  <w:style w:type="character" w:customStyle="1" w:styleId="TagandCiteChar">
    <w:name w:val="Tag and Cite Char"/>
    <w:rsid w:val="00545919"/>
    <w:rPr>
      <w:color w:val="333333"/>
      <w:sz w:val="22"/>
      <w:szCs w:val="22"/>
      <w:lang w:val="en-US" w:eastAsia="en-US" w:bidi="ar-SA"/>
    </w:rPr>
  </w:style>
  <w:style w:type="character" w:customStyle="1" w:styleId="Style10ptBold">
    <w:name w:val="Style 10 pt Bold"/>
    <w:rsid w:val="00545919"/>
    <w:rPr>
      <w:b/>
      <w:bCs/>
      <w:sz w:val="20"/>
    </w:rPr>
  </w:style>
  <w:style w:type="character" w:customStyle="1" w:styleId="text9">
    <w:name w:val="text9"/>
    <w:basedOn w:val="DefaultParagraphFont"/>
    <w:rsid w:val="00545919"/>
  </w:style>
  <w:style w:type="character" w:customStyle="1" w:styleId="text21">
    <w:name w:val="text21"/>
    <w:basedOn w:val="DefaultParagraphFont"/>
    <w:rsid w:val="00545919"/>
  </w:style>
  <w:style w:type="character" w:customStyle="1" w:styleId="text19">
    <w:name w:val="text19"/>
    <w:basedOn w:val="DefaultParagraphFont"/>
    <w:rsid w:val="00545919"/>
  </w:style>
  <w:style w:type="character" w:customStyle="1" w:styleId="term2">
    <w:name w:val="term2"/>
    <w:rsid w:val="00545919"/>
    <w:rPr>
      <w:b/>
      <w:bCs/>
    </w:rPr>
  </w:style>
  <w:style w:type="character" w:customStyle="1" w:styleId="pmterms12">
    <w:name w:val="pmterms12"/>
    <w:rsid w:val="00545919"/>
    <w:rPr>
      <w:b/>
      <w:bCs/>
      <w:i w:val="0"/>
      <w:iCs w:val="0"/>
      <w:color w:val="000000"/>
    </w:rPr>
  </w:style>
  <w:style w:type="character" w:customStyle="1" w:styleId="ToReadChar">
    <w:name w:val="To Read Char"/>
    <w:rsid w:val="00545919"/>
    <w:rPr>
      <w:rFonts w:ascii="Verdana" w:hAnsi="Verdana" w:hint="default"/>
      <w:b/>
      <w:bCs w:val="0"/>
      <w:szCs w:val="24"/>
      <w:u w:val="single"/>
      <w:lang w:val="en-US" w:eastAsia="en-US" w:bidi="ar-SA"/>
    </w:rPr>
  </w:style>
  <w:style w:type="character" w:customStyle="1" w:styleId="ToReadCharChar">
    <w:name w:val="To Read Char Char"/>
    <w:rsid w:val="00545919"/>
    <w:rPr>
      <w:rFonts w:ascii="Verdana" w:hAnsi="Verdana" w:hint="default"/>
      <w:b/>
      <w:bCs w:val="0"/>
      <w:szCs w:val="24"/>
      <w:u w:val="single"/>
      <w:lang w:val="en-US" w:eastAsia="en-US" w:bidi="ar-SA"/>
    </w:rPr>
  </w:style>
  <w:style w:type="character" w:customStyle="1" w:styleId="bio">
    <w:name w:val="bio"/>
    <w:basedOn w:val="DefaultParagraphFont"/>
    <w:rsid w:val="00545919"/>
  </w:style>
  <w:style w:type="character" w:customStyle="1" w:styleId="storytextstyle">
    <w:name w:val="storytextstyle"/>
    <w:basedOn w:val="DefaultParagraphFont"/>
    <w:rsid w:val="00545919"/>
  </w:style>
  <w:style w:type="character" w:customStyle="1" w:styleId="cardunderlinedCharChar">
    <w:name w:val="card underlined Char Char"/>
    <w:rsid w:val="00545919"/>
    <w:rPr>
      <w:rFonts w:ascii="Arial" w:hAnsi="Arial" w:cs="Arial" w:hint="default"/>
      <w:sz w:val="22"/>
      <w:szCs w:val="24"/>
      <w:u w:val="single"/>
      <w:lang w:val="en-US" w:eastAsia="en-US" w:bidi="ar-SA"/>
    </w:rPr>
  </w:style>
  <w:style w:type="character" w:customStyle="1" w:styleId="Style2Char0">
    <w:name w:val="Style2 Char"/>
    <w:rsid w:val="00545919"/>
    <w:rPr>
      <w:rFonts w:ascii="Book Antiqua" w:hAnsi="Book Antiqua" w:hint="default"/>
      <w:u w:val="thick"/>
      <w:lang w:val="en-US" w:eastAsia="en-US" w:bidi="ar-SA"/>
    </w:rPr>
  </w:style>
  <w:style w:type="character" w:customStyle="1" w:styleId="Style2Char1">
    <w:name w:val="Style2 Char1"/>
    <w:rsid w:val="00545919"/>
    <w:rPr>
      <w:rFonts w:ascii="Book Antiqua" w:hAnsi="Book Antiqua" w:hint="default"/>
      <w:szCs w:val="24"/>
      <w:u w:val="thick"/>
      <w:lang w:val="en-US" w:eastAsia="en-US" w:bidi="ar-SA"/>
    </w:rPr>
  </w:style>
  <w:style w:type="character" w:customStyle="1" w:styleId="articlehead21">
    <w:name w:val="articlehead21"/>
    <w:rsid w:val="00545919"/>
    <w:rPr>
      <w:rFonts w:ascii="Arial" w:hAnsi="Arial" w:cs="Arial" w:hint="default"/>
      <w:b/>
      <w:bCs/>
      <w:color w:val="660000"/>
      <w:sz w:val="20"/>
      <w:szCs w:val="20"/>
    </w:rPr>
  </w:style>
  <w:style w:type="character" w:customStyle="1" w:styleId="TagCiteChar1">
    <w:name w:val="Tag/Cite Char1"/>
    <w:rsid w:val="00545919"/>
    <w:rPr>
      <w:b/>
      <w:bCs w:val="0"/>
      <w:lang w:val="en-US" w:eastAsia="en-US" w:bidi="ar-SA"/>
    </w:rPr>
  </w:style>
  <w:style w:type="character" w:customStyle="1" w:styleId="goohl2">
    <w:name w:val="goohl2"/>
    <w:basedOn w:val="DefaultParagraphFont"/>
    <w:rsid w:val="00545919"/>
  </w:style>
  <w:style w:type="character" w:customStyle="1" w:styleId="CardCharChar0">
    <w:name w:val="Card Char Char"/>
    <w:rsid w:val="00545919"/>
    <w:rPr>
      <w:lang w:val="en-US" w:eastAsia="en-US" w:bidi="ar-SA"/>
    </w:rPr>
  </w:style>
  <w:style w:type="character" w:customStyle="1" w:styleId="BriefTitle1Char">
    <w:name w:val="Brief Title 1 Char"/>
    <w:rsid w:val="00545919"/>
    <w:rPr>
      <w:b/>
      <w:bCs w:val="0"/>
      <w:u w:val="single"/>
      <w:lang w:val="en-US" w:eastAsia="en-US" w:bidi="ar-SA"/>
    </w:rPr>
  </w:style>
  <w:style w:type="character" w:customStyle="1" w:styleId="TagCiteCharChar">
    <w:name w:val="Tag/Cite Char Char"/>
    <w:rsid w:val="00545919"/>
    <w:rPr>
      <w:b/>
      <w:bCs w:val="0"/>
      <w:lang w:val="en-US" w:eastAsia="en-US" w:bidi="ar-SA"/>
    </w:rPr>
  </w:style>
  <w:style w:type="character" w:customStyle="1" w:styleId="btx">
    <w:name w:val="btx"/>
    <w:basedOn w:val="DefaultParagraphFont"/>
    <w:rsid w:val="00545919"/>
  </w:style>
  <w:style w:type="character" w:customStyle="1" w:styleId="CardChar10">
    <w:name w:val="Card Char1"/>
    <w:rsid w:val="00545919"/>
    <w:rPr>
      <w:lang w:val="en-US" w:eastAsia="en-US" w:bidi="ar-SA"/>
    </w:rPr>
  </w:style>
  <w:style w:type="character" w:customStyle="1" w:styleId="prodgeneral1">
    <w:name w:val="prodgeneral1"/>
    <w:rsid w:val="00545919"/>
    <w:rPr>
      <w:rFonts w:ascii="Verdana" w:hAnsi="Verdana" w:hint="default"/>
      <w:b w:val="0"/>
      <w:bCs w:val="0"/>
      <w:caps w:val="0"/>
      <w:color w:val="000000"/>
      <w:spacing w:val="0"/>
      <w:sz w:val="16"/>
      <w:szCs w:val="16"/>
    </w:rPr>
  </w:style>
  <w:style w:type="character" w:customStyle="1" w:styleId="summary1">
    <w:name w:val="summary1"/>
    <w:rsid w:val="00545919"/>
    <w:rPr>
      <w:rFonts w:ascii="Arial" w:hAnsi="Arial" w:cs="Arial" w:hint="default"/>
      <w:sz w:val="18"/>
      <w:szCs w:val="18"/>
    </w:rPr>
  </w:style>
  <w:style w:type="character" w:customStyle="1" w:styleId="text3">
    <w:name w:val="text3"/>
    <w:basedOn w:val="DefaultParagraphFont"/>
    <w:rsid w:val="00545919"/>
  </w:style>
  <w:style w:type="character" w:customStyle="1" w:styleId="cardtextsmallChar">
    <w:name w:val="card text small Char"/>
    <w:rsid w:val="00545919"/>
    <w:rPr>
      <w:rFonts w:ascii="Arial Narrow" w:hAnsi="Arial Narrow" w:hint="default"/>
      <w:sz w:val="16"/>
      <w:szCs w:val="24"/>
      <w:lang w:val="en-US" w:eastAsia="en-US" w:bidi="ar-SA"/>
    </w:rPr>
  </w:style>
  <w:style w:type="character" w:customStyle="1" w:styleId="countrytitle1">
    <w:name w:val="countrytitle1"/>
    <w:rsid w:val="00545919"/>
    <w:rPr>
      <w:rFonts w:ascii="Verdana" w:hAnsi="Verdana" w:hint="default"/>
      <w:b/>
      <w:bCs/>
      <w:color w:val="293643"/>
      <w:sz w:val="24"/>
      <w:szCs w:val="24"/>
    </w:rPr>
  </w:style>
  <w:style w:type="character" w:customStyle="1" w:styleId="storyheader1">
    <w:name w:val="storyheader1"/>
    <w:rsid w:val="00545919"/>
    <w:rPr>
      <w:rFonts w:ascii="Verdana" w:hAnsi="Verdana" w:hint="default"/>
      <w:b/>
      <w:bCs/>
      <w:color w:val="000000"/>
      <w:sz w:val="21"/>
      <w:szCs w:val="21"/>
    </w:rPr>
  </w:style>
  <w:style w:type="character" w:customStyle="1" w:styleId="cardunderlinedChar0">
    <w:name w:val="card underlined Char"/>
    <w:rsid w:val="00545919"/>
    <w:rPr>
      <w:rFonts w:ascii="Arial" w:hAnsi="Arial" w:cs="Arial" w:hint="default"/>
      <w:sz w:val="22"/>
      <w:szCs w:val="24"/>
      <w:u w:val="single"/>
      <w:lang w:val="en-US" w:eastAsia="en-US" w:bidi="ar-SA"/>
    </w:rPr>
  </w:style>
  <w:style w:type="character" w:customStyle="1" w:styleId="article1">
    <w:name w:val="article1"/>
    <w:rsid w:val="00545919"/>
    <w:rPr>
      <w:rFonts w:ascii="Verdana" w:hAnsi="Verdana" w:hint="default"/>
      <w:color w:val="333333"/>
      <w:sz w:val="16"/>
      <w:szCs w:val="16"/>
    </w:rPr>
  </w:style>
  <w:style w:type="character" w:customStyle="1" w:styleId="story-posted-date1">
    <w:name w:val="story-posted-date1"/>
    <w:rsid w:val="0054591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4591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45919"/>
  </w:style>
  <w:style w:type="character" w:customStyle="1" w:styleId="textmedium">
    <w:name w:val="textmedium"/>
    <w:basedOn w:val="DefaultParagraphFont"/>
    <w:rsid w:val="00545919"/>
  </w:style>
  <w:style w:type="character" w:customStyle="1" w:styleId="citation1">
    <w:name w:val="citation1"/>
    <w:rsid w:val="00545919"/>
    <w:rPr>
      <w:rFonts w:ascii="Verdana" w:hAnsi="Verdana" w:hint="default"/>
      <w:sz w:val="17"/>
      <w:szCs w:val="17"/>
    </w:rPr>
  </w:style>
  <w:style w:type="character" w:customStyle="1" w:styleId="hithighlite">
    <w:name w:val="hithighlite"/>
    <w:basedOn w:val="DefaultParagraphFont"/>
    <w:rsid w:val="00545919"/>
  </w:style>
  <w:style w:type="character" w:customStyle="1" w:styleId="articlecontent">
    <w:name w:val="articlecontent"/>
    <w:basedOn w:val="DefaultParagraphFont"/>
    <w:rsid w:val="00545919"/>
  </w:style>
  <w:style w:type="character" w:customStyle="1" w:styleId="fource1">
    <w:name w:val="fource1"/>
    <w:rsid w:val="00545919"/>
    <w:rPr>
      <w:sz w:val="34"/>
      <w:szCs w:val="34"/>
    </w:rPr>
  </w:style>
  <w:style w:type="character" w:customStyle="1" w:styleId="LanguageStrikeChar">
    <w:name w:val="Language Strike Char"/>
    <w:rsid w:val="00545919"/>
    <w:rPr>
      <w:rFonts w:ascii="Arial Narrow" w:hAnsi="Arial Narrow" w:hint="default"/>
      <w:strike/>
      <w:szCs w:val="24"/>
      <w:lang w:val="en-US" w:eastAsia="en-US" w:bidi="ar-SA"/>
    </w:rPr>
  </w:style>
  <w:style w:type="character" w:customStyle="1" w:styleId="normal11">
    <w:name w:val="normal1"/>
    <w:basedOn w:val="DefaultParagraphFont"/>
    <w:rsid w:val="00545919"/>
  </w:style>
  <w:style w:type="character" w:customStyle="1" w:styleId="ds">
    <w:name w:val="ds"/>
    <w:basedOn w:val="DefaultParagraphFont"/>
    <w:rsid w:val="00545919"/>
  </w:style>
  <w:style w:type="character" w:customStyle="1" w:styleId="UnderliningChar1">
    <w:name w:val="Underlining Char1"/>
    <w:rsid w:val="00545919"/>
    <w:rPr>
      <w:rFonts w:ascii="Arial Narrow" w:hAnsi="Arial Narrow" w:hint="default"/>
      <w:szCs w:val="24"/>
      <w:u w:val="single"/>
      <w:lang w:val="en-US" w:eastAsia="en-US" w:bidi="ar-SA"/>
    </w:rPr>
  </w:style>
  <w:style w:type="character" w:customStyle="1" w:styleId="UnderliningChar2">
    <w:name w:val="Underlining Char2"/>
    <w:rsid w:val="00545919"/>
    <w:rPr>
      <w:rFonts w:ascii="Arial Narrow" w:hAnsi="Arial Narrow" w:hint="default"/>
      <w:szCs w:val="24"/>
      <w:u w:val="single"/>
      <w:lang w:val="en-US" w:eastAsia="en-US" w:bidi="ar-SA"/>
    </w:rPr>
  </w:style>
  <w:style w:type="character" w:customStyle="1" w:styleId="MicroTextChar1">
    <w:name w:val="MicroText Char1"/>
    <w:rsid w:val="00545919"/>
    <w:rPr>
      <w:rFonts w:ascii="Arial Narrow" w:hAnsi="Arial Narrow" w:hint="default"/>
      <w:sz w:val="12"/>
      <w:szCs w:val="24"/>
      <w:lang w:val="en-US" w:eastAsia="en-US" w:bidi="ar-SA"/>
    </w:rPr>
  </w:style>
  <w:style w:type="character" w:customStyle="1" w:styleId="DefaultPara">
    <w:name w:val="Default Para"/>
    <w:rsid w:val="00545919"/>
    <w:rPr>
      <w:sz w:val="20"/>
    </w:rPr>
  </w:style>
  <w:style w:type="character" w:customStyle="1" w:styleId="SYSHYPERTEXT">
    <w:name w:val="SYS_HYPERTEXT"/>
    <w:rsid w:val="00545919"/>
    <w:rPr>
      <w:color w:val="0000FF"/>
      <w:u w:val="single"/>
    </w:rPr>
  </w:style>
  <w:style w:type="character" w:customStyle="1" w:styleId="Hyperlink1">
    <w:name w:val="Hyperlink1"/>
    <w:rsid w:val="0054591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4591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45919"/>
    <w:rPr>
      <w:rFonts w:ascii="Arial Narrow" w:hAnsi="Arial Narrow" w:hint="default"/>
      <w:noProof w:val="0"/>
      <w:szCs w:val="24"/>
      <w:u w:val="single"/>
      <w:lang w:val="en-US" w:eastAsia="en-US" w:bidi="ar-SA"/>
    </w:rPr>
  </w:style>
  <w:style w:type="character" w:customStyle="1" w:styleId="BlockHeading1Char">
    <w:name w:val="Block Heading 1 Char"/>
    <w:rsid w:val="0054591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45919"/>
    <w:rPr>
      <w:b/>
      <w:bCs w:val="0"/>
      <w:sz w:val="24"/>
      <w:szCs w:val="24"/>
      <w:u w:val="single"/>
      <w:lang w:val="en-US" w:eastAsia="en-US" w:bidi="ar-SA"/>
    </w:rPr>
  </w:style>
  <w:style w:type="character" w:customStyle="1" w:styleId="StyleTagTimesNewRomanChar">
    <w:name w:val="Style Tag + Times New Roman Char"/>
    <w:rsid w:val="0054591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45919"/>
    <w:rPr>
      <w:rFonts w:ascii="Arial Narrow" w:hAnsi="Arial Narrow" w:cs="Arial" w:hint="default"/>
      <w:b/>
      <w:bCs/>
      <w:iCs/>
      <w:sz w:val="24"/>
      <w:szCs w:val="28"/>
      <w:lang w:val="en-US" w:eastAsia="en-US" w:bidi="ar-SA"/>
    </w:rPr>
  </w:style>
  <w:style w:type="character" w:customStyle="1" w:styleId="UnderliningCharChar">
    <w:name w:val="Underlining Char Char"/>
    <w:rsid w:val="00545919"/>
    <w:rPr>
      <w:rFonts w:ascii="Arial Narrow" w:hAnsi="Arial Narrow" w:hint="default"/>
      <w:szCs w:val="24"/>
      <w:u w:val="single"/>
      <w:lang w:val="en-US" w:eastAsia="en-US" w:bidi="ar-SA"/>
    </w:rPr>
  </w:style>
  <w:style w:type="character" w:customStyle="1" w:styleId="StyleArialNarrow12ptBold">
    <w:name w:val="Style Arial Narrow 12 pt Bold"/>
    <w:rsid w:val="00545919"/>
    <w:rPr>
      <w:rFonts w:ascii="Arial Narrow" w:hAnsi="Arial Narrow" w:hint="default"/>
      <w:b/>
      <w:bCs/>
      <w:sz w:val="24"/>
    </w:rPr>
  </w:style>
  <w:style w:type="character" w:customStyle="1" w:styleId="Style1CharChar">
    <w:name w:val="Style1 Char Char"/>
    <w:rsid w:val="0054591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54591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545919"/>
    <w:rPr>
      <w:noProof w:val="0"/>
      <w:u w:val="single"/>
      <w:lang w:val="en-US" w:eastAsia="en-US" w:bidi="ar-SA"/>
    </w:rPr>
  </w:style>
  <w:style w:type="character" w:customStyle="1" w:styleId="UnderlinedCharChar1">
    <w:name w:val="Underlined Char Char1"/>
    <w:rsid w:val="00545919"/>
    <w:rPr>
      <w:rFonts w:ascii="Bell MT" w:eastAsia="Times New Roman" w:hAnsi="Bell MT" w:hint="default"/>
      <w:bCs/>
      <w:iCs/>
      <w:sz w:val="22"/>
      <w:u w:val="single"/>
    </w:rPr>
  </w:style>
  <w:style w:type="character" w:customStyle="1" w:styleId="Heading2CharChar2">
    <w:name w:val="Heading 2 Char Char2"/>
    <w:rsid w:val="00545919"/>
    <w:rPr>
      <w:rFonts w:ascii="Arial" w:hAnsi="Arial" w:cs="Arial" w:hint="default"/>
      <w:b/>
      <w:bCs/>
      <w:iCs/>
      <w:sz w:val="22"/>
      <w:szCs w:val="28"/>
      <w:lang w:val="en-US" w:eastAsia="en-US" w:bidi="ar-SA"/>
    </w:rPr>
  </w:style>
  <w:style w:type="character" w:customStyle="1" w:styleId="doctitle">
    <w:name w:val="doctitle"/>
    <w:rsid w:val="00545919"/>
  </w:style>
  <w:style w:type="character" w:customStyle="1" w:styleId="cardtext-underlined0">
    <w:name w:val="card text- underlined"/>
    <w:rsid w:val="00545919"/>
    <w:rPr>
      <w:rFonts w:ascii="Garamond" w:hAnsi="Garamond" w:hint="default"/>
      <w:u w:val="single"/>
    </w:rPr>
  </w:style>
  <w:style w:type="character" w:customStyle="1" w:styleId="BodyText1">
    <w:name w:val="Body Text1"/>
    <w:basedOn w:val="DefaultParagraphFont"/>
    <w:rsid w:val="0054591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45919"/>
  </w:style>
  <w:style w:type="character" w:customStyle="1" w:styleId="BriefTitleChar">
    <w:name w:val="Brief Title Char"/>
    <w:basedOn w:val="DefaultParagraphFont"/>
    <w:rsid w:val="00545919"/>
    <w:rPr>
      <w:b/>
      <w:bCs w:val="0"/>
      <w:sz w:val="24"/>
      <w:szCs w:val="24"/>
      <w:u w:val="single"/>
      <w:lang w:val="en-US" w:eastAsia="en-US" w:bidi="ar-SA"/>
    </w:rPr>
  </w:style>
  <w:style w:type="character" w:customStyle="1" w:styleId="BriefTitle2Char">
    <w:name w:val="Brief Title 2 Char"/>
    <w:basedOn w:val="BriefTitleChar"/>
    <w:rsid w:val="0054591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4591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545919"/>
    <w:rPr>
      <w:rFonts w:ascii="Georgia" w:hAnsi="Georgia" w:hint="default"/>
      <w:b/>
      <w:bCs w:val="0"/>
      <w:sz w:val="24"/>
    </w:rPr>
  </w:style>
  <w:style w:type="character" w:customStyle="1" w:styleId="Emphasis20">
    <w:name w:val="Emphasis 2"/>
    <w:uiPriority w:val="1"/>
    <w:qFormat/>
    <w:rsid w:val="0054591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45919"/>
    <w:rPr>
      <w:rFonts w:ascii="AGaramond" w:hAnsi="AGaramond" w:cs="AGaramond" w:hint="default"/>
      <w:color w:val="211D1E"/>
      <w:sz w:val="14"/>
      <w:szCs w:val="14"/>
    </w:rPr>
  </w:style>
  <w:style w:type="character" w:customStyle="1" w:styleId="CharacterStyle2">
    <w:name w:val="Character Style 2"/>
    <w:uiPriority w:val="99"/>
    <w:rsid w:val="00545919"/>
    <w:rPr>
      <w:sz w:val="20"/>
      <w:szCs w:val="20"/>
    </w:rPr>
  </w:style>
  <w:style w:type="character" w:customStyle="1" w:styleId="cross-head">
    <w:name w:val="cross-head"/>
    <w:rsid w:val="00545919"/>
  </w:style>
  <w:style w:type="character" w:customStyle="1" w:styleId="dateline">
    <w:name w:val="dateline"/>
    <w:rsid w:val="00545919"/>
  </w:style>
  <w:style w:type="character" w:customStyle="1" w:styleId="Subtitle1">
    <w:name w:val="Subtitle1"/>
    <w:rsid w:val="00545919"/>
  </w:style>
  <w:style w:type="character" w:customStyle="1" w:styleId="metaorigin">
    <w:name w:val="meta_origin"/>
    <w:rsid w:val="00545919"/>
  </w:style>
  <w:style w:type="character" w:customStyle="1" w:styleId="mandelbrotrefrag">
    <w:name w:val="mandelbrot_refrag"/>
    <w:rsid w:val="00545919"/>
  </w:style>
  <w:style w:type="character" w:customStyle="1" w:styleId="eminfo">
    <w:name w:val="eminfo"/>
    <w:rsid w:val="00545919"/>
  </w:style>
  <w:style w:type="character" w:customStyle="1" w:styleId="emhighlight">
    <w:name w:val="emhighlight"/>
    <w:rsid w:val="00545919"/>
  </w:style>
  <w:style w:type="character" w:customStyle="1" w:styleId="name">
    <w:name w:val="name"/>
    <w:rsid w:val="00545919"/>
  </w:style>
  <w:style w:type="character" w:customStyle="1" w:styleId="tkrname">
    <w:name w:val="tkrname"/>
    <w:rsid w:val="00545919"/>
  </w:style>
  <w:style w:type="character" w:customStyle="1" w:styleId="tkrchange">
    <w:name w:val="tkrchange"/>
    <w:rsid w:val="00545919"/>
  </w:style>
  <w:style w:type="character" w:customStyle="1" w:styleId="source-org">
    <w:name w:val="source-org"/>
    <w:rsid w:val="00545919"/>
  </w:style>
  <w:style w:type="character" w:customStyle="1" w:styleId="updated">
    <w:name w:val="updated"/>
    <w:rsid w:val="00545919"/>
  </w:style>
  <w:style w:type="character" w:customStyle="1" w:styleId="last">
    <w:name w:val="last"/>
    <w:rsid w:val="00545919"/>
  </w:style>
  <w:style w:type="character" w:customStyle="1" w:styleId="Style11ptBoldUnderline1">
    <w:name w:val="Style 11 pt Bold Underline1"/>
    <w:rsid w:val="00545919"/>
    <w:rPr>
      <w:b/>
      <w:bCs/>
      <w:sz w:val="20"/>
      <w:u w:val="single"/>
    </w:rPr>
  </w:style>
  <w:style w:type="character" w:customStyle="1" w:styleId="StyleStyleunderlineBold11pt">
    <w:name w:val="Style Style underline + Bold + 11 pt"/>
    <w:rsid w:val="00545919"/>
    <w:rPr>
      <w:bCs/>
      <w:sz w:val="20"/>
      <w:u w:val="single"/>
    </w:rPr>
  </w:style>
  <w:style w:type="character" w:customStyle="1" w:styleId="StyleunderlineAsianTimesNewRomanBold">
    <w:name w:val="Style underline + (Asian) Times New Roman Bold"/>
    <w:rsid w:val="0054591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45919"/>
    <w:rPr>
      <w:b/>
      <w:bCs/>
      <w:sz w:val="20"/>
      <w:u w:val="single"/>
      <w:bdr w:val="single" w:sz="4" w:space="0" w:color="auto" w:frame="1"/>
    </w:rPr>
  </w:style>
  <w:style w:type="character" w:customStyle="1" w:styleId="A5">
    <w:name w:val="A5"/>
    <w:uiPriority w:val="99"/>
    <w:rsid w:val="00545919"/>
    <w:rPr>
      <w:rFonts w:ascii="Times New Roman" w:hAnsi="Times New Roman" w:cs="Times New Roman" w:hint="default"/>
      <w:color w:val="000000"/>
      <w:sz w:val="13"/>
      <w:szCs w:val="13"/>
    </w:rPr>
  </w:style>
  <w:style w:type="character" w:customStyle="1" w:styleId="quotepeekbase">
    <w:name w:val="quotepeekbase"/>
    <w:rsid w:val="00545919"/>
  </w:style>
  <w:style w:type="character" w:customStyle="1" w:styleId="cardChar11">
    <w:name w:val="card Char1"/>
    <w:rsid w:val="00545919"/>
    <w:rPr>
      <w:rFonts w:ascii="Calibri" w:eastAsia="Calibri" w:hAnsi="Calibri" w:cs="Calibri" w:hint="default"/>
      <w:sz w:val="24"/>
      <w:szCs w:val="22"/>
      <w:lang w:val="x-none" w:eastAsia="x-none"/>
    </w:rPr>
  </w:style>
  <w:style w:type="character" w:customStyle="1" w:styleId="NormalCard">
    <w:name w:val="Normal Card"/>
    <w:uiPriority w:val="1"/>
    <w:qFormat/>
    <w:rsid w:val="00545919"/>
    <w:rPr>
      <w:rFonts w:ascii="Times New Roman" w:hAnsi="Times New Roman" w:cs="Times New Roman" w:hint="default"/>
      <w:sz w:val="24"/>
    </w:rPr>
  </w:style>
  <w:style w:type="character" w:customStyle="1" w:styleId="HighlightedUnderline0">
    <w:name w:val="Highlighted Underline"/>
    <w:uiPriority w:val="1"/>
    <w:qFormat/>
    <w:rsid w:val="0054591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45919"/>
    <w:rPr>
      <w:rFonts w:ascii="Times New Roman" w:hAnsi="Times New Roman" w:cs="Times New Roman" w:hint="default"/>
      <w:sz w:val="16"/>
      <w:szCs w:val="16"/>
    </w:rPr>
  </w:style>
  <w:style w:type="character" w:customStyle="1" w:styleId="timebox">
    <w:name w:val="timebox"/>
    <w:rsid w:val="00545919"/>
  </w:style>
  <w:style w:type="character" w:customStyle="1" w:styleId="Heading2Subtext">
    <w:name w:val="Heading 2 Subtext"/>
    <w:rsid w:val="00545919"/>
    <w:rPr>
      <w:rFonts w:ascii="Times New Roman" w:hAnsi="Times New Roman" w:cs="Times New Roman" w:hint="default"/>
      <w:sz w:val="16"/>
    </w:rPr>
  </w:style>
  <w:style w:type="character" w:customStyle="1" w:styleId="-SmallText-">
    <w:name w:val="-Small Text-"/>
    <w:rsid w:val="00545919"/>
    <w:rPr>
      <w:rFonts w:ascii="Garamond" w:hAnsi="Garamond" w:hint="default"/>
      <w:sz w:val="16"/>
    </w:rPr>
  </w:style>
  <w:style w:type="character" w:customStyle="1" w:styleId="label">
    <w:name w:val="label"/>
    <w:rsid w:val="00545919"/>
  </w:style>
  <w:style w:type="character" w:customStyle="1" w:styleId="BoldUnderlineCharChar">
    <w:name w:val="BoldUnderline Char Char"/>
    <w:rsid w:val="0054591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45919"/>
  </w:style>
  <w:style w:type="character" w:customStyle="1" w:styleId="FontStyle477">
    <w:name w:val="Font Style477"/>
    <w:basedOn w:val="DefaultParagraphFont"/>
    <w:uiPriority w:val="99"/>
    <w:rsid w:val="00545919"/>
    <w:rPr>
      <w:rFonts w:ascii="Times New Roman" w:hAnsi="Times New Roman" w:cs="Times New Roman" w:hint="default"/>
      <w:sz w:val="18"/>
      <w:szCs w:val="18"/>
    </w:rPr>
  </w:style>
  <w:style w:type="character" w:customStyle="1" w:styleId="FontStyle505">
    <w:name w:val="Font Style505"/>
    <w:basedOn w:val="DefaultParagraphFont"/>
    <w:uiPriority w:val="99"/>
    <w:rsid w:val="00545919"/>
    <w:rPr>
      <w:rFonts w:ascii="Times New Roman" w:hAnsi="Times New Roman" w:cs="Times New Roman" w:hint="default"/>
      <w:sz w:val="18"/>
      <w:szCs w:val="18"/>
    </w:rPr>
  </w:style>
  <w:style w:type="character" w:customStyle="1" w:styleId="FontStyle514">
    <w:name w:val="Font Style514"/>
    <w:basedOn w:val="DefaultParagraphFont"/>
    <w:uiPriority w:val="99"/>
    <w:rsid w:val="00545919"/>
    <w:rPr>
      <w:rFonts w:ascii="Times New Roman" w:hAnsi="Times New Roman" w:cs="Times New Roman" w:hint="default"/>
      <w:sz w:val="14"/>
      <w:szCs w:val="14"/>
    </w:rPr>
  </w:style>
  <w:style w:type="character" w:customStyle="1" w:styleId="FontStyle500">
    <w:name w:val="Font Style500"/>
    <w:basedOn w:val="DefaultParagraphFont"/>
    <w:uiPriority w:val="99"/>
    <w:rsid w:val="00545919"/>
    <w:rPr>
      <w:rFonts w:ascii="Times New Roman" w:hAnsi="Times New Roman" w:cs="Times New Roman" w:hint="default"/>
      <w:b/>
      <w:bCs/>
      <w:sz w:val="16"/>
      <w:szCs w:val="16"/>
    </w:rPr>
  </w:style>
  <w:style w:type="character" w:customStyle="1" w:styleId="CardCite1">
    <w:name w:val="CardCite1"/>
    <w:qFormat/>
    <w:rsid w:val="0054591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4591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45919"/>
    <w:rPr>
      <w:rFonts w:ascii="Times New Roman" w:hAnsi="Times New Roman" w:cs="Times New Roman" w:hint="default"/>
      <w:b/>
      <w:bCs/>
      <w:sz w:val="22"/>
      <w:szCs w:val="22"/>
    </w:rPr>
  </w:style>
  <w:style w:type="character" w:customStyle="1" w:styleId="CharacterStyle3">
    <w:name w:val="Character Style 3"/>
    <w:uiPriority w:val="99"/>
    <w:rsid w:val="00545919"/>
    <w:rPr>
      <w:rFonts w:ascii="Bookman Old Style" w:hAnsi="Bookman Old Style" w:cs="Bookman Old Style" w:hint="default"/>
      <w:spacing w:val="-5"/>
      <w:sz w:val="18"/>
      <w:szCs w:val="18"/>
    </w:rPr>
  </w:style>
  <w:style w:type="character" w:customStyle="1" w:styleId="Style8pt1">
    <w:name w:val="Style 8 pt1"/>
    <w:rsid w:val="00545919"/>
    <w:rPr>
      <w:rFonts w:ascii="Georgia" w:hAnsi="Georgia" w:hint="default"/>
      <w:sz w:val="16"/>
    </w:rPr>
  </w:style>
  <w:style w:type="character" w:customStyle="1" w:styleId="UnderlineStyleChar7">
    <w:name w:val="Underline Style Char7"/>
    <w:rsid w:val="00545919"/>
    <w:rPr>
      <w:rFonts w:ascii="Garamond" w:hAnsi="Garamond" w:hint="default"/>
      <w:sz w:val="22"/>
      <w:szCs w:val="24"/>
      <w:u w:val="single"/>
      <w:lang w:val="en-US" w:eastAsia="en-US" w:bidi="ar-SA"/>
    </w:rPr>
  </w:style>
  <w:style w:type="character" w:customStyle="1" w:styleId="StyleArial6ptBold">
    <w:name w:val="Style Arial 6 pt Bold"/>
    <w:rsid w:val="00545919"/>
    <w:rPr>
      <w:rFonts w:ascii="Arial" w:hAnsi="Arial" w:cs="Arial" w:hint="default"/>
      <w:bCs/>
      <w:sz w:val="12"/>
    </w:rPr>
  </w:style>
  <w:style w:type="character" w:customStyle="1" w:styleId="Heading2Char5">
    <w:name w:val="Heading 2 Char5"/>
    <w:rsid w:val="00545919"/>
    <w:rPr>
      <w:rFonts w:ascii="Garamond" w:hAnsi="Garamond" w:cs="Arial" w:hint="default"/>
      <w:b/>
      <w:bCs/>
      <w:iCs/>
      <w:sz w:val="24"/>
      <w:szCs w:val="28"/>
      <w:lang w:val="en-US" w:eastAsia="en-US" w:bidi="ar-SA"/>
    </w:rPr>
  </w:style>
  <w:style w:type="character" w:customStyle="1" w:styleId="TagGreg">
    <w:name w:val="TagGreg"/>
    <w:uiPriority w:val="1"/>
    <w:qFormat/>
    <w:rsid w:val="00545919"/>
    <w:rPr>
      <w:b/>
      <w:bCs w:val="0"/>
      <w:sz w:val="24"/>
    </w:rPr>
  </w:style>
  <w:style w:type="character" w:customStyle="1" w:styleId="StyleDebateUnderline10pt">
    <w:name w:val="Style Debate Underline + 10 pt"/>
    <w:rsid w:val="00545919"/>
    <w:rPr>
      <w:rFonts w:ascii="Times New Roman" w:hAnsi="Times New Roman" w:cs="Times New Roman" w:hint="default"/>
      <w:sz w:val="20"/>
      <w:szCs w:val="20"/>
      <w:u w:val="single"/>
    </w:rPr>
  </w:style>
  <w:style w:type="character" w:customStyle="1" w:styleId="underlinedCharChar0">
    <w:name w:val="underlined Char Char"/>
    <w:locked/>
    <w:rsid w:val="00545919"/>
    <w:rPr>
      <w:u w:val="single"/>
    </w:rPr>
  </w:style>
  <w:style w:type="character" w:customStyle="1" w:styleId="SourceBold">
    <w:name w:val="Source Bold"/>
    <w:rsid w:val="00545919"/>
    <w:rPr>
      <w:rFonts w:ascii="Arial Narrow" w:hAnsi="Arial Narrow" w:hint="default"/>
      <w:b/>
      <w:bCs w:val="0"/>
      <w:strike w:val="0"/>
      <w:dstrike w:val="0"/>
      <w:sz w:val="24"/>
      <w:u w:val="none"/>
      <w:effect w:val="none"/>
    </w:rPr>
  </w:style>
  <w:style w:type="character" w:customStyle="1" w:styleId="2xBoldUnderline">
    <w:name w:val="2x_Bold_Underline"/>
    <w:rsid w:val="00545919"/>
    <w:rPr>
      <w:b/>
      <w:bCs/>
      <w:sz w:val="24"/>
      <w:u w:val="thick"/>
    </w:rPr>
  </w:style>
  <w:style w:type="character" w:customStyle="1" w:styleId="Dottedunderline">
    <w:name w:val="Dotted underline"/>
    <w:rsid w:val="00545919"/>
    <w:rPr>
      <w:u w:val="dotted"/>
    </w:rPr>
  </w:style>
  <w:style w:type="character" w:customStyle="1" w:styleId="readChar">
    <w:name w:val="read Char"/>
    <w:rsid w:val="00545919"/>
    <w:rPr>
      <w:szCs w:val="22"/>
      <w:u w:val="single"/>
      <w:lang w:val="en-US" w:eastAsia="en-US" w:bidi="ar-SA"/>
    </w:rPr>
  </w:style>
  <w:style w:type="character" w:customStyle="1" w:styleId="underlining0">
    <w:name w:val="underlining"/>
    <w:rsid w:val="00545919"/>
    <w:rPr>
      <w:u w:val="single"/>
    </w:rPr>
  </w:style>
  <w:style w:type="character" w:customStyle="1" w:styleId="btitle">
    <w:name w:val="btitle"/>
    <w:rsid w:val="00545919"/>
  </w:style>
  <w:style w:type="character" w:customStyle="1" w:styleId="green">
    <w:name w:val="green"/>
    <w:rsid w:val="00545919"/>
  </w:style>
  <w:style w:type="character" w:customStyle="1" w:styleId="BodyText20">
    <w:name w:val="Body Text2"/>
    <w:rsid w:val="0054591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54591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4591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4591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4591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4591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4591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45919"/>
    <w:rPr>
      <w:rFonts w:ascii="Sylfaen" w:hAnsi="Sylfaen" w:cs="Sylfaen" w:hint="default"/>
      <w:i/>
      <w:iCs/>
      <w:strike w:val="0"/>
      <w:dstrike w:val="0"/>
      <w:sz w:val="19"/>
      <w:szCs w:val="19"/>
      <w:u w:val="none"/>
      <w:effect w:val="none"/>
      <w:shd w:val="clear" w:color="auto" w:fill="FFFFFF"/>
    </w:rPr>
  </w:style>
  <w:style w:type="character" w:customStyle="1" w:styleId="1">
    <w:name w:val="1"/>
    <w:rsid w:val="00545919"/>
    <w:rPr>
      <w:rFonts w:ascii="Arial" w:hAnsi="Arial" w:cs="Arial" w:hint="default"/>
      <w:bCs/>
      <w:sz w:val="20"/>
      <w:u w:val="single"/>
      <w:lang w:val="en-US" w:eastAsia="en-US" w:bidi="ar-SA"/>
    </w:rPr>
  </w:style>
  <w:style w:type="character" w:customStyle="1" w:styleId="CharChar31">
    <w:name w:val="Char Char31"/>
    <w:rsid w:val="00545919"/>
    <w:rPr>
      <w:rFonts w:ascii="Arial" w:hAnsi="Arial" w:cs="Arial" w:hint="default"/>
      <w:b/>
      <w:bCs/>
      <w:iCs/>
      <w:lang w:val="en-US" w:eastAsia="en-US" w:bidi="ar-SA"/>
    </w:rPr>
  </w:style>
  <w:style w:type="character" w:customStyle="1" w:styleId="Subtitle2">
    <w:name w:val="Subtitle2"/>
    <w:rsid w:val="00545919"/>
  </w:style>
  <w:style w:type="character" w:customStyle="1" w:styleId="drop">
    <w:name w:val="drop"/>
    <w:rsid w:val="00545919"/>
  </w:style>
  <w:style w:type="character" w:customStyle="1" w:styleId="bioline">
    <w:name w:val="bioline"/>
    <w:rsid w:val="00545919"/>
  </w:style>
  <w:style w:type="character" w:customStyle="1" w:styleId="articletitle0">
    <w:name w:val="article_title"/>
    <w:rsid w:val="00545919"/>
  </w:style>
  <w:style w:type="character" w:customStyle="1" w:styleId="A4">
    <w:name w:val="A4"/>
    <w:uiPriority w:val="99"/>
    <w:rsid w:val="00545919"/>
    <w:rPr>
      <w:color w:val="000000"/>
    </w:rPr>
  </w:style>
  <w:style w:type="character" w:customStyle="1" w:styleId="s2">
    <w:name w:val="s2"/>
    <w:rsid w:val="00545919"/>
  </w:style>
  <w:style w:type="character" w:customStyle="1" w:styleId="s4">
    <w:name w:val="s4"/>
    <w:rsid w:val="00545919"/>
  </w:style>
  <w:style w:type="character" w:customStyle="1" w:styleId="s5">
    <w:name w:val="s5"/>
    <w:rsid w:val="00545919"/>
  </w:style>
  <w:style w:type="character" w:customStyle="1" w:styleId="cap">
    <w:name w:val="cap"/>
    <w:rsid w:val="00545919"/>
  </w:style>
  <w:style w:type="character" w:customStyle="1" w:styleId="rightsnotice">
    <w:name w:val="rightsnotice"/>
    <w:rsid w:val="00545919"/>
  </w:style>
  <w:style w:type="character" w:customStyle="1" w:styleId="Caption1">
    <w:name w:val="Caption1"/>
    <w:rsid w:val="00545919"/>
  </w:style>
  <w:style w:type="character" w:customStyle="1" w:styleId="credit">
    <w:name w:val="credit"/>
    <w:rsid w:val="00545919"/>
  </w:style>
  <w:style w:type="character" w:customStyle="1" w:styleId="scaps">
    <w:name w:val="scaps"/>
    <w:rsid w:val="00545919"/>
  </w:style>
  <w:style w:type="character" w:customStyle="1" w:styleId="current-article">
    <w:name w:val="current-article"/>
    <w:rsid w:val="00545919"/>
  </w:style>
  <w:style w:type="character" w:customStyle="1" w:styleId="related-current-indicator">
    <w:name w:val="related-current-indicator"/>
    <w:rsid w:val="00545919"/>
  </w:style>
  <w:style w:type="character" w:customStyle="1" w:styleId="bylclear">
    <w:name w:val="bylclear"/>
    <w:rsid w:val="00545919"/>
  </w:style>
  <w:style w:type="character" w:customStyle="1" w:styleId="timestamp">
    <w:name w:val="timestamp"/>
    <w:rsid w:val="00545919"/>
  </w:style>
  <w:style w:type="character" w:customStyle="1" w:styleId="comments">
    <w:name w:val="comments"/>
    <w:rsid w:val="00545919"/>
  </w:style>
  <w:style w:type="character" w:customStyle="1" w:styleId="essaytext">
    <w:name w:val="essaytext"/>
    <w:rsid w:val="00545919"/>
  </w:style>
  <w:style w:type="character" w:customStyle="1" w:styleId="username">
    <w:name w:val="username"/>
    <w:rsid w:val="00545919"/>
  </w:style>
  <w:style w:type="character" w:customStyle="1" w:styleId="toplinks">
    <w:name w:val="toplinks"/>
    <w:rsid w:val="00545919"/>
  </w:style>
  <w:style w:type="character" w:customStyle="1" w:styleId="A3">
    <w:name w:val="A3"/>
    <w:uiPriority w:val="99"/>
    <w:rsid w:val="00545919"/>
    <w:rPr>
      <w:rFonts w:ascii="Perpetua" w:hAnsi="Perpetua" w:cs="Perpetua" w:hint="default"/>
      <w:color w:val="000000"/>
      <w:sz w:val="15"/>
      <w:szCs w:val="15"/>
    </w:rPr>
  </w:style>
  <w:style w:type="character" w:customStyle="1" w:styleId="see">
    <w:name w:val="see"/>
    <w:rsid w:val="00545919"/>
  </w:style>
  <w:style w:type="character" w:customStyle="1" w:styleId="first-letter">
    <w:name w:val="first-letter"/>
    <w:rsid w:val="00545919"/>
  </w:style>
  <w:style w:type="character" w:customStyle="1" w:styleId="focusparagraph">
    <w:name w:val="focusparagraph"/>
    <w:rsid w:val="00545919"/>
  </w:style>
  <w:style w:type="character" w:customStyle="1" w:styleId="lightblue">
    <w:name w:val="lightblue"/>
    <w:rsid w:val="00545919"/>
  </w:style>
  <w:style w:type="character" w:customStyle="1" w:styleId="StyleUnderlineCharChar9pt">
    <w:name w:val="Style Underline Char Char + 9 pt"/>
    <w:rsid w:val="0054591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45919"/>
  </w:style>
  <w:style w:type="character" w:customStyle="1" w:styleId="Title10">
    <w:name w:val="Title1"/>
    <w:rsid w:val="00545919"/>
  </w:style>
  <w:style w:type="character" w:customStyle="1" w:styleId="BoldandUnderlineCharCharCharChar">
    <w:name w:val="Bold and Underline Char Char Char Char"/>
    <w:rsid w:val="00545919"/>
    <w:rPr>
      <w:b/>
      <w:bCs w:val="0"/>
      <w:noProof w:val="0"/>
      <w:u w:val="single"/>
      <w:lang w:val="en-US" w:eastAsia="en-US" w:bidi="ar-SA"/>
    </w:rPr>
  </w:style>
  <w:style w:type="character" w:customStyle="1" w:styleId="FontStyle29">
    <w:name w:val="Font Style29"/>
    <w:uiPriority w:val="99"/>
    <w:rsid w:val="00545919"/>
    <w:rPr>
      <w:rFonts w:ascii="Arial" w:hAnsi="Arial" w:cs="Arial" w:hint="default"/>
      <w:sz w:val="14"/>
      <w:szCs w:val="14"/>
    </w:rPr>
  </w:style>
  <w:style w:type="character" w:customStyle="1" w:styleId="CardsUnderlined">
    <w:name w:val="Cards Underlined"/>
    <w:rsid w:val="00545919"/>
    <w:rPr>
      <w:rFonts w:ascii="Helvetica" w:hAnsi="Helvetica" w:cs="Helvetica" w:hint="default"/>
      <w:sz w:val="22"/>
      <w:szCs w:val="24"/>
      <w:u w:val="thick"/>
    </w:rPr>
  </w:style>
  <w:style w:type="character" w:customStyle="1" w:styleId="titles">
    <w:name w:val="titles"/>
    <w:rsid w:val="00545919"/>
  </w:style>
  <w:style w:type="character" w:customStyle="1" w:styleId="articletext0">
    <w:name w:val="article_text"/>
    <w:rsid w:val="00545919"/>
  </w:style>
  <w:style w:type="character" w:customStyle="1" w:styleId="contentauthor">
    <w:name w:val="contentauthor"/>
    <w:rsid w:val="00545919"/>
  </w:style>
  <w:style w:type="character" w:customStyle="1" w:styleId="subarticleheader">
    <w:name w:val="subarticleheader"/>
    <w:rsid w:val="00545919"/>
  </w:style>
  <w:style w:type="character" w:customStyle="1" w:styleId="spelle">
    <w:name w:val="spelle"/>
    <w:rsid w:val="00545919"/>
  </w:style>
  <w:style w:type="character" w:customStyle="1" w:styleId="grame">
    <w:name w:val="grame"/>
    <w:rsid w:val="00545919"/>
  </w:style>
  <w:style w:type="character" w:customStyle="1" w:styleId="newstitle1">
    <w:name w:val="newstitle1"/>
    <w:rsid w:val="00545919"/>
  </w:style>
  <w:style w:type="character" w:customStyle="1" w:styleId="copy">
    <w:name w:val="copy"/>
    <w:rsid w:val="00545919"/>
  </w:style>
  <w:style w:type="character" w:customStyle="1" w:styleId="topheadline">
    <w:name w:val="topheadline"/>
    <w:rsid w:val="00545919"/>
  </w:style>
  <w:style w:type="character" w:customStyle="1" w:styleId="Stylereduce27pt">
    <w:name w:val="Style reduce2 + 7 pt"/>
    <w:rsid w:val="00545919"/>
    <w:rPr>
      <w:rFonts w:ascii="Times New Roman" w:hAnsi="Times New Roman" w:cs="Arial" w:hint="default"/>
      <w:color w:val="000000"/>
      <w:sz w:val="14"/>
      <w:szCs w:val="22"/>
    </w:rPr>
  </w:style>
  <w:style w:type="character" w:customStyle="1" w:styleId="srtitle">
    <w:name w:val="srtitle"/>
    <w:rsid w:val="00545919"/>
  </w:style>
  <w:style w:type="character" w:customStyle="1" w:styleId="st1">
    <w:name w:val="st1"/>
    <w:rsid w:val="00545919"/>
  </w:style>
  <w:style w:type="character" w:customStyle="1" w:styleId="StyleStyleGaramond">
    <w:name w:val="Style Style Garamond +"/>
    <w:rsid w:val="00545919"/>
    <w:rPr>
      <w:rFonts w:ascii="Garamond" w:hAnsi="Garamond" w:cs="Times New Roman" w:hint="default"/>
      <w:sz w:val="20"/>
    </w:rPr>
  </w:style>
  <w:style w:type="character" w:customStyle="1" w:styleId="quotechar0">
    <w:name w:val="quotechar"/>
    <w:rsid w:val="00545919"/>
  </w:style>
  <w:style w:type="character" w:customStyle="1" w:styleId="boldunderline0">
    <w:name w:val="boldunderline"/>
    <w:rsid w:val="00545919"/>
  </w:style>
  <w:style w:type="character" w:customStyle="1" w:styleId="A8">
    <w:name w:val="A8"/>
    <w:rsid w:val="00545919"/>
    <w:rPr>
      <w:rFonts w:ascii="Scala" w:hAnsi="Scala" w:cs="Scala" w:hint="default"/>
      <w:color w:val="000000"/>
      <w:sz w:val="15"/>
      <w:szCs w:val="15"/>
    </w:rPr>
  </w:style>
  <w:style w:type="character" w:customStyle="1" w:styleId="A0">
    <w:name w:val="A0"/>
    <w:uiPriority w:val="99"/>
    <w:rsid w:val="00545919"/>
    <w:rPr>
      <w:rFonts w:ascii="Scala" w:hAnsi="Scala" w:cs="Scala" w:hint="default"/>
      <w:color w:val="000000"/>
      <w:sz w:val="16"/>
      <w:szCs w:val="16"/>
    </w:rPr>
  </w:style>
  <w:style w:type="character" w:customStyle="1" w:styleId="Date11">
    <w:name w:val="Date11"/>
    <w:rsid w:val="00545919"/>
  </w:style>
  <w:style w:type="character" w:customStyle="1" w:styleId="Boxout">
    <w:name w:val="Box out"/>
    <w:uiPriority w:val="1"/>
    <w:qFormat/>
    <w:rsid w:val="00545919"/>
    <w:rPr>
      <w:rFonts w:ascii="Tahoma" w:hAnsi="Tahoma" w:cs="Tahoma" w:hint="default"/>
      <w:b/>
      <w:bCs w:val="0"/>
      <w:sz w:val="20"/>
      <w:u w:val="single"/>
      <w:bdr w:val="none" w:sz="0" w:space="0" w:color="auto" w:frame="1"/>
      <w:shd w:val="clear" w:color="auto" w:fill="A9E8F5"/>
    </w:rPr>
  </w:style>
  <w:style w:type="character" w:customStyle="1" w:styleId="metad">
    <w:name w:val="metad"/>
    <w:rsid w:val="00545919"/>
  </w:style>
  <w:style w:type="character" w:customStyle="1" w:styleId="sifr-alternate">
    <w:name w:val="sifr-alternate"/>
    <w:rsid w:val="00545919"/>
  </w:style>
  <w:style w:type="character" w:customStyle="1" w:styleId="justify1">
    <w:name w:val="justify1"/>
    <w:rsid w:val="00545919"/>
  </w:style>
  <w:style w:type="character" w:customStyle="1" w:styleId="artbody1">
    <w:name w:val="art_body1"/>
    <w:rsid w:val="00545919"/>
    <w:rPr>
      <w:rFonts w:ascii="Arial" w:hAnsi="Arial" w:cs="Arial" w:hint="default"/>
    </w:rPr>
  </w:style>
  <w:style w:type="character" w:customStyle="1" w:styleId="A1">
    <w:name w:val="A1"/>
    <w:uiPriority w:val="99"/>
    <w:rsid w:val="00545919"/>
    <w:rPr>
      <w:rFonts w:ascii="Book Antiqua" w:hAnsi="Book Antiqua" w:cs="Book Antiqua" w:hint="default"/>
      <w:color w:val="221E1F"/>
      <w:sz w:val="22"/>
      <w:szCs w:val="22"/>
    </w:rPr>
  </w:style>
  <w:style w:type="character" w:customStyle="1" w:styleId="reality">
    <w:name w:val="reality"/>
    <w:rsid w:val="00545919"/>
  </w:style>
  <w:style w:type="character" w:customStyle="1" w:styleId="text2">
    <w:name w:val="text2"/>
    <w:rsid w:val="00545919"/>
  </w:style>
  <w:style w:type="character" w:customStyle="1" w:styleId="StyleUnderlineChar2CharChar11pt">
    <w:name w:val="Style Underline Char2 Char Char + 11 pt"/>
    <w:rsid w:val="00545919"/>
    <w:rPr>
      <w:rFonts w:ascii="Times New Roman" w:hAnsi="Times New Roman" w:cs="Times New Roman" w:hint="default"/>
      <w:sz w:val="20"/>
      <w:u w:val="single"/>
    </w:rPr>
  </w:style>
  <w:style w:type="character" w:customStyle="1" w:styleId="StyleStyleBoldUnderline11pt">
    <w:name w:val="Style Style Bold Underline + 11 pt"/>
    <w:rsid w:val="00545919"/>
    <w:rPr>
      <w:b/>
      <w:bCs/>
      <w:sz w:val="20"/>
      <w:u w:val="single"/>
    </w:rPr>
  </w:style>
  <w:style w:type="character" w:customStyle="1" w:styleId="articlehead2">
    <w:name w:val="articlehead2"/>
    <w:rsid w:val="00545919"/>
  </w:style>
  <w:style w:type="character" w:customStyle="1" w:styleId="pronset">
    <w:name w:val="pronset"/>
    <w:rsid w:val="00545919"/>
  </w:style>
  <w:style w:type="character" w:customStyle="1" w:styleId="prondelim">
    <w:name w:val="prondelim"/>
    <w:rsid w:val="00545919"/>
  </w:style>
  <w:style w:type="character" w:customStyle="1" w:styleId="prontoggle">
    <w:name w:val="pron_toggle"/>
    <w:rsid w:val="00545919"/>
  </w:style>
  <w:style w:type="character" w:customStyle="1" w:styleId="boldface">
    <w:name w:val="boldface"/>
    <w:rsid w:val="00545919"/>
  </w:style>
  <w:style w:type="character" w:customStyle="1" w:styleId="secondary-bf">
    <w:name w:val="secondary-bf"/>
    <w:rsid w:val="00545919"/>
  </w:style>
  <w:style w:type="table" w:styleId="ColorfulGrid-Accent1">
    <w:name w:val="Colorful Grid Accent 1"/>
    <w:basedOn w:val="TableNormal"/>
    <w:link w:val="ColorfulGrid-Accent1Char"/>
    <w:uiPriority w:val="29"/>
    <w:unhideWhenUsed/>
    <w:rsid w:val="0054591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45919"/>
    <w:rPr>
      <w:rFonts w:ascii="Times New Roman" w:hAnsi="Times New Roman" w:cs="Times New Roman" w:hint="default"/>
      <w:iCs/>
      <w:color w:val="000000"/>
      <w:sz w:val="16"/>
    </w:rPr>
  </w:style>
  <w:style w:type="character" w:customStyle="1" w:styleId="Boxout0">
    <w:name w:val="Boxout"/>
    <w:uiPriority w:val="1"/>
    <w:qFormat/>
    <w:rsid w:val="0054591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45919"/>
  </w:style>
  <w:style w:type="character" w:customStyle="1" w:styleId="pg">
    <w:name w:val="pg"/>
    <w:rsid w:val="00545919"/>
  </w:style>
  <w:style w:type="character" w:customStyle="1" w:styleId="detailtitle">
    <w:name w:val="detailtitle"/>
    <w:rsid w:val="00545919"/>
  </w:style>
  <w:style w:type="character" w:customStyle="1" w:styleId="storydate">
    <w:name w:val="storydate"/>
    <w:rsid w:val="00545919"/>
  </w:style>
  <w:style w:type="character" w:customStyle="1" w:styleId="preloadwrap">
    <w:name w:val="preloadwrap"/>
    <w:rsid w:val="00545919"/>
  </w:style>
  <w:style w:type="character" w:customStyle="1" w:styleId="creditwrap">
    <w:name w:val="creditwrap"/>
    <w:rsid w:val="00545919"/>
  </w:style>
  <w:style w:type="character" w:customStyle="1" w:styleId="DefaultChar1">
    <w:name w:val="Default Char1"/>
    <w:rsid w:val="00545919"/>
    <w:rPr>
      <w:noProof w:val="0"/>
      <w:color w:val="000000"/>
      <w:lang w:val="en-US" w:eastAsia="en-US" w:bidi="ar-SA"/>
    </w:rPr>
  </w:style>
  <w:style w:type="character" w:customStyle="1" w:styleId="textunderlineChar0">
    <w:name w:val="text underline Char"/>
    <w:rsid w:val="00545919"/>
    <w:rPr>
      <w:sz w:val="24"/>
      <w:szCs w:val="22"/>
      <w:u w:val="thick"/>
      <w:lang w:val="en-US" w:eastAsia="en-US" w:bidi="ar-SA"/>
    </w:rPr>
  </w:style>
  <w:style w:type="character" w:customStyle="1" w:styleId="BoldChar">
    <w:name w:val="Bold Char"/>
    <w:rsid w:val="00545919"/>
    <w:rPr>
      <w:rFonts w:ascii="Times New Roman" w:eastAsia="Times New Roman" w:hAnsi="Times New Roman" w:cs="Times New Roman" w:hint="default"/>
      <w:b/>
      <w:bCs w:val="0"/>
      <w:szCs w:val="24"/>
    </w:rPr>
  </w:style>
  <w:style w:type="character" w:customStyle="1" w:styleId="pmterms31">
    <w:name w:val="pmterms31"/>
    <w:rsid w:val="00545919"/>
    <w:rPr>
      <w:b/>
      <w:bCs/>
      <w:i w:val="0"/>
      <w:iCs w:val="0"/>
      <w:color w:val="000000"/>
    </w:rPr>
  </w:style>
  <w:style w:type="character" w:customStyle="1" w:styleId="copyrightdescription">
    <w:name w:val="copyrightdescription"/>
    <w:rsid w:val="00545919"/>
  </w:style>
  <w:style w:type="character" w:customStyle="1" w:styleId="ft01">
    <w:name w:val="ft01"/>
    <w:rsid w:val="00545919"/>
    <w:rPr>
      <w:rFonts w:ascii="Times" w:hAnsi="Times" w:cs="Times" w:hint="default"/>
      <w:color w:val="000000"/>
      <w:sz w:val="14"/>
      <w:szCs w:val="14"/>
    </w:rPr>
  </w:style>
  <w:style w:type="character" w:customStyle="1" w:styleId="ft11">
    <w:name w:val="ft11"/>
    <w:rsid w:val="00545919"/>
    <w:rPr>
      <w:rFonts w:ascii="Times" w:hAnsi="Times" w:cs="Times" w:hint="default"/>
      <w:color w:val="000000"/>
      <w:sz w:val="17"/>
      <w:szCs w:val="17"/>
    </w:rPr>
  </w:style>
  <w:style w:type="character" w:customStyle="1" w:styleId="ft21">
    <w:name w:val="ft21"/>
    <w:rsid w:val="00545919"/>
    <w:rPr>
      <w:rFonts w:ascii="Times" w:hAnsi="Times" w:cs="Times" w:hint="default"/>
      <w:color w:val="000000"/>
      <w:sz w:val="15"/>
      <w:szCs w:val="15"/>
    </w:rPr>
  </w:style>
  <w:style w:type="character" w:customStyle="1" w:styleId="ft31">
    <w:name w:val="ft31"/>
    <w:rsid w:val="00545919"/>
    <w:rPr>
      <w:rFonts w:ascii="Times" w:hAnsi="Times" w:cs="Times" w:hint="default"/>
      <w:color w:val="000000"/>
      <w:sz w:val="15"/>
      <w:szCs w:val="15"/>
    </w:rPr>
  </w:style>
  <w:style w:type="character" w:customStyle="1" w:styleId="dquo">
    <w:name w:val="dquo"/>
    <w:rsid w:val="00545919"/>
  </w:style>
  <w:style w:type="character" w:customStyle="1" w:styleId="caps2">
    <w:name w:val="caps2"/>
    <w:rsid w:val="00545919"/>
  </w:style>
  <w:style w:type="character" w:customStyle="1" w:styleId="CardsFont12ptCharCharCharChar">
    <w:name w:val="Cards + Font: 12 pt Char Char Char Char"/>
    <w:rsid w:val="00545919"/>
    <w:rPr>
      <w:sz w:val="24"/>
      <w:szCs w:val="24"/>
      <w:u w:val="thick"/>
      <w:lang w:val="en-US" w:eastAsia="en-US" w:bidi="ar-SA"/>
    </w:rPr>
  </w:style>
  <w:style w:type="character" w:customStyle="1" w:styleId="ccs">
    <w:name w:val="c cs"/>
    <w:rsid w:val="00545919"/>
  </w:style>
  <w:style w:type="character" w:customStyle="1" w:styleId="UnderlinedEvChar">
    <w:name w:val="Underlined Ev Char"/>
    <w:rsid w:val="00545919"/>
    <w:rPr>
      <w:rFonts w:ascii="Times New Roman" w:eastAsia="Times New Roman" w:hAnsi="Times New Roman" w:cs="Times New Roman" w:hint="default"/>
      <w:szCs w:val="24"/>
      <w:u w:val="single"/>
    </w:rPr>
  </w:style>
  <w:style w:type="character" w:customStyle="1" w:styleId="dropshadow">
    <w:name w:val="dropshadow"/>
    <w:rsid w:val="00545919"/>
  </w:style>
  <w:style w:type="character" w:customStyle="1" w:styleId="d05ws">
    <w:name w:val="d05ws"/>
    <w:rsid w:val="00545919"/>
  </w:style>
  <w:style w:type="character" w:customStyle="1" w:styleId="rzibod">
    <w:name w:val="rzibod"/>
    <w:rsid w:val="00545919"/>
  </w:style>
  <w:style w:type="character" w:customStyle="1" w:styleId="StyleBold1">
    <w:name w:val="Style Bold1"/>
    <w:rsid w:val="00545919"/>
    <w:rPr>
      <w:rFonts w:ascii="Georgia" w:hAnsi="Georgia" w:hint="default"/>
      <w:b/>
      <w:bCs/>
      <w:sz w:val="22"/>
    </w:rPr>
  </w:style>
  <w:style w:type="character" w:customStyle="1" w:styleId="headertext">
    <w:name w:val="headertext"/>
    <w:rsid w:val="00545919"/>
  </w:style>
  <w:style w:type="character" w:customStyle="1" w:styleId="endnote-reference">
    <w:name w:val="endnote-reference"/>
    <w:rsid w:val="00545919"/>
  </w:style>
  <w:style w:type="character" w:customStyle="1" w:styleId="officialsname">
    <w:name w:val="official_s_name"/>
    <w:rsid w:val="00545919"/>
  </w:style>
  <w:style w:type="character" w:customStyle="1" w:styleId="audience">
    <w:name w:val="audience"/>
    <w:rsid w:val="00545919"/>
  </w:style>
  <w:style w:type="character" w:customStyle="1" w:styleId="A7">
    <w:name w:val="A7"/>
    <w:uiPriority w:val="99"/>
    <w:rsid w:val="00545919"/>
    <w:rPr>
      <w:rFonts w:ascii="Myriad Pro" w:hAnsi="Myriad Pro" w:cs="Myriad Pro" w:hint="default"/>
      <w:color w:val="0066B1"/>
      <w:sz w:val="22"/>
      <w:szCs w:val="22"/>
    </w:rPr>
  </w:style>
  <w:style w:type="character" w:customStyle="1" w:styleId="normalchar">
    <w:name w:val="normal__char"/>
    <w:rsid w:val="00545919"/>
  </w:style>
  <w:style w:type="character" w:customStyle="1" w:styleId="hyperlink002cheading0020100200028block0020title0029char">
    <w:name w:val="hyperlink_002cheading_00201_0020_0028block_0020title_0029__char"/>
    <w:rsid w:val="00545919"/>
  </w:style>
  <w:style w:type="character" w:customStyle="1" w:styleId="underline002cstyle0020bold0020underlinechar">
    <w:name w:val="underline_002cstyle_0020bold_0020underline__char"/>
    <w:rsid w:val="00545919"/>
  </w:style>
  <w:style w:type="character" w:customStyle="1" w:styleId="copyboldblack">
    <w:name w:val="copyboldblack"/>
    <w:rsid w:val="00545919"/>
  </w:style>
  <w:style w:type="character" w:customStyle="1" w:styleId="copybold">
    <w:name w:val="copybold"/>
    <w:rsid w:val="00545919"/>
  </w:style>
  <w:style w:type="character" w:customStyle="1" w:styleId="author-date0">
    <w:name w:val="author-date"/>
    <w:rsid w:val="00545919"/>
  </w:style>
  <w:style w:type="character" w:customStyle="1" w:styleId="hidden">
    <w:name w:val="hidden"/>
    <w:rsid w:val="00545919"/>
  </w:style>
  <w:style w:type="character" w:customStyle="1" w:styleId="articlebegin">
    <w:name w:val="articlebegin"/>
    <w:rsid w:val="00545919"/>
  </w:style>
  <w:style w:type="character" w:customStyle="1" w:styleId="mediaoverlay">
    <w:name w:val="mediaoverlay"/>
    <w:rsid w:val="00545919"/>
  </w:style>
  <w:style w:type="character" w:customStyle="1" w:styleId="blogcaption">
    <w:name w:val="blog_caption"/>
    <w:rsid w:val="00545919"/>
  </w:style>
  <w:style w:type="character" w:customStyle="1" w:styleId="commnet-abuzz">
    <w:name w:val="commnet-abuzz"/>
    <w:rsid w:val="00545919"/>
  </w:style>
  <w:style w:type="character" w:customStyle="1" w:styleId="fbconnectbuttontext">
    <w:name w:val="fbconnectbutton_text"/>
    <w:rsid w:val="00545919"/>
  </w:style>
  <w:style w:type="character" w:customStyle="1" w:styleId="fbsharecountinner">
    <w:name w:val="fb_share_count_inner"/>
    <w:rsid w:val="00545919"/>
  </w:style>
  <w:style w:type="character" w:customStyle="1" w:styleId="stbuttontext">
    <w:name w:val="stbuttontext"/>
    <w:rsid w:val="00545919"/>
  </w:style>
  <w:style w:type="character" w:customStyle="1" w:styleId="source">
    <w:name w:val="source"/>
    <w:rsid w:val="00545919"/>
  </w:style>
  <w:style w:type="character" w:customStyle="1" w:styleId="pubdate">
    <w:name w:val="pubdate"/>
    <w:rsid w:val="00545919"/>
  </w:style>
  <w:style w:type="character" w:customStyle="1" w:styleId="grey">
    <w:name w:val="grey"/>
    <w:rsid w:val="00545919"/>
  </w:style>
  <w:style w:type="character" w:customStyle="1" w:styleId="postdate">
    <w:name w:val="post_date"/>
    <w:rsid w:val="00545919"/>
  </w:style>
  <w:style w:type="character" w:customStyle="1" w:styleId="bdx">
    <w:name w:val="bdx"/>
    <w:rsid w:val="00545919"/>
  </w:style>
  <w:style w:type="character" w:customStyle="1" w:styleId="bdl">
    <w:name w:val="bdl"/>
    <w:rsid w:val="00545919"/>
  </w:style>
  <w:style w:type="character" w:customStyle="1" w:styleId="breadcrumbitemcurrent">
    <w:name w:val="breadcrumbitemcurrent"/>
    <w:rsid w:val="00545919"/>
  </w:style>
  <w:style w:type="character" w:customStyle="1" w:styleId="bbl">
    <w:name w:val="bbl"/>
    <w:rsid w:val="00545919"/>
  </w:style>
  <w:style w:type="character" w:customStyle="1" w:styleId="Date2">
    <w:name w:val="Date2"/>
    <w:rsid w:val="00545919"/>
  </w:style>
  <w:style w:type="character" w:customStyle="1" w:styleId="company">
    <w:name w:val="company"/>
    <w:rsid w:val="00545919"/>
  </w:style>
  <w:style w:type="character" w:customStyle="1" w:styleId="itxtnewhookspan">
    <w:name w:val="itxtnewhookspan"/>
    <w:rsid w:val="00545919"/>
  </w:style>
  <w:style w:type="character" w:customStyle="1" w:styleId="gstxthlt">
    <w:name w:val="gstxt_hlt"/>
    <w:rsid w:val="00545919"/>
  </w:style>
  <w:style w:type="character" w:customStyle="1" w:styleId="SubtleEmphasis1">
    <w:name w:val="Subtle Emphasis1"/>
    <w:uiPriority w:val="19"/>
    <w:qFormat/>
    <w:rsid w:val="00545919"/>
    <w:rPr>
      <w:rFonts w:ascii="Times New Roman" w:hAnsi="Times New Roman" w:cs="Times New Roman" w:hint="default"/>
      <w:b/>
      <w:bCs w:val="0"/>
      <w:iCs/>
      <w:color w:val="auto"/>
      <w:sz w:val="22"/>
    </w:rPr>
  </w:style>
  <w:style w:type="character" w:customStyle="1" w:styleId="StyleBoldRed">
    <w:name w:val="Style Bold Red"/>
    <w:rsid w:val="00545919"/>
    <w:rPr>
      <w:b/>
      <w:bCs/>
      <w:color w:val="auto"/>
    </w:rPr>
  </w:style>
  <w:style w:type="character" w:customStyle="1" w:styleId="StyleTimesNewRoman8pt">
    <w:name w:val="Style Times New Roman 8 pt"/>
    <w:rsid w:val="00545919"/>
    <w:rPr>
      <w:rFonts w:ascii="Georgia" w:hAnsi="Georgia" w:hint="default"/>
      <w:sz w:val="16"/>
    </w:rPr>
  </w:style>
  <w:style w:type="character" w:customStyle="1" w:styleId="StyleStyle7pt8pt">
    <w:name w:val="Style Style 7 pt + 8 pt"/>
    <w:rsid w:val="00545919"/>
    <w:rPr>
      <w:sz w:val="16"/>
    </w:rPr>
  </w:style>
  <w:style w:type="character" w:customStyle="1" w:styleId="StyleStyleThickunderlineBold1">
    <w:name w:val="Style Style Thick underline + Bold1"/>
    <w:rsid w:val="00545919"/>
    <w:rPr>
      <w:b/>
      <w:bCs/>
      <w:u w:val="thick"/>
    </w:rPr>
  </w:style>
  <w:style w:type="character" w:customStyle="1" w:styleId="StyleUnderline2">
    <w:name w:val="Style Underline2"/>
    <w:rsid w:val="00545919"/>
    <w:rPr>
      <w:u w:val="single"/>
    </w:rPr>
  </w:style>
  <w:style w:type="character" w:customStyle="1" w:styleId="ShrinkText">
    <w:name w:val="Shrink Text"/>
    <w:rsid w:val="00545919"/>
    <w:rPr>
      <w:sz w:val="16"/>
    </w:rPr>
  </w:style>
  <w:style w:type="character" w:customStyle="1" w:styleId="smallcaps">
    <w:name w:val="smallcaps"/>
    <w:rsid w:val="00545919"/>
  </w:style>
  <w:style w:type="character" w:customStyle="1" w:styleId="goldbldtext">
    <w:name w:val="goldbldtext"/>
    <w:rsid w:val="00545919"/>
  </w:style>
  <w:style w:type="character" w:customStyle="1" w:styleId="cardshighlight0">
    <w:name w:val="cardshighlight"/>
    <w:rsid w:val="00545919"/>
  </w:style>
  <w:style w:type="character" w:customStyle="1" w:styleId="cardsfont12pt1">
    <w:name w:val="cardsfont12pt"/>
    <w:rsid w:val="00545919"/>
  </w:style>
  <w:style w:type="character" w:customStyle="1" w:styleId="ft1">
    <w:name w:val="ft1"/>
    <w:rsid w:val="00545919"/>
  </w:style>
  <w:style w:type="character" w:customStyle="1" w:styleId="ft6">
    <w:name w:val="ft6"/>
    <w:rsid w:val="00545919"/>
  </w:style>
  <w:style w:type="character" w:customStyle="1" w:styleId="kicker">
    <w:name w:val="kicker"/>
    <w:rsid w:val="00545919"/>
  </w:style>
  <w:style w:type="character" w:customStyle="1" w:styleId="backcontent">
    <w:name w:val="backcontent"/>
    <w:rsid w:val="00545919"/>
  </w:style>
  <w:style w:type="character" w:customStyle="1" w:styleId="daystmp">
    <w:name w:val="daystmp"/>
    <w:rsid w:val="00545919"/>
  </w:style>
  <w:style w:type="character" w:customStyle="1" w:styleId="cardsfont12ptchar">
    <w:name w:val="cardsfont12ptchar"/>
    <w:rsid w:val="00545919"/>
  </w:style>
  <w:style w:type="character" w:customStyle="1" w:styleId="gal">
    <w:name w:val="gal"/>
    <w:rsid w:val="00545919"/>
  </w:style>
  <w:style w:type="character" w:customStyle="1" w:styleId="submitted">
    <w:name w:val="submitted"/>
    <w:rsid w:val="00545919"/>
  </w:style>
  <w:style w:type="character" w:customStyle="1" w:styleId="imagedateline">
    <w:name w:val="image_dateline"/>
    <w:rsid w:val="00545919"/>
  </w:style>
  <w:style w:type="character" w:customStyle="1" w:styleId="authordatecharchar">
    <w:name w:val="authordatecharchar"/>
    <w:rsid w:val="00545919"/>
  </w:style>
  <w:style w:type="character" w:customStyle="1" w:styleId="style1char0">
    <w:name w:val="style1char"/>
    <w:rsid w:val="00545919"/>
  </w:style>
  <w:style w:type="character" w:customStyle="1" w:styleId="tagcharchar0">
    <w:name w:val="tagcharchar"/>
    <w:rsid w:val="00545919"/>
  </w:style>
  <w:style w:type="character" w:customStyle="1" w:styleId="underlinedcharchar2">
    <w:name w:val="underlinedcharchar"/>
    <w:rsid w:val="00545919"/>
  </w:style>
  <w:style w:type="character" w:customStyle="1" w:styleId="BoxedChar">
    <w:name w:val="Boxed Char"/>
    <w:rsid w:val="00545919"/>
    <w:rPr>
      <w:rFonts w:ascii="Arial Narrow" w:hAnsi="Arial Narrow" w:hint="default"/>
      <w:b/>
      <w:bCs w:val="0"/>
      <w:sz w:val="18"/>
      <w:bdr w:val="single" w:sz="6" w:space="0" w:color="auto" w:frame="1"/>
    </w:rPr>
  </w:style>
  <w:style w:type="character" w:customStyle="1" w:styleId="Style11ptUnderline2">
    <w:name w:val="Style 11 pt Underline2"/>
    <w:rsid w:val="00545919"/>
    <w:rPr>
      <w:sz w:val="20"/>
      <w:u w:val="single"/>
    </w:rPr>
  </w:style>
  <w:style w:type="character" w:customStyle="1" w:styleId="Style11ptBoldUnderline2">
    <w:name w:val="Style 11 pt Bold Underline2"/>
    <w:rsid w:val="00545919"/>
    <w:rPr>
      <w:b/>
      <w:bCs/>
      <w:sz w:val="20"/>
      <w:u w:val="single"/>
    </w:rPr>
  </w:style>
  <w:style w:type="character" w:customStyle="1" w:styleId="nw">
    <w:name w:val="nw"/>
    <w:rsid w:val="00545919"/>
  </w:style>
  <w:style w:type="character" w:customStyle="1" w:styleId="Styleunderline11ptBoldBorderSinglesolidlineAuto">
    <w:name w:val="Style underline + 11 pt Bold Border: : (Single solid line Auto ..."/>
    <w:rsid w:val="00545919"/>
    <w:rPr>
      <w:b/>
      <w:bCs/>
      <w:sz w:val="20"/>
      <w:u w:val="single"/>
      <w:bdr w:val="single" w:sz="4" w:space="0" w:color="auto" w:frame="1"/>
    </w:rPr>
  </w:style>
  <w:style w:type="character" w:customStyle="1" w:styleId="cardCharCharChar1">
    <w:name w:val="card Char Char Char1"/>
    <w:rsid w:val="00545919"/>
    <w:rPr>
      <w:lang w:val="en-US" w:eastAsia="en-US" w:bidi="ar-SA"/>
    </w:rPr>
  </w:style>
  <w:style w:type="character" w:customStyle="1" w:styleId="authors1">
    <w:name w:val="authors1"/>
    <w:rsid w:val="00545919"/>
    <w:rPr>
      <w:rFonts w:ascii="Verdana" w:hAnsi="Verdana" w:hint="default"/>
      <w:b/>
      <w:bCs/>
      <w:color w:val="006699"/>
      <w:sz w:val="20"/>
      <w:szCs w:val="20"/>
    </w:rPr>
  </w:style>
  <w:style w:type="character" w:customStyle="1" w:styleId="headlinesectionlarge">
    <w:name w:val="headline_section_large"/>
    <w:rsid w:val="00545919"/>
  </w:style>
  <w:style w:type="character" w:customStyle="1" w:styleId="Styleunderline11ptBlack">
    <w:name w:val="Style underline + 11 pt Black"/>
    <w:rsid w:val="00545919"/>
    <w:rPr>
      <w:color w:val="000000"/>
      <w:sz w:val="20"/>
      <w:u w:val="single"/>
    </w:rPr>
  </w:style>
  <w:style w:type="character" w:customStyle="1" w:styleId="Styleunderline11ptBoldBlack">
    <w:name w:val="Style underline + 11 pt Bold Black"/>
    <w:rsid w:val="00545919"/>
    <w:rPr>
      <w:b/>
      <w:bCs/>
      <w:color w:val="000000"/>
      <w:sz w:val="20"/>
      <w:u w:val="single"/>
    </w:rPr>
  </w:style>
  <w:style w:type="character" w:customStyle="1" w:styleId="Style11ptBoldBlackUnderline">
    <w:name w:val="Style 11 pt Bold Black Underline"/>
    <w:rsid w:val="00545919"/>
    <w:rPr>
      <w:b/>
      <w:bCs/>
      <w:color w:val="000000"/>
      <w:sz w:val="20"/>
      <w:u w:val="single"/>
    </w:rPr>
  </w:style>
  <w:style w:type="character" w:customStyle="1" w:styleId="Style11ptBoldBlackUnderlineBorderSinglesolidline">
    <w:name w:val="Style 11 pt Bold Black Underline Border: : (Single solid line ..."/>
    <w:rsid w:val="00545919"/>
    <w:rPr>
      <w:b/>
      <w:bCs/>
      <w:color w:val="000000"/>
      <w:sz w:val="20"/>
      <w:u w:val="single"/>
      <w:bdr w:val="single" w:sz="4" w:space="0" w:color="auto" w:frame="1"/>
    </w:rPr>
  </w:style>
  <w:style w:type="character" w:customStyle="1" w:styleId="StyleLatinMeridien-Italic11ptItalicUnderline">
    <w:name w:val="Style (Latin) Meridien-Italic 11 pt Italic Underline"/>
    <w:rsid w:val="00545919"/>
    <w:rPr>
      <w:rFonts w:ascii="Meridien-Italic" w:hAnsi="Meridien-Italic" w:hint="default"/>
      <w:i/>
      <w:iCs/>
      <w:sz w:val="20"/>
      <w:u w:val="single"/>
    </w:rPr>
  </w:style>
  <w:style w:type="character" w:customStyle="1" w:styleId="Citation-AuthorDate">
    <w:name w:val="Citation - Author/Date"/>
    <w:rsid w:val="00545919"/>
    <w:rPr>
      <w:b/>
      <w:bCs w:val="0"/>
      <w:smallCaps/>
      <w:sz w:val="24"/>
      <w:u w:val="single"/>
    </w:rPr>
  </w:style>
  <w:style w:type="character" w:customStyle="1" w:styleId="underlinestylechar0">
    <w:name w:val="underlinestylechar"/>
    <w:rsid w:val="00545919"/>
  </w:style>
  <w:style w:type="character" w:customStyle="1" w:styleId="highlight">
    <w:name w:val="highlight"/>
    <w:rsid w:val="00545919"/>
  </w:style>
  <w:style w:type="character" w:customStyle="1" w:styleId="DottedUnderline0">
    <w:name w:val="Dotted Underline"/>
    <w:rsid w:val="00545919"/>
    <w:rPr>
      <w:rFonts w:ascii="Times New Roman" w:hAnsi="Times New Roman" w:cs="Times New Roman" w:hint="default"/>
      <w:sz w:val="20"/>
      <w:u w:val="dottedHeavy"/>
    </w:rPr>
  </w:style>
  <w:style w:type="character" w:customStyle="1" w:styleId="titleauthoretc">
    <w:name w:val="titleauthoretc"/>
    <w:rsid w:val="00545919"/>
  </w:style>
  <w:style w:type="character" w:customStyle="1" w:styleId="labeltext">
    <w:name w:val="labeltext"/>
    <w:rsid w:val="00545919"/>
  </w:style>
  <w:style w:type="character" w:customStyle="1" w:styleId="viewlink">
    <w:name w:val="viewlink"/>
    <w:rsid w:val="00545919"/>
  </w:style>
  <w:style w:type="character" w:customStyle="1" w:styleId="share">
    <w:name w:val="share"/>
    <w:rsid w:val="00545919"/>
  </w:style>
  <w:style w:type="character" w:customStyle="1" w:styleId="inlinkchart">
    <w:name w:val="inlink_chart"/>
    <w:rsid w:val="00545919"/>
  </w:style>
  <w:style w:type="character" w:customStyle="1" w:styleId="underLight">
    <w:name w:val="underLight"/>
    <w:uiPriority w:val="1"/>
    <w:qFormat/>
    <w:rsid w:val="0054591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45919"/>
  </w:style>
  <w:style w:type="character" w:customStyle="1" w:styleId="author-rss">
    <w:name w:val="author-rss"/>
    <w:rsid w:val="00545919"/>
  </w:style>
  <w:style w:type="character" w:customStyle="1" w:styleId="fbsharecountwrapper">
    <w:name w:val="fb_share_count_wrapper"/>
    <w:rsid w:val="00545919"/>
  </w:style>
  <w:style w:type="character" w:customStyle="1" w:styleId="fbbuttontext">
    <w:name w:val="fb_button_text"/>
    <w:rsid w:val="00545919"/>
  </w:style>
  <w:style w:type="character" w:customStyle="1" w:styleId="hw">
    <w:name w:val="hw"/>
    <w:rsid w:val="00545919"/>
  </w:style>
  <w:style w:type="character" w:customStyle="1" w:styleId="linktotop">
    <w:name w:val="linktotop"/>
    <w:rsid w:val="00545919"/>
  </w:style>
  <w:style w:type="character" w:customStyle="1" w:styleId="maintextbldleft">
    <w:name w:val="maintextbldleft"/>
    <w:rsid w:val="00545919"/>
  </w:style>
  <w:style w:type="character" w:customStyle="1" w:styleId="maintextleft">
    <w:name w:val="maintextleft"/>
    <w:rsid w:val="00545919"/>
  </w:style>
  <w:style w:type="character" w:customStyle="1" w:styleId="descriptionstyle1block">
    <w:name w:val="description style1 block"/>
    <w:rsid w:val="00545919"/>
  </w:style>
  <w:style w:type="character" w:customStyle="1" w:styleId="gutter-right-1">
    <w:name w:val="gutter-right-1"/>
    <w:basedOn w:val="DefaultParagraphFont"/>
    <w:rsid w:val="00545919"/>
  </w:style>
  <w:style w:type="character" w:customStyle="1" w:styleId="ssl3">
    <w:name w:val="ss_l3"/>
    <w:rsid w:val="00545919"/>
  </w:style>
  <w:style w:type="character" w:customStyle="1" w:styleId="FontStyle39">
    <w:name w:val="Font Style39"/>
    <w:uiPriority w:val="99"/>
    <w:rsid w:val="00545919"/>
    <w:rPr>
      <w:rFonts w:ascii="Constantia" w:hAnsi="Constantia" w:cs="Constantia" w:hint="default"/>
      <w:b/>
      <w:bCs/>
      <w:sz w:val="18"/>
      <w:szCs w:val="18"/>
    </w:rPr>
  </w:style>
  <w:style w:type="character" w:customStyle="1" w:styleId="6">
    <w:name w:val="6"/>
    <w:rsid w:val="00545919"/>
    <w:rPr>
      <w:rFonts w:ascii="Arial" w:hAnsi="Arial" w:cs="Arial" w:hint="default"/>
      <w:bCs/>
      <w:sz w:val="20"/>
      <w:u w:val="single"/>
      <w:lang w:val="en-US" w:eastAsia="en-US" w:bidi="ar-SA"/>
    </w:rPr>
  </w:style>
  <w:style w:type="character" w:customStyle="1" w:styleId="Header11">
    <w:name w:val="Header11"/>
    <w:rsid w:val="00545919"/>
  </w:style>
  <w:style w:type="character" w:customStyle="1" w:styleId="posa">
    <w:name w:val="pos(a)"/>
    <w:basedOn w:val="DefaultParagraphFont"/>
    <w:rsid w:val="00545919"/>
  </w:style>
  <w:style w:type="character" w:customStyle="1" w:styleId="u-hiddeninnarrowenv">
    <w:name w:val="u-hiddeninnarrowenv"/>
    <w:basedOn w:val="DefaultParagraphFont"/>
    <w:rsid w:val="00545919"/>
  </w:style>
  <w:style w:type="character" w:customStyle="1" w:styleId="followbutton-bird">
    <w:name w:val="followbutton-bird"/>
    <w:basedOn w:val="DefaultParagraphFont"/>
    <w:rsid w:val="00545919"/>
  </w:style>
  <w:style w:type="character" w:customStyle="1" w:styleId="tweetauthor-name">
    <w:name w:val="tweetauthor-name"/>
    <w:basedOn w:val="DefaultParagraphFont"/>
    <w:rsid w:val="00545919"/>
  </w:style>
  <w:style w:type="character" w:customStyle="1" w:styleId="tweetauthor-verifiedbadge">
    <w:name w:val="tweetauthor-verifiedbadge"/>
    <w:basedOn w:val="DefaultParagraphFont"/>
    <w:rsid w:val="00545919"/>
  </w:style>
  <w:style w:type="character" w:customStyle="1" w:styleId="tweetauthor-screenname">
    <w:name w:val="tweetauthor-screenname"/>
    <w:basedOn w:val="DefaultParagraphFont"/>
    <w:rsid w:val="00545919"/>
  </w:style>
  <w:style w:type="character" w:customStyle="1" w:styleId="u-hiddenvisually">
    <w:name w:val="u-hiddenvisually"/>
    <w:basedOn w:val="DefaultParagraphFont"/>
    <w:rsid w:val="00545919"/>
  </w:style>
  <w:style w:type="character" w:customStyle="1" w:styleId="tweetaction-stat">
    <w:name w:val="tweetaction-stat"/>
    <w:basedOn w:val="DefaultParagraphFont"/>
    <w:rsid w:val="00545919"/>
  </w:style>
  <w:style w:type="character" w:customStyle="1" w:styleId="related">
    <w:name w:val="related"/>
    <w:basedOn w:val="DefaultParagraphFont"/>
    <w:rsid w:val="00545919"/>
  </w:style>
  <w:style w:type="character" w:customStyle="1" w:styleId="related-content">
    <w:name w:val="related-content"/>
    <w:basedOn w:val="DefaultParagraphFont"/>
    <w:rsid w:val="00545919"/>
  </w:style>
  <w:style w:type="character" w:customStyle="1" w:styleId="name-of-author">
    <w:name w:val="name-of-author"/>
    <w:basedOn w:val="DefaultParagraphFont"/>
    <w:rsid w:val="00545919"/>
  </w:style>
  <w:style w:type="character" w:customStyle="1" w:styleId="first-name">
    <w:name w:val="first-name"/>
    <w:basedOn w:val="DefaultParagraphFont"/>
    <w:rsid w:val="00545919"/>
  </w:style>
  <w:style w:type="character" w:customStyle="1" w:styleId="last-name">
    <w:name w:val="last-name"/>
    <w:basedOn w:val="DefaultParagraphFont"/>
    <w:rsid w:val="00545919"/>
  </w:style>
  <w:style w:type="character" w:customStyle="1" w:styleId="caption10">
    <w:name w:val="caption1"/>
    <w:basedOn w:val="DefaultParagraphFont"/>
    <w:rsid w:val="00545919"/>
  </w:style>
  <w:style w:type="character" w:customStyle="1" w:styleId="recirc-text">
    <w:name w:val="&quot;recirc-text”"/>
    <w:basedOn w:val="DefaultParagraphFont"/>
    <w:rsid w:val="00545919"/>
  </w:style>
  <w:style w:type="character" w:customStyle="1" w:styleId="video-icon">
    <w:name w:val="video-icon"/>
    <w:basedOn w:val="DefaultParagraphFont"/>
    <w:rsid w:val="00545919"/>
  </w:style>
  <w:style w:type="character" w:customStyle="1" w:styleId="powa-shot-play-btn-text">
    <w:name w:val="powa-shot-play-btn-text"/>
    <w:basedOn w:val="DefaultParagraphFont"/>
    <w:rsid w:val="00545919"/>
  </w:style>
  <w:style w:type="character" w:customStyle="1" w:styleId="powa-shot-click">
    <w:name w:val="powa-shot-click"/>
    <w:basedOn w:val="DefaultParagraphFont"/>
    <w:rsid w:val="00545919"/>
  </w:style>
  <w:style w:type="character" w:customStyle="1" w:styleId="wpv-blurb">
    <w:name w:val="wpv-blurb"/>
    <w:basedOn w:val="DefaultParagraphFont"/>
    <w:rsid w:val="00545919"/>
  </w:style>
  <w:style w:type="character" w:customStyle="1" w:styleId="pb-caption">
    <w:name w:val="pb-caption"/>
    <w:basedOn w:val="DefaultParagraphFont"/>
    <w:rsid w:val="00545919"/>
  </w:style>
  <w:style w:type="character" w:customStyle="1" w:styleId="Heading5Char1">
    <w:name w:val="Heading 5 Char1"/>
    <w:aliases w:val="Text Char1"/>
    <w:basedOn w:val="DefaultParagraphFont"/>
    <w:semiHidden/>
    <w:rsid w:val="0054591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545919"/>
    <w:rPr>
      <w:vertAlign w:val="baseline"/>
    </w:rPr>
  </w:style>
  <w:style w:type="character" w:customStyle="1" w:styleId="Heading7Char1">
    <w:name w:val="Heading 7 Char1"/>
    <w:basedOn w:val="DefaultParagraphFont"/>
    <w:semiHidden/>
    <w:rsid w:val="0054591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54591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4591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45919"/>
    <w:rPr>
      <w:rFonts w:ascii="Calibri" w:hAnsi="Calibri" w:cs="Calibri"/>
    </w:rPr>
  </w:style>
  <w:style w:type="numbering" w:customStyle="1" w:styleId="NoList2">
    <w:name w:val="No List2"/>
    <w:next w:val="NoList"/>
    <w:uiPriority w:val="99"/>
    <w:semiHidden/>
    <w:unhideWhenUsed/>
    <w:rsid w:val="00545919"/>
  </w:style>
  <w:style w:type="numbering" w:customStyle="1" w:styleId="NoList3">
    <w:name w:val="No List3"/>
    <w:next w:val="NoList"/>
    <w:uiPriority w:val="99"/>
    <w:semiHidden/>
    <w:unhideWhenUsed/>
    <w:rsid w:val="00545919"/>
  </w:style>
  <w:style w:type="numbering" w:customStyle="1" w:styleId="NoList4">
    <w:name w:val="No List4"/>
    <w:next w:val="NoList"/>
    <w:uiPriority w:val="99"/>
    <w:semiHidden/>
    <w:unhideWhenUsed/>
    <w:rsid w:val="00545919"/>
  </w:style>
  <w:style w:type="numbering" w:customStyle="1" w:styleId="NoList5">
    <w:name w:val="No List5"/>
    <w:next w:val="NoList"/>
    <w:semiHidden/>
    <w:unhideWhenUsed/>
    <w:rsid w:val="00545919"/>
  </w:style>
  <w:style w:type="paragraph" w:styleId="BlockText">
    <w:name w:val="Block Text"/>
    <w:basedOn w:val="Normal"/>
    <w:rsid w:val="00545919"/>
    <w:pPr>
      <w:ind w:left="229" w:right="229"/>
    </w:pPr>
    <w:rPr>
      <w:rFonts w:ascii="Verdana" w:eastAsia="Times New Roman" w:hAnsi="Verdana"/>
      <w:szCs w:val="20"/>
    </w:rPr>
  </w:style>
  <w:style w:type="paragraph" w:styleId="NormalIndent">
    <w:name w:val="Normal Indent"/>
    <w:basedOn w:val="Normal"/>
    <w:rsid w:val="00545919"/>
    <w:pPr>
      <w:ind w:left="720"/>
    </w:pPr>
    <w:rPr>
      <w:rFonts w:eastAsia="Times New Roman"/>
      <w:szCs w:val="20"/>
    </w:rPr>
  </w:style>
  <w:style w:type="paragraph" w:styleId="EnvelopeReturn">
    <w:name w:val="envelope return"/>
    <w:basedOn w:val="Normal"/>
    <w:rsid w:val="00545919"/>
    <w:rPr>
      <w:rFonts w:eastAsia="Times New Roman"/>
      <w:sz w:val="24"/>
      <w:szCs w:val="20"/>
    </w:rPr>
  </w:style>
  <w:style w:type="paragraph" w:styleId="EnvelopeAddress">
    <w:name w:val="envelope address"/>
    <w:basedOn w:val="Normal"/>
    <w:rsid w:val="00545919"/>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545919"/>
  </w:style>
  <w:style w:type="numbering" w:customStyle="1" w:styleId="NoList7">
    <w:name w:val="No List7"/>
    <w:next w:val="NoList"/>
    <w:semiHidden/>
    <w:unhideWhenUsed/>
    <w:rsid w:val="00545919"/>
  </w:style>
  <w:style w:type="paragraph" w:styleId="ListBullet">
    <w:name w:val="List Bullet"/>
    <w:basedOn w:val="Normal"/>
    <w:link w:val="ListBulletChar"/>
    <w:uiPriority w:val="99"/>
    <w:unhideWhenUsed/>
    <w:rsid w:val="00545919"/>
    <w:pPr>
      <w:tabs>
        <w:tab w:val="num" w:pos="360"/>
      </w:tabs>
      <w:ind w:left="360" w:hanging="360"/>
      <w:contextualSpacing/>
    </w:pPr>
    <w:rPr>
      <w:rFonts w:eastAsia="Calibri"/>
    </w:rPr>
  </w:style>
  <w:style w:type="table" w:styleId="MediumGrid1">
    <w:name w:val="Medium Grid 1"/>
    <w:basedOn w:val="TableNormal"/>
    <w:uiPriority w:val="67"/>
    <w:rsid w:val="0054591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545919"/>
    <w:rPr>
      <w:rFonts w:ascii="Arial Narrow" w:eastAsia="SimSun" w:hAnsi="Arial Narrow" w:cs="Calibri"/>
      <w:sz w:val="20"/>
      <w:szCs w:val="22"/>
    </w:rPr>
  </w:style>
  <w:style w:type="numbering" w:customStyle="1" w:styleId="NoList11">
    <w:name w:val="No List11"/>
    <w:next w:val="NoList"/>
    <w:uiPriority w:val="99"/>
    <w:semiHidden/>
    <w:unhideWhenUsed/>
    <w:rsid w:val="00545919"/>
  </w:style>
  <w:style w:type="numbering" w:customStyle="1" w:styleId="NoList111">
    <w:name w:val="No List111"/>
    <w:next w:val="NoList"/>
    <w:uiPriority w:val="99"/>
    <w:semiHidden/>
    <w:unhideWhenUsed/>
    <w:rsid w:val="00545919"/>
  </w:style>
  <w:style w:type="numbering" w:customStyle="1" w:styleId="NoList1111">
    <w:name w:val="No List1111"/>
    <w:next w:val="NoList"/>
    <w:uiPriority w:val="99"/>
    <w:semiHidden/>
    <w:unhideWhenUsed/>
    <w:rsid w:val="00545919"/>
  </w:style>
  <w:style w:type="numbering" w:customStyle="1" w:styleId="NoList11111">
    <w:name w:val="No List11111"/>
    <w:next w:val="NoList"/>
    <w:uiPriority w:val="99"/>
    <w:semiHidden/>
    <w:unhideWhenUsed/>
    <w:rsid w:val="00545919"/>
  </w:style>
  <w:style w:type="numbering" w:customStyle="1" w:styleId="NoList111111">
    <w:name w:val="No List111111"/>
    <w:next w:val="NoList"/>
    <w:uiPriority w:val="99"/>
    <w:semiHidden/>
    <w:unhideWhenUsed/>
    <w:rsid w:val="00545919"/>
  </w:style>
  <w:style w:type="numbering" w:customStyle="1" w:styleId="NoList1111111">
    <w:name w:val="No List1111111"/>
    <w:next w:val="NoList"/>
    <w:uiPriority w:val="99"/>
    <w:semiHidden/>
    <w:unhideWhenUsed/>
    <w:rsid w:val="00545919"/>
  </w:style>
  <w:style w:type="numbering" w:customStyle="1" w:styleId="NoList11111111">
    <w:name w:val="No List11111111"/>
    <w:next w:val="NoList"/>
    <w:uiPriority w:val="99"/>
    <w:semiHidden/>
    <w:unhideWhenUsed/>
    <w:rsid w:val="00545919"/>
  </w:style>
  <w:style w:type="numbering" w:customStyle="1" w:styleId="NoList111111111">
    <w:name w:val="No List111111111"/>
    <w:next w:val="NoList"/>
    <w:uiPriority w:val="99"/>
    <w:semiHidden/>
    <w:unhideWhenUsed/>
    <w:rsid w:val="00545919"/>
  </w:style>
  <w:style w:type="numbering" w:customStyle="1" w:styleId="NoList1111111111">
    <w:name w:val="No List1111111111"/>
    <w:next w:val="NoList"/>
    <w:uiPriority w:val="99"/>
    <w:semiHidden/>
    <w:unhideWhenUsed/>
    <w:rsid w:val="00545919"/>
  </w:style>
  <w:style w:type="numbering" w:customStyle="1" w:styleId="NoList11111111111">
    <w:name w:val="No List11111111111"/>
    <w:next w:val="NoList"/>
    <w:uiPriority w:val="99"/>
    <w:semiHidden/>
    <w:unhideWhenUsed/>
    <w:rsid w:val="00545919"/>
  </w:style>
  <w:style w:type="numbering" w:customStyle="1" w:styleId="NoList111111111111">
    <w:name w:val="No List111111111111"/>
    <w:next w:val="NoList"/>
    <w:uiPriority w:val="99"/>
    <w:semiHidden/>
    <w:unhideWhenUsed/>
    <w:rsid w:val="00545919"/>
  </w:style>
  <w:style w:type="numbering" w:customStyle="1" w:styleId="NoList1111111111111">
    <w:name w:val="No List1111111111111"/>
    <w:next w:val="NoList"/>
    <w:uiPriority w:val="99"/>
    <w:semiHidden/>
    <w:unhideWhenUsed/>
    <w:rsid w:val="00545919"/>
  </w:style>
  <w:style w:type="numbering" w:customStyle="1" w:styleId="NoList11111111111111">
    <w:name w:val="No List11111111111111"/>
    <w:next w:val="NoList"/>
    <w:uiPriority w:val="99"/>
    <w:semiHidden/>
    <w:unhideWhenUsed/>
    <w:rsid w:val="00545919"/>
  </w:style>
  <w:style w:type="numbering" w:customStyle="1" w:styleId="NoList111111111111111">
    <w:name w:val="No List111111111111111"/>
    <w:next w:val="NoList"/>
    <w:uiPriority w:val="99"/>
    <w:semiHidden/>
    <w:unhideWhenUsed/>
    <w:rsid w:val="00545919"/>
  </w:style>
  <w:style w:type="numbering" w:customStyle="1" w:styleId="NoList1111111111111111">
    <w:name w:val="No List1111111111111111"/>
    <w:next w:val="NoList"/>
    <w:uiPriority w:val="99"/>
    <w:semiHidden/>
    <w:unhideWhenUsed/>
    <w:rsid w:val="00545919"/>
  </w:style>
  <w:style w:type="numbering" w:customStyle="1" w:styleId="NoList11111111111111111">
    <w:name w:val="No List11111111111111111"/>
    <w:next w:val="NoList"/>
    <w:uiPriority w:val="99"/>
    <w:semiHidden/>
    <w:unhideWhenUsed/>
    <w:rsid w:val="00545919"/>
  </w:style>
  <w:style w:type="character" w:customStyle="1" w:styleId="FontStyle220">
    <w:name w:val="Font Style220"/>
    <w:basedOn w:val="DefaultParagraphFont"/>
    <w:uiPriority w:val="99"/>
    <w:rsid w:val="00545919"/>
    <w:rPr>
      <w:rFonts w:ascii="Candara" w:hAnsi="Candara" w:cs="Candara" w:hint="default"/>
      <w:i/>
      <w:iCs/>
      <w:sz w:val="18"/>
      <w:szCs w:val="18"/>
    </w:rPr>
  </w:style>
  <w:style w:type="character" w:customStyle="1" w:styleId="FontStyle290">
    <w:name w:val="Font Style290"/>
    <w:basedOn w:val="DefaultParagraphFont"/>
    <w:uiPriority w:val="99"/>
    <w:rsid w:val="0054591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45919"/>
    <w:rPr>
      <w:rFonts w:ascii="Arial" w:hAnsi="Arial" w:cs="Arial"/>
      <w:b/>
      <w:bCs/>
      <w:sz w:val="16"/>
      <w:szCs w:val="16"/>
    </w:rPr>
  </w:style>
  <w:style w:type="paragraph" w:customStyle="1" w:styleId="analytic0">
    <w:name w:val="analytic"/>
    <w:basedOn w:val="Normal"/>
    <w:link w:val="analyticChar0"/>
    <w:uiPriority w:val="4"/>
    <w:qFormat/>
    <w:rsid w:val="00545919"/>
    <w:pPr>
      <w:spacing w:before="120"/>
    </w:pPr>
    <w:rPr>
      <w:b/>
      <w:sz w:val="20"/>
    </w:rPr>
  </w:style>
  <w:style w:type="character" w:customStyle="1" w:styleId="analyticChar0">
    <w:name w:val="analytic Char"/>
    <w:basedOn w:val="DefaultParagraphFont"/>
    <w:link w:val="analytic0"/>
    <w:uiPriority w:val="4"/>
    <w:rsid w:val="00545919"/>
    <w:rPr>
      <w:rFonts w:ascii="Calibri" w:hAnsi="Calibri" w:cs="Calibri"/>
      <w:b/>
      <w:sz w:val="20"/>
    </w:rPr>
  </w:style>
  <w:style w:type="character" w:customStyle="1" w:styleId="m-5498913268213319940gmail-styleunderline">
    <w:name w:val="m_-5498913268213319940gmail-styleunderline"/>
    <w:basedOn w:val="DefaultParagraphFont"/>
    <w:rsid w:val="00545919"/>
  </w:style>
  <w:style w:type="paragraph" w:customStyle="1" w:styleId="speakable">
    <w:name w:val="speakable"/>
    <w:basedOn w:val="Normal"/>
    <w:uiPriority w:val="99"/>
    <w:qFormat/>
    <w:rsid w:val="00545919"/>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545919"/>
  </w:style>
  <w:style w:type="character" w:customStyle="1" w:styleId="copyright">
    <w:name w:val="copyright"/>
    <w:basedOn w:val="DefaultParagraphFont"/>
    <w:rsid w:val="00545919"/>
  </w:style>
  <w:style w:type="character" w:customStyle="1" w:styleId="TagCharCharCharChar">
    <w:name w:val="Tag Char Char Char Char"/>
    <w:basedOn w:val="DefaultParagraphFont"/>
    <w:rsid w:val="00545919"/>
    <w:rPr>
      <w:rFonts w:ascii="Calibri" w:hAnsi="Calibri" w:cs="Calibri"/>
      <w:b/>
      <w:sz w:val="24"/>
    </w:rPr>
  </w:style>
  <w:style w:type="paragraph" w:customStyle="1" w:styleId="g-body">
    <w:name w:val="g-body"/>
    <w:basedOn w:val="Normal"/>
    <w:uiPriority w:val="99"/>
    <w:qFormat/>
    <w:rsid w:val="00545919"/>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545919"/>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545919"/>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545919"/>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545919"/>
    <w:pPr>
      <w:spacing w:before="100" w:beforeAutospacing="1" w:after="100" w:afterAutospacing="1"/>
    </w:pPr>
    <w:rPr>
      <w:sz w:val="24"/>
    </w:rPr>
  </w:style>
  <w:style w:type="paragraph" w:customStyle="1" w:styleId="style41">
    <w:name w:val="style4"/>
    <w:basedOn w:val="Normal"/>
    <w:uiPriority w:val="99"/>
    <w:qFormat/>
    <w:rsid w:val="00545919"/>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545919"/>
    <w:pPr>
      <w:spacing w:before="100" w:beforeAutospacing="1" w:after="100" w:afterAutospacing="1"/>
    </w:pPr>
    <w:rPr>
      <w:rFonts w:ascii="Times New Roman" w:hAnsi="Times New Roman"/>
      <w:sz w:val="24"/>
    </w:rPr>
  </w:style>
  <w:style w:type="character" w:customStyle="1" w:styleId="adtext">
    <w:name w:val="adtext"/>
    <w:basedOn w:val="DefaultParagraphFont"/>
    <w:rsid w:val="00545919"/>
  </w:style>
  <w:style w:type="character" w:customStyle="1" w:styleId="UL-Bold">
    <w:name w:val="UL-Bold"/>
    <w:basedOn w:val="DefaultParagraphFont"/>
    <w:rsid w:val="00545919"/>
    <w:rPr>
      <w:u w:val="thick"/>
    </w:rPr>
  </w:style>
  <w:style w:type="character" w:customStyle="1" w:styleId="UL-None">
    <w:name w:val="UL-None"/>
    <w:basedOn w:val="DefaultParagraphFont"/>
    <w:rsid w:val="00545919"/>
    <w:rPr>
      <w:strike w:val="0"/>
      <w:dstrike w:val="0"/>
      <w:u w:val="none"/>
      <w:effect w:val="none"/>
    </w:rPr>
  </w:style>
  <w:style w:type="character" w:customStyle="1" w:styleId="gl">
    <w:name w:val="gl"/>
    <w:basedOn w:val="DefaultParagraphFont"/>
    <w:rsid w:val="00545919"/>
  </w:style>
  <w:style w:type="character" w:customStyle="1" w:styleId="qu730rj69h">
    <w:name w:val="qu730rj69h"/>
    <w:basedOn w:val="DefaultParagraphFont"/>
    <w:rsid w:val="00545919"/>
  </w:style>
  <w:style w:type="paragraph" w:customStyle="1" w:styleId="optext">
    <w:name w:val="optext"/>
    <w:basedOn w:val="Normal"/>
    <w:uiPriority w:val="99"/>
    <w:qFormat/>
    <w:rsid w:val="00545919"/>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545919"/>
  </w:style>
  <w:style w:type="character" w:customStyle="1" w:styleId="icr880">
    <w:name w:val="icr880"/>
    <w:basedOn w:val="DefaultParagraphFont"/>
    <w:rsid w:val="00545919"/>
  </w:style>
  <w:style w:type="character" w:customStyle="1" w:styleId="hx23q54">
    <w:name w:val="hx23q54"/>
    <w:basedOn w:val="DefaultParagraphFont"/>
    <w:rsid w:val="00545919"/>
  </w:style>
  <w:style w:type="character" w:customStyle="1" w:styleId="m-5348258726587825636gmail-style13ptbold">
    <w:name w:val="m_-5348258726587825636gmail-style13ptbold"/>
    <w:basedOn w:val="DefaultParagraphFont"/>
    <w:rsid w:val="00545919"/>
  </w:style>
  <w:style w:type="character" w:customStyle="1" w:styleId="m-5348258726587825636gmail-styleunderline">
    <w:name w:val="m_-5348258726587825636gmail-styleunderline"/>
    <w:basedOn w:val="DefaultParagraphFont"/>
    <w:rsid w:val="00545919"/>
  </w:style>
  <w:style w:type="character" w:customStyle="1" w:styleId="UnderlineCharChar1">
    <w:name w:val="Underline Char Char1"/>
    <w:basedOn w:val="DefaultParagraphFont"/>
    <w:rsid w:val="00545919"/>
    <w:rPr>
      <w:u w:val="single"/>
      <w:lang w:val="en-US" w:eastAsia="en-US" w:bidi="ar-SA"/>
    </w:rPr>
  </w:style>
  <w:style w:type="character" w:customStyle="1" w:styleId="m4385445901877740177gmail-styleunderline">
    <w:name w:val="m_4385445901877740177gmail-styleunderline"/>
    <w:basedOn w:val="DefaultParagraphFont"/>
    <w:rsid w:val="00545919"/>
  </w:style>
  <w:style w:type="character" w:customStyle="1" w:styleId="CardsFont12ptCharChar">
    <w:name w:val="Cards + Font: 12 pt Char Char"/>
    <w:basedOn w:val="DefaultParagraphFont"/>
    <w:rsid w:val="00545919"/>
    <w:rPr>
      <w:sz w:val="24"/>
      <w:szCs w:val="24"/>
      <w:u w:val="thick"/>
      <w:lang w:val="en-US" w:eastAsia="en-US" w:bidi="ar-SA"/>
    </w:rPr>
  </w:style>
  <w:style w:type="character" w:customStyle="1" w:styleId="NothingChar1">
    <w:name w:val="Nothing Char1"/>
    <w:basedOn w:val="DefaultParagraphFont"/>
    <w:rsid w:val="00545919"/>
    <w:rPr>
      <w:lang w:val="en-US" w:eastAsia="en-US" w:bidi="ar-SA"/>
    </w:rPr>
  </w:style>
  <w:style w:type="paragraph" w:customStyle="1" w:styleId="useless">
    <w:name w:val="useless"/>
    <w:basedOn w:val="Normal"/>
    <w:uiPriority w:val="99"/>
    <w:qFormat/>
    <w:rsid w:val="00545919"/>
    <w:rPr>
      <w:rFonts w:ascii="Times New Roman" w:eastAsia="Times New Roman" w:hAnsi="Times New Roman"/>
      <w:sz w:val="12"/>
    </w:rPr>
  </w:style>
  <w:style w:type="character" w:customStyle="1" w:styleId="DDIUnderline">
    <w:name w:val="DDI Underline"/>
    <w:qFormat/>
    <w:rsid w:val="00545919"/>
    <w:rPr>
      <w:rFonts w:ascii="Times New Roman" w:hAnsi="Times New Roman"/>
      <w:sz w:val="24"/>
      <w:u w:val="single"/>
    </w:rPr>
  </w:style>
  <w:style w:type="character" w:customStyle="1" w:styleId="Char1">
    <w:name w:val="Char1"/>
    <w:basedOn w:val="DefaultParagraphFont"/>
    <w:rsid w:val="00545919"/>
    <w:rPr>
      <w:rFonts w:cs="Arial"/>
      <w:b/>
      <w:bCs/>
      <w:iCs/>
      <w:sz w:val="24"/>
      <w:szCs w:val="28"/>
      <w:lang w:val="en-US" w:eastAsia="en-US" w:bidi="ar-SA"/>
    </w:rPr>
  </w:style>
  <w:style w:type="paragraph" w:customStyle="1" w:styleId="ALLCAPS">
    <w:name w:val="ALL CAPS"/>
    <w:basedOn w:val="Normal"/>
    <w:link w:val="ALLCAPSChar"/>
    <w:rsid w:val="00545919"/>
    <w:rPr>
      <w:rFonts w:ascii="Times New Roman" w:eastAsia="Times New Roman" w:hAnsi="Times New Roman"/>
      <w:b/>
      <w:caps/>
    </w:rPr>
  </w:style>
  <w:style w:type="character" w:customStyle="1" w:styleId="ALLCAPSChar">
    <w:name w:val="ALL CAPS Char"/>
    <w:basedOn w:val="DefaultParagraphFont"/>
    <w:link w:val="ALLCAPS"/>
    <w:rsid w:val="00545919"/>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545919"/>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545919"/>
    <w:rPr>
      <w:rFonts w:ascii="Times New Roman" w:eastAsia="Times New Roman" w:hAnsi="Times New Roman" w:cs="Calibri"/>
      <w:b/>
    </w:rPr>
  </w:style>
  <w:style w:type="character" w:customStyle="1" w:styleId="10ptnotbold">
    <w:name w:val="10ptnotbold"/>
    <w:basedOn w:val="DefaultParagraphFont"/>
    <w:rsid w:val="00545919"/>
    <w:rPr>
      <w:sz w:val="20"/>
    </w:rPr>
  </w:style>
  <w:style w:type="character" w:customStyle="1" w:styleId="Cites-AuthorDate">
    <w:name w:val="Cites-Author/Date"/>
    <w:rsid w:val="00545919"/>
    <w:rPr>
      <w:rFonts w:ascii="Helvetica" w:hAnsi="Helvetica"/>
      <w:b/>
      <w:sz w:val="22"/>
      <w:szCs w:val="24"/>
      <w:u w:val="thick"/>
    </w:rPr>
  </w:style>
  <w:style w:type="paragraph" w:customStyle="1" w:styleId="CiteTag">
    <w:name w:val="Cite/Tag"/>
    <w:basedOn w:val="Normal"/>
    <w:uiPriority w:val="99"/>
    <w:qFormat/>
    <w:rsid w:val="00545919"/>
    <w:rPr>
      <w:rFonts w:ascii="Times New Roman" w:eastAsia="Cambria" w:hAnsi="Times New Roman"/>
      <w:b/>
    </w:rPr>
  </w:style>
  <w:style w:type="character" w:customStyle="1" w:styleId="CardsFont6ptChar1">
    <w:name w:val="Cards + Font: 6 pt Char1"/>
    <w:basedOn w:val="CardsChar"/>
    <w:link w:val="CardsFont6pt"/>
    <w:rsid w:val="00545919"/>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545919"/>
  </w:style>
  <w:style w:type="character" w:customStyle="1" w:styleId="m489902567989944824gmail-styleunderline">
    <w:name w:val="m_489902567989944824gmail-styleunderline"/>
    <w:basedOn w:val="DefaultParagraphFont"/>
    <w:rsid w:val="00545919"/>
  </w:style>
  <w:style w:type="character" w:customStyle="1" w:styleId="UnresolvedMention2">
    <w:name w:val="Unresolved Mention2"/>
    <w:basedOn w:val="DefaultParagraphFont"/>
    <w:uiPriority w:val="99"/>
    <w:semiHidden/>
    <w:rsid w:val="00545919"/>
    <w:rPr>
      <w:color w:val="808080"/>
      <w:shd w:val="clear" w:color="auto" w:fill="E6E6E6"/>
    </w:rPr>
  </w:style>
  <w:style w:type="character" w:customStyle="1" w:styleId="swauthor">
    <w:name w:val="sw_author"/>
    <w:rsid w:val="00545919"/>
  </w:style>
  <w:style w:type="character" w:customStyle="1" w:styleId="UnderlineCharChar3">
    <w:name w:val="Underline Char Char3"/>
    <w:rsid w:val="00545919"/>
    <w:rPr>
      <w:szCs w:val="24"/>
      <w:u w:val="single"/>
      <w:lang w:val="en-US" w:eastAsia="en-US" w:bidi="ar-SA"/>
    </w:rPr>
  </w:style>
  <w:style w:type="character" w:customStyle="1" w:styleId="tl8wme">
    <w:name w:val="tl8wme"/>
    <w:basedOn w:val="DefaultParagraphFont"/>
    <w:rsid w:val="00545919"/>
  </w:style>
  <w:style w:type="character" w:customStyle="1" w:styleId="Mention3">
    <w:name w:val="Mention3"/>
    <w:basedOn w:val="DefaultParagraphFont"/>
    <w:uiPriority w:val="99"/>
    <w:semiHidden/>
    <w:unhideWhenUsed/>
    <w:rsid w:val="00545919"/>
    <w:rPr>
      <w:color w:val="2B579A"/>
      <w:shd w:val="clear" w:color="auto" w:fill="E6E6E6"/>
    </w:rPr>
  </w:style>
  <w:style w:type="character" w:customStyle="1" w:styleId="m-5251091010484660064gmail-style13ptbold">
    <w:name w:val="m_-5251091010484660064gmail-style13ptbold"/>
    <w:basedOn w:val="DefaultParagraphFont"/>
    <w:rsid w:val="00545919"/>
  </w:style>
  <w:style w:type="character" w:customStyle="1" w:styleId="m-5251091010484660064gmail-styleunderline">
    <w:name w:val="m_-5251091010484660064gmail-styleunderline"/>
    <w:basedOn w:val="DefaultParagraphFont"/>
    <w:rsid w:val="00545919"/>
  </w:style>
  <w:style w:type="character" w:customStyle="1" w:styleId="tablecaption">
    <w:name w:val="tablecaption"/>
    <w:basedOn w:val="DefaultParagraphFont"/>
    <w:rsid w:val="00545919"/>
  </w:style>
  <w:style w:type="character" w:customStyle="1" w:styleId="StyleLatinHelvetica105ptBlack">
    <w:name w:val="Style (Latin) Helvetica 10.5 pt Black"/>
    <w:basedOn w:val="DefaultParagraphFont"/>
    <w:rsid w:val="00545919"/>
    <w:rPr>
      <w:rFonts w:ascii="Times New Roman" w:hAnsi="Times New Roman"/>
      <w:color w:val="000000"/>
      <w:sz w:val="21"/>
    </w:rPr>
  </w:style>
  <w:style w:type="character" w:customStyle="1" w:styleId="m-413333960618644972gmail-style13ptbold">
    <w:name w:val="m_-413333960618644972gmail-style13ptbold"/>
    <w:basedOn w:val="DefaultParagraphFont"/>
    <w:rsid w:val="00545919"/>
  </w:style>
  <w:style w:type="character" w:customStyle="1" w:styleId="m-413333960618644972gmail-styleunderline">
    <w:name w:val="m_-413333960618644972gmail-styleunderline"/>
    <w:basedOn w:val="DefaultParagraphFont"/>
    <w:rsid w:val="00545919"/>
  </w:style>
  <w:style w:type="character" w:customStyle="1" w:styleId="m8314098763611656848gmail-stylestylebold12pt">
    <w:name w:val="m_8314098763611656848gmail-stylestylebold12pt"/>
    <w:basedOn w:val="DefaultParagraphFont"/>
    <w:rsid w:val="00545919"/>
  </w:style>
  <w:style w:type="character" w:customStyle="1" w:styleId="m8314098763611656848gmail-styleboldunderline">
    <w:name w:val="m_8314098763611656848gmail-styleboldunderline"/>
    <w:basedOn w:val="DefaultParagraphFont"/>
    <w:rsid w:val="00545919"/>
  </w:style>
  <w:style w:type="paragraph" w:customStyle="1" w:styleId="Spacer">
    <w:name w:val="Spacer"/>
    <w:basedOn w:val="Heading1"/>
    <w:link w:val="SpacerChar"/>
    <w:autoRedefine/>
    <w:uiPriority w:val="4"/>
    <w:qFormat/>
    <w:rsid w:val="00545919"/>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545919"/>
    <w:rPr>
      <w:rFonts w:ascii="Calibri" w:eastAsiaTheme="majorEastAsia" w:hAnsi="Calibri" w:cstheme="majorBidi"/>
      <w:b/>
      <w:bCs/>
      <w:szCs w:val="32"/>
    </w:rPr>
  </w:style>
  <w:style w:type="paragraph" w:customStyle="1" w:styleId="msonormal0">
    <w:name w:val="msonormal"/>
    <w:basedOn w:val="Normal"/>
    <w:rsid w:val="00545919"/>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545919"/>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545919"/>
    <w:rPr>
      <w:rFonts w:ascii="Georgia" w:eastAsia="Times New Roman" w:hAnsi="Georgia" w:cs="Arial" w:hint="default"/>
      <w:b/>
      <w:bCs/>
      <w:kern w:val="32"/>
      <w:sz w:val="28"/>
      <w:szCs w:val="32"/>
    </w:rPr>
  </w:style>
  <w:style w:type="character" w:customStyle="1" w:styleId="SmallChar0">
    <w:name w:val="Small Char"/>
    <w:qFormat/>
    <w:rsid w:val="00545919"/>
    <w:rPr>
      <w:rFonts w:ascii="Arial Narrow" w:hAnsi="Arial Narrow" w:cs="Times New Roman"/>
      <w:color w:val="000000"/>
      <w:sz w:val="16"/>
    </w:rPr>
  </w:style>
  <w:style w:type="character" w:customStyle="1" w:styleId="CiteReal0">
    <w:name w:val="CiteReal"/>
    <w:uiPriority w:val="1"/>
    <w:qFormat/>
    <w:rsid w:val="00545919"/>
    <w:rPr>
      <w:rFonts w:ascii="Arial" w:hAnsi="Arial"/>
      <w:b/>
      <w:sz w:val="24"/>
      <w:u w:val="single"/>
    </w:rPr>
  </w:style>
  <w:style w:type="character" w:customStyle="1" w:styleId="dropcap1">
    <w:name w:val="dropcap1"/>
    <w:rsid w:val="00545919"/>
  </w:style>
  <w:style w:type="paragraph" w:customStyle="1" w:styleId="Style31">
    <w:name w:val="Style31"/>
    <w:basedOn w:val="Normal"/>
    <w:uiPriority w:val="99"/>
    <w:rsid w:val="00545919"/>
    <w:pPr>
      <w:spacing w:line="197" w:lineRule="exact"/>
      <w:jc w:val="both"/>
    </w:pPr>
    <w:rPr>
      <w:rFonts w:ascii="Palatino Linotype" w:hAnsi="Palatino Linotype" w:cs="Palatino Linotype"/>
    </w:rPr>
  </w:style>
  <w:style w:type="paragraph" w:customStyle="1" w:styleId="Style42">
    <w:name w:val="Style42"/>
    <w:basedOn w:val="Normal"/>
    <w:uiPriority w:val="99"/>
    <w:rsid w:val="00545919"/>
    <w:pPr>
      <w:spacing w:line="202" w:lineRule="exact"/>
      <w:jc w:val="both"/>
    </w:pPr>
    <w:rPr>
      <w:rFonts w:ascii="Palatino Linotype" w:hAnsi="Palatino Linotype" w:cs="Palatino Linotype"/>
    </w:rPr>
  </w:style>
  <w:style w:type="paragraph" w:customStyle="1" w:styleId="Style51">
    <w:name w:val="Style51"/>
    <w:basedOn w:val="Normal"/>
    <w:uiPriority w:val="99"/>
    <w:rsid w:val="00545919"/>
    <w:pPr>
      <w:spacing w:line="200" w:lineRule="exact"/>
      <w:jc w:val="both"/>
    </w:pPr>
    <w:rPr>
      <w:rFonts w:ascii="Palatino Linotype" w:hAnsi="Palatino Linotype" w:cs="Palatino Linotype"/>
    </w:rPr>
  </w:style>
  <w:style w:type="character" w:customStyle="1" w:styleId="FontStyle72">
    <w:name w:val="Font Style72"/>
    <w:uiPriority w:val="99"/>
    <w:rsid w:val="00545919"/>
    <w:rPr>
      <w:rFonts w:ascii="Cambria" w:hAnsi="Cambria" w:cs="Cambria" w:hint="default"/>
      <w:sz w:val="16"/>
      <w:szCs w:val="16"/>
    </w:rPr>
  </w:style>
  <w:style w:type="character" w:customStyle="1" w:styleId="FontStyle73">
    <w:name w:val="Font Style73"/>
    <w:uiPriority w:val="99"/>
    <w:rsid w:val="00545919"/>
    <w:rPr>
      <w:rFonts w:ascii="Cambria" w:hAnsi="Cambria" w:cs="Cambria" w:hint="default"/>
      <w:i/>
      <w:iCs/>
      <w:sz w:val="16"/>
      <w:szCs w:val="16"/>
    </w:rPr>
  </w:style>
  <w:style w:type="character" w:customStyle="1" w:styleId="UnderlinestyleChar2">
    <w:name w:val="Underline style Char2"/>
    <w:rsid w:val="00545919"/>
    <w:rPr>
      <w:sz w:val="22"/>
      <w:szCs w:val="24"/>
      <w:u w:val="single"/>
      <w:lang w:val="en-US" w:eastAsia="en-US" w:bidi="ar-SA"/>
    </w:rPr>
  </w:style>
  <w:style w:type="paragraph" w:customStyle="1" w:styleId="CitationCharChar">
    <w:name w:val="Citation Char Char"/>
    <w:basedOn w:val="Normal"/>
    <w:uiPriority w:val="6"/>
    <w:qFormat/>
    <w:rsid w:val="00545919"/>
    <w:pPr>
      <w:ind w:left="1440" w:right="1440"/>
    </w:pPr>
    <w:rPr>
      <w:rFonts w:ascii="Cambria" w:eastAsia="Verdana" w:hAnsi="Cambria" w:cs="Cambria"/>
      <w:szCs w:val="20"/>
      <w:u w:val="single"/>
    </w:rPr>
  </w:style>
  <w:style w:type="character" w:customStyle="1" w:styleId="FontStyle49">
    <w:name w:val="Font Style49"/>
    <w:uiPriority w:val="99"/>
    <w:rsid w:val="00545919"/>
    <w:rPr>
      <w:rFonts w:ascii="Cambria" w:hAnsi="Cambria" w:cs="Cambria"/>
      <w:sz w:val="20"/>
      <w:szCs w:val="20"/>
    </w:rPr>
  </w:style>
  <w:style w:type="character" w:customStyle="1" w:styleId="FontStyle50">
    <w:name w:val="Font Style50"/>
    <w:uiPriority w:val="99"/>
    <w:rsid w:val="0054591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54591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45919"/>
    <w:rPr>
      <w:rFonts w:ascii="Cambria" w:eastAsia="Cambria" w:hAnsi="Cambria" w:cs="Cambria"/>
      <w:spacing w:val="-3"/>
      <w:sz w:val="22"/>
      <w:szCs w:val="20"/>
    </w:rPr>
  </w:style>
  <w:style w:type="character" w:customStyle="1" w:styleId="kn">
    <w:name w:val="kn"/>
    <w:basedOn w:val="DefaultParagraphFont"/>
    <w:rsid w:val="00545919"/>
  </w:style>
  <w:style w:type="character" w:customStyle="1" w:styleId="StyleStyleUnderlineUnderlineStyleBoldUnderlineIntenseEmphas">
    <w:name w:val="Style Style UnderlineUnderlineStyle Bold UnderlineIntense Emphas..."/>
    <w:basedOn w:val="DefaultParagraphFont"/>
    <w:rsid w:val="00545919"/>
    <w:rPr>
      <w:b/>
      <w:bCs/>
      <w:sz w:val="26"/>
      <w:u w:val="single"/>
    </w:rPr>
  </w:style>
  <w:style w:type="character" w:customStyle="1" w:styleId="articoloinside">
    <w:name w:val="articolo_inside"/>
    <w:rsid w:val="00545919"/>
  </w:style>
  <w:style w:type="paragraph" w:customStyle="1" w:styleId="pagetools">
    <w:name w:val="pagetools"/>
    <w:basedOn w:val="Normal"/>
    <w:rsid w:val="00545919"/>
    <w:pPr>
      <w:spacing w:before="100" w:beforeAutospacing="1" w:after="100" w:afterAutospacing="1"/>
    </w:pPr>
    <w:rPr>
      <w:rFonts w:ascii="Cambria" w:eastAsia="Cambria" w:hAnsi="Cambria"/>
      <w:sz w:val="24"/>
    </w:rPr>
  </w:style>
  <w:style w:type="character" w:customStyle="1" w:styleId="desc">
    <w:name w:val="desc"/>
    <w:basedOn w:val="DefaultParagraphFont"/>
    <w:rsid w:val="00545919"/>
  </w:style>
  <w:style w:type="character" w:customStyle="1" w:styleId="job">
    <w:name w:val="job"/>
    <w:basedOn w:val="DefaultParagraphFont"/>
    <w:rsid w:val="00545919"/>
  </w:style>
  <w:style w:type="character" w:customStyle="1" w:styleId="publisher">
    <w:name w:val="publisher"/>
    <w:basedOn w:val="DefaultParagraphFont"/>
    <w:rsid w:val="00545919"/>
  </w:style>
  <w:style w:type="character" w:customStyle="1" w:styleId="pubyear">
    <w:name w:val="pubyear"/>
    <w:basedOn w:val="DefaultParagraphFont"/>
    <w:rsid w:val="00545919"/>
  </w:style>
  <w:style w:type="character" w:customStyle="1" w:styleId="pubcity">
    <w:name w:val="pubcity"/>
    <w:basedOn w:val="DefaultParagraphFont"/>
    <w:rsid w:val="00545919"/>
  </w:style>
  <w:style w:type="character" w:customStyle="1" w:styleId="bodycontentlink">
    <w:name w:val="bodycontentlink"/>
    <w:basedOn w:val="DefaultParagraphFont"/>
    <w:rsid w:val="00545919"/>
  </w:style>
  <w:style w:type="paragraph" w:customStyle="1" w:styleId="C-Text">
    <w:name w:val="C-Text"/>
    <w:basedOn w:val="Normal"/>
    <w:rsid w:val="00545919"/>
    <w:pPr>
      <w:tabs>
        <w:tab w:val="num" w:pos="720"/>
      </w:tabs>
      <w:ind w:left="720" w:hanging="360"/>
    </w:pPr>
    <w:rPr>
      <w:rFonts w:ascii="Book Antiqua" w:hAnsi="Book Antiqua"/>
      <w:sz w:val="24"/>
    </w:rPr>
  </w:style>
  <w:style w:type="character" w:customStyle="1" w:styleId="ecdate">
    <w:name w:val="ec_date"/>
    <w:basedOn w:val="DefaultParagraphFont"/>
    <w:rsid w:val="00545919"/>
    <w:rPr>
      <w:rFonts w:ascii="Symbol" w:hAnsi="Symbol" w:hint="default"/>
      <w:sz w:val="20"/>
      <w:szCs w:val="20"/>
      <w:shd w:val="clear" w:color="auto" w:fill="FFFFFF"/>
    </w:rPr>
  </w:style>
  <w:style w:type="paragraph" w:customStyle="1" w:styleId="ecmsonormal">
    <w:name w:val="ec_msonormal"/>
    <w:basedOn w:val="Normal"/>
    <w:rsid w:val="0054591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545919"/>
  </w:style>
  <w:style w:type="character" w:customStyle="1" w:styleId="articleheadline">
    <w:name w:val="articleheadline"/>
    <w:basedOn w:val="DefaultParagraphFont"/>
    <w:rsid w:val="00545919"/>
  </w:style>
  <w:style w:type="paragraph" w:customStyle="1" w:styleId="u-intro">
    <w:name w:val="u-intro"/>
    <w:basedOn w:val="Normal"/>
    <w:rsid w:val="00545919"/>
    <w:pPr>
      <w:spacing w:before="100" w:beforeAutospacing="1" w:after="100" w:afterAutospacing="1"/>
    </w:pPr>
    <w:rPr>
      <w:sz w:val="24"/>
    </w:rPr>
  </w:style>
  <w:style w:type="character" w:customStyle="1" w:styleId="u-byline">
    <w:name w:val="u-byline"/>
    <w:basedOn w:val="DefaultParagraphFont"/>
    <w:rsid w:val="00545919"/>
  </w:style>
  <w:style w:type="character" w:customStyle="1" w:styleId="articlebya">
    <w:name w:val="articleby_a"/>
    <w:basedOn w:val="DefaultParagraphFont"/>
    <w:rsid w:val="00545919"/>
  </w:style>
  <w:style w:type="character" w:customStyle="1" w:styleId="popupwinby">
    <w:name w:val="popupwinby"/>
    <w:basedOn w:val="DefaultParagraphFont"/>
    <w:rsid w:val="00545919"/>
  </w:style>
  <w:style w:type="character" w:customStyle="1" w:styleId="storyheader">
    <w:name w:val="storyheader"/>
    <w:basedOn w:val="DefaultParagraphFont"/>
    <w:rsid w:val="00545919"/>
  </w:style>
  <w:style w:type="character" w:customStyle="1" w:styleId="marron">
    <w:name w:val="marron"/>
    <w:basedOn w:val="DefaultParagraphFont"/>
    <w:rsid w:val="00545919"/>
  </w:style>
  <w:style w:type="paragraph" w:customStyle="1" w:styleId="StyleNormalWeb10pt">
    <w:name w:val="Style Normal (Web) + 10 pt"/>
    <w:basedOn w:val="NormalWeb"/>
    <w:next w:val="Normal"/>
    <w:rsid w:val="00545919"/>
    <w:rPr>
      <w:rFonts w:ascii="Bookman Old Style" w:eastAsiaTheme="minorHAnsi" w:hAnsi="Bookman Old Style"/>
      <w:sz w:val="20"/>
      <w:lang w:bidi="ar-SA"/>
    </w:rPr>
  </w:style>
  <w:style w:type="character" w:customStyle="1" w:styleId="StyleNormalWeb10ptChar">
    <w:name w:val="Style Normal (Web) + 10 pt Char"/>
    <w:basedOn w:val="DefaultParagraphFont"/>
    <w:rsid w:val="00545919"/>
    <w:rPr>
      <w:szCs w:val="24"/>
      <w:lang w:val="en-US" w:eastAsia="en-US" w:bidi="ar-SA"/>
    </w:rPr>
  </w:style>
  <w:style w:type="paragraph" w:customStyle="1" w:styleId="TagCiteShells">
    <w:name w:val="Tag/Cite/Shells"/>
    <w:basedOn w:val="Normal"/>
    <w:rsid w:val="00545919"/>
    <w:rPr>
      <w:b/>
    </w:rPr>
  </w:style>
  <w:style w:type="paragraph" w:customStyle="1" w:styleId="DefinitionTerm">
    <w:name w:val="Definition Term"/>
    <w:basedOn w:val="Normal"/>
    <w:next w:val="Normal"/>
    <w:rsid w:val="00545919"/>
    <w:rPr>
      <w:snapToGrid w:val="0"/>
      <w:sz w:val="24"/>
    </w:rPr>
  </w:style>
  <w:style w:type="character" w:customStyle="1" w:styleId="Style3CharChar">
    <w:name w:val="Style3 Char Char"/>
    <w:basedOn w:val="DefaultParagraphFont"/>
    <w:rsid w:val="0054591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45919"/>
    <w:pPr>
      <w:spacing w:after="60"/>
    </w:pPr>
    <w:rPr>
      <w:rFonts w:eastAsia="Segoe UI" w:cs="Cambria"/>
      <w:caps/>
      <w:sz w:val="20"/>
      <w:lang w:eastAsia="zh-CN"/>
    </w:rPr>
  </w:style>
  <w:style w:type="character" w:customStyle="1" w:styleId="NormalChar0">
    <w:name w:val="Normal Char"/>
    <w:basedOn w:val="DefaultParagraphFont"/>
    <w:rsid w:val="00545919"/>
    <w:rPr>
      <w:lang w:eastAsia="en-US"/>
    </w:rPr>
  </w:style>
  <w:style w:type="character" w:customStyle="1" w:styleId="BoldUnderlineChar2">
    <w:name w:val="Bold + Underline Char"/>
    <w:basedOn w:val="DefaultParagraphFont"/>
    <w:rsid w:val="0054591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545919"/>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545919"/>
  </w:style>
  <w:style w:type="character" w:customStyle="1" w:styleId="CharacterStyle7">
    <w:name w:val="Character Style 7"/>
    <w:rsid w:val="00545919"/>
    <w:rPr>
      <w:rFonts w:ascii="Trebuchet MS" w:hAnsi="Trebuchet MS" w:cs="Trebuchet MS"/>
      <w:sz w:val="20"/>
      <w:szCs w:val="20"/>
      <w:u w:val="single"/>
    </w:rPr>
  </w:style>
  <w:style w:type="character" w:customStyle="1" w:styleId="StyleStyle4Char">
    <w:name w:val="Style Style4 + Char"/>
    <w:basedOn w:val="DefaultParagraphFont"/>
    <w:rsid w:val="0054591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4591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545919"/>
    <w:rPr>
      <w:rFonts w:ascii="Symbol" w:hAnsi="Symbol"/>
      <w:sz w:val="21"/>
      <w:szCs w:val="21"/>
      <w:u w:val="thick"/>
    </w:rPr>
  </w:style>
  <w:style w:type="character" w:customStyle="1" w:styleId="UnderlinedEvidenceCharChar">
    <w:name w:val="Underlined Evidence Char Char"/>
    <w:basedOn w:val="DefaultParagraphFont"/>
    <w:rsid w:val="00545919"/>
    <w:rPr>
      <w:rFonts w:ascii="Symbol" w:hAnsi="Symbol"/>
      <w:sz w:val="21"/>
      <w:szCs w:val="21"/>
      <w:u w:val="thick"/>
      <w:lang w:val="en-US" w:eastAsia="en-US" w:bidi="ar-SA"/>
    </w:rPr>
  </w:style>
  <w:style w:type="character" w:styleId="PlaceholderText">
    <w:name w:val="Placeholder Text"/>
    <w:basedOn w:val="DefaultParagraphFont"/>
    <w:uiPriority w:val="99"/>
    <w:rsid w:val="00545919"/>
    <w:rPr>
      <w:color w:val="808080"/>
    </w:rPr>
  </w:style>
  <w:style w:type="paragraph" w:customStyle="1" w:styleId="Cite8">
    <w:name w:val="Cite8"/>
    <w:basedOn w:val="Normal"/>
    <w:autoRedefine/>
    <w:qFormat/>
    <w:rsid w:val="00545919"/>
    <w:rPr>
      <w:rFonts w:ascii="Trebuchet MS" w:eastAsia="Verdana" w:hAnsi="Trebuchet MS" w:cs="Cambria"/>
    </w:rPr>
  </w:style>
  <w:style w:type="paragraph" w:customStyle="1" w:styleId="8font">
    <w:name w:val="8font"/>
    <w:basedOn w:val="Normal"/>
    <w:next w:val="Normal"/>
    <w:autoRedefine/>
    <w:rsid w:val="00545919"/>
    <w:rPr>
      <w:rFonts w:eastAsia="Cambria Math" w:cs="Cambria"/>
      <w:szCs w:val="16"/>
    </w:rPr>
  </w:style>
  <w:style w:type="character" w:customStyle="1" w:styleId="NoterefInText">
    <w:name w:val="_NoterefInText"/>
    <w:uiPriority w:val="99"/>
    <w:rsid w:val="00545919"/>
    <w:rPr>
      <w:rFonts w:cs="AKDPE C+ Utopia"/>
      <w:color w:val="000000"/>
    </w:rPr>
  </w:style>
  <w:style w:type="character" w:customStyle="1" w:styleId="postauthor">
    <w:name w:val="postauthor"/>
    <w:basedOn w:val="DefaultParagraphFont"/>
    <w:rsid w:val="00545919"/>
  </w:style>
  <w:style w:type="paragraph" w:customStyle="1" w:styleId="notes-source-hasnotes">
    <w:name w:val="notes-source-hasnotes"/>
    <w:basedOn w:val="Normal"/>
    <w:rsid w:val="00545919"/>
    <w:pPr>
      <w:spacing w:before="100" w:beforeAutospacing="1" w:after="100" w:afterAutospacing="1"/>
    </w:pPr>
    <w:rPr>
      <w:rFonts w:ascii="Tahoma" w:hAnsi="Tahoma"/>
      <w:szCs w:val="20"/>
    </w:rPr>
  </w:style>
  <w:style w:type="character" w:customStyle="1" w:styleId="span">
    <w:name w:val="span"/>
    <w:basedOn w:val="DefaultParagraphFont"/>
    <w:rsid w:val="00545919"/>
  </w:style>
  <w:style w:type="character" w:customStyle="1" w:styleId="maintitle">
    <w:name w:val="maintitle"/>
    <w:basedOn w:val="DefaultParagraphFont"/>
    <w:rsid w:val="00545919"/>
  </w:style>
  <w:style w:type="character" w:customStyle="1" w:styleId="thirdparty-logo">
    <w:name w:val="thirdparty-logo"/>
    <w:basedOn w:val="DefaultParagraphFont"/>
    <w:rsid w:val="00545919"/>
  </w:style>
  <w:style w:type="character" w:customStyle="1" w:styleId="posted">
    <w:name w:val="posted"/>
    <w:basedOn w:val="DefaultParagraphFont"/>
    <w:rsid w:val="00545919"/>
  </w:style>
  <w:style w:type="character" w:customStyle="1" w:styleId="ticker">
    <w:name w:val="ticker"/>
    <w:basedOn w:val="DefaultParagraphFont"/>
    <w:rsid w:val="00545919"/>
  </w:style>
  <w:style w:type="paragraph" w:customStyle="1" w:styleId="articlemeta">
    <w:name w:val="articlemeta"/>
    <w:basedOn w:val="Normal"/>
    <w:rsid w:val="00545919"/>
    <w:pPr>
      <w:spacing w:before="100" w:beforeAutospacing="1" w:after="100" w:afterAutospacing="1"/>
    </w:pPr>
    <w:rPr>
      <w:rFonts w:ascii="Tahoma" w:hAnsi="Tahoma"/>
      <w:szCs w:val="20"/>
    </w:rPr>
  </w:style>
  <w:style w:type="character" w:customStyle="1" w:styleId="vcard">
    <w:name w:val="vcard"/>
    <w:basedOn w:val="DefaultParagraphFont"/>
    <w:rsid w:val="00545919"/>
  </w:style>
  <w:style w:type="character" w:customStyle="1" w:styleId="print-footnote">
    <w:name w:val="print-footnote"/>
    <w:basedOn w:val="DefaultParagraphFont"/>
    <w:rsid w:val="00545919"/>
  </w:style>
  <w:style w:type="character" w:customStyle="1" w:styleId="datestring">
    <w:name w:val="datestring"/>
    <w:basedOn w:val="DefaultParagraphFont"/>
    <w:rsid w:val="00545919"/>
  </w:style>
  <w:style w:type="paragraph" w:customStyle="1" w:styleId="noindent0">
    <w:name w:val="no_indent"/>
    <w:basedOn w:val="Normal"/>
    <w:rsid w:val="00545919"/>
    <w:pPr>
      <w:spacing w:before="100" w:beforeAutospacing="1" w:after="100" w:afterAutospacing="1"/>
    </w:pPr>
    <w:rPr>
      <w:rFonts w:ascii="Tahoma" w:hAnsi="Tahoma"/>
      <w:szCs w:val="20"/>
    </w:rPr>
  </w:style>
  <w:style w:type="character" w:customStyle="1" w:styleId="email">
    <w:name w:val="email"/>
    <w:basedOn w:val="DefaultParagraphFont"/>
    <w:rsid w:val="00545919"/>
  </w:style>
  <w:style w:type="paragraph" w:customStyle="1" w:styleId="left">
    <w:name w:val="left"/>
    <w:basedOn w:val="Normal"/>
    <w:rsid w:val="00545919"/>
    <w:pPr>
      <w:spacing w:before="100" w:beforeAutospacing="1" w:after="100" w:afterAutospacing="1"/>
    </w:pPr>
    <w:rPr>
      <w:rFonts w:ascii="Tahoma" w:hAnsi="Tahoma"/>
      <w:szCs w:val="20"/>
    </w:rPr>
  </w:style>
  <w:style w:type="paragraph" w:customStyle="1" w:styleId="right">
    <w:name w:val="right"/>
    <w:basedOn w:val="Normal"/>
    <w:rsid w:val="00545919"/>
    <w:pPr>
      <w:spacing w:before="100" w:beforeAutospacing="1" w:after="100" w:afterAutospacing="1"/>
    </w:pPr>
    <w:rPr>
      <w:rFonts w:ascii="Tahoma" w:hAnsi="Tahoma"/>
      <w:szCs w:val="20"/>
    </w:rPr>
  </w:style>
  <w:style w:type="character" w:customStyle="1" w:styleId="gptad">
    <w:name w:val="gptad"/>
    <w:basedOn w:val="DefaultParagraphFont"/>
    <w:rsid w:val="00545919"/>
  </w:style>
  <w:style w:type="paragraph" w:customStyle="1" w:styleId="creditpostedmodified">
    <w:name w:val="credit_posted_modified"/>
    <w:basedOn w:val="Normal"/>
    <w:rsid w:val="00545919"/>
    <w:pPr>
      <w:spacing w:before="100" w:beforeAutospacing="1" w:after="100" w:afterAutospacing="1"/>
    </w:pPr>
    <w:rPr>
      <w:rFonts w:ascii="Tahoma" w:hAnsi="Tahoma"/>
      <w:szCs w:val="20"/>
    </w:rPr>
  </w:style>
  <w:style w:type="character" w:customStyle="1" w:styleId="creditline">
    <w:name w:val="creditline"/>
    <w:basedOn w:val="DefaultParagraphFont"/>
    <w:rsid w:val="00545919"/>
  </w:style>
  <w:style w:type="character" w:customStyle="1" w:styleId="grd">
    <w:name w:val="grd"/>
    <w:basedOn w:val="DefaultParagraphFont"/>
    <w:rsid w:val="00545919"/>
  </w:style>
  <w:style w:type="paragraph" w:customStyle="1" w:styleId="hs-text-container">
    <w:name w:val="hs-text-container"/>
    <w:basedOn w:val="Normal"/>
    <w:rsid w:val="00545919"/>
    <w:pPr>
      <w:spacing w:before="100" w:beforeAutospacing="1" w:after="100" w:afterAutospacing="1"/>
    </w:pPr>
    <w:rPr>
      <w:rFonts w:ascii="Tahoma" w:hAnsi="Tahoma"/>
      <w:szCs w:val="20"/>
    </w:rPr>
  </w:style>
  <w:style w:type="character" w:customStyle="1" w:styleId="created">
    <w:name w:val="created"/>
    <w:basedOn w:val="DefaultParagraphFont"/>
    <w:rsid w:val="00545919"/>
  </w:style>
  <w:style w:type="character" w:customStyle="1" w:styleId="changed">
    <w:name w:val="changed"/>
    <w:basedOn w:val="DefaultParagraphFont"/>
    <w:rsid w:val="00545919"/>
  </w:style>
  <w:style w:type="character" w:customStyle="1" w:styleId="article-author-name">
    <w:name w:val="article-author-name"/>
    <w:basedOn w:val="DefaultParagraphFont"/>
    <w:rsid w:val="00545919"/>
  </w:style>
  <w:style w:type="character" w:customStyle="1" w:styleId="bioexcerpt">
    <w:name w:val="bio_excerpt"/>
    <w:basedOn w:val="DefaultParagraphFont"/>
    <w:rsid w:val="00545919"/>
  </w:style>
  <w:style w:type="character" w:customStyle="1" w:styleId="commentcount">
    <w:name w:val="comment_count"/>
    <w:basedOn w:val="DefaultParagraphFont"/>
    <w:rsid w:val="00545919"/>
  </w:style>
  <w:style w:type="character" w:customStyle="1" w:styleId="searchtermshighlighted">
    <w:name w:val="searchtermshighlighted"/>
    <w:basedOn w:val="DefaultParagraphFont"/>
    <w:rsid w:val="00545919"/>
  </w:style>
  <w:style w:type="character" w:customStyle="1" w:styleId="contributornametrigger">
    <w:name w:val="contributornametrigger"/>
    <w:basedOn w:val="DefaultParagraphFont"/>
    <w:rsid w:val="00545919"/>
  </w:style>
  <w:style w:type="character" w:customStyle="1" w:styleId="bylinepipe">
    <w:name w:val="bylinepipe"/>
    <w:basedOn w:val="DefaultParagraphFont"/>
    <w:rsid w:val="00545919"/>
  </w:style>
  <w:style w:type="character" w:customStyle="1" w:styleId="lucenesearchresulturlb">
    <w:name w:val="lucene_search_result_url_b"/>
    <w:basedOn w:val="DefaultParagraphFont"/>
    <w:rsid w:val="00545919"/>
  </w:style>
  <w:style w:type="character" w:customStyle="1" w:styleId="faculty-title">
    <w:name w:val="faculty-title"/>
    <w:basedOn w:val="DefaultParagraphFont"/>
    <w:rsid w:val="00545919"/>
  </w:style>
  <w:style w:type="character" w:customStyle="1" w:styleId="count">
    <w:name w:val="count"/>
    <w:basedOn w:val="DefaultParagraphFont"/>
    <w:rsid w:val="00545919"/>
  </w:style>
  <w:style w:type="character" w:customStyle="1" w:styleId="volume">
    <w:name w:val="volume"/>
    <w:basedOn w:val="DefaultParagraphFont"/>
    <w:rsid w:val="00545919"/>
  </w:style>
  <w:style w:type="character" w:customStyle="1" w:styleId="issue">
    <w:name w:val="issue"/>
    <w:basedOn w:val="DefaultParagraphFont"/>
    <w:rsid w:val="00545919"/>
  </w:style>
  <w:style w:type="character" w:customStyle="1" w:styleId="pages">
    <w:name w:val="pages"/>
    <w:basedOn w:val="DefaultParagraphFont"/>
    <w:rsid w:val="00545919"/>
  </w:style>
  <w:style w:type="character" w:customStyle="1" w:styleId="field-content">
    <w:name w:val="field-content"/>
    <w:basedOn w:val="DefaultParagraphFont"/>
    <w:rsid w:val="00545919"/>
  </w:style>
  <w:style w:type="character" w:customStyle="1" w:styleId="person">
    <w:name w:val="person"/>
    <w:basedOn w:val="DefaultParagraphFont"/>
    <w:rsid w:val="00545919"/>
  </w:style>
  <w:style w:type="character" w:customStyle="1" w:styleId="corresponding">
    <w:name w:val="corresponding"/>
    <w:basedOn w:val="DefaultParagraphFont"/>
    <w:rsid w:val="00545919"/>
  </w:style>
  <w:style w:type="character" w:customStyle="1" w:styleId="entry-date">
    <w:name w:val="entry-date"/>
    <w:basedOn w:val="DefaultParagraphFont"/>
    <w:rsid w:val="00545919"/>
  </w:style>
  <w:style w:type="paragraph" w:customStyle="1" w:styleId="entry-meta">
    <w:name w:val="entry-meta"/>
    <w:basedOn w:val="Normal"/>
    <w:rsid w:val="00545919"/>
    <w:pPr>
      <w:spacing w:before="100" w:beforeAutospacing="1" w:after="100" w:afterAutospacing="1"/>
    </w:pPr>
    <w:rPr>
      <w:rFonts w:ascii="Tahoma" w:hAnsi="Tahoma"/>
      <w:szCs w:val="20"/>
    </w:rPr>
  </w:style>
  <w:style w:type="character" w:customStyle="1" w:styleId="post-time">
    <w:name w:val="post-time"/>
    <w:basedOn w:val="DefaultParagraphFont"/>
    <w:rsid w:val="00545919"/>
  </w:style>
  <w:style w:type="character" w:customStyle="1" w:styleId="post-category">
    <w:name w:val="post-category"/>
    <w:basedOn w:val="DefaultParagraphFont"/>
    <w:rsid w:val="00545919"/>
  </w:style>
  <w:style w:type="character" w:customStyle="1" w:styleId="post-author">
    <w:name w:val="post-author"/>
    <w:basedOn w:val="DefaultParagraphFont"/>
    <w:rsid w:val="00545919"/>
  </w:style>
  <w:style w:type="character" w:customStyle="1" w:styleId="A10">
    <w:name w:val="A10"/>
    <w:uiPriority w:val="99"/>
    <w:rsid w:val="00545919"/>
    <w:rPr>
      <w:rFonts w:cs="MS Mincho"/>
      <w:color w:val="000000"/>
      <w:sz w:val="11"/>
      <w:szCs w:val="11"/>
    </w:rPr>
  </w:style>
  <w:style w:type="paragraph" w:customStyle="1" w:styleId="Pa10">
    <w:name w:val="Pa10"/>
    <w:basedOn w:val="Default"/>
    <w:next w:val="Default"/>
    <w:uiPriority w:val="99"/>
    <w:rsid w:val="00545919"/>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545919"/>
    <w:pPr>
      <w:widowControl w:val="0"/>
      <w:spacing w:line="241" w:lineRule="atLeast"/>
    </w:pPr>
    <w:rPr>
      <w:rFonts w:ascii="Verdana" w:eastAsiaTheme="minorEastAsia" w:hAnsi="Verdana" w:cs="Cambria"/>
      <w:color w:val="auto"/>
    </w:rPr>
  </w:style>
  <w:style w:type="character" w:customStyle="1" w:styleId="A9">
    <w:name w:val="A9"/>
    <w:uiPriority w:val="99"/>
    <w:rsid w:val="00545919"/>
    <w:rPr>
      <w:rFonts w:cs="MS Mincho"/>
      <w:color w:val="000000"/>
      <w:sz w:val="14"/>
      <w:szCs w:val="14"/>
    </w:rPr>
  </w:style>
  <w:style w:type="paragraph" w:customStyle="1" w:styleId="articledetails">
    <w:name w:val="articledetails"/>
    <w:basedOn w:val="Normal"/>
    <w:rsid w:val="00545919"/>
    <w:pPr>
      <w:spacing w:before="100" w:beforeAutospacing="1" w:after="100" w:afterAutospacing="1"/>
    </w:pPr>
    <w:rPr>
      <w:rFonts w:ascii="Tahoma" w:hAnsi="Tahoma"/>
      <w:szCs w:val="20"/>
    </w:rPr>
  </w:style>
  <w:style w:type="character" w:customStyle="1" w:styleId="posted-and-updated">
    <w:name w:val="posted-and-updated"/>
    <w:basedOn w:val="DefaultParagraphFont"/>
    <w:rsid w:val="00545919"/>
  </w:style>
  <w:style w:type="paragraph" w:customStyle="1" w:styleId="aff">
    <w:name w:val="aff"/>
    <w:basedOn w:val="Normal"/>
    <w:rsid w:val="00545919"/>
    <w:pPr>
      <w:spacing w:before="100" w:beforeAutospacing="1" w:after="100" w:afterAutospacing="1"/>
    </w:pPr>
    <w:rPr>
      <w:rFonts w:ascii="Tahoma" w:hAnsi="Tahoma"/>
      <w:szCs w:val="20"/>
    </w:rPr>
  </w:style>
  <w:style w:type="character" w:customStyle="1" w:styleId="entry-author">
    <w:name w:val="entry-author"/>
    <w:basedOn w:val="DefaultParagraphFont"/>
    <w:rsid w:val="00545919"/>
  </w:style>
  <w:style w:type="character" w:customStyle="1" w:styleId="entry-author-name">
    <w:name w:val="entry-author-name"/>
    <w:basedOn w:val="DefaultParagraphFont"/>
    <w:rsid w:val="00545919"/>
  </w:style>
  <w:style w:type="character" w:customStyle="1" w:styleId="arial11">
    <w:name w:val="arial_11"/>
    <w:basedOn w:val="DefaultParagraphFont"/>
    <w:rsid w:val="00545919"/>
  </w:style>
  <w:style w:type="character" w:customStyle="1" w:styleId="contrib-degrees">
    <w:name w:val="contrib-degrees"/>
    <w:basedOn w:val="DefaultParagraphFont"/>
    <w:rsid w:val="00545919"/>
  </w:style>
  <w:style w:type="character" w:customStyle="1" w:styleId="contrib-on-behalf-of">
    <w:name w:val="contrib-on-behalf-of"/>
    <w:basedOn w:val="DefaultParagraphFont"/>
    <w:rsid w:val="00545919"/>
  </w:style>
  <w:style w:type="character" w:customStyle="1" w:styleId="pubtime">
    <w:name w:val="pubtime"/>
    <w:basedOn w:val="DefaultParagraphFont"/>
    <w:rsid w:val="00545919"/>
  </w:style>
  <w:style w:type="character" w:customStyle="1" w:styleId="time">
    <w:name w:val="time"/>
    <w:basedOn w:val="DefaultParagraphFont"/>
    <w:rsid w:val="00545919"/>
  </w:style>
  <w:style w:type="character" w:customStyle="1" w:styleId="fbcommentscount">
    <w:name w:val="fb_comments_count"/>
    <w:basedOn w:val="DefaultParagraphFont"/>
    <w:rsid w:val="00545919"/>
  </w:style>
  <w:style w:type="character" w:customStyle="1" w:styleId="stsharethiscustom">
    <w:name w:val="st_sharethis_custom"/>
    <w:basedOn w:val="DefaultParagraphFont"/>
    <w:rsid w:val="00545919"/>
  </w:style>
  <w:style w:type="paragraph" w:customStyle="1" w:styleId="permalinkable">
    <w:name w:val="permalinkable"/>
    <w:basedOn w:val="Normal"/>
    <w:rsid w:val="00545919"/>
    <w:pPr>
      <w:spacing w:before="100" w:beforeAutospacing="1" w:after="100" w:afterAutospacing="1"/>
    </w:pPr>
    <w:rPr>
      <w:rFonts w:ascii="Tahoma" w:hAnsi="Tahoma"/>
      <w:szCs w:val="20"/>
    </w:rPr>
  </w:style>
  <w:style w:type="character" w:customStyle="1" w:styleId="post-date">
    <w:name w:val="post-date"/>
    <w:basedOn w:val="DefaultParagraphFont"/>
    <w:rsid w:val="00545919"/>
  </w:style>
  <w:style w:type="character" w:customStyle="1" w:styleId="link-external">
    <w:name w:val="link-external"/>
    <w:basedOn w:val="DefaultParagraphFont"/>
    <w:rsid w:val="00545919"/>
  </w:style>
  <w:style w:type="character" w:customStyle="1" w:styleId="articleauthor">
    <w:name w:val="article_author"/>
    <w:basedOn w:val="DefaultParagraphFont"/>
    <w:rsid w:val="00545919"/>
  </w:style>
  <w:style w:type="character" w:customStyle="1" w:styleId="articleissue">
    <w:name w:val="article_issue"/>
    <w:basedOn w:val="DefaultParagraphFont"/>
    <w:rsid w:val="00545919"/>
  </w:style>
  <w:style w:type="character" w:customStyle="1" w:styleId="a-size-large">
    <w:name w:val="a-size-large"/>
    <w:basedOn w:val="DefaultParagraphFont"/>
    <w:rsid w:val="00545919"/>
  </w:style>
  <w:style w:type="character" w:customStyle="1" w:styleId="a-size-medium">
    <w:name w:val="a-size-medium"/>
    <w:basedOn w:val="DefaultParagraphFont"/>
    <w:rsid w:val="00545919"/>
  </w:style>
  <w:style w:type="character" w:customStyle="1" w:styleId="contribution">
    <w:name w:val="contribution"/>
    <w:basedOn w:val="DefaultParagraphFont"/>
    <w:rsid w:val="00545919"/>
  </w:style>
  <w:style w:type="character" w:customStyle="1" w:styleId="a-color-secondary">
    <w:name w:val="a-color-secondary"/>
    <w:basedOn w:val="DefaultParagraphFont"/>
    <w:rsid w:val="00545919"/>
  </w:style>
  <w:style w:type="paragraph" w:customStyle="1" w:styleId="sbyline">
    <w:name w:val="sbyline"/>
    <w:basedOn w:val="Normal"/>
    <w:rsid w:val="00545919"/>
    <w:pPr>
      <w:spacing w:before="100" w:beforeAutospacing="1" w:after="100" w:afterAutospacing="1"/>
    </w:pPr>
    <w:rPr>
      <w:rFonts w:ascii="Tahoma" w:hAnsi="Tahoma"/>
      <w:szCs w:val="20"/>
    </w:rPr>
  </w:style>
  <w:style w:type="character" w:customStyle="1" w:styleId="ui-author">
    <w:name w:val="ui-author"/>
    <w:basedOn w:val="DefaultParagraphFont"/>
    <w:rsid w:val="00545919"/>
  </w:style>
  <w:style w:type="character" w:customStyle="1" w:styleId="ui-staffline">
    <w:name w:val="ui-staffline"/>
    <w:basedOn w:val="DefaultParagraphFont"/>
    <w:rsid w:val="00545919"/>
  </w:style>
  <w:style w:type="paragraph" w:customStyle="1" w:styleId="promotion-tag-p">
    <w:name w:val="promotion-tag-p"/>
    <w:basedOn w:val="Normal"/>
    <w:rsid w:val="00545919"/>
    <w:pPr>
      <w:spacing w:before="100" w:beforeAutospacing="1" w:after="100" w:afterAutospacing="1"/>
    </w:pPr>
    <w:rPr>
      <w:rFonts w:ascii="Tahoma" w:hAnsi="Tahoma"/>
      <w:szCs w:val="20"/>
    </w:rPr>
  </w:style>
  <w:style w:type="paragraph" w:customStyle="1" w:styleId="heading">
    <w:name w:val="heading"/>
    <w:basedOn w:val="Normal"/>
    <w:rsid w:val="00545919"/>
    <w:pPr>
      <w:spacing w:before="100" w:beforeAutospacing="1" w:after="100" w:afterAutospacing="1"/>
    </w:pPr>
    <w:rPr>
      <w:rFonts w:ascii="Tahoma" w:hAnsi="Tahoma"/>
      <w:szCs w:val="20"/>
    </w:rPr>
  </w:style>
  <w:style w:type="character" w:customStyle="1" w:styleId="value">
    <w:name w:val="value"/>
    <w:basedOn w:val="DefaultParagraphFont"/>
    <w:rsid w:val="00545919"/>
  </w:style>
  <w:style w:type="character" w:customStyle="1" w:styleId="specialissuelabel">
    <w:name w:val="specialissuelabel"/>
    <w:basedOn w:val="DefaultParagraphFont"/>
    <w:rsid w:val="00545919"/>
  </w:style>
  <w:style w:type="character" w:customStyle="1" w:styleId="referencediv">
    <w:name w:val="referencediv"/>
    <w:basedOn w:val="DefaultParagraphFont"/>
    <w:rsid w:val="00545919"/>
  </w:style>
  <w:style w:type="character" w:customStyle="1" w:styleId="wp-smiley">
    <w:name w:val="wp-smiley"/>
    <w:basedOn w:val="DefaultParagraphFont"/>
    <w:rsid w:val="00545919"/>
  </w:style>
  <w:style w:type="character" w:customStyle="1" w:styleId="meta-prep">
    <w:name w:val="meta-prep"/>
    <w:basedOn w:val="DefaultParagraphFont"/>
    <w:rsid w:val="00545919"/>
  </w:style>
  <w:style w:type="character" w:customStyle="1" w:styleId="artjournal">
    <w:name w:val="art_journal"/>
    <w:basedOn w:val="DefaultParagraphFont"/>
    <w:rsid w:val="00545919"/>
  </w:style>
  <w:style w:type="character" w:customStyle="1" w:styleId="artdatevolumeissuepart">
    <w:name w:val="art_datevolumeissuepart"/>
    <w:basedOn w:val="DefaultParagraphFont"/>
    <w:rsid w:val="00545919"/>
  </w:style>
  <w:style w:type="character" w:customStyle="1" w:styleId="artpages">
    <w:name w:val="art_pages"/>
    <w:basedOn w:val="DefaultParagraphFont"/>
    <w:rsid w:val="00545919"/>
  </w:style>
  <w:style w:type="character" w:customStyle="1" w:styleId="singlehighlightclass">
    <w:name w:val="single_highlight_class"/>
    <w:basedOn w:val="DefaultParagraphFont"/>
    <w:rsid w:val="00545919"/>
  </w:style>
  <w:style w:type="character" w:customStyle="1" w:styleId="degree">
    <w:name w:val="degree"/>
    <w:basedOn w:val="DefaultParagraphFont"/>
    <w:rsid w:val="00545919"/>
  </w:style>
  <w:style w:type="character" w:customStyle="1" w:styleId="major">
    <w:name w:val="major"/>
    <w:basedOn w:val="DefaultParagraphFont"/>
    <w:rsid w:val="00545919"/>
  </w:style>
  <w:style w:type="character" w:customStyle="1" w:styleId="authors">
    <w:name w:val="authors"/>
    <w:basedOn w:val="DefaultParagraphFont"/>
    <w:rsid w:val="00545919"/>
  </w:style>
  <w:style w:type="character" w:customStyle="1" w:styleId="views">
    <w:name w:val="views"/>
    <w:basedOn w:val="DefaultParagraphFont"/>
    <w:rsid w:val="00545919"/>
  </w:style>
  <w:style w:type="character" w:customStyle="1" w:styleId="stmainservices">
    <w:name w:val="stmainservices"/>
    <w:basedOn w:val="DefaultParagraphFont"/>
    <w:rsid w:val="00545919"/>
  </w:style>
  <w:style w:type="character" w:customStyle="1" w:styleId="stbubblehcount">
    <w:name w:val="stbubble_hcount"/>
    <w:basedOn w:val="DefaultParagraphFont"/>
    <w:rsid w:val="00545919"/>
  </w:style>
  <w:style w:type="paragraph" w:customStyle="1" w:styleId="Document">
    <w:name w:val="_Document"/>
    <w:basedOn w:val="Default"/>
    <w:next w:val="Default"/>
    <w:uiPriority w:val="99"/>
    <w:rsid w:val="00545919"/>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545919"/>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545919"/>
    <w:pPr>
      <w:widowControl w:val="0"/>
    </w:pPr>
    <w:rPr>
      <w:rFonts w:ascii="AKDPE C+ Utopia" w:eastAsiaTheme="minorEastAsia" w:hAnsi="AKDPE C+ Utopia" w:cs="Cambria"/>
      <w:color w:val="auto"/>
    </w:rPr>
  </w:style>
  <w:style w:type="paragraph" w:customStyle="1" w:styleId="collapsed-hide">
    <w:name w:val="collapsed-hide"/>
    <w:basedOn w:val="Normal"/>
    <w:rsid w:val="00545919"/>
    <w:pPr>
      <w:spacing w:before="100" w:beforeAutospacing="1" w:after="100" w:afterAutospacing="1"/>
    </w:pPr>
    <w:rPr>
      <w:rFonts w:ascii="Tahoma" w:hAnsi="Tahoma"/>
      <w:szCs w:val="20"/>
    </w:rPr>
  </w:style>
  <w:style w:type="paragraph" w:customStyle="1" w:styleId="Pa7">
    <w:name w:val="Pa7"/>
    <w:basedOn w:val="Default"/>
    <w:next w:val="Default"/>
    <w:uiPriority w:val="99"/>
    <w:rsid w:val="00545919"/>
    <w:pPr>
      <w:widowControl w:val="0"/>
      <w:spacing w:line="211" w:lineRule="atLeast"/>
    </w:pPr>
    <w:rPr>
      <w:rFonts w:ascii="Courier New" w:eastAsiaTheme="minorEastAsia" w:hAnsi="Courier New" w:cs="Cambria"/>
      <w:color w:val="auto"/>
    </w:rPr>
  </w:style>
  <w:style w:type="paragraph" w:customStyle="1" w:styleId="odd">
    <w:name w:val="odd"/>
    <w:basedOn w:val="Normal"/>
    <w:rsid w:val="00545919"/>
    <w:pPr>
      <w:spacing w:before="100" w:beforeAutospacing="1" w:after="100" w:afterAutospacing="1"/>
    </w:pPr>
    <w:rPr>
      <w:rFonts w:ascii="Tahoma" w:hAnsi="Tahoma"/>
      <w:szCs w:val="20"/>
    </w:rPr>
  </w:style>
  <w:style w:type="character" w:customStyle="1" w:styleId="article-date">
    <w:name w:val="article-date"/>
    <w:basedOn w:val="DefaultParagraphFont"/>
    <w:rsid w:val="00545919"/>
  </w:style>
  <w:style w:type="character" w:customStyle="1" w:styleId="article-author">
    <w:name w:val="article-author"/>
    <w:basedOn w:val="DefaultParagraphFont"/>
    <w:rsid w:val="00545919"/>
  </w:style>
  <w:style w:type="character" w:customStyle="1" w:styleId="tolocaltime">
    <w:name w:val="tolocaltime"/>
    <w:basedOn w:val="DefaultParagraphFont"/>
    <w:rsid w:val="00545919"/>
  </w:style>
  <w:style w:type="character" w:customStyle="1" w:styleId="pb-byline">
    <w:name w:val="pb-byline"/>
    <w:basedOn w:val="DefaultParagraphFont"/>
    <w:rsid w:val="00545919"/>
  </w:style>
  <w:style w:type="character" w:customStyle="1" w:styleId="pb-timestamp">
    <w:name w:val="pb-timestamp"/>
    <w:basedOn w:val="DefaultParagraphFont"/>
    <w:rsid w:val="00545919"/>
  </w:style>
  <w:style w:type="paragraph" w:customStyle="1" w:styleId="Pa8">
    <w:name w:val="Pa8"/>
    <w:basedOn w:val="Default"/>
    <w:next w:val="Default"/>
    <w:uiPriority w:val="99"/>
    <w:rsid w:val="00545919"/>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545919"/>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545919"/>
  </w:style>
  <w:style w:type="character" w:customStyle="1" w:styleId="even">
    <w:name w:val="even"/>
    <w:basedOn w:val="DefaultParagraphFont"/>
    <w:rsid w:val="00545919"/>
  </w:style>
  <w:style w:type="paragraph" w:customStyle="1" w:styleId="volissue">
    <w:name w:val="volissue"/>
    <w:basedOn w:val="Normal"/>
    <w:rsid w:val="00545919"/>
    <w:pPr>
      <w:spacing w:before="100" w:beforeAutospacing="1" w:after="100" w:afterAutospacing="1"/>
    </w:pPr>
    <w:rPr>
      <w:rFonts w:ascii="Tahoma" w:hAnsi="Tahoma"/>
      <w:szCs w:val="20"/>
    </w:rPr>
  </w:style>
  <w:style w:type="character" w:customStyle="1" w:styleId="view-count">
    <w:name w:val="view-count"/>
    <w:basedOn w:val="DefaultParagraphFont"/>
    <w:rsid w:val="00545919"/>
  </w:style>
  <w:style w:type="character" w:customStyle="1" w:styleId="tChar">
    <w:name w:val="t Char"/>
    <w:rsid w:val="00545919"/>
    <w:rPr>
      <w:rFonts w:ascii="Georgia" w:eastAsia="Times New Roman" w:hAnsi="Georgia" w:cs="Calibri"/>
      <w:b/>
      <w:lang w:val="x-none" w:eastAsia="x-none"/>
    </w:rPr>
  </w:style>
  <w:style w:type="paragraph" w:customStyle="1" w:styleId="BoldUnderlineChar20">
    <w:name w:val="BoldUnderline Char2"/>
    <w:link w:val="BoldUnderlineChar2Char"/>
    <w:rsid w:val="0054591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545919"/>
    <w:rPr>
      <w:rFonts w:ascii="Times New Roman" w:eastAsia="Times New Roman" w:hAnsi="Times New Roman" w:cs="Times New Roman"/>
      <w:b/>
      <w:sz w:val="20"/>
      <w:u w:val="single"/>
    </w:rPr>
  </w:style>
  <w:style w:type="character" w:customStyle="1" w:styleId="UnderlineCharChar4">
    <w:name w:val="Underline Char Char4"/>
    <w:rsid w:val="00545919"/>
    <w:rPr>
      <w:szCs w:val="24"/>
      <w:u w:val="single"/>
      <w:lang w:val="en-US" w:eastAsia="en-US" w:bidi="ar-SA"/>
    </w:rPr>
  </w:style>
  <w:style w:type="character" w:customStyle="1" w:styleId="BoldUnderlineCharChar3">
    <w:name w:val="BoldUnderline Char Char3"/>
    <w:rsid w:val="00545919"/>
    <w:rPr>
      <w:b/>
      <w:szCs w:val="24"/>
      <w:u w:val="single"/>
      <w:lang w:val="en-US" w:eastAsia="en-US" w:bidi="ar-SA"/>
    </w:rPr>
  </w:style>
  <w:style w:type="character" w:customStyle="1" w:styleId="BoldUnderlineCharChar2">
    <w:name w:val="BoldUnderline Char Char2"/>
    <w:rsid w:val="00545919"/>
    <w:rPr>
      <w:b/>
      <w:szCs w:val="24"/>
      <w:u w:val="single"/>
      <w:lang w:val="en-US" w:eastAsia="en-US" w:bidi="ar-SA"/>
    </w:rPr>
  </w:style>
  <w:style w:type="paragraph" w:customStyle="1" w:styleId="UnderlineCard0">
    <w:name w:val="UnderlineCard"/>
    <w:basedOn w:val="Heading3"/>
    <w:link w:val="UnderlineCardChar"/>
    <w:qFormat/>
    <w:rsid w:val="00545919"/>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545919"/>
    <w:rPr>
      <w:rFonts w:ascii="Calibri" w:eastAsia="Calibri" w:hAnsi="Calibri" w:cs="Times New Roman"/>
      <w:sz w:val="20"/>
      <w:szCs w:val="20"/>
      <w:u w:val="single"/>
      <w:lang w:val="x-none" w:eastAsia="x-none"/>
    </w:rPr>
  </w:style>
  <w:style w:type="character" w:customStyle="1" w:styleId="5Notunderlined">
    <w:name w:val="5 Not underlined"/>
    <w:rsid w:val="00545919"/>
    <w:rPr>
      <w:rFonts w:ascii="Times New Roman" w:hAnsi="Times New Roman"/>
      <w:sz w:val="16"/>
    </w:rPr>
  </w:style>
  <w:style w:type="character" w:customStyle="1" w:styleId="volume-issue">
    <w:name w:val="volume-issue"/>
    <w:rsid w:val="00545919"/>
    <w:rPr>
      <w:rFonts w:cs="Times New Roman"/>
    </w:rPr>
  </w:style>
  <w:style w:type="character" w:customStyle="1" w:styleId="i">
    <w:name w:val="i"/>
    <w:basedOn w:val="DefaultParagraphFont"/>
    <w:uiPriority w:val="99"/>
    <w:rsid w:val="00545919"/>
  </w:style>
  <w:style w:type="character" w:customStyle="1" w:styleId="storytext">
    <w:name w:val="storytext"/>
    <w:basedOn w:val="DefaultParagraphFont"/>
    <w:rsid w:val="00545919"/>
  </w:style>
  <w:style w:type="character" w:customStyle="1" w:styleId="heading3char0">
    <w:name w:val="heading3char"/>
    <w:rsid w:val="00545919"/>
  </w:style>
  <w:style w:type="character" w:customStyle="1" w:styleId="boldness1">
    <w:name w:val="boldness1"/>
    <w:rsid w:val="00545919"/>
  </w:style>
  <w:style w:type="paragraph" w:customStyle="1" w:styleId="Cardd">
    <w:name w:val="Cardd"/>
    <w:basedOn w:val="Normal"/>
    <w:uiPriority w:val="4"/>
    <w:qFormat/>
    <w:rsid w:val="00545919"/>
    <w:pPr>
      <w:ind w:left="288" w:right="288"/>
    </w:pPr>
  </w:style>
  <w:style w:type="paragraph" w:customStyle="1" w:styleId="document0">
    <w:name w:val="document"/>
    <w:basedOn w:val="Normal"/>
    <w:rsid w:val="00545919"/>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545919"/>
    <w:rPr>
      <w:rFonts w:cs="Arial"/>
      <w:bCs/>
      <w:szCs w:val="26"/>
      <w:u w:val="single"/>
      <w:lang w:val="en-US" w:eastAsia="en-US" w:bidi="ar-SA"/>
    </w:rPr>
  </w:style>
  <w:style w:type="character" w:customStyle="1" w:styleId="current-selection">
    <w:name w:val="current-selection"/>
    <w:basedOn w:val="DefaultParagraphFont"/>
    <w:rsid w:val="00545919"/>
  </w:style>
  <w:style w:type="character" w:customStyle="1" w:styleId="a2">
    <w:name w:val="_"/>
    <w:basedOn w:val="DefaultParagraphFont"/>
    <w:rsid w:val="00545919"/>
  </w:style>
  <w:style w:type="paragraph" w:customStyle="1" w:styleId="Shrink6">
    <w:name w:val="Shrink 6"/>
    <w:basedOn w:val="Normal"/>
    <w:qFormat/>
    <w:rsid w:val="00545919"/>
    <w:rPr>
      <w:rFonts w:eastAsia="Calibri" w:cs="Times New Roman"/>
      <w:sz w:val="12"/>
    </w:rPr>
  </w:style>
  <w:style w:type="character" w:customStyle="1" w:styleId="messagecontent">
    <w:name w:val="message_content"/>
    <w:rsid w:val="00545919"/>
  </w:style>
  <w:style w:type="character" w:customStyle="1" w:styleId="StyleUnderlineChar">
    <w:name w:val="Style Underline Char"/>
    <w:basedOn w:val="DefaultParagraphFont"/>
    <w:rsid w:val="00545919"/>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5459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545919"/>
    <w:rPr>
      <w:rFonts w:ascii="Calibri" w:eastAsia="Times New Roman" w:hAnsi="Calibri" w:cs="Arial"/>
      <w:b/>
      <w:bCs/>
      <w:kern w:val="32"/>
      <w:szCs w:val="32"/>
      <w:u w:val="single"/>
    </w:rPr>
  </w:style>
  <w:style w:type="character" w:customStyle="1" w:styleId="twelptblackblack1">
    <w:name w:val="twelptblackblack1"/>
    <w:basedOn w:val="DefaultParagraphFont"/>
    <w:rsid w:val="00545919"/>
    <w:rPr>
      <w:rFonts w:ascii="Verdana" w:hAnsi="Verdana" w:hint="default"/>
      <w:color w:val="000000"/>
      <w:sz w:val="16"/>
      <w:szCs w:val="16"/>
    </w:rPr>
  </w:style>
  <w:style w:type="character" w:customStyle="1" w:styleId="Heading3CharCharCharChar1">
    <w:name w:val="Heading 3 Char Char Char Char1"/>
    <w:rsid w:val="00545919"/>
    <w:rPr>
      <w:rFonts w:cs="Arial"/>
      <w:bCs/>
      <w:szCs w:val="26"/>
      <w:u w:val="single"/>
      <w:lang w:val="en-US" w:eastAsia="en-US" w:bidi="ar-SA"/>
    </w:rPr>
  </w:style>
  <w:style w:type="paragraph" w:customStyle="1" w:styleId="conintrotext">
    <w:name w:val="conintrotext"/>
    <w:basedOn w:val="Normal"/>
    <w:uiPriority w:val="99"/>
    <w:rsid w:val="00545919"/>
    <w:pPr>
      <w:spacing w:before="100" w:beforeAutospacing="1" w:after="100" w:afterAutospacing="1"/>
    </w:pPr>
    <w:rPr>
      <w:rFonts w:eastAsia="Times New Roman"/>
      <w:sz w:val="24"/>
    </w:rPr>
  </w:style>
  <w:style w:type="character" w:customStyle="1" w:styleId="comment-body">
    <w:name w:val="comment-body"/>
    <w:rsid w:val="00545919"/>
  </w:style>
  <w:style w:type="character" w:customStyle="1" w:styleId="UnderlineCharCharChar1">
    <w:name w:val="Underline Char Char Char1"/>
    <w:rsid w:val="0054591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4591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545919"/>
    <w:rPr>
      <w:rFonts w:asciiTheme="minorHAnsi" w:eastAsia="MS Mincho" w:hAnsiTheme="minorHAnsi" w:cstheme="minorBidi"/>
      <w:b/>
      <w:sz w:val="24"/>
      <w:u w:val="single"/>
    </w:rPr>
  </w:style>
  <w:style w:type="character" w:customStyle="1" w:styleId="mw-headline">
    <w:name w:val="mw-headline"/>
    <w:rsid w:val="00545919"/>
  </w:style>
  <w:style w:type="character" w:customStyle="1" w:styleId="flagicon">
    <w:name w:val="flagicon"/>
    <w:rsid w:val="00545919"/>
  </w:style>
  <w:style w:type="paragraph" w:customStyle="1" w:styleId="assert">
    <w:name w:val="assert"/>
    <w:basedOn w:val="Normal"/>
    <w:uiPriority w:val="99"/>
    <w:rsid w:val="00545919"/>
    <w:pPr>
      <w:spacing w:before="100" w:beforeAutospacing="1" w:after="100" w:afterAutospacing="1"/>
    </w:pPr>
    <w:rPr>
      <w:rFonts w:eastAsia="Times New Roman"/>
      <w:sz w:val="24"/>
    </w:rPr>
  </w:style>
  <w:style w:type="character" w:customStyle="1" w:styleId="apturelink">
    <w:name w:val="apturelink"/>
    <w:rsid w:val="00545919"/>
  </w:style>
  <w:style w:type="character" w:customStyle="1" w:styleId="apturelinkicon">
    <w:name w:val="apturelinkicon"/>
    <w:rsid w:val="00545919"/>
  </w:style>
  <w:style w:type="paragraph" w:customStyle="1" w:styleId="Default1">
    <w:name w:val="Default1"/>
    <w:basedOn w:val="Default"/>
    <w:next w:val="Default"/>
    <w:uiPriority w:val="99"/>
    <w:rsid w:val="00545919"/>
    <w:rPr>
      <w:color w:val="auto"/>
    </w:rPr>
  </w:style>
  <w:style w:type="paragraph" w:customStyle="1" w:styleId="center">
    <w:name w:val="center"/>
    <w:basedOn w:val="Normal"/>
    <w:uiPriority w:val="99"/>
    <w:rsid w:val="00545919"/>
    <w:pPr>
      <w:spacing w:before="100" w:beforeAutospacing="1" w:after="100" w:afterAutospacing="1"/>
    </w:pPr>
    <w:rPr>
      <w:rFonts w:eastAsia="Times New Roman"/>
      <w:sz w:val="24"/>
    </w:rPr>
  </w:style>
  <w:style w:type="character" w:customStyle="1" w:styleId="LittleChar">
    <w:name w:val="Little Char"/>
    <w:link w:val="Little"/>
    <w:rsid w:val="00545919"/>
    <w:rPr>
      <w:rFonts w:ascii="Garamond" w:eastAsia="Times New Roman" w:hAnsi="Garamond" w:cs="Calibri"/>
      <w:sz w:val="22"/>
    </w:rPr>
  </w:style>
  <w:style w:type="character" w:customStyle="1" w:styleId="UnderlineChar1Char">
    <w:name w:val="Underline Char1 Char"/>
    <w:rsid w:val="0054591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4591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545919"/>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4591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545919"/>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4591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545919"/>
    <w:rPr>
      <w:rFonts w:asciiTheme="minorHAnsi" w:eastAsia="MS Mincho" w:hAnsiTheme="minorHAnsi" w:cstheme="minorBidi"/>
      <w:b/>
      <w:sz w:val="24"/>
      <w:u w:val="single"/>
    </w:rPr>
  </w:style>
  <w:style w:type="paragraph" w:customStyle="1" w:styleId="CardBody">
    <w:name w:val="Card Body"/>
    <w:basedOn w:val="Normal"/>
    <w:link w:val="CardBodyChar"/>
    <w:rsid w:val="00545919"/>
    <w:rPr>
      <w:rFonts w:eastAsia="Times New Roman"/>
    </w:rPr>
  </w:style>
  <w:style w:type="character" w:customStyle="1" w:styleId="CardBodyChar">
    <w:name w:val="Card Body Char"/>
    <w:link w:val="CardBody"/>
    <w:rsid w:val="00545919"/>
    <w:rPr>
      <w:rFonts w:ascii="Calibri" w:eastAsia="Times New Roman" w:hAnsi="Calibri" w:cs="Calibri"/>
      <w:sz w:val="22"/>
    </w:rPr>
  </w:style>
  <w:style w:type="character" w:customStyle="1" w:styleId="ptitleinside">
    <w:name w:val="p_title_inside"/>
    <w:rsid w:val="00545919"/>
  </w:style>
  <w:style w:type="paragraph" w:customStyle="1" w:styleId="StyleBoldandUnderlineChar11ptBorderSinglesolidline">
    <w:name w:val="Style Bold and Underline Char + 11 pt Border: : (Single solid line..."/>
    <w:link w:val="StyleBoldandUnderlineChar11ptBorderSinglesolidlineChar"/>
    <w:rsid w:val="0054591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45919"/>
    <w:rPr>
      <w:rFonts w:eastAsia="Times New Roman"/>
      <w:b/>
      <w:bCs/>
      <w:sz w:val="22"/>
      <w:szCs w:val="20"/>
      <w:u w:val="single"/>
      <w:bdr w:val="single" w:sz="4" w:space="0" w:color="auto"/>
    </w:rPr>
  </w:style>
  <w:style w:type="character" w:customStyle="1" w:styleId="Heading1CharChar1">
    <w:name w:val="Heading 1 Char Char1"/>
    <w:rsid w:val="00545919"/>
    <w:rPr>
      <w:rFonts w:cs="Arial"/>
      <w:b/>
      <w:bCs/>
      <w:szCs w:val="32"/>
      <w:lang w:val="en-US" w:eastAsia="en-US" w:bidi="ar-SA"/>
    </w:rPr>
  </w:style>
  <w:style w:type="paragraph" w:customStyle="1" w:styleId="Indentation">
    <w:name w:val="Indentation"/>
    <w:basedOn w:val="Normal"/>
    <w:uiPriority w:val="99"/>
    <w:rsid w:val="00545919"/>
    <w:pPr>
      <w:ind w:left="288" w:right="288"/>
    </w:pPr>
  </w:style>
  <w:style w:type="character" w:customStyle="1" w:styleId="StyleUnderlineCharChar9ptBold">
    <w:name w:val="Style Underline Char Char + 9 pt Bold"/>
    <w:rsid w:val="0054591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45919"/>
    <w:rPr>
      <w:rFonts w:eastAsia="Times New Roman"/>
      <w:u w:val="single"/>
    </w:rPr>
  </w:style>
  <w:style w:type="character" w:customStyle="1" w:styleId="StyleStyle4ArialNarrow9ptChar">
    <w:name w:val="Style Style4 + Arial Narrow 9 pt Char"/>
    <w:link w:val="StyleStyle4ArialNarrow9pt"/>
    <w:rsid w:val="00545919"/>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545919"/>
    <w:rPr>
      <w:rFonts w:eastAsia="Times New Roman"/>
      <w:b/>
      <w:bCs/>
      <w:u w:val="single"/>
    </w:rPr>
  </w:style>
  <w:style w:type="character" w:customStyle="1" w:styleId="StyleStyle4ArialNarrow9ptBoldChar">
    <w:name w:val="Style Style4 + Arial Narrow 9 pt Bold Char"/>
    <w:link w:val="StyleStyle4ArialNarrow9ptBold"/>
    <w:rsid w:val="00545919"/>
    <w:rPr>
      <w:rFonts w:ascii="Calibri" w:eastAsia="Times New Roman" w:hAnsi="Calibri" w:cs="Calibri"/>
      <w:b/>
      <w:bCs/>
      <w:sz w:val="22"/>
      <w:u w:val="single"/>
    </w:rPr>
  </w:style>
  <w:style w:type="character" w:customStyle="1" w:styleId="StyleBoldandUnderlineCharChar29pt">
    <w:name w:val="Style Bold and Underline Char Char2 + 9 pt"/>
    <w:rsid w:val="00545919"/>
    <w:rPr>
      <w:rFonts w:ascii="Times New Roman" w:hAnsi="Times New Roman"/>
      <w:b/>
      <w:bCs/>
      <w:noProof w:val="0"/>
      <w:sz w:val="20"/>
      <w:u w:val="single"/>
    </w:rPr>
  </w:style>
  <w:style w:type="character" w:customStyle="1" w:styleId="StyleUnderlineCharChar19pt">
    <w:name w:val="Style Underline Char Char1 + 9 pt"/>
    <w:rsid w:val="0054591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4591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45919"/>
    <w:rPr>
      <w:rFonts w:ascii="Georgia" w:eastAsia="Times New Roman" w:hAnsi="Georgia"/>
      <w:b/>
      <w:smallCaps/>
      <w:sz w:val="24"/>
      <w:szCs w:val="24"/>
      <w:u w:val="single"/>
    </w:rPr>
  </w:style>
  <w:style w:type="character" w:customStyle="1" w:styleId="CardTextCharChar">
    <w:name w:val="Card Text Char Char"/>
    <w:rsid w:val="00545919"/>
    <w:rPr>
      <w:rFonts w:ascii="Times New Roman" w:eastAsia="Times New Roman" w:hAnsi="Times New Roman" w:cs="Times New Roman"/>
      <w:sz w:val="20"/>
      <w:szCs w:val="20"/>
    </w:rPr>
  </w:style>
  <w:style w:type="character" w:customStyle="1" w:styleId="citeChar1">
    <w:name w:val="cite Char"/>
    <w:locked/>
    <w:rsid w:val="0054591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54591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45919"/>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545919"/>
    <w:rPr>
      <w:i/>
      <w:iCs/>
      <w:sz w:val="20"/>
      <w:u w:val="single"/>
    </w:rPr>
  </w:style>
  <w:style w:type="character" w:customStyle="1" w:styleId="HIGHLIGHT0">
    <w:name w:val="HIGHLIGHT"/>
    <w:uiPriority w:val="1"/>
    <w:rsid w:val="00545919"/>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545919"/>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545919"/>
    <w:rPr>
      <w:rFonts w:ascii="Times New Roman" w:eastAsia="Times New Roman" w:hAnsi="Times New Roman" w:cs="Times New Roman"/>
      <w:b/>
      <w:sz w:val="28"/>
    </w:rPr>
  </w:style>
  <w:style w:type="character" w:customStyle="1" w:styleId="FifthChar">
    <w:name w:val="Fifth Char"/>
    <w:link w:val="Fifth"/>
    <w:rsid w:val="00545919"/>
    <w:rPr>
      <w:rFonts w:ascii="Calibri" w:eastAsia="Calibri" w:hAnsi="Calibri" w:cs="Calibri"/>
      <w:sz w:val="22"/>
    </w:rPr>
  </w:style>
  <w:style w:type="paragraph" w:customStyle="1" w:styleId="Third">
    <w:name w:val="Third"/>
    <w:basedOn w:val="Normal"/>
    <w:link w:val="ThirdChar"/>
    <w:rsid w:val="00545919"/>
    <w:rPr>
      <w:rFonts w:eastAsia="Times New Roman"/>
      <w:b/>
      <w:u w:val="single"/>
      <w:lang w:val="x-none" w:eastAsia="x-none"/>
    </w:rPr>
  </w:style>
  <w:style w:type="character" w:customStyle="1" w:styleId="ThirdChar">
    <w:name w:val="Third Char"/>
    <w:link w:val="Third"/>
    <w:rsid w:val="00545919"/>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545919"/>
    <w:pPr>
      <w:widowControl w:val="0"/>
      <w:jc w:val="both"/>
      <w:outlineLvl w:val="1"/>
    </w:pPr>
    <w:rPr>
      <w:rFonts w:ascii="Times New Roman" w:eastAsia="Times New Roman" w:hAnsi="Times New Roman" w:cs="Times New Roman"/>
      <w:b/>
    </w:rPr>
  </w:style>
  <w:style w:type="character" w:customStyle="1" w:styleId="CardsCharChar">
    <w:name w:val="Cards Char Char"/>
    <w:rsid w:val="00545919"/>
    <w:rPr>
      <w:rFonts w:ascii="Times New Roman" w:eastAsia="Times New Roman" w:hAnsi="Times New Roman"/>
      <w:szCs w:val="24"/>
    </w:rPr>
  </w:style>
  <w:style w:type="character" w:customStyle="1" w:styleId="article-record-publication-volume-issue">
    <w:name w:val="article-record-publication-volume-issue"/>
    <w:rsid w:val="00545919"/>
  </w:style>
  <w:style w:type="character" w:customStyle="1" w:styleId="NothingCharChar">
    <w:name w:val="Nothing Char Char"/>
    <w:link w:val="NothingCharCharChar"/>
    <w:rsid w:val="00545919"/>
  </w:style>
  <w:style w:type="paragraph" w:customStyle="1" w:styleId="DebateUnderlineBoldChar">
    <w:name w:val="Debate Underline Bold Char"/>
    <w:basedOn w:val="Normal"/>
    <w:link w:val="DebateUnderlineBoldCharChar"/>
    <w:rsid w:val="00545919"/>
    <w:pPr>
      <w:jc w:val="both"/>
    </w:pPr>
    <w:rPr>
      <w:rFonts w:eastAsia="Times New Roman"/>
      <w:b/>
      <w:u w:val="thick"/>
    </w:rPr>
  </w:style>
  <w:style w:type="character" w:customStyle="1" w:styleId="DebateUnderlineBoldCharChar">
    <w:name w:val="Debate Underline Bold Char Char"/>
    <w:link w:val="DebateUnderlineBoldChar"/>
    <w:rsid w:val="00545919"/>
    <w:rPr>
      <w:rFonts w:ascii="Calibri" w:eastAsia="Times New Roman" w:hAnsi="Calibri" w:cs="Calibri"/>
      <w:b/>
      <w:sz w:val="22"/>
      <w:u w:val="thick"/>
    </w:rPr>
  </w:style>
  <w:style w:type="character" w:customStyle="1" w:styleId="resultbodyblack">
    <w:name w:val="resultbodyblack"/>
    <w:rsid w:val="00545919"/>
    <w:rPr>
      <w:rFonts w:cs="Times New Roman"/>
    </w:rPr>
  </w:style>
  <w:style w:type="paragraph" w:customStyle="1" w:styleId="bloctitles">
    <w:name w:val="bloc titles"/>
    <w:basedOn w:val="Heading1"/>
    <w:next w:val="Normal"/>
    <w:link w:val="bloctitlesChar"/>
    <w:autoRedefine/>
    <w:rsid w:val="00545919"/>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545919"/>
    <w:rPr>
      <w:rFonts w:ascii="Calibri" w:eastAsia="Malgun Gothic" w:hAnsi="Calibri" w:cs="Arial"/>
      <w:b/>
      <w:bCs/>
      <w:sz w:val="28"/>
      <w:szCs w:val="32"/>
      <w:u w:val="single"/>
    </w:rPr>
  </w:style>
  <w:style w:type="paragraph" w:customStyle="1" w:styleId="CiteSmallText">
    <w:name w:val="Cite Small Text"/>
    <w:basedOn w:val="Normal"/>
    <w:uiPriority w:val="99"/>
    <w:rsid w:val="00545919"/>
    <w:pPr>
      <w:widowControl w:val="0"/>
      <w:spacing w:after="200"/>
    </w:pPr>
    <w:rPr>
      <w:rFonts w:ascii="Helvetica Neue" w:hAnsi="Helvetica Neue"/>
      <w:b/>
      <w:sz w:val="18"/>
    </w:rPr>
  </w:style>
  <w:style w:type="character" w:customStyle="1" w:styleId="3TagCite">
    <w:name w:val="3 Tag/Cite"/>
    <w:rsid w:val="00545919"/>
    <w:rPr>
      <w:rFonts w:ascii="Times New Roman" w:hAnsi="Times New Roman"/>
      <w:b/>
    </w:rPr>
  </w:style>
  <w:style w:type="character" w:customStyle="1" w:styleId="4Qualifications">
    <w:name w:val="4 Qualifications"/>
    <w:rsid w:val="00545919"/>
    <w:rPr>
      <w:rFonts w:ascii="Times New Roman" w:hAnsi="Times New Roman"/>
      <w:sz w:val="19"/>
    </w:rPr>
  </w:style>
  <w:style w:type="character" w:customStyle="1" w:styleId="6Underlined">
    <w:name w:val="6 Underlined"/>
    <w:rsid w:val="00545919"/>
    <w:rPr>
      <w:rFonts w:ascii="Times New Roman" w:hAnsi="Times New Roman"/>
      <w:b/>
      <w:sz w:val="21"/>
      <w:u w:val="single"/>
    </w:rPr>
  </w:style>
  <w:style w:type="paragraph" w:customStyle="1" w:styleId="Cards1CharChar">
    <w:name w:val="Cards1 Char Char"/>
    <w:basedOn w:val="Normal"/>
    <w:link w:val="Cards1CharCharChar"/>
    <w:rsid w:val="00545919"/>
    <w:pPr>
      <w:autoSpaceDE w:val="0"/>
      <w:autoSpaceDN w:val="0"/>
      <w:adjustRightInd w:val="0"/>
      <w:ind w:left="432" w:right="432"/>
      <w:jc w:val="both"/>
    </w:pPr>
    <w:rPr>
      <w:lang w:val="x-none"/>
    </w:rPr>
  </w:style>
  <w:style w:type="character" w:customStyle="1" w:styleId="Cards1CharCharChar">
    <w:name w:val="Cards1 Char Char Char"/>
    <w:link w:val="Cards1CharChar"/>
    <w:rsid w:val="00545919"/>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545919"/>
    <w:rPr>
      <w:u w:val="single"/>
    </w:rPr>
  </w:style>
  <w:style w:type="paragraph" w:customStyle="1" w:styleId="UnderlineCharCharCharCharCharCharChar">
    <w:name w:val="Underline Char Char Char Char Char Char Char"/>
    <w:basedOn w:val="Normal"/>
    <w:link w:val="UnderlineCharCharCharCharCharCharCharChar"/>
    <w:rsid w:val="00545919"/>
    <w:rPr>
      <w:rFonts w:asciiTheme="minorHAnsi" w:hAnsiTheme="minorHAnsi" w:cstheme="minorBidi"/>
      <w:sz w:val="24"/>
      <w:u w:val="single"/>
    </w:rPr>
  </w:style>
  <w:style w:type="paragraph" w:customStyle="1" w:styleId="CitesCharChar">
    <w:name w:val="Cites Char Char"/>
    <w:next w:val="Normal"/>
    <w:link w:val="CitesCharCharChar"/>
    <w:rsid w:val="00545919"/>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545919"/>
    <w:rPr>
      <w:rFonts w:ascii="Times New Roman" w:eastAsia="Times New Roman" w:hAnsi="Times New Roman" w:cs="Times New Roman"/>
      <w:sz w:val="20"/>
    </w:rPr>
  </w:style>
  <w:style w:type="character" w:customStyle="1" w:styleId="nohighlighting">
    <w:name w:val="no highlighting"/>
    <w:rsid w:val="0054591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545919"/>
    <w:rPr>
      <w:rFonts w:ascii="Cambria" w:hAnsi="Cambria" w:hint="default"/>
      <w:sz w:val="21"/>
      <w:u w:val="single"/>
    </w:rPr>
  </w:style>
  <w:style w:type="paragraph" w:customStyle="1" w:styleId="Swag">
    <w:name w:val="Swag"/>
    <w:basedOn w:val="Normal"/>
    <w:link w:val="SwagChar"/>
    <w:qFormat/>
    <w:rsid w:val="00545919"/>
    <w:rPr>
      <w:color w:val="0000FF"/>
      <w:sz w:val="12"/>
      <w:u w:val="single"/>
    </w:rPr>
  </w:style>
  <w:style w:type="character" w:customStyle="1" w:styleId="SwagChar">
    <w:name w:val="Swag Char"/>
    <w:link w:val="Swag"/>
    <w:rsid w:val="00545919"/>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54591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54591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54591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54591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545919"/>
    <w:rPr>
      <w:rFonts w:ascii="Garamond" w:eastAsia="MS Mincho" w:hAnsi="Garamond"/>
    </w:rPr>
  </w:style>
  <w:style w:type="character" w:customStyle="1" w:styleId="StyleStyleCardTextLeft-075Right0Char">
    <w:name w:val="Style Style Card Text + Left:  -0.75&quot; + Right:  0&quot; Char"/>
    <w:link w:val="StyleStyleCardTextLeft-075Right0"/>
    <w:rsid w:val="00545919"/>
    <w:rPr>
      <w:rFonts w:ascii="Garamond" w:eastAsia="MS Mincho" w:hAnsi="Garamond" w:cs="Calibri"/>
      <w:sz w:val="22"/>
    </w:rPr>
  </w:style>
  <w:style w:type="character" w:customStyle="1" w:styleId="CharChar61">
    <w:name w:val="Char Char61"/>
    <w:rsid w:val="00545919"/>
    <w:rPr>
      <w:rFonts w:cs="Arial"/>
      <w:bCs/>
      <w:sz w:val="16"/>
      <w:szCs w:val="26"/>
      <w:lang w:val="en-US" w:eastAsia="en-US" w:bidi="ar-SA"/>
    </w:rPr>
  </w:style>
  <w:style w:type="character" w:customStyle="1" w:styleId="ListBulletChar">
    <w:name w:val="List Bullet Char"/>
    <w:link w:val="ListBullet"/>
    <w:uiPriority w:val="99"/>
    <w:rsid w:val="00545919"/>
    <w:rPr>
      <w:rFonts w:ascii="Calibri" w:eastAsia="Calibri" w:hAnsi="Calibri" w:cs="Calibri"/>
      <w:sz w:val="22"/>
    </w:rPr>
  </w:style>
  <w:style w:type="paragraph" w:customStyle="1" w:styleId="subhead10">
    <w:name w:val="subhead1"/>
    <w:basedOn w:val="Normal"/>
    <w:uiPriority w:val="99"/>
    <w:rsid w:val="00545919"/>
    <w:pPr>
      <w:spacing w:before="100" w:beforeAutospacing="1" w:after="100" w:afterAutospacing="1"/>
    </w:pPr>
    <w:rPr>
      <w:rFonts w:eastAsia="Times New Roman"/>
      <w:sz w:val="24"/>
    </w:rPr>
  </w:style>
  <w:style w:type="character" w:customStyle="1" w:styleId="styledate">
    <w:name w:val="styledate"/>
    <w:rsid w:val="00545919"/>
  </w:style>
  <w:style w:type="character" w:customStyle="1" w:styleId="BoldandUnderlineChar1">
    <w:name w:val="Bold and Underline Char1"/>
    <w:rsid w:val="00545919"/>
    <w:rPr>
      <w:b/>
      <w:szCs w:val="24"/>
      <w:u w:val="single"/>
      <w:lang w:val="en-US" w:eastAsia="en-US" w:bidi="ar-SA"/>
    </w:rPr>
  </w:style>
  <w:style w:type="character" w:customStyle="1" w:styleId="BoldandUnderlineChar1Char2">
    <w:name w:val="Bold and Underline Char1 Char2"/>
    <w:rsid w:val="00545919"/>
    <w:rPr>
      <w:b/>
      <w:szCs w:val="24"/>
      <w:u w:val="single"/>
      <w:lang w:val="en-US" w:eastAsia="en-US" w:bidi="ar-SA"/>
    </w:rPr>
  </w:style>
  <w:style w:type="character" w:customStyle="1" w:styleId="BoldandUnderlineCharChar1">
    <w:name w:val="Bold and Underline Char Char1"/>
    <w:rsid w:val="00545919"/>
    <w:rPr>
      <w:b/>
      <w:szCs w:val="24"/>
      <w:u w:val="single"/>
      <w:lang w:val="en-US" w:eastAsia="en-US" w:bidi="ar-SA"/>
    </w:rPr>
  </w:style>
  <w:style w:type="character" w:customStyle="1" w:styleId="BoldandUnderlineChar6">
    <w:name w:val="Bold and Underline Char6"/>
    <w:rsid w:val="00545919"/>
    <w:rPr>
      <w:b/>
      <w:szCs w:val="24"/>
      <w:u w:val="single"/>
      <w:lang w:val="en-US" w:eastAsia="en-US" w:bidi="ar-SA"/>
    </w:rPr>
  </w:style>
  <w:style w:type="character" w:customStyle="1" w:styleId="title-link-wrapper">
    <w:name w:val="title-link-wrapper"/>
    <w:rsid w:val="00545919"/>
  </w:style>
  <w:style w:type="character" w:customStyle="1" w:styleId="medium-font">
    <w:name w:val="medium-font"/>
    <w:rsid w:val="00545919"/>
  </w:style>
  <w:style w:type="paragraph" w:customStyle="1" w:styleId="abstract">
    <w:name w:val="abstract"/>
    <w:basedOn w:val="Normal"/>
    <w:uiPriority w:val="99"/>
    <w:rsid w:val="00545919"/>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545919"/>
    <w:rPr>
      <w:rFonts w:eastAsia="Times New Roman"/>
      <w:b/>
      <w:bCs/>
      <w:u w:val="single"/>
    </w:rPr>
  </w:style>
  <w:style w:type="character" w:customStyle="1" w:styleId="StyleUnderlineChar11ptBold2Char">
    <w:name w:val="Style Underline Char + 11 pt Bold2 Char"/>
    <w:link w:val="StyleUnderlineChar11ptBold2"/>
    <w:rsid w:val="00545919"/>
    <w:rPr>
      <w:rFonts w:ascii="Calibri" w:eastAsia="Times New Roman" w:hAnsi="Calibri" w:cs="Calibri"/>
      <w:b/>
      <w:bCs/>
      <w:sz w:val="22"/>
      <w:u w:val="single"/>
    </w:rPr>
  </w:style>
  <w:style w:type="character" w:customStyle="1" w:styleId="ReallySamllTextChar">
    <w:name w:val="ReallySamllText Char"/>
    <w:rsid w:val="0054591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545919"/>
    <w:rPr>
      <w:rFonts w:eastAsia="Times New Roman"/>
      <w:u w:val="single"/>
    </w:rPr>
  </w:style>
  <w:style w:type="character" w:customStyle="1" w:styleId="StyleStyleUnderlineTimesNewRoman11ptChar">
    <w:name w:val="Style Style Underline + Times New Roman + 11 pt Char"/>
    <w:link w:val="StyleStyleUnderlineTimesNewRoman11pt"/>
    <w:rsid w:val="00545919"/>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45919"/>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545919"/>
    <w:rPr>
      <w:rFonts w:ascii="Calibri" w:eastAsia="Times New Roman" w:hAnsi="Calibri" w:cs="Calibri"/>
      <w:sz w:val="22"/>
      <w:u w:val="single"/>
    </w:rPr>
  </w:style>
  <w:style w:type="character" w:customStyle="1" w:styleId="style10">
    <w:name w:val="style1"/>
    <w:rsid w:val="00545919"/>
  </w:style>
  <w:style w:type="character" w:customStyle="1" w:styleId="pmtermsel">
    <w:name w:val="pmtermsel"/>
    <w:rsid w:val="00545919"/>
  </w:style>
  <w:style w:type="character" w:customStyle="1" w:styleId="showipapr">
    <w:name w:val="show_ipapr"/>
    <w:rsid w:val="00545919"/>
  </w:style>
  <w:style w:type="character" w:customStyle="1" w:styleId="dnindex">
    <w:name w:val="dnindex"/>
    <w:rsid w:val="00545919"/>
  </w:style>
  <w:style w:type="character" w:customStyle="1" w:styleId="23">
    <w:name w:val="23"/>
    <w:rsid w:val="00545919"/>
    <w:rPr>
      <w:rFonts w:ascii="Times New Roman" w:hAnsi="Times New Roman" w:cs="Arial"/>
      <w:bCs/>
      <w:sz w:val="20"/>
      <w:u w:val="single"/>
      <w:lang w:val="en-US" w:eastAsia="en-US" w:bidi="ar-SA"/>
    </w:rPr>
  </w:style>
  <w:style w:type="character" w:customStyle="1" w:styleId="33">
    <w:name w:val="33"/>
    <w:rsid w:val="00545919"/>
    <w:rPr>
      <w:rFonts w:ascii="Times New Roman" w:hAnsi="Times New Roman" w:cs="Arial"/>
      <w:b/>
      <w:bCs/>
      <w:sz w:val="20"/>
      <w:u w:val="single"/>
      <w:lang w:val="en-US" w:eastAsia="en-US" w:bidi="ar-SA"/>
    </w:rPr>
  </w:style>
  <w:style w:type="character" w:customStyle="1" w:styleId="55">
    <w:name w:val="55"/>
    <w:rsid w:val="00545919"/>
    <w:rPr>
      <w:rFonts w:cs="Arial"/>
      <w:bCs/>
      <w:sz w:val="20"/>
      <w:u w:val="single"/>
      <w:lang w:val="en-US" w:eastAsia="en-US" w:bidi="ar-SA"/>
    </w:rPr>
  </w:style>
  <w:style w:type="character" w:customStyle="1" w:styleId="authoraffil">
    <w:name w:val="authoraffil"/>
    <w:rsid w:val="00545919"/>
  </w:style>
  <w:style w:type="character" w:customStyle="1" w:styleId="CharChar8">
    <w:name w:val="Char Char8"/>
    <w:rsid w:val="00545919"/>
    <w:rPr>
      <w:rFonts w:ascii="Georgia" w:eastAsia="Times New Roman" w:hAnsi="Georgia"/>
      <w:b/>
      <w:bCs/>
      <w:sz w:val="30"/>
      <w:szCs w:val="28"/>
      <w:u w:val="single"/>
    </w:rPr>
  </w:style>
  <w:style w:type="character" w:customStyle="1" w:styleId="FontStyle13">
    <w:name w:val="Font Style13"/>
    <w:uiPriority w:val="99"/>
    <w:rsid w:val="00545919"/>
    <w:rPr>
      <w:rFonts w:ascii="Constantia" w:hAnsi="Constantia" w:cs="Constantia"/>
      <w:sz w:val="18"/>
      <w:szCs w:val="18"/>
    </w:rPr>
  </w:style>
  <w:style w:type="character" w:customStyle="1" w:styleId="TagsCharCharCharChar">
    <w:name w:val="Tags Char Char Char Char"/>
    <w:rsid w:val="00545919"/>
    <w:rPr>
      <w:rFonts w:ascii="Times New Roman" w:eastAsia="Times New Roman" w:hAnsi="Times New Roman" w:cs="Times New Roman"/>
      <w:b/>
      <w:sz w:val="24"/>
      <w:szCs w:val="24"/>
    </w:rPr>
  </w:style>
  <w:style w:type="character" w:customStyle="1" w:styleId="Citation1Char">
    <w:name w:val="Citation1 Char"/>
    <w:link w:val="Citation10"/>
    <w:locked/>
    <w:rsid w:val="00545919"/>
    <w:rPr>
      <w:rFonts w:ascii="Georgia" w:hAnsi="Georgia"/>
      <w:b/>
      <w:u w:val="single"/>
    </w:rPr>
  </w:style>
  <w:style w:type="paragraph" w:customStyle="1" w:styleId="Citation10">
    <w:name w:val="Citation1"/>
    <w:basedOn w:val="Normal"/>
    <w:link w:val="Citation1Char"/>
    <w:qFormat/>
    <w:rsid w:val="00545919"/>
    <w:rPr>
      <w:rFonts w:ascii="Georgia" w:hAnsi="Georgia" w:cstheme="minorBidi"/>
      <w:b/>
      <w:sz w:val="24"/>
      <w:u w:val="single"/>
    </w:rPr>
  </w:style>
  <w:style w:type="character" w:customStyle="1" w:styleId="TaglineChar">
    <w:name w:val="Tagline Char"/>
    <w:link w:val="Tagline0"/>
    <w:locked/>
    <w:rsid w:val="00545919"/>
    <w:rPr>
      <w:rFonts w:ascii="Georgia" w:hAnsi="Georgia"/>
      <w:b/>
    </w:rPr>
  </w:style>
  <w:style w:type="paragraph" w:customStyle="1" w:styleId="Tagline0">
    <w:name w:val="Tagline"/>
    <w:basedOn w:val="Normal"/>
    <w:link w:val="TaglineChar"/>
    <w:qFormat/>
    <w:rsid w:val="00545919"/>
    <w:rPr>
      <w:rFonts w:ascii="Georgia" w:hAnsi="Georgia" w:cstheme="minorBidi"/>
      <w:b/>
      <w:sz w:val="24"/>
    </w:rPr>
  </w:style>
  <w:style w:type="paragraph" w:customStyle="1" w:styleId="NothingCharCharChar">
    <w:name w:val="Nothing Char Char Char"/>
    <w:link w:val="NothingCharChar"/>
    <w:rsid w:val="00545919"/>
    <w:pPr>
      <w:jc w:val="both"/>
    </w:pPr>
  </w:style>
  <w:style w:type="paragraph" w:customStyle="1" w:styleId="StyleLeft021">
    <w:name w:val="Style Left:  0.2&quot;1"/>
    <w:basedOn w:val="Normal"/>
    <w:uiPriority w:val="99"/>
    <w:rsid w:val="00545919"/>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45919"/>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45919"/>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45919"/>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45919"/>
    <w:rPr>
      <w:rFonts w:ascii="Calibri" w:eastAsia="Times New Roman" w:hAnsi="Calibri" w:cs="Calibri"/>
      <w:sz w:val="22"/>
      <w:u w:val="single"/>
      <w:bdr w:val="single" w:sz="4" w:space="0" w:color="auto"/>
    </w:rPr>
  </w:style>
  <w:style w:type="character" w:customStyle="1" w:styleId="boldcitationChar">
    <w:name w:val="bold citation Char"/>
    <w:rsid w:val="00545919"/>
    <w:rPr>
      <w:rFonts w:ascii="Arial" w:hAnsi="Arial"/>
      <w:b/>
      <w:sz w:val="28"/>
      <w:szCs w:val="24"/>
      <w:u w:val="thick"/>
      <w:lang w:val="en-US" w:eastAsia="en-US" w:bidi="ar-SA"/>
    </w:rPr>
  </w:style>
  <w:style w:type="paragraph" w:customStyle="1" w:styleId="BlockTitle20">
    <w:name w:val="Block Title #2"/>
    <w:basedOn w:val="Normal"/>
    <w:uiPriority w:val="99"/>
    <w:rsid w:val="00545919"/>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545919"/>
    <w:rPr>
      <w:b/>
    </w:rPr>
  </w:style>
  <w:style w:type="character" w:customStyle="1" w:styleId="BoldunderlineChar3">
    <w:name w:val="Bold/underline Char"/>
    <w:rsid w:val="00545919"/>
    <w:rPr>
      <w:rFonts w:eastAsia="SimSun"/>
      <w:b/>
      <w:noProof w:val="0"/>
      <w:sz w:val="24"/>
      <w:szCs w:val="24"/>
      <w:u w:val="single"/>
      <w:lang w:val="en-US" w:eastAsia="zh-CN" w:bidi="ar-SA"/>
    </w:rPr>
  </w:style>
  <w:style w:type="character" w:customStyle="1" w:styleId="underlinetextchar0">
    <w:name w:val="underlinetextchar"/>
    <w:rsid w:val="00545919"/>
  </w:style>
  <w:style w:type="character" w:customStyle="1" w:styleId="boldciteChar1">
    <w:name w:val="bold cite Char1"/>
    <w:rsid w:val="00545919"/>
    <w:rPr>
      <w:b/>
      <w:sz w:val="28"/>
      <w:u w:val="thick" w:color="000000"/>
    </w:rPr>
  </w:style>
  <w:style w:type="character" w:customStyle="1" w:styleId="tagCharCharChar1">
    <w:name w:val="tag Char Char Char1"/>
    <w:rsid w:val="00545919"/>
    <w:rPr>
      <w:b/>
      <w:sz w:val="24"/>
      <w:lang w:val="en-US" w:eastAsia="en-US" w:bidi="ar-SA"/>
    </w:rPr>
  </w:style>
  <w:style w:type="character" w:customStyle="1" w:styleId="underlinecardChar0">
    <w:name w:val="underline card Char"/>
    <w:rsid w:val="00545919"/>
    <w:rPr>
      <w:rFonts w:ascii="Arial" w:hAnsi="Arial"/>
      <w:sz w:val="18"/>
      <w:szCs w:val="24"/>
      <w:u w:val="single"/>
      <w:lang w:val="en-US" w:eastAsia="en-US" w:bidi="ar-SA"/>
    </w:rPr>
  </w:style>
  <w:style w:type="paragraph" w:customStyle="1" w:styleId="date-comments">
    <w:name w:val="date-comments"/>
    <w:basedOn w:val="Normal"/>
    <w:uiPriority w:val="99"/>
    <w:rsid w:val="00545919"/>
    <w:pPr>
      <w:spacing w:before="100" w:beforeAutospacing="1" w:after="100" w:afterAutospacing="1"/>
    </w:pPr>
    <w:rPr>
      <w:rFonts w:ascii="Times" w:hAnsi="Times"/>
      <w:szCs w:val="20"/>
    </w:rPr>
  </w:style>
  <w:style w:type="character" w:customStyle="1" w:styleId="articleauthor0">
    <w:name w:val="articleauthor"/>
    <w:rsid w:val="00545919"/>
  </w:style>
  <w:style w:type="character" w:customStyle="1" w:styleId="bodysubtoc">
    <w:name w:val="bodysubtoc"/>
    <w:rsid w:val="00545919"/>
  </w:style>
  <w:style w:type="character" w:customStyle="1" w:styleId="lefttitlesmaller">
    <w:name w:val="lefttitlesmaller"/>
    <w:rsid w:val="00545919"/>
  </w:style>
  <w:style w:type="character" w:customStyle="1" w:styleId="mb">
    <w:name w:val="mb"/>
    <w:rsid w:val="00545919"/>
  </w:style>
  <w:style w:type="character" w:customStyle="1" w:styleId="submitted-date">
    <w:name w:val="submitted-date"/>
    <w:rsid w:val="00545919"/>
  </w:style>
  <w:style w:type="character" w:customStyle="1" w:styleId="submitted-time">
    <w:name w:val="submitted-time"/>
    <w:rsid w:val="00545919"/>
  </w:style>
  <w:style w:type="character" w:customStyle="1" w:styleId="A20">
    <w:name w:val="A2"/>
    <w:uiPriority w:val="99"/>
    <w:rsid w:val="00545919"/>
    <w:rPr>
      <w:rFonts w:ascii="Sabon LT Std" w:hAnsi="Sabon LT Std" w:cs="Sabon LT Std" w:hint="default"/>
      <w:color w:val="000000"/>
      <w:sz w:val="15"/>
      <w:szCs w:val="15"/>
    </w:rPr>
  </w:style>
  <w:style w:type="character" w:customStyle="1" w:styleId="searchword">
    <w:name w:val="searchword"/>
    <w:rsid w:val="00545919"/>
  </w:style>
  <w:style w:type="paragraph" w:customStyle="1" w:styleId="Heading2Char2CharChar12">
    <w:name w:val="Heading 2 Char2 Char Char12"/>
    <w:aliases w:val="Char Char Char Char Char Char1 Char Char Char Char Char1,Char Char22"/>
    <w:next w:val="Normal"/>
    <w:uiPriority w:val="99"/>
    <w:rsid w:val="0054591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545919"/>
    <w:rPr>
      <w:rFonts w:ascii="Times New Roman" w:hAnsi="Times New Roman" w:cs="Times New Roman"/>
      <w:sz w:val="18"/>
      <w:szCs w:val="18"/>
    </w:rPr>
  </w:style>
  <w:style w:type="character" w:customStyle="1" w:styleId="bylines">
    <w:name w:val="bylines"/>
    <w:basedOn w:val="DefaultParagraphFont"/>
    <w:rsid w:val="00545919"/>
  </w:style>
  <w:style w:type="character" w:customStyle="1" w:styleId="StyleStyleBoldUnderlineUnderlineIntenseEmphasis1apple-style-2">
    <w:name w:val="Style Style Bold UnderlineUnderlineIntense Emphasis1apple-style-...2"/>
    <w:basedOn w:val="DefaultParagraphFont"/>
    <w:rsid w:val="00545919"/>
    <w:rPr>
      <w:b w:val="0"/>
      <w:bCs/>
      <w:sz w:val="22"/>
      <w:u w:val="single"/>
    </w:rPr>
  </w:style>
  <w:style w:type="character" w:customStyle="1" w:styleId="FontStyle57">
    <w:name w:val="Font Style57"/>
    <w:rsid w:val="00545919"/>
    <w:rPr>
      <w:rFonts w:ascii="Georgia" w:hAnsi="Georgia" w:cs="Georgia"/>
      <w:b/>
      <w:bCs/>
      <w:sz w:val="14"/>
      <w:szCs w:val="14"/>
    </w:rPr>
  </w:style>
  <w:style w:type="character" w:customStyle="1" w:styleId="FontStyle89">
    <w:name w:val="Font Style89"/>
    <w:rsid w:val="00545919"/>
    <w:rPr>
      <w:rFonts w:ascii="Times New Roman" w:hAnsi="Times New Roman" w:cs="Times New Roman"/>
      <w:b/>
      <w:bCs/>
      <w:smallCaps/>
      <w:spacing w:val="40"/>
      <w:sz w:val="16"/>
      <w:szCs w:val="16"/>
    </w:rPr>
  </w:style>
  <w:style w:type="character" w:customStyle="1" w:styleId="style3Char0">
    <w:name w:val="style 3 Char"/>
    <w:rsid w:val="00545919"/>
    <w:rPr>
      <w:sz w:val="18"/>
      <w:szCs w:val="24"/>
      <w:lang w:val="en-US" w:eastAsia="en-US" w:bidi="ar-SA"/>
    </w:rPr>
  </w:style>
  <w:style w:type="paragraph" w:customStyle="1" w:styleId="003Cite">
    <w:name w:val="003Cite"/>
    <w:basedOn w:val="Normal"/>
    <w:rsid w:val="00545919"/>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545919"/>
    <w:pPr>
      <w:jc w:val="both"/>
    </w:pPr>
    <w:rPr>
      <w:b/>
      <w:color w:val="000000"/>
      <w:u w:val="single"/>
    </w:rPr>
  </w:style>
  <w:style w:type="character" w:customStyle="1" w:styleId="NormalBoldChar">
    <w:name w:val="Normal + Bold Char"/>
    <w:aliases w:val="Double Underline Char"/>
    <w:basedOn w:val="DefaultParagraphFont"/>
    <w:link w:val="NormalBold"/>
    <w:rsid w:val="00545919"/>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545919"/>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545919"/>
    <w:rPr>
      <w:rFonts w:ascii="Times New Roman" w:eastAsia="Times New Roman" w:hAnsi="Times New Roman" w:cs="Times New Roman"/>
      <w:u w:val="thick"/>
      <w:lang w:val="x-none" w:eastAsia="x-none"/>
    </w:rPr>
  </w:style>
  <w:style w:type="character" w:customStyle="1" w:styleId="BlockHeadingsChar1">
    <w:name w:val="Block Headings Char1"/>
    <w:rsid w:val="00545919"/>
    <w:rPr>
      <w:b/>
      <w:caps/>
    </w:rPr>
  </w:style>
  <w:style w:type="character" w:customStyle="1" w:styleId="Longcite">
    <w:name w:val="Longcite"/>
    <w:rsid w:val="00545919"/>
    <w:rPr>
      <w:sz w:val="16"/>
    </w:rPr>
  </w:style>
  <w:style w:type="paragraph" w:customStyle="1" w:styleId="NormalUnderline0">
    <w:name w:val="Normal + Underline"/>
    <w:basedOn w:val="Normal"/>
    <w:link w:val="NormalUnderlineChar0"/>
    <w:rsid w:val="00545919"/>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545919"/>
    <w:rPr>
      <w:rFonts w:ascii="Times New Roman" w:eastAsia="Times New Roman" w:hAnsi="Times New Roman" w:cs="Times New Roman"/>
      <w:b/>
      <w:u w:val="single"/>
      <w:lang w:val="x-none" w:eastAsia="x-none"/>
    </w:rPr>
  </w:style>
  <w:style w:type="character" w:customStyle="1" w:styleId="FontStyle170">
    <w:name w:val="Font Style170"/>
    <w:uiPriority w:val="99"/>
    <w:rsid w:val="00545919"/>
    <w:rPr>
      <w:rFonts w:ascii="Bookman Old Style" w:hAnsi="Bookman Old Style" w:cs="Bookman Old Style"/>
      <w:sz w:val="16"/>
      <w:szCs w:val="16"/>
    </w:rPr>
  </w:style>
  <w:style w:type="character" w:customStyle="1" w:styleId="FontStyle17">
    <w:name w:val="Font Style17"/>
    <w:uiPriority w:val="99"/>
    <w:rsid w:val="00545919"/>
    <w:rPr>
      <w:rFonts w:ascii="Book Antiqua" w:hAnsi="Book Antiqua" w:cs="Book Antiqua"/>
      <w:i/>
      <w:iCs/>
      <w:spacing w:val="10"/>
      <w:sz w:val="22"/>
      <w:szCs w:val="22"/>
    </w:rPr>
  </w:style>
  <w:style w:type="character" w:customStyle="1" w:styleId="FontStyle329">
    <w:name w:val="Font Style329"/>
    <w:basedOn w:val="DefaultParagraphFont"/>
    <w:uiPriority w:val="99"/>
    <w:rsid w:val="00545919"/>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545919"/>
  </w:style>
  <w:style w:type="character" w:customStyle="1" w:styleId="DateTimeChar">
    <w:name w:val="DateTime Char"/>
    <w:basedOn w:val="DefaultParagraphFont"/>
    <w:link w:val="DateTime"/>
    <w:uiPriority w:val="4"/>
    <w:rsid w:val="00545919"/>
    <w:rPr>
      <w:rFonts w:ascii="Calibri" w:hAnsi="Calibri" w:cs="Calibri"/>
      <w:sz w:val="22"/>
    </w:rPr>
  </w:style>
  <w:style w:type="paragraph" w:customStyle="1" w:styleId="Lecture">
    <w:name w:val="Lecture"/>
    <w:next w:val="BodyText"/>
    <w:link w:val="LectureChar"/>
    <w:autoRedefine/>
    <w:uiPriority w:val="4"/>
    <w:qFormat/>
    <w:rsid w:val="0054591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545919"/>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545919"/>
  </w:style>
  <w:style w:type="character" w:customStyle="1" w:styleId="m-8559461887574130099gmail-styleunderline">
    <w:name w:val="m_-8559461887574130099gmail-styleunderline"/>
    <w:basedOn w:val="DefaultParagraphFont"/>
    <w:rsid w:val="00545919"/>
  </w:style>
  <w:style w:type="paragraph" w:styleId="NoSpacing">
    <w:name w:val="No Spacing"/>
    <w:link w:val="NoSpacingChar"/>
    <w:uiPriority w:val="1"/>
    <w:qFormat/>
    <w:rsid w:val="0054591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8-021-89909-7" TargetMode="External"/><Relationship Id="rId18" Type="http://schemas.openxmlformats.org/officeDocument/2006/relationships/hyperlink" Target="https://www.19fortyfive.com/2022/01/does-a-space-war-mean-a-nuclear-wa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ci-hub.se/10.1016/j.actaastro.2016.03.034" TargetMode="External"/><Relationship Id="rId17" Type="http://schemas.openxmlformats.org/officeDocument/2006/relationships/hyperlink" Target="https://www.theguardian.com/environment/2019/oct/21/ocean-acidification-can-cause-mass-extinctions-fossils-reveal" TargetMode="External"/><Relationship Id="rId2" Type="http://schemas.openxmlformats.org/officeDocument/2006/relationships/customXml" Target="../customXml/item2.xml"/><Relationship Id="rId16" Type="http://schemas.openxmlformats.org/officeDocument/2006/relationships/hyperlink" Target="https://en.reset.org/satellite-technology-could-hold-key-measuring-oceans-increasing-acidification-08112020/" TargetMode="External"/><Relationship Id="rId20" Type="http://schemas.openxmlformats.org/officeDocument/2006/relationships/hyperlink" Target="https://metro.co.uk/2019/05/18/we-will-all-end-up-killing-each-other-and-one-nuclear-blast-could-do-it-93701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ss.europa.eu/content/space-security-europe" TargetMode="External"/><Relationship Id="rId10" Type="http://schemas.openxmlformats.org/officeDocument/2006/relationships/hyperlink" Target="https://www.ncbi.nlm.nih.gov/pmc/articles/PMC7293599/" TargetMode="External"/><Relationship Id="rId19" Type="http://schemas.openxmlformats.org/officeDocument/2006/relationships/hyperlink" Target="https://nsiteam.com/social/wp-content/uploads/2018/08/SMA-White-Paper_Chinese-Persepectives-on-Space_-Aug-2018.pdf"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www.theintlscholar.com/periodical/12/14/2020/analysis-commercialization-space-risk-international-law-military-space-rac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20</Pages>
  <Words>12794</Words>
  <Characters>72931</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2022-02-18T20:26:00Z</dcterms:created>
  <dcterms:modified xsi:type="dcterms:W3CDTF">2022-02-18T21:08:00Z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