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12A86" w14:textId="4F4073F6" w:rsidR="0053774A" w:rsidRDefault="0053774A" w:rsidP="0053774A">
      <w:pPr>
        <w:pStyle w:val="Heading1"/>
      </w:pPr>
      <w:r>
        <w:t>1AC-</w:t>
      </w:r>
      <w:r w:rsidR="00F55883">
        <w:t>Grapevine</w:t>
      </w:r>
      <w:r>
        <w:t xml:space="preserve"> R</w:t>
      </w:r>
      <w:r w:rsidR="00F55883">
        <w:t>4</w:t>
      </w:r>
    </w:p>
    <w:p w14:paraId="090F2FA7" w14:textId="6F433DAF" w:rsidR="0053774A" w:rsidRPr="00976E44" w:rsidRDefault="0053774A" w:rsidP="0053774A">
      <w:pPr>
        <w:pStyle w:val="Heading3"/>
        <w:rPr>
          <w:rFonts w:cs="Calibri"/>
        </w:rPr>
      </w:pPr>
      <w:r w:rsidRPr="00976E44">
        <w:rPr>
          <w:rFonts w:cs="Calibri"/>
        </w:rPr>
        <w:lastRenderedPageBreak/>
        <w:t xml:space="preserve">1AC – Plan </w:t>
      </w:r>
    </w:p>
    <w:p w14:paraId="26A3E01A" w14:textId="77777777" w:rsidR="0053774A" w:rsidRPr="00976E44" w:rsidRDefault="0053774A" w:rsidP="0053774A">
      <w:pPr>
        <w:pStyle w:val="Heading4"/>
        <w:rPr>
          <w:rFonts w:cs="Calibri"/>
        </w:rPr>
      </w:pPr>
      <w:r w:rsidRPr="00976E44">
        <w:rPr>
          <w:rFonts w:cs="Calibri"/>
        </w:rPr>
        <w:t>Plan text: The member nations of the World Trade Organization ought to reduce intellectual property protections for medicines during pandemics.</w:t>
      </w:r>
    </w:p>
    <w:p w14:paraId="77D91564" w14:textId="77777777" w:rsidR="0053774A" w:rsidRPr="00976E44" w:rsidRDefault="0053774A" w:rsidP="0053774A"/>
    <w:p w14:paraId="5E169643" w14:textId="77777777" w:rsidR="0053774A" w:rsidRPr="00976E44" w:rsidRDefault="0053774A" w:rsidP="0053774A">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238F68C6" w14:textId="77777777" w:rsidR="0053774A" w:rsidRPr="00976E44" w:rsidRDefault="0053774A" w:rsidP="0053774A">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9" w:history="1">
        <w:r w:rsidRPr="00976E44">
          <w:rPr>
            <w:rStyle w:val="Hyperlink"/>
          </w:rPr>
          <w:t>https://www.ipwatchdog.com/2021/07/21/third-option-limited-ip-waiver-solve-pandemic-vaccine-problems/id=135732/</w:t>
        </w:r>
      </w:hyperlink>
      <w:r w:rsidRPr="00976E44">
        <w:t>] Justin</w:t>
      </w:r>
    </w:p>
    <w:p w14:paraId="4FB34500" w14:textId="77777777" w:rsidR="0053774A" w:rsidRPr="00976E44" w:rsidRDefault="0053774A" w:rsidP="0053774A">
      <w:pPr>
        <w:rPr>
          <w:u w:val="single"/>
        </w:rPr>
      </w:pPr>
      <w:r w:rsidRPr="00976E44">
        <w:rPr>
          <w:highlight w:val="green"/>
          <w:u w:val="single"/>
        </w:rPr>
        <w:t>Limited Waiver</w:t>
      </w:r>
      <w:r w:rsidRPr="00976E44">
        <w:rPr>
          <w:u w:val="single"/>
        </w:rPr>
        <w:t xml:space="preserve"> Approach</w:t>
      </w:r>
    </w:p>
    <w:p w14:paraId="2B6AFF5F" w14:textId="77777777" w:rsidR="0053774A" w:rsidRPr="00976E44" w:rsidRDefault="0053774A" w:rsidP="0053774A">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2D3A858" w14:textId="77777777" w:rsidR="0053774A" w:rsidRPr="00976E44" w:rsidRDefault="0053774A" w:rsidP="0053774A">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CEE00B9" w14:textId="77777777" w:rsidR="0053774A" w:rsidRPr="00976E44" w:rsidRDefault="0053774A" w:rsidP="0053774A">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w:t>
      </w:r>
      <w:r w:rsidRPr="00976E44">
        <w:rPr>
          <w:u w:val="single"/>
        </w:rPr>
        <w:lastRenderedPageBreak/>
        <w:t>ground that may begin to be implemented before the end of the current pandemic</w:t>
      </w:r>
      <w:r w:rsidRPr="00976E44">
        <w:rPr>
          <w:sz w:val="16"/>
        </w:rPr>
        <w:t xml:space="preserve"> and be in place for the future.</w:t>
      </w:r>
    </w:p>
    <w:p w14:paraId="619EA15B" w14:textId="77777777" w:rsidR="0053774A" w:rsidRPr="00976E44" w:rsidRDefault="0053774A" w:rsidP="0053774A">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1DA10C55" w14:textId="77777777" w:rsidR="0053774A" w:rsidRPr="00976E44" w:rsidRDefault="0053774A" w:rsidP="0053774A">
      <w:pPr>
        <w:rPr>
          <w:sz w:val="16"/>
        </w:rPr>
      </w:pPr>
      <w:r w:rsidRPr="00976E44">
        <w:rPr>
          <w:sz w:val="16"/>
        </w:rPr>
        <w:t>Let’s Not Repeat Past Mistakes</w:t>
      </w:r>
    </w:p>
    <w:p w14:paraId="4662DE6A" w14:textId="77777777" w:rsidR="0053774A" w:rsidRPr="00976E44" w:rsidRDefault="0053774A" w:rsidP="0053774A">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9FB5190" w14:textId="77777777" w:rsidR="0053774A" w:rsidRPr="00976E44" w:rsidRDefault="0053774A" w:rsidP="0053774A"/>
    <w:p w14:paraId="1974DEFA" w14:textId="77777777" w:rsidR="0053774A" w:rsidRPr="00976E44" w:rsidRDefault="0053774A" w:rsidP="0053774A">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339AD23F" w14:textId="77777777" w:rsidR="0053774A" w:rsidRPr="00976E44" w:rsidRDefault="0053774A" w:rsidP="0053774A">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0" w:history="1">
        <w:r w:rsidRPr="00976E44">
          <w:rPr>
            <w:rStyle w:val="Hyperlink"/>
          </w:rPr>
          <w:t>https://www.helsinkitimes.fi/columns/columns/viewpoint/18561-science-has-delivered-will-the-wto-deliver.html</w:t>
        </w:r>
      </w:hyperlink>
      <w:r w:rsidRPr="00976E44">
        <w:t>] Justin</w:t>
      </w:r>
    </w:p>
    <w:p w14:paraId="558081EB" w14:textId="77777777" w:rsidR="0053774A" w:rsidRPr="00976E44" w:rsidRDefault="0053774A" w:rsidP="0053774A">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3E04F5B4" w14:textId="77777777" w:rsidR="0053774A" w:rsidRPr="00976E44" w:rsidRDefault="0053774A" w:rsidP="0053774A">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5F52D25B" w14:textId="77777777" w:rsidR="0053774A" w:rsidRPr="00976E44" w:rsidRDefault="0053774A" w:rsidP="0053774A">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075CD058" w14:textId="77777777" w:rsidR="0053774A" w:rsidRPr="00976E44" w:rsidRDefault="0053774A" w:rsidP="0053774A">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EB166EF" w14:textId="77777777" w:rsidR="0053774A" w:rsidRPr="00976E44" w:rsidRDefault="0053774A" w:rsidP="0053774A">
      <w:pPr>
        <w:rPr>
          <w:u w:val="single"/>
        </w:rPr>
      </w:pPr>
      <w:r w:rsidRPr="00976E44">
        <w:rPr>
          <w:u w:val="single"/>
        </w:rPr>
        <w:lastRenderedPageBreak/>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6C6A3AF" w14:textId="77777777" w:rsidR="0053774A" w:rsidRPr="00976E44" w:rsidRDefault="0053774A" w:rsidP="0053774A">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D8247A4" w14:textId="77777777" w:rsidR="0053774A" w:rsidRPr="00976E44" w:rsidRDefault="0053774A" w:rsidP="0053774A">
      <w:pPr>
        <w:rPr>
          <w:sz w:val="16"/>
        </w:rPr>
      </w:pPr>
      <w:r w:rsidRPr="00976E44">
        <w:rPr>
          <w:sz w:val="16"/>
        </w:rPr>
        <w:t>Why existing flexibilities under the TRIPS Agreement are not enough</w:t>
      </w:r>
    </w:p>
    <w:p w14:paraId="1A033AF8" w14:textId="77777777" w:rsidR="0053774A" w:rsidRPr="00976E44" w:rsidRDefault="0053774A" w:rsidP="0053774A">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08F9EE26" w14:textId="77777777" w:rsidR="0053774A" w:rsidRPr="00976E44" w:rsidRDefault="0053774A" w:rsidP="0053774A">
      <w:pPr>
        <w:rPr>
          <w:sz w:val="16"/>
        </w:rPr>
      </w:pPr>
      <w:r w:rsidRPr="00976E44">
        <w:rPr>
          <w:sz w:val="16"/>
        </w:rPr>
        <w:t>Why is there a need to go beyond existing global cooperation initiatives?</w:t>
      </w:r>
    </w:p>
    <w:p w14:paraId="7731E82A" w14:textId="77777777" w:rsidR="0053774A" w:rsidRPr="00976E44" w:rsidRDefault="0053774A" w:rsidP="0053774A">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50A49495" w14:textId="77777777" w:rsidR="0053774A" w:rsidRPr="00976E44" w:rsidRDefault="0053774A" w:rsidP="0053774A">
      <w:pPr>
        <w:rPr>
          <w:sz w:val="16"/>
        </w:rPr>
      </w:pPr>
      <w:proofErr w:type="gramStart"/>
      <w:r w:rsidRPr="00976E44">
        <w:rPr>
          <w:sz w:val="16"/>
        </w:rPr>
        <w:t>Past experience</w:t>
      </w:r>
      <w:proofErr w:type="gramEnd"/>
    </w:p>
    <w:p w14:paraId="54E505BF" w14:textId="77777777" w:rsidR="0053774A" w:rsidRPr="00976E44" w:rsidRDefault="0053774A" w:rsidP="0053774A">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711A669F" w14:textId="77777777" w:rsidR="0053774A" w:rsidRPr="00976E44" w:rsidRDefault="0053774A" w:rsidP="0053774A">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CDFD3BB" w14:textId="77777777" w:rsidR="0053774A" w:rsidRPr="00976E44" w:rsidRDefault="0053774A" w:rsidP="0053774A">
      <w:pPr>
        <w:rPr>
          <w:sz w:val="16"/>
        </w:rPr>
      </w:pPr>
      <w:r w:rsidRPr="00976E44">
        <w:rPr>
          <w:sz w:val="16"/>
        </w:rPr>
        <w:t>Way forward</w:t>
      </w:r>
    </w:p>
    <w:p w14:paraId="51CA6B0C" w14:textId="77777777" w:rsidR="0053774A" w:rsidRPr="00976E44" w:rsidRDefault="0053774A" w:rsidP="0053774A">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w:t>
      </w:r>
      <w:r w:rsidRPr="00976E44">
        <w:rPr>
          <w:u w:val="single"/>
        </w:rPr>
        <w:lastRenderedPageBreak/>
        <w:t xml:space="preserve">members to act and </w:t>
      </w:r>
      <w:r w:rsidRPr="00976E44">
        <w:rPr>
          <w:rStyle w:val="Emphasis"/>
        </w:rPr>
        <w:t>adopt the Waiver</w:t>
      </w:r>
      <w:r w:rsidRPr="00976E44">
        <w:rPr>
          <w:u w:val="single"/>
        </w:rPr>
        <w:t xml:space="preserve"> to save lives and help in getting the economy back on the revival path quickly.</w:t>
      </w:r>
    </w:p>
    <w:p w14:paraId="5D799B73" w14:textId="77777777" w:rsidR="0053774A" w:rsidRPr="00976E44" w:rsidRDefault="0053774A" w:rsidP="0053774A">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1D4D80CB" w14:textId="77777777" w:rsidR="0053774A" w:rsidRPr="00976E44" w:rsidRDefault="0053774A" w:rsidP="0053774A">
      <w:pPr>
        <w:rPr>
          <w:sz w:val="16"/>
        </w:rPr>
      </w:pPr>
    </w:p>
    <w:p w14:paraId="4152A272" w14:textId="77777777" w:rsidR="0053774A" w:rsidRPr="00976E44" w:rsidRDefault="0053774A" w:rsidP="0053774A">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1A2EB9D2" w14:textId="77777777" w:rsidR="0053774A" w:rsidRPr="00976E44" w:rsidRDefault="0053774A" w:rsidP="0053774A">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D9B6EEE" w14:textId="1B4DCF6F" w:rsidR="0053774A" w:rsidRDefault="0053774A" w:rsidP="0053774A">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131B87AE" w14:textId="4AC182CF" w:rsidR="0053774A" w:rsidRDefault="0053774A" w:rsidP="0053774A">
      <w:pPr>
        <w:pStyle w:val="Heading3"/>
      </w:pPr>
      <w:r>
        <w:lastRenderedPageBreak/>
        <w:t xml:space="preserve">1AC-Advantage </w:t>
      </w:r>
    </w:p>
    <w:p w14:paraId="0D0C6343" w14:textId="77777777" w:rsidR="00706413" w:rsidRPr="00976E44" w:rsidRDefault="00706413" w:rsidP="00706413">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2F48B02C" w14:textId="77777777" w:rsidR="00706413" w:rsidRPr="00976E44" w:rsidRDefault="00706413" w:rsidP="00706413">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1" w:history="1">
        <w:r w:rsidRPr="00976E44">
          <w:rPr>
            <w:rStyle w:val="Hyperlink"/>
          </w:rPr>
          <w:t>https://theglobalamericans.org/2021/06/a-u-s-vaccine-diplomacy-strategy-for-latin-america-and-the-caribbean/</w:t>
        </w:r>
      </w:hyperlink>
      <w:r w:rsidRPr="00976E44">
        <w:t xml:space="preserve">] Justin </w:t>
      </w:r>
    </w:p>
    <w:p w14:paraId="129B4F9E" w14:textId="77777777" w:rsidR="00706413" w:rsidRPr="00976E44" w:rsidRDefault="00706413" w:rsidP="00706413">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6B4A2CC0" w14:textId="77777777" w:rsidR="00706413" w:rsidRPr="00976E44" w:rsidRDefault="00706413" w:rsidP="00706413">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7A39F1D" w14:textId="77777777" w:rsidR="00706413" w:rsidRPr="00976E44" w:rsidRDefault="00706413" w:rsidP="00706413">
      <w:pPr>
        <w:rPr>
          <w:sz w:val="16"/>
        </w:rPr>
      </w:pPr>
      <w:r w:rsidRPr="00976E44">
        <w:rPr>
          <w:sz w:val="16"/>
        </w:rPr>
        <w:t>History repeats itself</w:t>
      </w:r>
    </w:p>
    <w:p w14:paraId="7B1BDB98" w14:textId="77777777" w:rsidR="00706413" w:rsidRPr="00976E44" w:rsidRDefault="00706413" w:rsidP="00706413">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76C46208" w14:textId="77777777" w:rsidR="00706413" w:rsidRPr="00976E44" w:rsidRDefault="00706413" w:rsidP="00706413">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66F1CB02" w14:textId="77777777" w:rsidR="00706413" w:rsidRPr="00976E44" w:rsidRDefault="00706413" w:rsidP="00706413">
      <w:pPr>
        <w:rPr>
          <w:sz w:val="16"/>
        </w:rPr>
      </w:pPr>
      <w:r w:rsidRPr="00976E44">
        <w:rPr>
          <w:sz w:val="16"/>
        </w:rPr>
        <w:lastRenderedPageBreak/>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506008A" w14:textId="77777777" w:rsidR="00706413" w:rsidRPr="00976E44" w:rsidRDefault="00706413" w:rsidP="00706413">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324F8ECB" w14:textId="77777777" w:rsidR="00706413" w:rsidRPr="00976E44" w:rsidRDefault="00706413" w:rsidP="00706413">
      <w:pPr>
        <w:rPr>
          <w:sz w:val="16"/>
        </w:rPr>
      </w:pPr>
      <w:r w:rsidRPr="00976E44">
        <w:rPr>
          <w:sz w:val="16"/>
        </w:rPr>
        <w:t xml:space="preserve">During the AIDS pandemic, since many developing countries were members of the World Trade Organization (WTO), they were forbidden from importing generic pharmaceutical products because </w:t>
      </w:r>
      <w:proofErr w:type="gramStart"/>
      <w:r w:rsidRPr="00976E44">
        <w:rPr>
          <w:sz w:val="16"/>
        </w:rPr>
        <w:t>in order to</w:t>
      </w:r>
      <w:proofErr w:type="gramEnd"/>
      <w:r w:rsidRPr="00976E44">
        <w:rPr>
          <w:sz w:val="16"/>
        </w:rPr>
        <w:t xml:space="preserve">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3125C15D" w14:textId="77777777" w:rsidR="00706413" w:rsidRPr="00976E44" w:rsidRDefault="00706413" w:rsidP="00706413">
      <w:pPr>
        <w:rPr>
          <w:sz w:val="16"/>
        </w:rPr>
      </w:pPr>
      <w:r w:rsidRPr="00976E44">
        <w:rPr>
          <w:sz w:val="16"/>
        </w:rPr>
        <w:t xml:space="preserve">Drug companies eventually sued to keep lifesaving therapies out of the hands of dying AIDS-sufferers in Africa, a </w:t>
      </w:r>
      <w:proofErr w:type="gramStart"/>
      <w:r w:rsidRPr="00976E44">
        <w:rPr>
          <w:sz w:val="16"/>
        </w:rPr>
        <w:t>state of affairs</w:t>
      </w:r>
      <w:proofErr w:type="gramEnd"/>
      <w:r w:rsidRPr="00976E44">
        <w:rPr>
          <w:sz w:val="16"/>
        </w:rPr>
        <w:t xml:space="preserve">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1077C86E" w14:textId="77777777" w:rsidR="00706413" w:rsidRPr="00976E44" w:rsidRDefault="00706413" w:rsidP="00706413">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w:t>
      </w:r>
      <w:proofErr w:type="gramStart"/>
      <w:r w:rsidRPr="00976E44">
        <w:rPr>
          <w:sz w:val="16"/>
        </w:rPr>
        <w:t>Similar to</w:t>
      </w:r>
      <w:proofErr w:type="gramEnd"/>
      <w:r w:rsidRPr="00976E44">
        <w:rPr>
          <w:sz w:val="16"/>
        </w:rPr>
        <w:t xml:space="preserve">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5E50EDEA" w14:textId="77777777" w:rsidR="00706413" w:rsidRPr="00976E44" w:rsidRDefault="00706413" w:rsidP="00706413">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61C40E8F" w14:textId="77777777" w:rsidR="00706413" w:rsidRPr="00976E44" w:rsidRDefault="00706413" w:rsidP="00706413">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976E44">
        <w:rPr>
          <w:sz w:val="16"/>
        </w:rPr>
        <w:t>in order for</w:t>
      </w:r>
      <w:proofErr w:type="gramEnd"/>
      <w:r w:rsidRPr="00976E44">
        <w:rPr>
          <w:sz w:val="16"/>
        </w:rPr>
        <w:t xml:space="preserve"> it to be accepted, there must be unanimous consent among WTO members).</w:t>
      </w:r>
    </w:p>
    <w:p w14:paraId="396F7B03" w14:textId="77777777" w:rsidR="00706413" w:rsidRPr="00976E44" w:rsidRDefault="00706413" w:rsidP="00706413">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xml:space="preserve">.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w:t>
      </w:r>
      <w:r w:rsidRPr="00976E44">
        <w:rPr>
          <w:sz w:val="16"/>
        </w:rPr>
        <w:lastRenderedPageBreak/>
        <w:t>increase the likelihood of further viral mutations, possibly jeopardizing the efficacy of existing vaccines and further perpetuating already grave economic and medical concerns.</w:t>
      </w:r>
    </w:p>
    <w:p w14:paraId="04CEED9F" w14:textId="77777777" w:rsidR="00706413" w:rsidRPr="00976E44" w:rsidRDefault="00706413" w:rsidP="00706413">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117EA3D6" w14:textId="77777777" w:rsidR="00706413" w:rsidRPr="00976E44" w:rsidRDefault="00706413" w:rsidP="00706413">
      <w:pPr>
        <w:rPr>
          <w:sz w:val="16"/>
        </w:rPr>
      </w:pPr>
      <w:r w:rsidRPr="00976E44">
        <w:rPr>
          <w:sz w:val="16"/>
        </w:rPr>
        <w:t>A lack of strategy and political will</w:t>
      </w:r>
    </w:p>
    <w:p w14:paraId="42600FA0" w14:textId="77777777" w:rsidR="00706413" w:rsidRPr="00976E44" w:rsidRDefault="00706413" w:rsidP="00706413">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7A444084" w14:textId="77777777" w:rsidR="00706413" w:rsidRPr="00976E44" w:rsidRDefault="00706413" w:rsidP="00706413">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276C0E87" w14:textId="77777777" w:rsidR="00706413" w:rsidRPr="00976E44" w:rsidRDefault="00706413" w:rsidP="00706413">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w:t>
      </w:r>
      <w:proofErr w:type="gramStart"/>
      <w:r w:rsidRPr="00976E44">
        <w:rPr>
          <w:sz w:val="16"/>
        </w:rPr>
        <w:t>despite the fact that</w:t>
      </w:r>
      <w:proofErr w:type="gramEnd"/>
      <w:r w:rsidRPr="00976E44">
        <w:rPr>
          <w:sz w:val="16"/>
        </w:rPr>
        <w:t xml:space="preserve">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7760D35" w14:textId="77777777" w:rsidR="00706413" w:rsidRPr="00976E44" w:rsidRDefault="00706413" w:rsidP="00706413">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06E5A4FE" w14:textId="77777777" w:rsidR="00706413" w:rsidRPr="00976E44" w:rsidRDefault="00706413" w:rsidP="00706413">
      <w:pPr>
        <w:rPr>
          <w:sz w:val="16"/>
        </w:rPr>
      </w:pPr>
      <w:r w:rsidRPr="00976E44">
        <w:rPr>
          <w:u w:val="single"/>
        </w:rPr>
        <w:lastRenderedPageBreak/>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32F745C4" w14:textId="77777777" w:rsidR="00706413" w:rsidRPr="00976E44" w:rsidRDefault="00706413" w:rsidP="00706413">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976E44">
        <w:rPr>
          <w:sz w:val="16"/>
        </w:rPr>
        <w:t>considering the fact that</w:t>
      </w:r>
      <w:proofErr w:type="gramEnd"/>
      <w:r w:rsidRPr="00976E44">
        <w:rPr>
          <w:sz w:val="16"/>
        </w:rPr>
        <w:t>, before President Biden announced the sharing of the U.S. supply of AstraZeneca vaccines with Mexico, he had initially rejected AMLO’s call for assistance.</w:t>
      </w:r>
    </w:p>
    <w:p w14:paraId="533C5176" w14:textId="77777777" w:rsidR="00706413" w:rsidRPr="00976E44" w:rsidRDefault="00706413" w:rsidP="00706413">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4C0DECDD" w14:textId="77777777" w:rsidR="00706413" w:rsidRPr="00976E44" w:rsidRDefault="00706413" w:rsidP="00706413">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xml:space="preserve">, Russia has continued to sign vaccine deals </w:t>
      </w:r>
      <w:proofErr w:type="gramStart"/>
      <w:r w:rsidRPr="00976E44">
        <w:rPr>
          <w:sz w:val="16"/>
        </w:rPr>
        <w:t>in an effort to</w:t>
      </w:r>
      <w:proofErr w:type="gramEnd"/>
      <w:r w:rsidRPr="00976E44">
        <w:rPr>
          <w:sz w:val="16"/>
        </w:rPr>
        <w:t xml:space="preserve">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4D44C1B0" w14:textId="77777777" w:rsidR="00706413" w:rsidRPr="00976E44" w:rsidRDefault="00706413" w:rsidP="00706413">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61C749E3" w14:textId="77777777" w:rsidR="00706413" w:rsidRPr="00976E44" w:rsidRDefault="00706413" w:rsidP="00706413">
      <w:pPr>
        <w:rPr>
          <w:sz w:val="16"/>
        </w:rPr>
      </w:pPr>
      <w:r w:rsidRPr="00976E44">
        <w:rPr>
          <w:sz w:val="16"/>
        </w:rPr>
        <w:t>A forward-thinking strategy</w:t>
      </w:r>
    </w:p>
    <w:p w14:paraId="356A7836" w14:textId="77777777" w:rsidR="00706413" w:rsidRPr="00976E44" w:rsidRDefault="00706413" w:rsidP="00706413">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xml:space="preserve">. With Latin America and the Caribbean being the region hardest hit in the </w:t>
      </w:r>
      <w:r w:rsidRPr="00976E44">
        <w:rPr>
          <w:sz w:val="16"/>
        </w:rPr>
        <w:lastRenderedPageBreak/>
        <w:t>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w:t>
      </w:r>
      <w:proofErr w:type="gramStart"/>
      <w:r w:rsidRPr="00976E44">
        <w:rPr>
          <w:u w:val="single"/>
        </w:rPr>
        <w:t>more readily extend a helping hand</w:t>
      </w:r>
      <w:proofErr w:type="gramEnd"/>
      <w:r w:rsidRPr="00976E44">
        <w:rPr>
          <w:u w:val="single"/>
        </w:rPr>
        <w:t>.</w:t>
      </w:r>
    </w:p>
    <w:p w14:paraId="509274ED" w14:textId="77777777" w:rsidR="00706413" w:rsidRPr="00976E44" w:rsidRDefault="00706413" w:rsidP="00706413">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w:t>
      </w:r>
      <w:proofErr w:type="gramStart"/>
      <w:r w:rsidRPr="00976E44">
        <w:rPr>
          <w:sz w:val="16"/>
        </w:rPr>
        <w:t>in order to</w:t>
      </w:r>
      <w:proofErr w:type="gramEnd"/>
      <w:r w:rsidRPr="00976E44">
        <w:rPr>
          <w:sz w:val="16"/>
        </w:rPr>
        <w:t xml:space="preserve">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1D9C829D" w14:textId="77777777" w:rsidR="00706413" w:rsidRPr="00976E44" w:rsidRDefault="00706413" w:rsidP="00706413">
      <w:pPr>
        <w:rPr>
          <w:sz w:val="16"/>
        </w:rPr>
      </w:pPr>
      <w:r w:rsidRPr="00976E44">
        <w:rPr>
          <w:sz w:val="16"/>
        </w:rPr>
        <w:t xml:space="preserve">Second, </w:t>
      </w:r>
      <w:proofErr w:type="gramStart"/>
      <w:r w:rsidRPr="00976E44">
        <w:rPr>
          <w:sz w:val="16"/>
        </w:rPr>
        <w:t>in order to</w:t>
      </w:r>
      <w:proofErr w:type="gramEnd"/>
      <w:r w:rsidRPr="00976E44">
        <w:rPr>
          <w:sz w:val="16"/>
        </w:rPr>
        <w:t xml:space="preserve">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3EDBE42E" w14:textId="77777777" w:rsidR="00E167F5" w:rsidRPr="00976E44" w:rsidRDefault="00E167F5" w:rsidP="00E167F5">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14CD9699" w14:textId="77777777" w:rsidR="00E167F5" w:rsidRPr="00976E44" w:rsidRDefault="00E167F5" w:rsidP="00E167F5">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976E44">
          <w:rPr>
            <w:rStyle w:val="Hyperlink"/>
          </w:rPr>
          <w:t>https://www.statnews.com/2021/05/19/beyond-a-symbolic-gesture-whats-needed-to-turn-the-ip-waiver-into-covid-19-vaccines/</w:t>
        </w:r>
      </w:hyperlink>
      <w:r w:rsidRPr="00976E44">
        <w:t>] Justin</w:t>
      </w:r>
    </w:p>
    <w:p w14:paraId="2E1735EA" w14:textId="77777777" w:rsidR="00E167F5" w:rsidRPr="00976E44" w:rsidRDefault="00E167F5" w:rsidP="00E167F5">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B7C0CAD" w14:textId="77777777" w:rsidR="00E167F5" w:rsidRPr="00976E44" w:rsidRDefault="00E167F5" w:rsidP="00E167F5">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0FF2B4D" w14:textId="77777777" w:rsidR="00E167F5" w:rsidRPr="00976E44" w:rsidRDefault="00E167F5" w:rsidP="00E167F5">
      <w:pPr>
        <w:rPr>
          <w:rStyle w:val="Emphasis"/>
        </w:rPr>
      </w:pPr>
      <w:r w:rsidRPr="00976E44">
        <w:rPr>
          <w:u w:val="single"/>
        </w:rPr>
        <w:t xml:space="preserve">Both truths suggest that we </w:t>
      </w:r>
      <w:r w:rsidRPr="00976E44">
        <w:rPr>
          <w:rStyle w:val="Emphasis"/>
        </w:rPr>
        <w:t>pass the blueprint and build the kitchen.</w:t>
      </w:r>
    </w:p>
    <w:p w14:paraId="082D1CBE" w14:textId="77777777" w:rsidR="00E167F5" w:rsidRPr="00976E44" w:rsidRDefault="00E167F5" w:rsidP="00E167F5">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w:t>
      </w:r>
      <w:r w:rsidRPr="00976E44">
        <w:rPr>
          <w:u w:val="single"/>
        </w:rPr>
        <w:lastRenderedPageBreak/>
        <w:t xml:space="preserve">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184B84B3" w14:textId="77777777" w:rsidR="00706413" w:rsidRPr="00976E44" w:rsidRDefault="00706413" w:rsidP="00706413"/>
    <w:p w14:paraId="242E7B54" w14:textId="77777777" w:rsidR="00706413" w:rsidRPr="00976E44" w:rsidRDefault="00706413" w:rsidP="00706413">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263E171D" w14:textId="77777777" w:rsidR="00706413" w:rsidRPr="00976E44" w:rsidRDefault="00706413" w:rsidP="00706413">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3" w:history="1">
        <w:r w:rsidRPr="00976E44">
          <w:rPr>
            <w:rStyle w:val="Hyperlink"/>
          </w:rPr>
          <w:t>https://thediplomat.com/2021/08/chinas-vaccine-diplomacy-in-latin-america/</w:t>
        </w:r>
      </w:hyperlink>
      <w:r w:rsidRPr="00976E44">
        <w:t>] Justin</w:t>
      </w:r>
    </w:p>
    <w:p w14:paraId="370985F5" w14:textId="77777777" w:rsidR="00706413" w:rsidRPr="00976E44" w:rsidRDefault="00706413" w:rsidP="00706413">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w:t>
      </w:r>
      <w:proofErr w:type="spellStart"/>
      <w:r w:rsidRPr="00976E44">
        <w:rPr>
          <w:u w:val="single"/>
        </w:rPr>
        <w:t>Sinovac</w:t>
      </w:r>
      <w:proofErr w:type="spellEnd"/>
      <w:r w:rsidRPr="00976E44">
        <w:rPr>
          <w:u w:val="single"/>
        </w:rPr>
        <w:t xml:space="preserve">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0364DA5B" w14:textId="77777777" w:rsidR="00706413" w:rsidRPr="00976E44" w:rsidRDefault="00706413" w:rsidP="00706413">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4F197A13" w14:textId="77777777" w:rsidR="00706413" w:rsidRPr="00976E44" w:rsidRDefault="00706413" w:rsidP="00706413">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proofErr w:type="gramStart"/>
      <w:r w:rsidRPr="00976E44">
        <w:rPr>
          <w:u w:val="single"/>
        </w:rPr>
        <w:t>the majority of</w:t>
      </w:r>
      <w:proofErr w:type="gramEnd"/>
      <w:r w:rsidRPr="00976E44">
        <w:rPr>
          <w:u w:val="single"/>
        </w:rPr>
        <w:t xml:space="preserve">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 xml:space="preserve">of Chinese </w:t>
      </w:r>
      <w:proofErr w:type="spellStart"/>
      <w:r w:rsidRPr="00976E44">
        <w:rPr>
          <w:rStyle w:val="Emphasis"/>
        </w:rPr>
        <w:t>Sinovac</w:t>
      </w:r>
      <w:proofErr w:type="spellEnd"/>
      <w:r w:rsidRPr="00976E44">
        <w:rPr>
          <w:rStyle w:val="Emphasis"/>
        </w:rPr>
        <w:t xml:space="preserve"> inoculations</w:t>
      </w:r>
      <w:r w:rsidRPr="00976E44">
        <w:rPr>
          <w:u w:val="single"/>
        </w:rPr>
        <w:t xml:space="preserve">, and a Chilean study found that </w:t>
      </w:r>
      <w:proofErr w:type="spellStart"/>
      <w:r w:rsidRPr="00976E44">
        <w:rPr>
          <w:u w:val="single"/>
        </w:rPr>
        <w:t>Sinovac</w:t>
      </w:r>
      <w:proofErr w:type="spellEnd"/>
      <w:r w:rsidRPr="00976E44">
        <w:rPr>
          <w:u w:val="single"/>
        </w:rPr>
        <w:t xml:space="preserve"> was only 54 percent effective</w:t>
      </w:r>
      <w:r w:rsidRPr="00976E44">
        <w:rPr>
          <w:sz w:val="16"/>
        </w:rPr>
        <w:t xml:space="preserve"> in preventing contagion, </w:t>
      </w:r>
      <w:r w:rsidRPr="00976E44">
        <w:rPr>
          <w:u w:val="single"/>
        </w:rPr>
        <w:t xml:space="preserve">while </w:t>
      </w:r>
      <w:r w:rsidRPr="00976E44">
        <w:rPr>
          <w:highlight w:val="green"/>
          <w:u w:val="single"/>
        </w:rPr>
        <w:t xml:space="preserve">Pfizer and </w:t>
      </w:r>
      <w:proofErr w:type="spellStart"/>
      <w:r w:rsidRPr="00976E44">
        <w:rPr>
          <w:highlight w:val="green"/>
          <w:u w:val="single"/>
        </w:rPr>
        <w:t>Moderna</w:t>
      </w:r>
      <w:proofErr w:type="spellEnd"/>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1F6CFA67" w14:textId="77777777" w:rsidR="00706413" w:rsidRPr="00976E44" w:rsidRDefault="00706413" w:rsidP="00706413">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w:t>
      </w:r>
      <w:proofErr w:type="gramStart"/>
      <w:r w:rsidRPr="00976E44">
        <w:rPr>
          <w:u w:val="single"/>
        </w:rPr>
        <w:t>in order to</w:t>
      </w:r>
      <w:proofErr w:type="gramEnd"/>
      <w:r w:rsidRPr="00976E44">
        <w:rPr>
          <w:u w:val="single"/>
        </w:rPr>
        <w:t xml:space="preserve">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32CF108B" w14:textId="77777777" w:rsidR="00706413" w:rsidRPr="00976E44" w:rsidRDefault="00706413" w:rsidP="00706413">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4CBA7724" w14:textId="77777777" w:rsidR="00706413" w:rsidRPr="00976E44" w:rsidRDefault="00706413" w:rsidP="00706413"/>
    <w:p w14:paraId="28798755" w14:textId="77777777" w:rsidR="00706413" w:rsidRPr="00976E44" w:rsidRDefault="00706413" w:rsidP="00706413">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594986E4" w14:textId="77777777" w:rsidR="00706413" w:rsidRPr="00976E44" w:rsidRDefault="00706413" w:rsidP="00706413">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4" w:history="1">
        <w:r w:rsidRPr="00976E44">
          <w:rPr>
            <w:rStyle w:val="Hyperlink"/>
          </w:rPr>
          <w:t>https://scroll.in/article/1000114/in-latin-america-chinese-vaccine-diplomacy-is-directly-challenging-uss-declining-authority</w:t>
        </w:r>
      </w:hyperlink>
      <w:r w:rsidRPr="00976E44">
        <w:t>] Justin</w:t>
      </w:r>
    </w:p>
    <w:p w14:paraId="74C8CFD0" w14:textId="77777777" w:rsidR="00706413" w:rsidRPr="00976E44" w:rsidRDefault="00706413" w:rsidP="00706413">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56D9497C" w14:textId="77777777" w:rsidR="00706413" w:rsidRPr="00976E44" w:rsidRDefault="00706413" w:rsidP="00706413">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8E4FBAD" w14:textId="77777777" w:rsidR="00706413" w:rsidRPr="00976E44" w:rsidRDefault="00706413" w:rsidP="00706413">
      <w:pPr>
        <w:rPr>
          <w:sz w:val="16"/>
        </w:rPr>
      </w:pPr>
      <w:r w:rsidRPr="00976E44">
        <w:rPr>
          <w:sz w:val="16"/>
        </w:rPr>
        <w:t xml:space="preserve">During a global vaccine shortage, China has been able to provide 252 million doses to the world. This includes </w:t>
      </w:r>
      <w:proofErr w:type="gramStart"/>
      <w:r w:rsidRPr="00976E44">
        <w:rPr>
          <w:sz w:val="16"/>
        </w:rPr>
        <w:t>the majority of</w:t>
      </w:r>
      <w:proofErr w:type="gramEnd"/>
      <w:r w:rsidRPr="00976E44">
        <w:rPr>
          <w:sz w:val="16"/>
        </w:rPr>
        <w:t xml:space="preserve"> total doses made available to Latin American countries.</w:t>
      </w:r>
    </w:p>
    <w:p w14:paraId="33980FB0" w14:textId="77777777" w:rsidR="00706413" w:rsidRPr="00976E44" w:rsidRDefault="00706413" w:rsidP="00706413">
      <w:pPr>
        <w:rPr>
          <w:sz w:val="16"/>
        </w:rPr>
      </w:pPr>
      <w:r w:rsidRPr="00976E44">
        <w:rPr>
          <w:sz w:val="16"/>
        </w:rPr>
        <w:t xml:space="preserve">Six national or regional entities can produce and distribute a consistent number of vaccines: Europe, the United States, China, South </w:t>
      </w:r>
      <w:proofErr w:type="gramStart"/>
      <w:r w:rsidRPr="00976E44">
        <w:rPr>
          <w:sz w:val="16"/>
        </w:rPr>
        <w:t>Korea</w:t>
      </w:r>
      <w:proofErr w:type="gramEnd"/>
      <w:r w:rsidRPr="00976E44">
        <w:rPr>
          <w:sz w:val="16"/>
        </w:rPr>
        <w:t xml:space="preserve"> and India. China has distributed the highest number, and almost half (42%) of these have gone outside its own country.</w:t>
      </w:r>
    </w:p>
    <w:p w14:paraId="6B9EA5BB" w14:textId="77777777" w:rsidR="00706413" w:rsidRPr="00976E44" w:rsidRDefault="00706413" w:rsidP="00706413">
      <w:pPr>
        <w:rPr>
          <w:sz w:val="16"/>
        </w:rPr>
      </w:pPr>
      <w:r w:rsidRPr="00976E44">
        <w:rPr>
          <w:sz w:val="16"/>
        </w:rPr>
        <w:t>As of May, no other country can match this figure. Most countries are focused primarily on achieving their own herd immunity first.</w:t>
      </w:r>
    </w:p>
    <w:p w14:paraId="4048EC1F" w14:textId="77777777" w:rsidR="00706413" w:rsidRPr="00976E44" w:rsidRDefault="00706413" w:rsidP="00706413">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48973E66" w14:textId="77777777" w:rsidR="00706413" w:rsidRPr="00976E44" w:rsidRDefault="00706413" w:rsidP="00706413">
      <w:pPr>
        <w:rPr>
          <w:u w:val="single"/>
        </w:rPr>
      </w:pPr>
      <w:r w:rsidRPr="00976E44">
        <w:rPr>
          <w:u w:val="single"/>
        </w:rPr>
        <w:t xml:space="preserve">Declining </w:t>
      </w:r>
      <w:r w:rsidRPr="00976E44">
        <w:rPr>
          <w:rStyle w:val="Emphasis"/>
        </w:rPr>
        <w:t>‘Washington Consensus’</w:t>
      </w:r>
    </w:p>
    <w:p w14:paraId="6D41A06D" w14:textId="77777777" w:rsidR="00706413" w:rsidRPr="00976E44" w:rsidRDefault="00706413" w:rsidP="00706413">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09B4597B" w14:textId="77777777" w:rsidR="00706413" w:rsidRPr="00976E44" w:rsidRDefault="00706413" w:rsidP="00706413">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66D97C1A" w14:textId="77777777" w:rsidR="00706413" w:rsidRPr="00976E44" w:rsidRDefault="00706413" w:rsidP="00706413">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407AE908" w14:textId="77777777" w:rsidR="00706413" w:rsidRPr="00976E44" w:rsidRDefault="00706413" w:rsidP="00706413">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w:t>
      </w:r>
      <w:proofErr w:type="gramStart"/>
      <w:r w:rsidRPr="00976E44">
        <w:rPr>
          <w:sz w:val="16"/>
        </w:rPr>
        <w:t>Mexico</w:t>
      </w:r>
      <w:proofErr w:type="gramEnd"/>
      <w:r w:rsidRPr="00976E44">
        <w:rPr>
          <w:sz w:val="16"/>
        </w:rPr>
        <w:t xml:space="preserve"> and Venezuela) even displayed authoritarian tendencies. In the mid-2010s the region experienced a so-called Blue Tide: the rise of liberal governments to </w:t>
      </w:r>
      <w:r w:rsidRPr="00976E44">
        <w:rPr>
          <w:sz w:val="16"/>
        </w:rPr>
        <w:lastRenderedPageBreak/>
        <w:t>counterbalance the previous left-wing ones. This phenomenon was also considered a long-term consequence of the chronic failure of US economic diplomacy on the continent.</w:t>
      </w:r>
    </w:p>
    <w:p w14:paraId="464AADD9" w14:textId="77777777" w:rsidR="00706413" w:rsidRPr="00976E44" w:rsidRDefault="00706413" w:rsidP="00706413">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39FC44C9" w14:textId="77777777" w:rsidR="00706413" w:rsidRPr="00976E44" w:rsidRDefault="00706413" w:rsidP="00706413">
      <w:pPr>
        <w:rPr>
          <w:sz w:val="16"/>
        </w:rPr>
      </w:pPr>
      <w:r w:rsidRPr="00976E44">
        <w:rPr>
          <w:sz w:val="16"/>
        </w:rPr>
        <w:t>Rising Chinese power</w:t>
      </w:r>
    </w:p>
    <w:p w14:paraId="1DE79C87" w14:textId="77777777" w:rsidR="00706413" w:rsidRPr="00976E44" w:rsidRDefault="00706413" w:rsidP="00706413">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596CA1C9" w14:textId="77777777" w:rsidR="00706413" w:rsidRPr="00976E44" w:rsidRDefault="00706413" w:rsidP="00706413">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w:t>
      </w:r>
      <w:proofErr w:type="gramStart"/>
      <w:r w:rsidRPr="00976E44">
        <w:rPr>
          <w:sz w:val="16"/>
        </w:rPr>
        <w:t>Ecuador</w:t>
      </w:r>
      <w:proofErr w:type="gramEnd"/>
      <w:r w:rsidRPr="00976E44">
        <w:rPr>
          <w:sz w:val="16"/>
        </w:rPr>
        <w:t xml:space="preserve"> and Bolivia already have partnership projects with China and Mexico is considering joining one.</w:t>
      </w:r>
    </w:p>
    <w:p w14:paraId="37878572" w14:textId="77777777" w:rsidR="00706413" w:rsidRPr="00976E44" w:rsidRDefault="00706413" w:rsidP="00706413">
      <w:pPr>
        <w:rPr>
          <w:sz w:val="16"/>
        </w:rPr>
      </w:pPr>
      <w:r w:rsidRPr="00976E44">
        <w:rPr>
          <w:sz w:val="16"/>
        </w:rPr>
        <w:t>The US and Chinese tools for economic diplomacy are very similar in practice, yet fundamentally different in philosophy.</w:t>
      </w:r>
    </w:p>
    <w:p w14:paraId="65172FB1" w14:textId="77777777" w:rsidR="00706413" w:rsidRPr="00976E44" w:rsidRDefault="00706413" w:rsidP="00706413">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458D8BDE" w14:textId="77777777" w:rsidR="00706413" w:rsidRPr="00976E44" w:rsidRDefault="00706413" w:rsidP="00706413">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623B9312" w14:textId="77777777" w:rsidR="00706413" w:rsidRPr="00976E44" w:rsidRDefault="00706413" w:rsidP="00706413">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2286080F" w14:textId="77777777" w:rsidR="00706413" w:rsidRPr="00976E44" w:rsidRDefault="00706413" w:rsidP="00706413">
      <w:pPr>
        <w:rPr>
          <w:sz w:val="16"/>
        </w:rPr>
      </w:pPr>
      <w:r w:rsidRPr="00976E44">
        <w:rPr>
          <w:sz w:val="16"/>
        </w:rPr>
        <w:t>Old international order</w:t>
      </w:r>
    </w:p>
    <w:p w14:paraId="0AEFFE38" w14:textId="77777777" w:rsidR="00706413" w:rsidRPr="00976E44" w:rsidRDefault="00706413" w:rsidP="00706413">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w:t>
      </w:r>
      <w:proofErr w:type="gramStart"/>
      <w:r w:rsidRPr="00976E44">
        <w:rPr>
          <w:rStyle w:val="Emphasis"/>
        </w:rPr>
        <w:t>a crisis situation</w:t>
      </w:r>
      <w:proofErr w:type="gramEnd"/>
      <w:r w:rsidRPr="00976E44">
        <w:rPr>
          <w:rStyle w:val="Emphasis"/>
        </w:rPr>
        <w:t xml:space="preserve">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33F86ADC" w14:textId="77777777" w:rsidR="00706413" w:rsidRPr="00976E44" w:rsidRDefault="00706413" w:rsidP="00706413">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C283C75" w14:textId="77777777" w:rsidR="00706413" w:rsidRPr="00976E44" w:rsidRDefault="00706413" w:rsidP="00706413">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0EA439BC" w14:textId="77777777" w:rsidR="00706413" w:rsidRPr="00976E44" w:rsidRDefault="00706413" w:rsidP="00706413"/>
    <w:p w14:paraId="4D47A3FC" w14:textId="77777777" w:rsidR="00706413" w:rsidRPr="00976E44" w:rsidRDefault="00706413" w:rsidP="00706413">
      <w:pPr>
        <w:pStyle w:val="Heading4"/>
        <w:rPr>
          <w:rFonts w:cs="Calibri"/>
        </w:rPr>
      </w:pPr>
      <w:r w:rsidRPr="00976E44">
        <w:rPr>
          <w:rFonts w:cs="Calibri"/>
        </w:rPr>
        <w:lastRenderedPageBreak/>
        <w:t xml:space="preserve">Collapse of the liberal order causes </w:t>
      </w:r>
      <w:r w:rsidRPr="00976E44">
        <w:rPr>
          <w:rFonts w:cs="Calibri"/>
          <w:u w:val="single"/>
        </w:rPr>
        <w:t>extinction</w:t>
      </w:r>
      <w:r w:rsidRPr="00976E44">
        <w:rPr>
          <w:rFonts w:cs="Calibri"/>
        </w:rPr>
        <w:t>.</w:t>
      </w:r>
    </w:p>
    <w:p w14:paraId="506AC759" w14:textId="77777777" w:rsidR="00706413" w:rsidRPr="00976E44" w:rsidRDefault="00706413" w:rsidP="00706413">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5" w:history="1">
        <w:r w:rsidRPr="00976E44">
          <w:rPr>
            <w:rStyle w:val="Hyperlink"/>
          </w:rPr>
          <w:t>http://pennpoliticalreview.org/2017/04/in-defense-of-liberal-internationalism/</w:t>
        </w:r>
      </w:hyperlink>
      <w:r w:rsidRPr="00976E44">
        <w:t>] // Re-Cut Justin</w:t>
      </w:r>
    </w:p>
    <w:p w14:paraId="2B6E8224" w14:textId="77777777" w:rsidR="00706413" w:rsidRPr="00976E44" w:rsidRDefault="00706413" w:rsidP="00706413">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w:t>
      </w:r>
      <w:proofErr w:type="gramStart"/>
      <w:r w:rsidRPr="00976E44">
        <w:rPr>
          <w:u w:val="single"/>
        </w:rPr>
        <w:t>has the ability to</w:t>
      </w:r>
      <w:proofErr w:type="gramEnd"/>
      <w:r w:rsidRPr="00976E44">
        <w:rPr>
          <w:u w:val="single"/>
        </w:rPr>
        <w:t xml:space="preserve"> revive the world order and traditionally hallmarked human rights, peace, and democracy. </w:t>
      </w:r>
      <w:r w:rsidRPr="00976E44">
        <w:rPr>
          <w:rStyle w:val="Emphasis"/>
        </w:rPr>
        <w:t>The United States</w:t>
      </w:r>
      <w:r w:rsidRPr="00976E44">
        <w:rPr>
          <w:sz w:val="16"/>
        </w:rPr>
        <w:t xml:space="preserve">, with </w:t>
      </w:r>
      <w:proofErr w:type="gramStart"/>
      <w:r w:rsidRPr="00976E44">
        <w:rPr>
          <w:sz w:val="16"/>
        </w:rPr>
        <w:t>all of</w:t>
      </w:r>
      <w:proofErr w:type="gramEnd"/>
      <w:r w:rsidRPr="00976E44">
        <w:rPr>
          <w:sz w:val="16"/>
        </w:rPr>
        <w:t xml:space="preserve">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w:t>
      </w:r>
      <w:proofErr w:type="gramStart"/>
      <w:r w:rsidRPr="00976E44">
        <w:rPr>
          <w:u w:val="single"/>
        </w:rPr>
        <w:t>in an effort to</w:t>
      </w:r>
      <w:proofErr w:type="gramEnd"/>
      <w:r w:rsidRPr="00976E44">
        <w:rPr>
          <w:u w:val="single"/>
        </w:rPr>
        <w:t xml:space="preserve">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49836CA1" w14:textId="77777777" w:rsidR="00706413" w:rsidRPr="00976E44" w:rsidRDefault="00706413" w:rsidP="00706413">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51EB3640" w14:textId="77777777" w:rsidR="00706413" w:rsidRPr="00976E44" w:rsidRDefault="00706413" w:rsidP="00706413">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 xml:space="preserve">rea to </w:t>
      </w:r>
      <w:r w:rsidRPr="00976E44">
        <w:rPr>
          <w:rStyle w:val="Emphasis"/>
        </w:rPr>
        <w:lastRenderedPageBreak/>
        <w:t>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0597A6AE" w14:textId="77777777" w:rsidR="00E167F5" w:rsidRPr="00976E44" w:rsidRDefault="00E167F5" w:rsidP="00E167F5">
      <w:pPr>
        <w:pStyle w:val="Heading4"/>
        <w:jc w:val="both"/>
        <w:rPr>
          <w:rFonts w:cs="Calibri"/>
        </w:rPr>
      </w:pPr>
      <w:proofErr w:type="spellStart"/>
      <w:r w:rsidRPr="00976E44">
        <w:rPr>
          <w:rFonts w:cs="Calibri"/>
        </w:rPr>
        <w:t>Heg</w:t>
      </w:r>
      <w:proofErr w:type="spellEnd"/>
      <w:r w:rsidRPr="00976E44">
        <w:rPr>
          <w:rFonts w:cs="Calibri"/>
        </w:rPr>
        <w:t xml:space="preserve"> solves </w:t>
      </w:r>
      <w:r w:rsidRPr="00976E44">
        <w:rPr>
          <w:rFonts w:cs="Calibri"/>
          <w:u w:val="single"/>
        </w:rPr>
        <w:t xml:space="preserve">every </w:t>
      </w:r>
      <w:proofErr w:type="gramStart"/>
      <w:r w:rsidRPr="00976E44">
        <w:rPr>
          <w:rFonts w:cs="Calibri"/>
          <w:u w:val="single"/>
        </w:rPr>
        <w:t>impact</w:t>
      </w:r>
      <w:proofErr w:type="gramEnd"/>
      <w:r w:rsidRPr="00976E44">
        <w:rPr>
          <w:rFonts w:cs="Calibri"/>
        </w:rPr>
        <w:t xml:space="preserve"> and the </w:t>
      </w:r>
      <w:r w:rsidRPr="00976E44">
        <w:rPr>
          <w:rFonts w:cs="Calibri"/>
          <w:u w:val="single"/>
        </w:rPr>
        <w:t>transition is violent</w:t>
      </w:r>
      <w:r w:rsidRPr="00976E44">
        <w:rPr>
          <w:rFonts w:cs="Calibri"/>
        </w:rPr>
        <w:t>.</w:t>
      </w:r>
    </w:p>
    <w:p w14:paraId="25E21F54" w14:textId="77777777" w:rsidR="00E167F5" w:rsidRPr="00976E44" w:rsidRDefault="00E167F5" w:rsidP="00E167F5">
      <w:r w:rsidRPr="00976E44">
        <w:rPr>
          <w:rStyle w:val="Style13ptBold"/>
        </w:rPr>
        <w:t>Keck 14</w:t>
      </w:r>
      <w:r w:rsidRPr="00976E44">
        <w:t xml:space="preserve"> [Assistant Editor at The Diplomat, M.A. candidate in the Department of Public and International Affairs at George Mason University; “America’s Relative Decline: Should We Panic?” The Diplomat; 1/24/14; </w:t>
      </w:r>
      <w:hyperlink r:id="rId16" w:history="1">
        <w:r w:rsidRPr="00976E44">
          <w:rPr>
            <w:rStyle w:val="Hyperlink"/>
          </w:rPr>
          <w:t>http://thediplomat.com/2014/01/americas-relative-decline-should-we-panic/</w:t>
        </w:r>
      </w:hyperlink>
      <w:r w:rsidRPr="00976E44">
        <w:t>] Justin</w:t>
      </w:r>
    </w:p>
    <w:p w14:paraId="6ED8A33E" w14:textId="77777777" w:rsidR="00E167F5" w:rsidRPr="00976E44" w:rsidRDefault="00E167F5" w:rsidP="00E167F5">
      <w:pPr>
        <w:rPr>
          <w:sz w:val="16"/>
        </w:rPr>
      </w:pPr>
      <w:r w:rsidRPr="00976E44">
        <w:rPr>
          <w:sz w:val="16"/>
        </w:rPr>
        <w:t xml:space="preserve">Still, </w:t>
      </w:r>
      <w:r w:rsidRPr="00976E44">
        <w:rPr>
          <w:u w:val="single"/>
        </w:rPr>
        <w:t xml:space="preserve">on balance, the U.S. has been a </w:t>
      </w:r>
      <w:r w:rsidRPr="00976E44">
        <w:rPr>
          <w:rStyle w:val="Emphasis"/>
        </w:rPr>
        <w:t>positive force in the world, especially for a unipolar power</w:t>
      </w:r>
      <w:r w:rsidRPr="00976E44">
        <w:rPr>
          <w:sz w:val="16"/>
        </w:rPr>
        <w:t xml:space="preserve">. Certainly, </w:t>
      </w:r>
      <w:r w:rsidRPr="00976E44">
        <w:rPr>
          <w:u w:val="single"/>
        </w:rPr>
        <w:t xml:space="preserve">it’s hard to imagine </w:t>
      </w:r>
      <w:r w:rsidRPr="00976E44">
        <w:rPr>
          <w:rStyle w:val="Emphasis"/>
        </w:rPr>
        <w:t>many other countries acting as benignly</w:t>
      </w:r>
      <w:r w:rsidRPr="00976E44">
        <w:rPr>
          <w:sz w:val="16"/>
        </w:rPr>
        <w:t xml:space="preserve"> if they possessed the amount of relative power America had at the end of the Cold War. Indeed, the British were not nearly as powerful as the U.S. in the 19th </w:t>
      </w:r>
      <w:proofErr w:type="gramStart"/>
      <w:r w:rsidRPr="00976E44">
        <w:rPr>
          <w:sz w:val="16"/>
        </w:rPr>
        <w:t>Century</w:t>
      </w:r>
      <w:proofErr w:type="gramEnd"/>
      <w:r w:rsidRPr="00976E44">
        <w:rPr>
          <w:sz w:val="16"/>
        </w:rPr>
        <w:t xml:space="preserve"> and they incorporated most of the globe in their colonial empire. Even when it had to contend with another superpower, Russia occupied half a continent by brutally suppressing its populace. Had the U.S. </w:t>
      </w:r>
      <w:proofErr w:type="gramStart"/>
      <w:r w:rsidRPr="00976E44">
        <w:rPr>
          <w:sz w:val="16"/>
        </w:rPr>
        <w:t>collapsed</w:t>
      </w:r>
      <w:proofErr w:type="gramEnd"/>
      <w:r w:rsidRPr="00976E44">
        <w:rPr>
          <w:sz w:val="16"/>
        </w:rPr>
        <w:t xml:space="preserve">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t>
      </w:r>
      <w:proofErr w:type="gramStart"/>
      <w:r w:rsidRPr="00976E44">
        <w:rPr>
          <w:sz w:val="16"/>
        </w:rPr>
        <w:t>world.</w:t>
      </w:r>
      <w:r w:rsidRPr="00976E44">
        <w:rPr>
          <w:sz w:val="12"/>
        </w:rPr>
        <w:t>¶</w:t>
      </w:r>
      <w:proofErr w:type="gramEnd"/>
      <w:r w:rsidRPr="00976E44">
        <w:rPr>
          <w:sz w:val="16"/>
        </w:rPr>
        <w:t xml:space="preserve"> </w:t>
      </w:r>
    </w:p>
    <w:p w14:paraId="07FB778A" w14:textId="77777777" w:rsidR="00E167F5" w:rsidRPr="00976E44" w:rsidRDefault="00E167F5" w:rsidP="00E167F5">
      <w:pPr>
        <w:rPr>
          <w:sz w:val="16"/>
        </w:rPr>
      </w:pPr>
      <w:r w:rsidRPr="00976E44">
        <w:rPr>
          <w:u w:val="single"/>
        </w:rPr>
        <w:t>Regardless of your opinion on U.S. global leadership over the last two decades</w:t>
      </w:r>
      <w:r w:rsidRPr="00976E44">
        <w:rPr>
          <w:sz w:val="16"/>
        </w:rPr>
        <w:t xml:space="preserve">, however, </w:t>
      </w:r>
      <w:r w:rsidRPr="00976E44">
        <w:rPr>
          <w:u w:val="single"/>
        </w:rPr>
        <w:t xml:space="preserve">there is </w:t>
      </w:r>
      <w:r w:rsidRPr="00976E44">
        <w:rPr>
          <w:rStyle w:val="Emphasis"/>
        </w:rPr>
        <w:t>good reason to fear its relative decline</w:t>
      </w:r>
      <w:r w:rsidRPr="00976E44">
        <w:rPr>
          <w:sz w:val="16"/>
        </w:rPr>
        <w:t xml:space="preserve"> compared with China and other emerging nations. To begin with, </w:t>
      </w:r>
      <w:r w:rsidRPr="00976E44">
        <w:rPr>
          <w:b/>
          <w:iCs/>
          <w:highlight w:val="green"/>
          <w:u w:val="single"/>
        </w:rPr>
        <w:t xml:space="preserve">hegemonic transition </w:t>
      </w:r>
      <w:r w:rsidRPr="00976E44">
        <w:rPr>
          <w:b/>
          <w:iCs/>
          <w:u w:val="single"/>
        </w:rPr>
        <w:t xml:space="preserve">periods have historically </w:t>
      </w:r>
      <w:r w:rsidRPr="00976E44">
        <w:rPr>
          <w:sz w:val="16"/>
        </w:rPr>
        <w:t xml:space="preserve">been </w:t>
      </w:r>
      <w:r w:rsidRPr="00976E44">
        <w:rPr>
          <w:b/>
          <w:iCs/>
          <w:u w:val="single"/>
        </w:rPr>
        <w:t xml:space="preserve">the most </w:t>
      </w:r>
      <w:r w:rsidRPr="00976E44">
        <w:rPr>
          <w:b/>
          <w:iCs/>
          <w:highlight w:val="green"/>
          <w:u w:val="single"/>
        </w:rPr>
        <w:t>destabilizing</w:t>
      </w:r>
      <w:r w:rsidRPr="00976E44">
        <w:rPr>
          <w:b/>
          <w:iCs/>
          <w:u w:val="single"/>
        </w:rPr>
        <w:t xml:space="preserve"> eras in history</w:t>
      </w:r>
      <w:r w:rsidRPr="00976E44">
        <w:rPr>
          <w:sz w:val="16"/>
        </w:rPr>
        <w:t xml:space="preserve">. This is not only because of the malign intentions of the rising and established power(s). Even if all the parties have benign, peaceful intentions, </w:t>
      </w:r>
      <w:r w:rsidRPr="00976E44">
        <w:rPr>
          <w:u w:val="single"/>
        </w:rPr>
        <w:t xml:space="preserve">the </w:t>
      </w:r>
      <w:r w:rsidRPr="00976E44">
        <w:rPr>
          <w:highlight w:val="green"/>
          <w:u w:val="single"/>
        </w:rPr>
        <w:t>rise</w:t>
      </w:r>
      <w:r w:rsidRPr="00976E44">
        <w:rPr>
          <w:u w:val="single"/>
        </w:rPr>
        <w:t xml:space="preserve"> of new global powers</w:t>
      </w:r>
      <w:r w:rsidRPr="00976E44">
        <w:rPr>
          <w:highlight w:val="green"/>
          <w:u w:val="single"/>
        </w:rPr>
        <w:t xml:space="preserve"> necessitates revisions </w:t>
      </w:r>
      <w:r w:rsidRPr="00976E44">
        <w:rPr>
          <w:u w:val="single"/>
        </w:rPr>
        <w:t>to the “rules of the road.” This is nearly impossible</w:t>
      </w:r>
      <w:r w:rsidRPr="00976E44">
        <w:rPr>
          <w:sz w:val="16"/>
        </w:rPr>
        <w:t xml:space="preserve"> to do </w:t>
      </w:r>
      <w:r w:rsidRPr="00976E44">
        <w:rPr>
          <w:u w:val="single"/>
        </w:rPr>
        <w:t xml:space="preserve">in any organized fashion </w:t>
      </w:r>
      <w:r w:rsidRPr="00976E44">
        <w:rPr>
          <w:sz w:val="16"/>
        </w:rPr>
        <w:t>given the anarchic nature</w:t>
      </w:r>
      <w:r w:rsidRPr="00976E44">
        <w:rPr>
          <w:u w:val="single"/>
        </w:rPr>
        <w:t xml:space="preserve"> of the international system</w:t>
      </w:r>
      <w:r w:rsidRPr="00976E44">
        <w:rPr>
          <w:sz w:val="16"/>
        </w:rPr>
        <w:t xml:space="preserve">, where there is no central authority that can govern interactions between </w:t>
      </w:r>
      <w:proofErr w:type="gramStart"/>
      <w:r w:rsidRPr="00976E44">
        <w:rPr>
          <w:sz w:val="16"/>
        </w:rPr>
        <w:t>states.</w:t>
      </w:r>
      <w:r w:rsidRPr="00976E44">
        <w:rPr>
          <w:sz w:val="12"/>
        </w:rPr>
        <w:t>¶</w:t>
      </w:r>
      <w:proofErr w:type="gramEnd"/>
      <w:r w:rsidRPr="00976E44">
        <w:rPr>
          <w:sz w:val="16"/>
        </w:rPr>
        <w:t xml:space="preserve"> </w:t>
      </w:r>
    </w:p>
    <w:p w14:paraId="55259FE8" w14:textId="77777777" w:rsidR="00E167F5" w:rsidRPr="00976E44" w:rsidRDefault="00E167F5" w:rsidP="00E167F5">
      <w:pPr>
        <w:rPr>
          <w:sz w:val="16"/>
        </w:rPr>
      </w:pPr>
      <w:r w:rsidRPr="00976E44">
        <w:rPr>
          <w:u w:val="single"/>
        </w:rPr>
        <w:t xml:space="preserve">We are already starting to see the </w:t>
      </w:r>
      <w:r w:rsidRPr="00976E44">
        <w:rPr>
          <w:rStyle w:val="Emphasis"/>
        </w:rPr>
        <w:t>potential dangers of hegemonic transition periods</w:t>
      </w:r>
      <w:r w:rsidRPr="00976E44">
        <w:rPr>
          <w:u w:val="single"/>
        </w:rPr>
        <w:t xml:space="preserve"> in</w:t>
      </w:r>
      <w:r w:rsidRPr="00976E44">
        <w:rPr>
          <w:sz w:val="16"/>
        </w:rPr>
        <w:t xml:space="preserve"> the </w:t>
      </w:r>
      <w:r w:rsidRPr="00976E44">
        <w:rPr>
          <w:u w:val="single"/>
        </w:rPr>
        <w:t>Asia</w:t>
      </w:r>
      <w:r w:rsidRPr="00976E44">
        <w:rPr>
          <w:sz w:val="16"/>
        </w:rPr>
        <w:t>-Pacific (</w:t>
      </w:r>
      <w:r w:rsidRPr="00976E44">
        <w:rPr>
          <w:u w:val="single"/>
        </w:rPr>
        <w:t>and</w:t>
      </w:r>
      <w:r w:rsidRPr="00976E44">
        <w:rPr>
          <w:sz w:val="16"/>
        </w:rPr>
        <w:t xml:space="preserve"> arguably </w:t>
      </w:r>
      <w:r w:rsidRPr="00976E44">
        <w:rPr>
          <w:u w:val="single"/>
        </w:rPr>
        <w:t>the Middle East</w:t>
      </w:r>
      <w:r w:rsidRPr="00976E44">
        <w:rPr>
          <w:sz w:val="16"/>
        </w:rPr>
        <w:t xml:space="preserve">). As China grows more economically and militarily powerful, it has unsurprisingly sought to expand its influence in East Asia. This necessarily </w:t>
      </w:r>
      <w:proofErr w:type="gramStart"/>
      <w:r w:rsidRPr="00976E44">
        <w:rPr>
          <w:sz w:val="16"/>
        </w:rPr>
        <w:t>has to</w:t>
      </w:r>
      <w:proofErr w:type="gramEnd"/>
      <w:r w:rsidRPr="00976E44">
        <w:rPr>
          <w:sz w:val="16"/>
        </w:rPr>
        <w:t xml:space="preserve">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a global power, or should nations in other regions enjoy a similar rise as Kenny suggests, this situation will play itself out elsewhere in the years and decades </w:t>
      </w:r>
      <w:proofErr w:type="gramStart"/>
      <w:r w:rsidRPr="00976E44">
        <w:rPr>
          <w:sz w:val="16"/>
        </w:rPr>
        <w:t>ahead.</w:t>
      </w:r>
      <w:r w:rsidRPr="00976E44">
        <w:rPr>
          <w:sz w:val="12"/>
        </w:rPr>
        <w:t>¶</w:t>
      </w:r>
      <w:proofErr w:type="gramEnd"/>
      <w:r w:rsidRPr="00976E44">
        <w:rPr>
          <w:sz w:val="16"/>
        </w:rPr>
        <w:t xml:space="preserve"> </w:t>
      </w:r>
    </w:p>
    <w:p w14:paraId="1F7458A8" w14:textId="77777777" w:rsidR="00E167F5" w:rsidRPr="00976E44" w:rsidRDefault="00E167F5" w:rsidP="00E167F5">
      <w:pPr>
        <w:rPr>
          <w:u w:val="single"/>
        </w:rPr>
      </w:pPr>
      <w:proofErr w:type="gramStart"/>
      <w:r w:rsidRPr="00976E44">
        <w:rPr>
          <w:sz w:val="16"/>
        </w:rPr>
        <w:t>All of</w:t>
      </w:r>
      <w:proofErr w:type="gramEnd"/>
      <w:r w:rsidRPr="00976E44">
        <w:rPr>
          <w:sz w:val="16"/>
        </w:rPr>
        <w:t xml:space="preserve"> this highlights some of the </w:t>
      </w:r>
      <w:r w:rsidRPr="00976E44">
        <w:rPr>
          <w:u w:val="single"/>
        </w:rPr>
        <w:t>advantages of a unipolar system</w:t>
      </w:r>
      <w:r w:rsidRPr="00976E44">
        <w:rPr>
          <w:sz w:val="16"/>
        </w:rPr>
        <w:t xml:space="preserve">. Namely, although the U.S. has asserted military force quite frequently in the post-Cold War era, it has only fought weak powers and thus its </w:t>
      </w:r>
      <w:r w:rsidRPr="00976E44">
        <w:rPr>
          <w:u w:val="single"/>
        </w:rPr>
        <w:t>wars have been fairly limited in terms of the number of casualties involved</w:t>
      </w:r>
      <w:r w:rsidRPr="00976E44">
        <w:rPr>
          <w:sz w:val="16"/>
        </w:rPr>
        <w:t xml:space="preserve">. At the same time, </w:t>
      </w:r>
      <w:r w:rsidRPr="00976E44">
        <w:rPr>
          <w:b/>
          <w:iCs/>
          <w:highlight w:val="green"/>
          <w:u w:val="single"/>
        </w:rPr>
        <w:t xml:space="preserve">America’s </w:t>
      </w:r>
      <w:r w:rsidRPr="00976E44">
        <w:rPr>
          <w:b/>
          <w:iCs/>
          <w:u w:val="single"/>
        </w:rPr>
        <w:t xml:space="preserve">preponderance of </w:t>
      </w:r>
      <w:r w:rsidRPr="00976E44">
        <w:rPr>
          <w:b/>
          <w:iCs/>
          <w:highlight w:val="green"/>
          <w:u w:val="single"/>
        </w:rPr>
        <w:t xml:space="preserve">power </w:t>
      </w:r>
      <w:r w:rsidRPr="00976E44">
        <w:rPr>
          <w:b/>
          <w:iCs/>
          <w:u w:val="single"/>
        </w:rPr>
        <w:t xml:space="preserve">has </w:t>
      </w:r>
      <w:r w:rsidRPr="00976E44">
        <w:rPr>
          <w:b/>
          <w:iCs/>
          <w:highlight w:val="green"/>
          <w:u w:val="single"/>
        </w:rPr>
        <w:t>prevented</w:t>
      </w:r>
      <w:r w:rsidRPr="00976E44">
        <w:rPr>
          <w:b/>
          <w:iCs/>
          <w:u w:val="single"/>
        </w:rPr>
        <w:t xml:space="preserve"> a </w:t>
      </w:r>
      <w:r w:rsidRPr="00976E44">
        <w:rPr>
          <w:b/>
          <w:iCs/>
          <w:highlight w:val="green"/>
          <w:u w:val="single"/>
        </w:rPr>
        <w:t>great power war</w:t>
      </w:r>
      <w:r w:rsidRPr="00976E44">
        <w:rPr>
          <w:u w:val="single"/>
        </w:rPr>
        <w:t xml:space="preserve">, </w:t>
      </w:r>
      <w:r w:rsidRPr="00976E44">
        <w:rPr>
          <w:sz w:val="16"/>
        </w:rPr>
        <w:t>and even restrained major regional powers</w:t>
      </w:r>
      <w:r w:rsidRPr="00976E44">
        <w:rPr>
          <w:u w:val="single"/>
        </w:rPr>
        <w:t xml:space="preserve"> from coming to blows</w:t>
      </w:r>
      <w:r w:rsidRPr="00976E44">
        <w:rPr>
          <w:sz w:val="16"/>
        </w:rPr>
        <w:t xml:space="preserve">. For </w:t>
      </w:r>
      <w:r w:rsidRPr="00976E44">
        <w:rPr>
          <w:sz w:val="16"/>
        </w:rPr>
        <w:lastRenderedPageBreak/>
        <w:t xml:space="preserve">instance, </w:t>
      </w:r>
      <w:r w:rsidRPr="00976E44">
        <w:rPr>
          <w:u w:val="single"/>
        </w:rPr>
        <w:t>the past 25 years haven’t seen any conflicts</w:t>
      </w:r>
      <w:r w:rsidRPr="00976E44">
        <w:rPr>
          <w:sz w:val="16"/>
        </w:rPr>
        <w:t xml:space="preserve"> on par with the Israeli-Arab or Iran-Iraq wars of the Cold War. </w:t>
      </w:r>
      <w:r w:rsidRPr="00976E44">
        <w:rPr>
          <w:u w:val="single"/>
        </w:rPr>
        <w:t xml:space="preserve">As the </w:t>
      </w:r>
      <w:r w:rsidRPr="00976E44">
        <w:rPr>
          <w:highlight w:val="green"/>
          <w:u w:val="single"/>
        </w:rPr>
        <w:t xml:space="preserve">unipolar era </w:t>
      </w:r>
      <w:proofErr w:type="gramStart"/>
      <w:r w:rsidRPr="00976E44">
        <w:rPr>
          <w:rStyle w:val="Emphasis"/>
        </w:rPr>
        <w:t xml:space="preserve">comes to a </w:t>
      </w:r>
      <w:r w:rsidRPr="00976E44">
        <w:rPr>
          <w:rStyle w:val="Emphasis"/>
          <w:highlight w:val="green"/>
        </w:rPr>
        <w:t>close</w:t>
      </w:r>
      <w:proofErr w:type="gramEnd"/>
      <w:r w:rsidRPr="00976E44">
        <w:rPr>
          <w:rStyle w:val="Emphasis"/>
        </w:rPr>
        <w:t xml:space="preserve">, the possibility of </w:t>
      </w:r>
      <w:r w:rsidRPr="00976E44">
        <w:rPr>
          <w:rStyle w:val="Emphasis"/>
          <w:highlight w:val="green"/>
        </w:rPr>
        <w:t>great power conflict</w:t>
      </w:r>
      <w:r w:rsidRPr="00976E44">
        <w:rPr>
          <w:u w:val="single"/>
        </w:rPr>
        <w:t xml:space="preserve"> and especially </w:t>
      </w:r>
      <w:r w:rsidRPr="00976E44">
        <w:rPr>
          <w:rStyle w:val="Emphasis"/>
        </w:rPr>
        <w:t xml:space="preserve">major regional wars </w:t>
      </w:r>
      <w:r w:rsidRPr="00976E44">
        <w:rPr>
          <w:rStyle w:val="Emphasis"/>
          <w:highlight w:val="green"/>
        </w:rPr>
        <w:t>rises dramatically</w:t>
      </w:r>
      <w:r w:rsidRPr="00976E44">
        <w:rPr>
          <w:u w:val="single"/>
        </w:rPr>
        <w:t>. The world will</w:t>
      </w:r>
      <w:r w:rsidRPr="00976E44">
        <w:rPr>
          <w:sz w:val="16"/>
        </w:rPr>
        <w:t xml:space="preserve"> also </w:t>
      </w:r>
      <w:r w:rsidRPr="00976E44">
        <w:rPr>
          <w:u w:val="single"/>
        </w:rPr>
        <w:t xml:space="preserve">have to contend with </w:t>
      </w:r>
      <w:r w:rsidRPr="00976E44">
        <w:rPr>
          <w:sz w:val="16"/>
        </w:rPr>
        <w:t xml:space="preserve">conventionally inferior </w:t>
      </w:r>
      <w:r w:rsidRPr="00976E44">
        <w:rPr>
          <w:u w:val="single"/>
        </w:rPr>
        <w:t xml:space="preserve">powers like Japan acquiring nuclear weapons to protect their interests against their newly empowered </w:t>
      </w:r>
      <w:proofErr w:type="gramStart"/>
      <w:r w:rsidRPr="00976E44">
        <w:rPr>
          <w:u w:val="single"/>
        </w:rPr>
        <w:t>rivals.¶</w:t>
      </w:r>
      <w:proofErr w:type="gramEnd"/>
      <w:r w:rsidRPr="00976E44">
        <w:rPr>
          <w:u w:val="single"/>
        </w:rPr>
        <w:t xml:space="preserve"> </w:t>
      </w:r>
    </w:p>
    <w:p w14:paraId="4D79E28C" w14:textId="77777777" w:rsidR="00E167F5" w:rsidRPr="00976E44" w:rsidRDefault="00E167F5" w:rsidP="00E167F5">
      <w:pPr>
        <w:rPr>
          <w:sz w:val="16"/>
        </w:rPr>
      </w:pPr>
      <w:r w:rsidRPr="00976E44">
        <w:rPr>
          <w:sz w:val="16"/>
        </w:rPr>
        <w:t xml:space="preserve">But </w:t>
      </w:r>
      <w:r w:rsidRPr="00976E44">
        <w:rPr>
          <w:u w:val="single"/>
        </w:rPr>
        <w:t xml:space="preserve">even </w:t>
      </w:r>
      <w:r w:rsidRPr="00976E44">
        <w:rPr>
          <w:sz w:val="16"/>
        </w:rPr>
        <w:t>if the transitions caused by China’s and potentially other nations’ rises are managed successfully, there are still likely to be significant negative effects on international relations. In today’s “globalized” world, it is commonly asserted that</w:t>
      </w:r>
      <w:r w:rsidRPr="00976E44">
        <w:rPr>
          <w:u w:val="single"/>
        </w:rPr>
        <w:t xml:space="preserve"> many of the defining challenges of our era can only be solved through multilateral cooperation. Examples </w:t>
      </w:r>
      <w:r w:rsidRPr="00976E44">
        <w:rPr>
          <w:sz w:val="16"/>
        </w:rPr>
        <w:t xml:space="preserve">of this </w:t>
      </w:r>
      <w:r w:rsidRPr="00976E44">
        <w:rPr>
          <w:u w:val="single"/>
        </w:rPr>
        <w:t xml:space="preserve">include </w:t>
      </w:r>
      <w:r w:rsidRPr="00976E44">
        <w:rPr>
          <w:b/>
          <w:iCs/>
          <w:highlight w:val="green"/>
          <w:u w:val="single"/>
        </w:rPr>
        <w:t>climate</w:t>
      </w:r>
      <w:r w:rsidRPr="00976E44">
        <w:rPr>
          <w:b/>
          <w:iCs/>
          <w:u w:val="single"/>
        </w:rPr>
        <w:t xml:space="preserve"> change</w:t>
      </w:r>
      <w:r w:rsidRPr="00976E44">
        <w:rPr>
          <w:sz w:val="16"/>
        </w:rPr>
        <w:t xml:space="preserve">, health </w:t>
      </w:r>
      <w:r w:rsidRPr="00976E44">
        <w:rPr>
          <w:b/>
          <w:iCs/>
          <w:highlight w:val="green"/>
          <w:u w:val="single"/>
        </w:rPr>
        <w:t>pandemics</w:t>
      </w:r>
      <w:r w:rsidRPr="00976E44">
        <w:rPr>
          <w:b/>
          <w:iCs/>
          <w:u w:val="single"/>
        </w:rPr>
        <w:t xml:space="preserve">, organized crime and </w:t>
      </w:r>
      <w:r w:rsidRPr="00976E44">
        <w:rPr>
          <w:b/>
          <w:iCs/>
          <w:highlight w:val="green"/>
          <w:u w:val="single"/>
        </w:rPr>
        <w:t>terrorism</w:t>
      </w:r>
      <w:r w:rsidRPr="00976E44">
        <w:rPr>
          <w:b/>
          <w:iCs/>
          <w:u w:val="single"/>
        </w:rPr>
        <w:t>, global financial crises</w:t>
      </w:r>
      <w:r w:rsidRPr="00976E44">
        <w:rPr>
          <w:sz w:val="16"/>
        </w:rPr>
        <w:t xml:space="preserve">, and the proliferation of weapons of mass destruction, among many </w:t>
      </w:r>
      <w:proofErr w:type="gramStart"/>
      <w:r w:rsidRPr="00976E44">
        <w:rPr>
          <w:sz w:val="16"/>
        </w:rPr>
        <w:t>others.</w:t>
      </w:r>
      <w:r w:rsidRPr="00976E44">
        <w:rPr>
          <w:sz w:val="12"/>
        </w:rPr>
        <w:t>¶</w:t>
      </w:r>
      <w:proofErr w:type="gramEnd"/>
      <w:r w:rsidRPr="00976E44">
        <w:rPr>
          <w:sz w:val="16"/>
        </w:rPr>
        <w:t xml:space="preserve"> </w:t>
      </w:r>
    </w:p>
    <w:p w14:paraId="57F4F391" w14:textId="77777777" w:rsidR="00E167F5" w:rsidRPr="00976E44" w:rsidRDefault="00E167F5" w:rsidP="00E167F5">
      <w:pPr>
        <w:rPr>
          <w:sz w:val="16"/>
        </w:rPr>
      </w:pPr>
      <w:r w:rsidRPr="00976E44">
        <w:rPr>
          <w:b/>
          <w:iCs/>
          <w:u w:val="single"/>
        </w:rPr>
        <w:t xml:space="preserve">A </w:t>
      </w:r>
      <w:r w:rsidRPr="00976E44">
        <w:rPr>
          <w:b/>
          <w:iCs/>
          <w:highlight w:val="green"/>
          <w:u w:val="single"/>
        </w:rPr>
        <w:t>unipolar system</w:t>
      </w:r>
      <w:r w:rsidRPr="00976E44">
        <w:rPr>
          <w:sz w:val="16"/>
        </w:rPr>
        <w:t xml:space="preserve">, for all its limitations, </w:t>
      </w:r>
      <w:r w:rsidRPr="00976E44">
        <w:rPr>
          <w:b/>
          <w:iCs/>
          <w:u w:val="single"/>
        </w:rPr>
        <w:t xml:space="preserve">is uniquely </w:t>
      </w:r>
      <w:r w:rsidRPr="00976E44">
        <w:rPr>
          <w:b/>
          <w:iCs/>
          <w:highlight w:val="green"/>
          <w:u w:val="single"/>
        </w:rPr>
        <w:t xml:space="preserve">suited for </w:t>
      </w:r>
      <w:r w:rsidRPr="00976E44">
        <w:rPr>
          <w:b/>
          <w:iCs/>
          <w:u w:val="single"/>
        </w:rPr>
        <w:t xml:space="preserve">organizing effective </w:t>
      </w:r>
      <w:r w:rsidRPr="00976E44">
        <w:rPr>
          <w:b/>
          <w:iCs/>
          <w:highlight w:val="green"/>
          <w:u w:val="single"/>
        </w:rPr>
        <w:t xml:space="preserve">global action </w:t>
      </w:r>
      <w:r w:rsidRPr="00976E44">
        <w:rPr>
          <w:b/>
          <w:iCs/>
          <w:u w:val="single"/>
        </w:rPr>
        <w:t>on these transnational issues</w:t>
      </w:r>
      <w:r w:rsidRPr="00976E44">
        <w:rPr>
          <w:u w:val="single"/>
        </w:rPr>
        <w:t xml:space="preserve">. This is </w:t>
      </w:r>
      <w:r w:rsidRPr="00976E44">
        <w:rPr>
          <w:sz w:val="16"/>
        </w:rPr>
        <w:t xml:space="preserve">because there is a clear global leader who can take the initiative and, to some degree, </w:t>
      </w:r>
      <w:r w:rsidRPr="00976E44">
        <w:rPr>
          <w:u w:val="single"/>
        </w:rPr>
        <w:t>compel others to fall in line.</w:t>
      </w:r>
      <w:r w:rsidRPr="00976E44">
        <w:rPr>
          <w:sz w:val="16"/>
        </w:rPr>
        <w:t xml:space="preserve"> In addition, </w:t>
      </w:r>
      <w:r w:rsidRPr="00976E44">
        <w:rPr>
          <w:u w:val="single"/>
        </w:rPr>
        <w:t xml:space="preserve">the </w:t>
      </w:r>
      <w:proofErr w:type="spellStart"/>
      <w:r w:rsidRPr="00976E44">
        <w:rPr>
          <w:u w:val="single"/>
        </w:rPr>
        <w:t>unipole’s</w:t>
      </w:r>
      <w:proofErr w:type="spellEnd"/>
      <w:r w:rsidRPr="00976E44">
        <w:rPr>
          <w:u w:val="single"/>
        </w:rPr>
        <w:t xml:space="preserve"> preponderance of power lessens the intensity of competition among the global players involved</w:t>
      </w:r>
      <w:r w:rsidRPr="00976E44">
        <w:rPr>
          <w:sz w:val="16"/>
        </w:rPr>
        <w:t xml:space="preserve">. Thus, </w:t>
      </w:r>
      <w:r w:rsidRPr="00976E44">
        <w:rPr>
          <w:u w:val="single"/>
        </w:rPr>
        <w:t>while there are no shortages of complaints about the limitations of global governance</w:t>
      </w:r>
      <w:r w:rsidRPr="00976E44">
        <w:rPr>
          <w:sz w:val="16"/>
        </w:rPr>
        <w:t xml:space="preserve"> today, </w:t>
      </w:r>
      <w:r w:rsidRPr="00976E44">
        <w:rPr>
          <w:u w:val="single"/>
        </w:rPr>
        <w:t>there is no question that global governance has been many times more effective in the last 25 years than it was</w:t>
      </w:r>
      <w:r w:rsidRPr="00976E44">
        <w:rPr>
          <w:sz w:val="16"/>
        </w:rPr>
        <w:t xml:space="preserve"> during the Cold </w:t>
      </w:r>
      <w:proofErr w:type="gramStart"/>
      <w:r w:rsidRPr="00976E44">
        <w:rPr>
          <w:sz w:val="16"/>
        </w:rPr>
        <w:t>War.</w:t>
      </w:r>
      <w:r w:rsidRPr="00976E44">
        <w:rPr>
          <w:sz w:val="12"/>
        </w:rPr>
        <w:t>¶</w:t>
      </w:r>
      <w:proofErr w:type="gramEnd"/>
      <w:r w:rsidRPr="00976E44">
        <w:rPr>
          <w:sz w:val="16"/>
        </w:rPr>
        <w:t xml:space="preserve"> </w:t>
      </w:r>
    </w:p>
    <w:p w14:paraId="6B30F24A" w14:textId="77777777" w:rsidR="00E167F5" w:rsidRPr="00976E44" w:rsidRDefault="00E167F5" w:rsidP="00E167F5">
      <w:pPr>
        <w:rPr>
          <w:rStyle w:val="Emphasis"/>
          <w:b w:val="0"/>
          <w:iCs w:val="0"/>
        </w:rPr>
      </w:pPr>
      <w:r w:rsidRPr="00976E44">
        <w:rPr>
          <w:u w:val="single"/>
        </w:rPr>
        <w:t xml:space="preserve">The rise of </w:t>
      </w:r>
      <w:r w:rsidRPr="00976E44">
        <w:rPr>
          <w:highlight w:val="green"/>
          <w:u w:val="single"/>
        </w:rPr>
        <w:t>China</w:t>
      </w:r>
      <w:r w:rsidRPr="00976E44">
        <w:rPr>
          <w:u w:val="single"/>
        </w:rPr>
        <w:t xml:space="preserve"> and potentially other powers</w:t>
      </w:r>
      <w:r w:rsidRPr="00976E44">
        <w:rPr>
          <w:sz w:val="16"/>
        </w:rPr>
        <w:t xml:space="preserve"> will create a new bipolar or multipolar order. This, in turn, </w:t>
      </w:r>
      <w:r w:rsidRPr="00976E44">
        <w:rPr>
          <w:u w:val="single"/>
        </w:rPr>
        <w:t xml:space="preserve">will </w:t>
      </w:r>
      <w:r w:rsidRPr="00976E44">
        <w:rPr>
          <w:highlight w:val="green"/>
          <w:u w:val="single"/>
        </w:rPr>
        <w:t>make solving</w:t>
      </w:r>
      <w:r w:rsidRPr="00976E44">
        <w:rPr>
          <w:u w:val="single"/>
        </w:rPr>
        <w:t xml:space="preserve"> these </w:t>
      </w:r>
      <w:r w:rsidRPr="00976E44">
        <w:rPr>
          <w:rStyle w:val="Emphasis"/>
        </w:rPr>
        <w:t xml:space="preserve">transnational </w:t>
      </w:r>
      <w:r w:rsidRPr="00976E44">
        <w:rPr>
          <w:rStyle w:val="Emphasis"/>
          <w:highlight w:val="green"/>
        </w:rPr>
        <w:t>issues</w:t>
      </w:r>
      <w:r w:rsidRPr="00976E44">
        <w:rPr>
          <w:rStyle w:val="Emphasis"/>
        </w:rPr>
        <w:t xml:space="preserve"> much more </w:t>
      </w:r>
      <w:r w:rsidRPr="00976E44">
        <w:rPr>
          <w:rStyle w:val="Emphasis"/>
          <w:highlight w:val="green"/>
        </w:rPr>
        <w:t>difficult</w:t>
      </w:r>
      <w:r w:rsidRPr="00976E44">
        <w:rPr>
          <w:sz w:val="16"/>
        </w:rPr>
        <w:t xml:space="preserve">. Despite the optimistic rhetoric that emanates from official U.S.-China meetings, the reality is that Sino-American </w:t>
      </w:r>
      <w:r w:rsidRPr="00976E44">
        <w:rPr>
          <w:u w:val="single"/>
        </w:rPr>
        <w:t>competition is likely to overshadow an increasing number of global issues in the years ahead. If other countries like India, Turkey, and Brazil</w:t>
      </w:r>
      <w:r w:rsidRPr="00976E44">
        <w:rPr>
          <w:sz w:val="16"/>
        </w:rPr>
        <w:t xml:space="preserve"> also </w:t>
      </w:r>
      <w:r w:rsidRPr="00976E44">
        <w:rPr>
          <w:u w:val="single"/>
        </w:rPr>
        <w:t>become significant global powers, this will only further dampen the prospects for effective global governance.</w:t>
      </w:r>
    </w:p>
    <w:p w14:paraId="478D2651" w14:textId="77777777" w:rsidR="00706413" w:rsidRPr="00976E44" w:rsidRDefault="00706413" w:rsidP="00706413"/>
    <w:p w14:paraId="0D03CEF1" w14:textId="77777777" w:rsidR="00706413" w:rsidRPr="00976E44" w:rsidRDefault="00706413" w:rsidP="00706413">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66269B09" w14:textId="77777777" w:rsidR="00706413" w:rsidRPr="00976E44" w:rsidRDefault="00706413" w:rsidP="00706413">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7" w:history="1">
        <w:r w:rsidRPr="00976E44">
          <w:rPr>
            <w:rStyle w:val="Hyperlink"/>
          </w:rPr>
          <w:t>https://www.emerald.com/insight/content/doi/10.1108/ITPD-02-2019-003/full/html</w:t>
        </w:r>
      </w:hyperlink>
      <w:r w:rsidRPr="00976E44">
        <w:rPr>
          <w:rStyle w:val="Hyperlink"/>
        </w:rPr>
        <w:t xml:space="preserve"> // Re-Cut Justin</w:t>
      </w:r>
    </w:p>
    <w:p w14:paraId="72169DE7" w14:textId="77777777" w:rsidR="00706413" w:rsidRPr="00976E44" w:rsidRDefault="00706413" w:rsidP="00706413">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w:t>
      </w:r>
      <w:proofErr w:type="gramStart"/>
      <w:r w:rsidRPr="00976E44">
        <w:rPr>
          <w:b/>
          <w:bCs/>
          <w:u w:val="single"/>
        </w:rPr>
        <w:t xml:space="preserve">in order </w:t>
      </w:r>
      <w:r w:rsidRPr="00976E44">
        <w:rPr>
          <w:b/>
          <w:bCs/>
          <w:highlight w:val="green"/>
          <w:u w:val="single"/>
        </w:rPr>
        <w:t>to</w:t>
      </w:r>
      <w:proofErr w:type="gramEnd"/>
      <w:r w:rsidRPr="00976E44">
        <w:rPr>
          <w:b/>
          <w:bCs/>
          <w:highlight w:val="green"/>
          <w:u w:val="single"/>
        </w:rPr>
        <w:t xml:space="preserve">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w:t>
      </w:r>
      <w:r w:rsidRPr="00976E44">
        <w:rPr>
          <w:u w:val="single"/>
        </w:rPr>
        <w:lastRenderedPageBreak/>
        <w:t xml:space="preserve">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w:t>
      </w:r>
      <w:proofErr w:type="gramStart"/>
      <w:r w:rsidRPr="00976E44">
        <w:rPr>
          <w:u w:val="single"/>
        </w:rPr>
        <w:t>in the near future</w:t>
      </w:r>
      <w:proofErr w:type="gramEnd"/>
      <w:r w:rsidRPr="00976E44">
        <w:rPr>
          <w:u w:val="single"/>
        </w:rPr>
        <w:t xml:space="preserv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8B4ADDD" w14:textId="77777777" w:rsidR="00706413" w:rsidRPr="00976E44" w:rsidRDefault="00706413" w:rsidP="00706413"/>
    <w:p w14:paraId="767ED65E" w14:textId="77777777" w:rsidR="00706413" w:rsidRPr="00976E44" w:rsidRDefault="00706413" w:rsidP="00706413">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7AF2C13E" w14:textId="77777777" w:rsidR="00706413" w:rsidRPr="00976E44" w:rsidRDefault="00706413" w:rsidP="00706413">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4DEC5358" w14:textId="77777777" w:rsidR="00706413" w:rsidRPr="00976E44" w:rsidRDefault="00706413" w:rsidP="00706413">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7E463F7E" w14:textId="77777777" w:rsidR="00706413" w:rsidRPr="00976E44" w:rsidRDefault="00706413" w:rsidP="00706413">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67FEAD85" w14:textId="77777777" w:rsidR="00706413" w:rsidRPr="00976E44" w:rsidRDefault="00706413" w:rsidP="00706413">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3053C51F" w14:textId="77777777" w:rsidR="00706413" w:rsidRPr="00976E44" w:rsidRDefault="00706413" w:rsidP="00706413">
      <w:pPr>
        <w:rPr>
          <w:sz w:val="16"/>
        </w:rPr>
      </w:pPr>
      <w:r w:rsidRPr="00976E44">
        <w:rPr>
          <w:sz w:val="16"/>
        </w:rPr>
        <w:t>GIVE THEM AN INCH…</w:t>
      </w:r>
    </w:p>
    <w:p w14:paraId="18BE0F21" w14:textId="77777777" w:rsidR="00706413" w:rsidRPr="00976E44" w:rsidRDefault="00706413" w:rsidP="00706413">
      <w:pPr>
        <w:rPr>
          <w:u w:val="single"/>
        </w:rPr>
      </w:pPr>
      <w:r w:rsidRPr="00976E44">
        <w:rPr>
          <w:sz w:val="16"/>
        </w:rPr>
        <w:lastRenderedPageBreak/>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4E5728CC" w14:textId="77777777" w:rsidR="00706413" w:rsidRPr="00976E44" w:rsidRDefault="00706413" w:rsidP="00706413">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976E44">
        <w:rPr>
          <w:sz w:val="16"/>
        </w:rPr>
        <w:t>Yet in reality, a</w:t>
      </w:r>
      <w:proofErr w:type="gramEnd"/>
      <w:r w:rsidRPr="00976E44">
        <w:rPr>
          <w:sz w:val="16"/>
        </w:rPr>
        <w:t xml:space="preserve"> spheres-of-influence world would bring more peril than safety.</w:t>
      </w:r>
    </w:p>
    <w:p w14:paraId="00C502B7" w14:textId="77777777" w:rsidR="00706413" w:rsidRPr="00976E44" w:rsidRDefault="00706413" w:rsidP="00706413">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2105C979" w14:textId="77777777" w:rsidR="00706413" w:rsidRPr="00976E44" w:rsidRDefault="00706413" w:rsidP="00706413">
      <w:pPr>
        <w:rPr>
          <w:sz w:val="16"/>
        </w:rPr>
      </w:pPr>
      <w:r w:rsidRPr="00976E44">
        <w:rPr>
          <w:u w:val="single"/>
        </w:rPr>
        <w:t>The United States would suffer economically, too. China</w:t>
      </w:r>
      <w:proofErr w:type="gramStart"/>
      <w:r w:rsidRPr="00976E44">
        <w:rPr>
          <w:u w:val="single"/>
        </w:rPr>
        <w:t>, in particular, is</w:t>
      </w:r>
      <w:proofErr w:type="gramEnd"/>
      <w:r w:rsidRPr="00976E44">
        <w:rPr>
          <w:u w:val="single"/>
        </w:rPr>
        <w:t xml:space="preserve">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760EFA20" w14:textId="77777777" w:rsidR="00706413" w:rsidRPr="00976E44" w:rsidRDefault="00706413" w:rsidP="00706413">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379E9ACB" w14:textId="77777777" w:rsidR="00706413" w:rsidRPr="00976E44" w:rsidRDefault="00706413" w:rsidP="00706413">
      <w:pPr>
        <w:rPr>
          <w:sz w:val="16"/>
        </w:rPr>
      </w:pPr>
    </w:p>
    <w:p w14:paraId="02A2008A" w14:textId="77777777" w:rsidR="00E167F5" w:rsidRPr="00976E44" w:rsidRDefault="00E167F5" w:rsidP="00E167F5">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1BFB6FEC" w14:textId="77777777" w:rsidR="00E167F5" w:rsidRPr="00976E44" w:rsidRDefault="00E167F5" w:rsidP="00E167F5">
      <w:pPr>
        <w:pStyle w:val="ListParagraph"/>
        <w:numPr>
          <w:ilvl w:val="0"/>
          <w:numId w:val="12"/>
        </w:numPr>
      </w:pPr>
      <w:r w:rsidRPr="00976E44">
        <w:t>Compares two models of HARs and LARs</w:t>
      </w:r>
    </w:p>
    <w:p w14:paraId="180176A6" w14:textId="77777777" w:rsidR="00E167F5" w:rsidRPr="00976E44" w:rsidRDefault="00E167F5" w:rsidP="00E167F5">
      <w:pPr>
        <w:pStyle w:val="ListParagraph"/>
        <w:numPr>
          <w:ilvl w:val="0"/>
          <w:numId w:val="12"/>
        </w:numPr>
      </w:pPr>
      <w:r w:rsidRPr="00976E44">
        <w:t>Allows for mutation simulations</w:t>
      </w:r>
    </w:p>
    <w:p w14:paraId="0B31747B" w14:textId="77777777" w:rsidR="00E167F5" w:rsidRPr="00976E44" w:rsidRDefault="00E167F5" w:rsidP="00E167F5">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034E52AD" w14:textId="77777777" w:rsidR="00E167F5" w:rsidRPr="00976E44" w:rsidRDefault="00E167F5" w:rsidP="00E167F5">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 xml:space="preserve">countries stockpile vaccines to prioritize access for their citizenry over </w:t>
      </w:r>
      <w:r w:rsidRPr="00976E44">
        <w:rPr>
          <w:rStyle w:val="StyleUnderline"/>
        </w:rPr>
        <w:lastRenderedPageBreak/>
        <w:t>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976E44">
        <w:rPr>
          <w:sz w:val="16"/>
        </w:rPr>
        <w:t xml:space="preserve">"In particular, </w:t>
      </w:r>
      <w:r w:rsidRPr="00976E44">
        <w:rPr>
          <w:rStyle w:val="StyleUnderline"/>
        </w:rPr>
        <w:t>antigenically</w:t>
      </w:r>
      <w:proofErr w:type="gramEnd"/>
      <w:r w:rsidRPr="00976E44">
        <w:rPr>
          <w:rStyle w:val="StyleUnderline"/>
        </w:rPr>
        <w:t xml:space="preserve">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6EC66EF7" w14:textId="77777777" w:rsidR="00E167F5" w:rsidRPr="00976E44" w:rsidRDefault="00E167F5" w:rsidP="00E167F5"/>
    <w:p w14:paraId="4D9BFBCF" w14:textId="77777777" w:rsidR="00E167F5" w:rsidRPr="00976E44" w:rsidRDefault="00E167F5" w:rsidP="00E167F5">
      <w:pPr>
        <w:pStyle w:val="Heading4"/>
        <w:rPr>
          <w:rFonts w:cs="Calibri"/>
        </w:rPr>
      </w:pPr>
      <w:r w:rsidRPr="00976E44">
        <w:rPr>
          <w:rFonts w:cs="Calibri"/>
        </w:rPr>
        <w:lastRenderedPageBreak/>
        <w:t xml:space="preserve">Uneven development causes </w:t>
      </w:r>
      <w:r w:rsidRPr="00976E44">
        <w:rPr>
          <w:rFonts w:cs="Calibri"/>
          <w:u w:val="single"/>
        </w:rPr>
        <w:t>extinction</w:t>
      </w:r>
      <w:r w:rsidRPr="00976E44">
        <w:rPr>
          <w:rFonts w:cs="Calibri"/>
        </w:rPr>
        <w:t xml:space="preserve"> and </w:t>
      </w:r>
      <w:r w:rsidRPr="00976E44">
        <w:rPr>
          <w:rFonts w:cs="Calibri"/>
          <w:u w:val="single"/>
        </w:rPr>
        <w:t>turns every impact</w:t>
      </w:r>
      <w:r w:rsidRPr="00976E44">
        <w:rPr>
          <w:rFonts w:cs="Calibri"/>
        </w:rPr>
        <w:t>.</w:t>
      </w:r>
    </w:p>
    <w:p w14:paraId="74180B57" w14:textId="77777777" w:rsidR="00E167F5" w:rsidRPr="00976E44" w:rsidRDefault="00E167F5" w:rsidP="00E167F5">
      <w:r w:rsidRPr="00976E44">
        <w:t xml:space="preserve">Hanna Samir </w:t>
      </w:r>
      <w:proofErr w:type="spellStart"/>
      <w:r w:rsidRPr="00976E44">
        <w:rPr>
          <w:b/>
          <w:bCs/>
          <w:sz w:val="26"/>
        </w:rPr>
        <w:t>Kassab</w:t>
      </w:r>
      <w:proofErr w:type="spellEnd"/>
      <w:r w:rsidRPr="00976E44">
        <w:rPr>
          <w:b/>
          <w:bCs/>
          <w:sz w:val="26"/>
        </w:rPr>
        <w:t xml:space="preserve"> 17</w:t>
      </w:r>
      <w:r w:rsidRPr="00976E44">
        <w:t xml:space="preserve">. Visiting Assistant Professor of Political Science at Northern Michigan University, Prioritization Theory and Defensive Foreign Policy. Springer International Publishing, 2017. </w:t>
      </w:r>
      <w:proofErr w:type="spellStart"/>
      <w:r w:rsidRPr="00976E44">
        <w:t>CrossRef</w:t>
      </w:r>
      <w:proofErr w:type="spellEnd"/>
      <w:r w:rsidRPr="00976E44">
        <w:t>, doi:10.1007/978-3-319-48018-3. // Re-Cut Justin</w:t>
      </w:r>
    </w:p>
    <w:p w14:paraId="5977EBF6" w14:textId="77777777" w:rsidR="00E167F5" w:rsidRPr="00976E44" w:rsidRDefault="00E167F5" w:rsidP="00E167F5">
      <w:pPr>
        <w:rPr>
          <w:sz w:val="16"/>
        </w:rPr>
      </w:pPr>
      <w:r w:rsidRPr="00976E44">
        <w:rPr>
          <w:rStyle w:val="StyleUnderline"/>
        </w:rPr>
        <w:t xml:space="preserve">Great powers, with all their resources, </w:t>
      </w:r>
      <w:proofErr w:type="gramStart"/>
      <w:r w:rsidRPr="00976E44">
        <w:rPr>
          <w:rStyle w:val="StyleUnderline"/>
        </w:rPr>
        <w:t>power</w:t>
      </w:r>
      <w:proofErr w:type="gramEnd"/>
      <w:r w:rsidRPr="00976E44">
        <w:rPr>
          <w:rStyle w:val="StyleUnderline"/>
        </w:rPr>
        <w:t xml:space="preserve"> and influence, have inherent </w:t>
      </w:r>
      <w:r w:rsidRPr="00976E44">
        <w:rPr>
          <w:rStyle w:val="Emphasis"/>
        </w:rPr>
        <w:t>weaknesses</w:t>
      </w:r>
      <w:r w:rsidRPr="00976E44">
        <w:rPr>
          <w:sz w:val="16"/>
        </w:rPr>
        <w:t xml:space="preserve">. </w:t>
      </w:r>
      <w:r w:rsidRPr="00976E44">
        <w:rPr>
          <w:rStyle w:val="StyleUnderline"/>
        </w:rPr>
        <w:t>These</w:t>
      </w:r>
      <w:r w:rsidRPr="00976E44">
        <w:rPr>
          <w:sz w:val="16"/>
        </w:rPr>
        <w:t xml:space="preserve"> weaknesses are all part of today’s international system as defined by complex interdependence, but they also </w:t>
      </w:r>
      <w:r w:rsidRPr="00976E44">
        <w:rPr>
          <w:rStyle w:val="StyleUnderline"/>
        </w:rPr>
        <w:t xml:space="preserve">emanate from </w:t>
      </w:r>
      <w:r w:rsidRPr="00976E44">
        <w:rPr>
          <w:rStyle w:val="Emphasis"/>
        </w:rPr>
        <w:t>weak states</w:t>
      </w:r>
      <w:r w:rsidRPr="00976E44">
        <w:rPr>
          <w:sz w:val="16"/>
        </w:rPr>
        <w:t xml:space="preserve">. </w:t>
      </w:r>
      <w:r w:rsidRPr="00976E44">
        <w:rPr>
          <w:rStyle w:val="StyleUnderline"/>
        </w:rPr>
        <w:t xml:space="preserve">Because </w:t>
      </w:r>
      <w:r w:rsidRPr="00976E44">
        <w:rPr>
          <w:rStyle w:val="StyleUnderline"/>
          <w:highlight w:val="green"/>
        </w:rPr>
        <w:t>weak states are</w:t>
      </w:r>
      <w:r w:rsidRPr="00976E44">
        <w:rPr>
          <w:sz w:val="16"/>
        </w:rPr>
        <w:t xml:space="preserve"> so </w:t>
      </w:r>
      <w:r w:rsidRPr="00976E44">
        <w:rPr>
          <w:rStyle w:val="Emphasis"/>
          <w:highlight w:val="green"/>
        </w:rPr>
        <w:t>exposed to shock</w:t>
      </w:r>
      <w:r w:rsidRPr="00976E44">
        <w:rPr>
          <w:sz w:val="16"/>
        </w:rPr>
        <w:t xml:space="preserve">, </w:t>
      </w:r>
      <w:r w:rsidRPr="00976E44">
        <w:rPr>
          <w:rStyle w:val="StyleUnderline"/>
          <w:highlight w:val="green"/>
        </w:rPr>
        <w:t>vulnerabilities</w:t>
      </w:r>
      <w:r w:rsidRPr="00976E44">
        <w:rPr>
          <w:rStyle w:val="StyleUnderline"/>
        </w:rPr>
        <w:t xml:space="preserve"> have time to</w:t>
      </w:r>
      <w:r w:rsidRPr="00976E44">
        <w:rPr>
          <w:sz w:val="16"/>
        </w:rPr>
        <w:t xml:space="preserve"> ripen and </w:t>
      </w:r>
      <w:r w:rsidRPr="00976E44">
        <w:rPr>
          <w:rStyle w:val="StyleUnderline"/>
        </w:rPr>
        <w:t xml:space="preserve">become </w:t>
      </w:r>
      <w:r w:rsidRPr="00976E44">
        <w:rPr>
          <w:rStyle w:val="StyleUnderline"/>
          <w:highlight w:val="green"/>
        </w:rPr>
        <w:t xml:space="preserve">part of the </w:t>
      </w:r>
      <w:r w:rsidRPr="00976E44">
        <w:rPr>
          <w:rStyle w:val="Emphasis"/>
          <w:highlight w:val="green"/>
        </w:rPr>
        <w:t>international structure</w:t>
      </w:r>
      <w:r w:rsidRPr="00976E44">
        <w:rPr>
          <w:sz w:val="16"/>
        </w:rPr>
        <w:t xml:space="preserve">, thereby </w:t>
      </w:r>
      <w:r w:rsidRPr="00976E44">
        <w:rPr>
          <w:rStyle w:val="StyleUnderline"/>
        </w:rPr>
        <w:t>having</w:t>
      </w:r>
      <w:r w:rsidRPr="00976E44">
        <w:rPr>
          <w:sz w:val="16"/>
        </w:rPr>
        <w:t xml:space="preserve"> what I call </w:t>
      </w:r>
      <w:r w:rsidRPr="00976E44">
        <w:rPr>
          <w:rStyle w:val="StyleUnderline"/>
        </w:rPr>
        <w:t>systemic reach</w:t>
      </w:r>
      <w:r w:rsidRPr="00976E44">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76E44">
        <w:rPr>
          <w:rStyle w:val="StyleUnderline"/>
        </w:rPr>
        <w:t xml:space="preserve">threats </w:t>
      </w:r>
      <w:r w:rsidRPr="00976E44">
        <w:rPr>
          <w:rStyle w:val="Emphasis"/>
        </w:rPr>
        <w:t>force</w:t>
      </w:r>
      <w:r w:rsidRPr="00976E44">
        <w:rPr>
          <w:sz w:val="16"/>
        </w:rPr>
        <w:t xml:space="preserve">s </w:t>
      </w:r>
      <w:r w:rsidRPr="00976E44">
        <w:rPr>
          <w:rStyle w:val="StyleUnderline"/>
        </w:rPr>
        <w:t>states to act to bolster their chances of survival</w:t>
      </w:r>
      <w:r w:rsidRPr="00976E44">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76E44">
        <w:rPr>
          <w:rStyle w:val="Emphasis"/>
        </w:rPr>
        <w:t xml:space="preserve">positive, long-term, </w:t>
      </w:r>
      <w:r w:rsidRPr="00976E44">
        <w:rPr>
          <w:rStyle w:val="Emphasis"/>
          <w:highlight w:val="green"/>
        </w:rPr>
        <w:t>sustainable</w:t>
      </w:r>
      <w:r w:rsidRPr="00976E44">
        <w:rPr>
          <w:rStyle w:val="Emphasis"/>
        </w:rPr>
        <w:t xml:space="preserve"> economic </w:t>
      </w:r>
      <w:r w:rsidRPr="00976E44">
        <w:rPr>
          <w:rStyle w:val="Emphasis"/>
          <w:highlight w:val="green"/>
        </w:rPr>
        <w:t>development</w:t>
      </w:r>
      <w:r w:rsidRPr="00976E44">
        <w:rPr>
          <w:sz w:val="16"/>
        </w:rPr>
        <w:t xml:space="preserve"> for all states </w:t>
      </w:r>
      <w:r w:rsidRPr="00976E44">
        <w:rPr>
          <w:rStyle w:val="StyleUnderline"/>
        </w:rPr>
        <w:t xml:space="preserve">as [is] the </w:t>
      </w:r>
      <w:r w:rsidRPr="00976E44">
        <w:rPr>
          <w:rStyle w:val="Emphasis"/>
        </w:rPr>
        <w:t>only way</w:t>
      </w:r>
      <w:r w:rsidRPr="00976E44">
        <w:rPr>
          <w:rStyle w:val="StyleUnderline"/>
        </w:rPr>
        <w:t xml:space="preserve"> to correct vulnerabilities. Creating a</w:t>
      </w:r>
      <w:r w:rsidRPr="00976E44">
        <w:rPr>
          <w:sz w:val="16"/>
        </w:rPr>
        <w:t xml:space="preserve"> pragmatic, </w:t>
      </w:r>
      <w:r w:rsidRPr="00976E44">
        <w:rPr>
          <w:rStyle w:val="Emphasis"/>
        </w:rPr>
        <w:t>stable</w:t>
      </w:r>
      <w:r w:rsidRPr="00976E44">
        <w:rPr>
          <w:sz w:val="16"/>
        </w:rPr>
        <w:t xml:space="preserve"> and sound </w:t>
      </w:r>
      <w:r w:rsidRPr="00976E44">
        <w:rPr>
          <w:rStyle w:val="Emphasis"/>
        </w:rPr>
        <w:t>economic policy</w:t>
      </w:r>
      <w:r w:rsidRPr="00976E44">
        <w:rPr>
          <w:sz w:val="16"/>
        </w:rPr>
        <w:t xml:space="preserve"> for all states who are voluntarily open to the system (barring rogue states and peoples who prefer traditional living), </w:t>
      </w:r>
      <w:r w:rsidRPr="00976E44">
        <w:rPr>
          <w:rStyle w:val="StyleUnderline"/>
        </w:rPr>
        <w:t xml:space="preserve">is at the </w:t>
      </w:r>
      <w:r w:rsidRPr="00976E44">
        <w:rPr>
          <w:rStyle w:val="Emphasis"/>
          <w:highlight w:val="green"/>
        </w:rPr>
        <w:t>backbone</w:t>
      </w:r>
      <w:r w:rsidRPr="00976E44">
        <w:rPr>
          <w:rStyle w:val="StyleUnderline"/>
          <w:highlight w:val="green"/>
        </w:rPr>
        <w:t xml:space="preserve"> of neutralizing</w:t>
      </w:r>
      <w:r w:rsidRPr="00976E44">
        <w:rPr>
          <w:rStyle w:val="StyleUnderline"/>
        </w:rPr>
        <w:t xml:space="preserve"> vulnerability</w:t>
      </w:r>
      <w:r w:rsidRPr="00976E44">
        <w:rPr>
          <w:sz w:val="16"/>
        </w:rPr>
        <w:t xml:space="preserve">. </w:t>
      </w:r>
      <w:r w:rsidRPr="00976E44">
        <w:rPr>
          <w:rStyle w:val="StyleUnderline"/>
        </w:rPr>
        <w:t xml:space="preserve">An economically developed nation is more prepared to </w:t>
      </w:r>
      <w:r w:rsidRPr="00976E44">
        <w:rPr>
          <w:rStyle w:val="Emphasis"/>
        </w:rPr>
        <w:t xml:space="preserve">deal with </w:t>
      </w:r>
      <w:r w:rsidRPr="00976E44">
        <w:rPr>
          <w:rStyle w:val="Emphasis"/>
          <w:highlight w:val="green"/>
        </w:rPr>
        <w:t>systemic shock</w:t>
      </w:r>
      <w:r w:rsidRPr="00976E44">
        <w:rPr>
          <w:sz w:val="16"/>
        </w:rPr>
        <w:t xml:space="preserve"> than others </w:t>
      </w:r>
      <w:r w:rsidRPr="00976E44">
        <w:rPr>
          <w:rStyle w:val="StyleUnderline"/>
        </w:rPr>
        <w:t>because it has</w:t>
      </w:r>
      <w:r w:rsidRPr="00976E44">
        <w:rPr>
          <w:sz w:val="16"/>
        </w:rPr>
        <w:t xml:space="preserve"> the </w:t>
      </w:r>
      <w:r w:rsidRPr="00976E44">
        <w:rPr>
          <w:rStyle w:val="Emphasis"/>
        </w:rPr>
        <w:t>resources</w:t>
      </w:r>
      <w:r w:rsidRPr="00976E44">
        <w:rPr>
          <w:sz w:val="16"/>
        </w:rPr>
        <w:t xml:space="preserve"> to do so. </w:t>
      </w:r>
      <w:r w:rsidRPr="00976E44">
        <w:rPr>
          <w:rStyle w:val="StyleUnderline"/>
        </w:rPr>
        <w:t>Developed countries are more prepared</w:t>
      </w:r>
      <w:r w:rsidRPr="00976E44">
        <w:rPr>
          <w:sz w:val="16"/>
        </w:rPr>
        <w:t xml:space="preserve"> than others </w:t>
      </w:r>
      <w:r w:rsidRPr="00976E44">
        <w:rPr>
          <w:rStyle w:val="StyleUnderline"/>
        </w:rPr>
        <w:t xml:space="preserve">to </w:t>
      </w:r>
      <w:r w:rsidRPr="00976E44">
        <w:rPr>
          <w:rStyle w:val="StyleUnderline"/>
          <w:highlight w:val="green"/>
        </w:rPr>
        <w:t>deal with</w:t>
      </w:r>
      <w:r w:rsidRPr="00976E44">
        <w:rPr>
          <w:sz w:val="16"/>
        </w:rPr>
        <w:t xml:space="preserve"> outbreaks of </w:t>
      </w:r>
      <w:r w:rsidRPr="00976E44">
        <w:rPr>
          <w:rStyle w:val="Emphasis"/>
          <w:highlight w:val="green"/>
        </w:rPr>
        <w:t>disease</w:t>
      </w:r>
      <w:r w:rsidRPr="00976E44">
        <w:rPr>
          <w:sz w:val="16"/>
          <w:highlight w:val="green"/>
        </w:rPr>
        <w:t xml:space="preserve">, </w:t>
      </w:r>
      <w:r w:rsidRPr="00976E44">
        <w:rPr>
          <w:rStyle w:val="Emphasis"/>
          <w:highlight w:val="green"/>
        </w:rPr>
        <w:t>financial crises</w:t>
      </w:r>
      <w:r w:rsidRPr="00976E44">
        <w:rPr>
          <w:sz w:val="16"/>
        </w:rPr>
        <w:t xml:space="preserve">, </w:t>
      </w:r>
      <w:r w:rsidRPr="00976E44">
        <w:rPr>
          <w:rStyle w:val="StyleUnderline"/>
        </w:rPr>
        <w:t>sudden</w:t>
      </w:r>
      <w:r w:rsidRPr="00976E44">
        <w:rPr>
          <w:sz w:val="16"/>
        </w:rPr>
        <w:t xml:space="preserve"> </w:t>
      </w:r>
      <w:r w:rsidRPr="00976E44">
        <w:rPr>
          <w:rStyle w:val="Emphasis"/>
          <w:highlight w:val="green"/>
        </w:rPr>
        <w:t>environmental disaster</w:t>
      </w:r>
      <w:r w:rsidRPr="00976E44">
        <w:rPr>
          <w:sz w:val="16"/>
          <w:highlight w:val="green"/>
        </w:rPr>
        <w:t xml:space="preserve">, </w:t>
      </w:r>
      <w:proofErr w:type="gramStart"/>
      <w:r w:rsidRPr="00976E44">
        <w:rPr>
          <w:rStyle w:val="Emphasis"/>
          <w:highlight w:val="green"/>
        </w:rPr>
        <w:t>terrorism</w:t>
      </w:r>
      <w:proofErr w:type="gramEnd"/>
      <w:r w:rsidRPr="00976E44">
        <w:rPr>
          <w:sz w:val="16"/>
          <w:highlight w:val="green"/>
        </w:rPr>
        <w:t xml:space="preserve"> </w:t>
      </w:r>
      <w:r w:rsidRPr="00976E44">
        <w:rPr>
          <w:rStyle w:val="StyleUnderline"/>
          <w:highlight w:val="green"/>
        </w:rPr>
        <w:t>and</w:t>
      </w:r>
      <w:r w:rsidRPr="00976E44">
        <w:rPr>
          <w:sz w:val="16"/>
          <w:highlight w:val="green"/>
        </w:rPr>
        <w:t xml:space="preserve"> </w:t>
      </w:r>
      <w:r w:rsidRPr="00976E44">
        <w:rPr>
          <w:rStyle w:val="Emphasis"/>
          <w:highlight w:val="green"/>
        </w:rPr>
        <w:t>drug trafficking</w:t>
      </w:r>
      <w:r w:rsidRPr="00976E44">
        <w:rPr>
          <w:sz w:val="16"/>
        </w:rPr>
        <w:t xml:space="preserve"> and so on than weaker states because they have the resources to do so. </w:t>
      </w:r>
      <w:r w:rsidRPr="00976E44">
        <w:rPr>
          <w:rStyle w:val="StyleUnderline"/>
        </w:rPr>
        <w:t>Weaker</w:t>
      </w:r>
      <w:r w:rsidRPr="00976E44">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76E44">
        <w:rPr>
          <w:rStyle w:val="StyleUnderline"/>
        </w:rPr>
        <w:t xml:space="preserve">we are </w:t>
      </w:r>
      <w:r w:rsidRPr="00976E44">
        <w:rPr>
          <w:rStyle w:val="Emphasis"/>
        </w:rPr>
        <w:t>all in this together</w:t>
      </w:r>
      <w:r w:rsidRPr="00976E44">
        <w:rPr>
          <w:sz w:val="16"/>
        </w:rPr>
        <w:t xml:space="preserve">. </w:t>
      </w:r>
      <w:r w:rsidRPr="00976E44">
        <w:rPr>
          <w:rStyle w:val="StyleUnderline"/>
        </w:rPr>
        <w:t>While states tend to pursue interests selfishly</w:t>
      </w:r>
      <w:r w:rsidRPr="00976E44">
        <w:rPr>
          <w:sz w:val="16"/>
        </w:rPr>
        <w:t xml:space="preserve">, the fact remains that </w:t>
      </w:r>
      <w:r w:rsidRPr="00976E44">
        <w:rPr>
          <w:rStyle w:val="StyleUnderline"/>
          <w:highlight w:val="green"/>
        </w:rPr>
        <w:t xml:space="preserve">one state’s trouble can </w:t>
      </w:r>
      <w:r w:rsidRPr="00976E44">
        <w:rPr>
          <w:rStyle w:val="Emphasis"/>
          <w:highlight w:val="green"/>
        </w:rPr>
        <w:t xml:space="preserve">spread </w:t>
      </w:r>
      <w:r w:rsidRPr="00976E44">
        <w:rPr>
          <w:rStyle w:val="Emphasis"/>
        </w:rPr>
        <w:t>throughout the globe</w:t>
      </w:r>
      <w:r w:rsidRPr="00976E44">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76E44">
        <w:rPr>
          <w:sz w:val="16"/>
        </w:rPr>
        <w:t>taking into account</w:t>
      </w:r>
      <w:proofErr w:type="gramEnd"/>
      <w:r w:rsidRPr="00976E44">
        <w:rPr>
          <w:sz w:val="16"/>
        </w:rPr>
        <w:t xml:space="preserve"> changes in our world. The realists that stubbornly defend their theories (</w:t>
      </w:r>
      <w:proofErr w:type="spellStart"/>
      <w:r w:rsidRPr="00976E44">
        <w:rPr>
          <w:sz w:val="16"/>
        </w:rPr>
        <w:t>Kassab</w:t>
      </w:r>
      <w:proofErr w:type="spellEnd"/>
      <w:r w:rsidRPr="00976E44">
        <w:rPr>
          <w:sz w:val="16"/>
        </w:rPr>
        <w:t xml:space="preserve"> and Wu 2014) must take these matters seriously.</w:t>
      </w:r>
    </w:p>
    <w:p w14:paraId="0A0D33C0" w14:textId="77777777" w:rsidR="00E167F5" w:rsidRPr="00976E44" w:rsidRDefault="00E167F5" w:rsidP="00E167F5">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378709BE" w14:textId="77777777" w:rsidR="00E167F5" w:rsidRPr="00976E44" w:rsidRDefault="00E167F5" w:rsidP="00E167F5">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8" w:anchor="Sec4" w:history="1">
        <w:r w:rsidRPr="00976E44">
          <w:rPr>
            <w:rStyle w:val="Hyperlink"/>
          </w:rPr>
          <w:t>https://link.springer.com/article/10.1007/s40319-020-00985-0#Sec4</w:t>
        </w:r>
      </w:hyperlink>
      <w:r w:rsidRPr="00976E44">
        <w:t>] Justin</w:t>
      </w:r>
    </w:p>
    <w:p w14:paraId="528D9251" w14:textId="77777777" w:rsidR="00E167F5" w:rsidRPr="00976E44" w:rsidRDefault="00E167F5" w:rsidP="00E167F5">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w:t>
      </w:r>
      <w:r w:rsidRPr="00976E44">
        <w:rPr>
          <w:u w:val="single"/>
        </w:rPr>
        <w:lastRenderedPageBreak/>
        <w:t xml:space="preserve">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1C331488" w14:textId="77777777" w:rsidR="00E167F5" w:rsidRPr="00976E44" w:rsidRDefault="00E167F5" w:rsidP="00E167F5">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6EA7567B" w14:textId="77777777" w:rsidR="00E167F5" w:rsidRPr="00976E44" w:rsidRDefault="00E167F5" w:rsidP="00E167F5">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24ADABEA" w14:textId="77777777" w:rsidR="00E167F5" w:rsidRPr="00976E44" w:rsidRDefault="00E167F5" w:rsidP="00E167F5">
      <w:pPr>
        <w:rPr>
          <w:sz w:val="16"/>
        </w:rPr>
      </w:pPr>
      <w:r w:rsidRPr="00976E44">
        <w:rPr>
          <w:sz w:val="16"/>
        </w:rPr>
        <w:t>Pharmaceutical Innovation and Generic Competition in the Pharmaceutical Industry</w:t>
      </w:r>
    </w:p>
    <w:p w14:paraId="35A8F3F8" w14:textId="77777777" w:rsidR="00E167F5" w:rsidRPr="00976E44" w:rsidRDefault="00E167F5" w:rsidP="00E167F5">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w:t>
      </w:r>
      <w:r w:rsidRPr="00976E44">
        <w:rPr>
          <w:sz w:val="16"/>
        </w:rPr>
        <w:lastRenderedPageBreak/>
        <w:t xml:space="preserve">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2DA44145" w14:textId="77777777" w:rsidR="00E167F5" w:rsidRPr="00976E44" w:rsidRDefault="00E167F5" w:rsidP="00E167F5">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1168B52F" w14:textId="77777777" w:rsidR="00E167F5" w:rsidRPr="00976E44" w:rsidRDefault="00E167F5" w:rsidP="00E167F5">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78FB79A1" w14:textId="77777777" w:rsidR="00E167F5" w:rsidRPr="00976E44" w:rsidRDefault="00E167F5" w:rsidP="00E167F5">
      <w:pPr>
        <w:rPr>
          <w:sz w:val="16"/>
        </w:rPr>
      </w:pPr>
      <w:r w:rsidRPr="00976E44">
        <w:rPr>
          <w:sz w:val="16"/>
        </w:rPr>
        <w:t>Patenting Practices by Pharmaceutical Companies</w:t>
      </w:r>
    </w:p>
    <w:p w14:paraId="6276001C" w14:textId="77777777" w:rsidR="00E167F5" w:rsidRPr="00976E44" w:rsidRDefault="00E167F5" w:rsidP="00E167F5">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63EF1E4B" w14:textId="77777777" w:rsidR="00E167F5" w:rsidRPr="00976E44" w:rsidRDefault="00E167F5" w:rsidP="00E167F5">
      <w:pPr>
        <w:rPr>
          <w:sz w:val="16"/>
        </w:rPr>
      </w:pPr>
      <w:r w:rsidRPr="00976E44">
        <w:rPr>
          <w:sz w:val="16"/>
        </w:rPr>
        <w:t>Defining Strategic Patenting</w:t>
      </w:r>
    </w:p>
    <w:p w14:paraId="676A0134" w14:textId="77777777" w:rsidR="00E167F5" w:rsidRPr="00976E44" w:rsidRDefault="00E167F5" w:rsidP="00E167F5">
      <w:pPr>
        <w:rPr>
          <w:sz w:val="16"/>
        </w:rPr>
      </w:pPr>
      <w:r w:rsidRPr="00976E44">
        <w:rPr>
          <w:sz w:val="16"/>
        </w:rPr>
        <w:lastRenderedPageBreak/>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8BD1F8D" w14:textId="77777777" w:rsidR="00E167F5" w:rsidRPr="00976E44" w:rsidRDefault="00E167F5" w:rsidP="00E167F5">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3A704122" w14:textId="77777777" w:rsidR="00E167F5" w:rsidRPr="00976E44" w:rsidRDefault="00E167F5" w:rsidP="00E167F5">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7F7F982E" w14:textId="77777777" w:rsidR="00E167F5" w:rsidRPr="00976E44" w:rsidRDefault="00E167F5" w:rsidP="00E167F5">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5CFE0CF4" w14:textId="77777777" w:rsidR="00E167F5" w:rsidRPr="00976E44" w:rsidRDefault="00E167F5" w:rsidP="00E167F5">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1943CA61" w14:textId="77777777" w:rsidR="00E167F5" w:rsidRPr="00976E44" w:rsidRDefault="00E167F5" w:rsidP="00E167F5">
      <w:pPr>
        <w:rPr>
          <w:sz w:val="16"/>
        </w:rPr>
      </w:pPr>
      <w:r w:rsidRPr="00976E44">
        <w:rPr>
          <w:u w:val="single"/>
        </w:rPr>
        <w:lastRenderedPageBreak/>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58B7A7A1" w14:textId="77777777" w:rsidR="00E167F5" w:rsidRPr="00976E44" w:rsidRDefault="00E167F5" w:rsidP="00E167F5">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18A6B4C4" w14:textId="77777777" w:rsidR="00E167F5" w:rsidRPr="00976E44" w:rsidRDefault="00E167F5" w:rsidP="00E167F5">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4E717E8C" w14:textId="77777777" w:rsidR="00E167F5" w:rsidRPr="00976E44" w:rsidRDefault="00E167F5" w:rsidP="00E167F5">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7310954D" w14:textId="77777777" w:rsidR="00E167F5" w:rsidRPr="00976E44" w:rsidRDefault="00E167F5" w:rsidP="00E167F5">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5E3CA002" w14:textId="77777777" w:rsidR="00E167F5" w:rsidRPr="00976E44" w:rsidRDefault="00E167F5" w:rsidP="00E167F5">
      <w:pPr>
        <w:rPr>
          <w:sz w:val="16"/>
        </w:rPr>
      </w:pPr>
      <w:r w:rsidRPr="00976E44">
        <w:rPr>
          <w:sz w:val="16"/>
        </w:rPr>
        <w:lastRenderedPageBreak/>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56D36270" w14:textId="77777777" w:rsidR="00E167F5" w:rsidRPr="00976E44" w:rsidRDefault="00E167F5" w:rsidP="00E167F5">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06744A3E" w14:textId="77777777" w:rsidR="00E167F5" w:rsidRPr="00976E44" w:rsidRDefault="00E167F5" w:rsidP="00E167F5">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650E10D" w14:textId="77777777" w:rsidR="00E167F5" w:rsidRPr="00976E44" w:rsidRDefault="00E167F5" w:rsidP="00E167F5">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57D66FDC" w14:textId="77777777" w:rsidR="00E167F5" w:rsidRPr="00976E44" w:rsidRDefault="00E167F5" w:rsidP="00E167F5">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588E3758" w14:textId="77777777" w:rsidR="00E167F5" w:rsidRPr="00976E44" w:rsidRDefault="00E167F5" w:rsidP="00E167F5">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62EDFE70" w14:textId="77777777" w:rsidR="00E167F5" w:rsidRPr="00976E44" w:rsidRDefault="00E167F5" w:rsidP="00E167F5">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5F46F5DD" w14:textId="77777777" w:rsidR="00E167F5" w:rsidRPr="00976E44" w:rsidRDefault="00E167F5" w:rsidP="00E167F5">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t>
      </w:r>
      <w:r w:rsidRPr="00976E44">
        <w:rPr>
          <w:u w:val="single"/>
        </w:rPr>
        <w:lastRenderedPageBreak/>
        <w:t xml:space="preserve">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4052FDB2" w14:textId="77777777" w:rsidR="00E167F5" w:rsidRPr="00976E44" w:rsidRDefault="00E167F5" w:rsidP="00E167F5">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4ADB6A68" w14:textId="77777777" w:rsidR="00E167F5" w:rsidRPr="00976E44" w:rsidRDefault="00E167F5" w:rsidP="00E167F5">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5E8E0254" w14:textId="77777777" w:rsidR="00E167F5" w:rsidRPr="00976E44" w:rsidRDefault="00E167F5" w:rsidP="00E167F5">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08FC3599" w14:textId="77777777" w:rsidR="00E167F5" w:rsidRPr="00976E44" w:rsidRDefault="00E167F5" w:rsidP="00E167F5">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4EA0E355" w14:textId="77777777" w:rsidR="00E167F5" w:rsidRPr="00976E44" w:rsidRDefault="00E167F5" w:rsidP="00E167F5">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0D3E08ED" w14:textId="77777777" w:rsidR="00E167F5" w:rsidRPr="00976E44" w:rsidRDefault="00E167F5" w:rsidP="00E167F5">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FE925CB" w14:textId="77777777" w:rsidR="00E167F5" w:rsidRPr="00976E44" w:rsidRDefault="00E167F5" w:rsidP="00E167F5">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E5BB157" w14:textId="77777777" w:rsidR="00E167F5" w:rsidRPr="00976E44" w:rsidRDefault="00E167F5" w:rsidP="00E167F5"/>
    <w:p w14:paraId="68A410CF" w14:textId="77777777" w:rsidR="00E167F5" w:rsidRPr="00976E44" w:rsidRDefault="00E167F5" w:rsidP="00E167F5"/>
    <w:p w14:paraId="6F8AF89F" w14:textId="77777777" w:rsidR="00E167F5" w:rsidRPr="00976E44" w:rsidRDefault="00E167F5" w:rsidP="00E167F5">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170CFF1" w14:textId="77777777" w:rsidR="00E167F5" w:rsidRPr="00976E44" w:rsidRDefault="00E167F5" w:rsidP="00E167F5">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9" w:history="1">
        <w:r w:rsidRPr="00976E44">
          <w:rPr>
            <w:rStyle w:val="Hyperlink"/>
          </w:rPr>
          <w:t>https://www.tandfonline.com/doi/full/10.1080/25751654.2021.1890867</w:t>
        </w:r>
      </w:hyperlink>
      <w:r w:rsidRPr="00976E44">
        <w:t>] Justin</w:t>
      </w:r>
    </w:p>
    <w:p w14:paraId="1FE624D9" w14:textId="77777777" w:rsidR="00E167F5" w:rsidRPr="00976E44" w:rsidRDefault="00E167F5" w:rsidP="00E167F5">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B205992" w14:textId="77777777" w:rsidR="00E167F5" w:rsidRPr="00976E44" w:rsidRDefault="00E167F5" w:rsidP="00E167F5">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3190D7C" w14:textId="77777777" w:rsidR="00E167F5" w:rsidRPr="00976E44" w:rsidRDefault="00E167F5" w:rsidP="00E167F5">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327008C" w14:textId="77777777" w:rsidR="00E167F5" w:rsidRPr="00976E44" w:rsidRDefault="00E167F5" w:rsidP="00E167F5">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3A4CE509" w14:textId="77777777" w:rsidR="00E167F5" w:rsidRPr="00976E44" w:rsidRDefault="00E167F5" w:rsidP="00E167F5">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32FB6383" w14:textId="77777777" w:rsidR="00E167F5" w:rsidRPr="00976E44" w:rsidRDefault="00E167F5" w:rsidP="00E167F5">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w:t>
      </w:r>
      <w:r w:rsidRPr="00976E44">
        <w:rPr>
          <w:sz w:val="16"/>
        </w:rPr>
        <w:lastRenderedPageBreak/>
        <w:t xml:space="preserve">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12558E0" w14:textId="77777777" w:rsidR="00E167F5" w:rsidRPr="00976E44" w:rsidRDefault="00E167F5" w:rsidP="00E167F5">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40CF83BC" w14:textId="77777777" w:rsidR="00E167F5" w:rsidRPr="00976E44" w:rsidRDefault="00E167F5" w:rsidP="00E167F5">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73FD8E99" w14:textId="77777777" w:rsidR="00E167F5" w:rsidRPr="00976E44" w:rsidRDefault="00E167F5" w:rsidP="00E167F5">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CC42D57" w14:textId="77777777" w:rsidR="00706413" w:rsidRPr="00706413" w:rsidRDefault="00706413" w:rsidP="00706413"/>
    <w:p w14:paraId="1E14187E" w14:textId="77777777" w:rsidR="0053774A" w:rsidRDefault="0053774A" w:rsidP="0053774A">
      <w:pPr>
        <w:pStyle w:val="Heading3"/>
        <w:rPr>
          <w:rFonts w:cs="Calibri"/>
        </w:rPr>
      </w:pPr>
      <w:r w:rsidRPr="00976E44">
        <w:rPr>
          <w:rFonts w:cs="Calibri"/>
        </w:rPr>
        <w:lastRenderedPageBreak/>
        <w:t>1AC – Framing</w:t>
      </w:r>
    </w:p>
    <w:p w14:paraId="03FC575E" w14:textId="77777777" w:rsidR="0053774A" w:rsidRDefault="0053774A" w:rsidP="0053774A">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02B07078" w14:textId="77777777" w:rsidR="0053774A" w:rsidRDefault="0053774A" w:rsidP="0053774A">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5D74B5D" w14:textId="77777777" w:rsidR="0053774A" w:rsidRDefault="0053774A" w:rsidP="0053774A">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6DFC4A7" w14:textId="77777777" w:rsidR="0053774A" w:rsidRDefault="0053774A" w:rsidP="0053774A">
      <w:pPr>
        <w:pStyle w:val="Heading4"/>
      </w:pPr>
      <w:r>
        <w:t>4] Extinction outweighs</w:t>
      </w:r>
    </w:p>
    <w:p w14:paraId="61880C6A" w14:textId="77777777" w:rsidR="0053774A" w:rsidRPr="00166CFF" w:rsidRDefault="0053774A" w:rsidP="0053774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B511EDE" w14:textId="77777777" w:rsidR="0053774A" w:rsidRDefault="0053774A" w:rsidP="0053774A">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w:t>
      </w:r>
      <w:r w:rsidRPr="00166CFF">
        <w:rPr>
          <w:sz w:val="14"/>
          <w:szCs w:val="26"/>
        </w:rPr>
        <w:lastRenderedPageBreak/>
        <w:t>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219F4C1" w14:textId="77777777" w:rsidR="0053774A" w:rsidRPr="00976E44" w:rsidRDefault="0053774A" w:rsidP="0053774A">
      <w:pPr>
        <w:pStyle w:val="Heading4"/>
        <w:rPr>
          <w:rFonts w:cs="Calibri"/>
        </w:rPr>
      </w:pPr>
      <w:r>
        <w:rPr>
          <w:sz w:val="14"/>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28CF5C3E" w14:textId="77777777" w:rsidR="0053774A" w:rsidRPr="00976E44" w:rsidRDefault="0053774A" w:rsidP="0053774A">
      <w:r w:rsidRPr="00976E44">
        <w:rPr>
          <w:rStyle w:val="Style13ptBold"/>
        </w:rPr>
        <w:t>Kar 19</w:t>
      </w:r>
      <w:r w:rsidRPr="00976E44">
        <w:t xml:space="preserve"> [Mohit; Writer at the Original Position; “Utilitarianism in the Context of Intellectual Property,” The Original Position; 9/18/19; </w:t>
      </w:r>
      <w:hyperlink r:id="rId20" w:history="1">
        <w:r w:rsidRPr="00976E44">
          <w:rPr>
            <w:rStyle w:val="Hyperlink"/>
          </w:rPr>
          <w:t>https://originalpositionnluj.wordpress.com/2019/09/18/utilitarianism-in-the-context-of-intellectual-property/</w:t>
        </w:r>
      </w:hyperlink>
      <w:r w:rsidRPr="00976E44">
        <w:t>] Justin</w:t>
      </w:r>
    </w:p>
    <w:p w14:paraId="36127EFB" w14:textId="77777777" w:rsidR="0053774A" w:rsidRPr="00976E44" w:rsidRDefault="0053774A" w:rsidP="0053774A">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7E9E2F75" w14:textId="77777777" w:rsidR="0053774A" w:rsidRPr="00976E44" w:rsidRDefault="0053774A" w:rsidP="0053774A">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158F9843" w14:textId="77777777" w:rsidR="0053774A" w:rsidRPr="00976E44" w:rsidRDefault="0053774A" w:rsidP="0053774A">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40D10673" w14:textId="77777777" w:rsidR="0053774A" w:rsidRPr="00976E44" w:rsidRDefault="0053774A" w:rsidP="0053774A">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2DF147E4" w14:textId="77777777" w:rsidR="0053774A" w:rsidRPr="00976E44" w:rsidRDefault="0053774A" w:rsidP="0053774A">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1C5FAEB4" w14:textId="77777777" w:rsidR="0053774A" w:rsidRPr="00976E44" w:rsidRDefault="0053774A" w:rsidP="0053774A">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w:t>
      </w:r>
      <w:r w:rsidRPr="00976E44">
        <w:rPr>
          <w:u w:val="single"/>
        </w:rPr>
        <w:lastRenderedPageBreak/>
        <w:t xml:space="preserve">vision can assert that the products by intellectuals should be easily copied since the copies of a product do not prevent the use of the </w:t>
      </w:r>
      <w:r w:rsidRPr="00976E44">
        <w:rPr>
          <w:rStyle w:val="Emphasis"/>
        </w:rPr>
        <w:t>same product by several people.</w:t>
      </w:r>
    </w:p>
    <w:p w14:paraId="1DBDDDB3" w14:textId="77777777" w:rsidR="0053774A" w:rsidRPr="00976E44" w:rsidRDefault="0053774A" w:rsidP="0053774A">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17EED93F" w14:textId="77777777" w:rsidR="0053774A" w:rsidRPr="00976E44" w:rsidRDefault="0053774A" w:rsidP="0053774A">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411108B9" w14:textId="77777777" w:rsidR="0053774A" w:rsidRPr="00976E44" w:rsidRDefault="0053774A" w:rsidP="0053774A">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45887BF2" w14:textId="77777777" w:rsidR="0053774A" w:rsidRPr="00976E44" w:rsidRDefault="0053774A" w:rsidP="0053774A">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007CB7B" w14:textId="77777777" w:rsidR="0053774A" w:rsidRPr="00976E44" w:rsidRDefault="0053774A" w:rsidP="0053774A">
      <w:pPr>
        <w:rPr>
          <w:sz w:val="16"/>
        </w:rPr>
      </w:pPr>
      <w:r w:rsidRPr="00976E44">
        <w:rPr>
          <w:sz w:val="16"/>
        </w:rPr>
        <w:t>CONCLUSION</w:t>
      </w:r>
    </w:p>
    <w:p w14:paraId="6615FBFB" w14:textId="77777777" w:rsidR="0053774A" w:rsidRPr="00976E44" w:rsidRDefault="0053774A" w:rsidP="0053774A">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7470C544" w14:textId="77777777" w:rsidR="0053774A" w:rsidRPr="00976E44" w:rsidRDefault="0053774A" w:rsidP="0053774A">
      <w:pPr>
        <w:pStyle w:val="Heading4"/>
        <w:rPr>
          <w:rFonts w:cs="Calibri"/>
          <w:color w:val="000000" w:themeColor="text1"/>
        </w:rPr>
      </w:pPr>
      <w:r w:rsidRPr="00976E44">
        <w:rPr>
          <w:rFonts w:cs="Calibri"/>
          <w:color w:val="000000" w:themeColor="text1"/>
        </w:rPr>
        <w:t xml:space="preserve">Outweighs – </w:t>
      </w:r>
    </w:p>
    <w:p w14:paraId="254CAFED" w14:textId="77777777" w:rsidR="0053774A" w:rsidRPr="00976E44" w:rsidRDefault="0053774A" w:rsidP="0053774A">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111D7E5C" w14:textId="77777777" w:rsidR="0053774A" w:rsidRDefault="0053774A" w:rsidP="0053774A">
      <w:pPr>
        <w:pStyle w:val="Heading3"/>
      </w:pPr>
      <w:proofErr w:type="spellStart"/>
      <w:r>
        <w:lastRenderedPageBreak/>
        <w:t>Underview</w:t>
      </w:r>
      <w:proofErr w:type="spellEnd"/>
    </w:p>
    <w:p w14:paraId="33855CC0" w14:textId="77777777" w:rsidR="0053774A" w:rsidRPr="00394AF8" w:rsidRDefault="0053774A" w:rsidP="0053774A">
      <w:pPr>
        <w:pStyle w:val="Heading4"/>
        <w:rPr>
          <w:b w:val="0"/>
          <w:bCs w:val="0"/>
        </w:rPr>
      </w:pPr>
      <w:r>
        <w:t xml:space="preserve">1] </w:t>
      </w:r>
      <w:proofErr w:type="spellStart"/>
      <w:r w:rsidRPr="00394AF8">
        <w:rPr>
          <w:rFonts w:cs="Calibri"/>
        </w:rPr>
        <w:t>Aff</w:t>
      </w:r>
      <w:proofErr w:type="spellEnd"/>
      <w:r w:rsidRPr="00394AF8">
        <w:rPr>
          <w:rFonts w:cs="Calibri"/>
        </w:rPr>
        <w:t xml:space="preserve">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1C8CB4C7" w14:textId="77777777" w:rsidR="0053774A" w:rsidRPr="002C4482" w:rsidRDefault="0053774A" w:rsidP="0053774A">
      <w:pPr>
        <w:pStyle w:val="Heading4"/>
      </w:pPr>
      <w:r>
        <w:t>3</w:t>
      </w:r>
      <w:r w:rsidRPr="002C4482">
        <w:t xml:space="preserve">] Policy education is key to advocacy – that outweighs on portable skills. </w:t>
      </w:r>
    </w:p>
    <w:p w14:paraId="5CFFF6A8" w14:textId="77777777" w:rsidR="0053774A" w:rsidRPr="00394AF8" w:rsidRDefault="0053774A" w:rsidP="0053774A">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62A665FE" w14:textId="77777777" w:rsidR="0053774A" w:rsidRPr="00394AF8" w:rsidRDefault="0053774A" w:rsidP="0053774A">
      <w:pPr>
        <w:pStyle w:val="Body"/>
        <w:widowControl w:val="0"/>
        <w:suppressAutoHyphens/>
        <w:rPr>
          <w:rFonts w:ascii="Calibri" w:hAnsi="Calibri" w:cstheme="minorHAnsi"/>
          <w:color w:val="000000" w:themeColor="text1"/>
          <w:sz w:val="18"/>
          <w:szCs w:val="16"/>
        </w:rPr>
      </w:pPr>
    </w:p>
    <w:p w14:paraId="24A3AEBF" w14:textId="77777777" w:rsidR="0053774A" w:rsidRPr="00394AF8" w:rsidRDefault="0053774A" w:rsidP="0053774A">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36739753" w14:textId="77777777" w:rsidR="0053774A" w:rsidRDefault="0053774A" w:rsidP="0053774A">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0B811F00" w14:textId="77777777" w:rsidR="0053774A" w:rsidRDefault="0053774A" w:rsidP="0053774A">
      <w:pPr>
        <w:pStyle w:val="Body"/>
        <w:widowControl w:val="0"/>
        <w:suppressAutoHyphens/>
        <w:rPr>
          <w:rFonts w:ascii="Calibri" w:hAnsi="Calibri" w:cstheme="minorHAnsi"/>
          <w:color w:val="000000" w:themeColor="text1"/>
          <w:sz w:val="12"/>
          <w:szCs w:val="12"/>
        </w:rPr>
      </w:pPr>
    </w:p>
    <w:p w14:paraId="188EE7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77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A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FA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53AD"/>
    <w:rsid w:val="00516A88"/>
    <w:rsid w:val="00522065"/>
    <w:rsid w:val="005224F2"/>
    <w:rsid w:val="00533F1C"/>
    <w:rsid w:val="00536D8B"/>
    <w:rsid w:val="0053774A"/>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F9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F84"/>
    <w:rsid w:val="006379E9"/>
    <w:rsid w:val="006438CB"/>
    <w:rsid w:val="006529B9"/>
    <w:rsid w:val="00654695"/>
    <w:rsid w:val="0065500A"/>
    <w:rsid w:val="00655217"/>
    <w:rsid w:val="0065727C"/>
    <w:rsid w:val="00674A78"/>
    <w:rsid w:val="006807C8"/>
    <w:rsid w:val="00696A16"/>
    <w:rsid w:val="006A4840"/>
    <w:rsid w:val="006A52A0"/>
    <w:rsid w:val="006A7E1D"/>
    <w:rsid w:val="006C3A56"/>
    <w:rsid w:val="006D13F4"/>
    <w:rsid w:val="006D6AED"/>
    <w:rsid w:val="006E6D0B"/>
    <w:rsid w:val="006F126E"/>
    <w:rsid w:val="006F22F5"/>
    <w:rsid w:val="006F32C9"/>
    <w:rsid w:val="006F3834"/>
    <w:rsid w:val="006F5693"/>
    <w:rsid w:val="006F5D4C"/>
    <w:rsid w:val="0070641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B3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57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61D"/>
    <w:rsid w:val="00DF1210"/>
    <w:rsid w:val="00DF31E9"/>
    <w:rsid w:val="00DF400D"/>
    <w:rsid w:val="00DF5C23"/>
    <w:rsid w:val="00E01DAD"/>
    <w:rsid w:val="00E021DC"/>
    <w:rsid w:val="00E03F91"/>
    <w:rsid w:val="00E064EF"/>
    <w:rsid w:val="00E064F2"/>
    <w:rsid w:val="00E0717B"/>
    <w:rsid w:val="00E15598"/>
    <w:rsid w:val="00E167F5"/>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88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4F42F"/>
  <w14:defaultImageDpi w14:val="300"/>
  <w15:docId w15:val="{E891E533-0F76-524B-B9C6-C95587F7F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88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58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58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58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558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58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883"/>
  </w:style>
  <w:style w:type="character" w:customStyle="1" w:styleId="Heading1Char">
    <w:name w:val="Heading 1 Char"/>
    <w:aliases w:val="Pocket Char"/>
    <w:basedOn w:val="DefaultParagraphFont"/>
    <w:link w:val="Heading1"/>
    <w:uiPriority w:val="9"/>
    <w:rsid w:val="00F558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58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588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558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588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55883"/>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5588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5588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55883"/>
    <w:rPr>
      <w:color w:val="auto"/>
      <w:u w:val="none"/>
    </w:rPr>
  </w:style>
  <w:style w:type="paragraph" w:styleId="DocumentMap">
    <w:name w:val="Document Map"/>
    <w:basedOn w:val="Normal"/>
    <w:link w:val="DocumentMapChar"/>
    <w:uiPriority w:val="99"/>
    <w:semiHidden/>
    <w:unhideWhenUsed/>
    <w:rsid w:val="00F558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883"/>
    <w:rPr>
      <w:rFonts w:ascii="Lucida Grande" w:hAnsi="Lucida Grande" w:cs="Lucida Grande"/>
    </w:rPr>
  </w:style>
  <w:style w:type="paragraph" w:customStyle="1" w:styleId="textbold">
    <w:name w:val="text bold"/>
    <w:basedOn w:val="Normal"/>
    <w:link w:val="Emphasis"/>
    <w:uiPriority w:val="20"/>
    <w:qFormat/>
    <w:rsid w:val="0053774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377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53774A"/>
    <w:rPr>
      <w:u w:val="single"/>
    </w:rPr>
  </w:style>
  <w:style w:type="paragraph" w:styleId="Title">
    <w:name w:val="Title"/>
    <w:basedOn w:val="Normal"/>
    <w:link w:val="TitleChar"/>
    <w:uiPriority w:val="1"/>
    <w:qFormat/>
    <w:rsid w:val="0053774A"/>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53774A"/>
    <w:rPr>
      <w:rFonts w:asciiTheme="majorHAnsi" w:eastAsiaTheme="majorEastAsia" w:hAnsiTheme="majorHAnsi" w:cstheme="majorBidi"/>
      <w:spacing w:val="-10"/>
      <w:kern w:val="28"/>
      <w:sz w:val="56"/>
      <w:szCs w:val="56"/>
    </w:rPr>
  </w:style>
  <w:style w:type="paragraph" w:customStyle="1" w:styleId="Body">
    <w:name w:val="Body"/>
    <w:autoRedefine/>
    <w:rsid w:val="0053774A"/>
    <w:rPr>
      <w:rFonts w:ascii="Times New Roman" w:eastAsia="ヒラギノ角ゴ Pro W3" w:hAnsi="Times New Roman" w:cs="Times New Roman"/>
      <w:color w:val="000000"/>
      <w:szCs w:val="20"/>
    </w:rPr>
  </w:style>
  <w:style w:type="paragraph" w:styleId="ListParagraph">
    <w:name w:val="List Paragraph"/>
    <w:basedOn w:val="Normal"/>
    <w:uiPriority w:val="99"/>
    <w:qFormat/>
    <w:rsid w:val="00515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8/chinas-vaccine-diplomacy-in-latin-america/" TargetMode="External"/><Relationship Id="rId18" Type="http://schemas.openxmlformats.org/officeDocument/2006/relationships/hyperlink" Target="https://link.springer.com/article/10.1007/s40319-020-00985-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tatnews.com/2021/05/19/beyond-a-symbolic-gesture-whats-needed-to-turn-the-ip-waiver-into-covid-19-vaccines/" TargetMode="External"/><Relationship Id="rId17" Type="http://schemas.openxmlformats.org/officeDocument/2006/relationships/hyperlink" Target="https://www.emerald.com/insight/content/doi/10.1108/ITPD-02-2019-003/full/html" TargetMode="External"/><Relationship Id="rId2" Type="http://schemas.openxmlformats.org/officeDocument/2006/relationships/customXml" Target="../customXml/item2.xml"/><Relationship Id="rId16" Type="http://schemas.openxmlformats.org/officeDocument/2006/relationships/hyperlink" Target="http://thediplomat.com/2014/01/americas-relative-decline-should-we-panic/" TargetMode="External"/><Relationship Id="rId20"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globalamericans.org/2021/06/a-u-s-vaccine-diplomacy-strategy-for-latin-america-and-the-caribbean/" TargetMode="External"/><Relationship Id="rId5" Type="http://schemas.openxmlformats.org/officeDocument/2006/relationships/numbering" Target="numbering.xml"/><Relationship Id="rId15" Type="http://schemas.openxmlformats.org/officeDocument/2006/relationships/hyperlink" Target="http://pennpoliticalreview.org/2017/04/in-defense-of-liberal-internationalism/" TargetMode="External"/><Relationship Id="rId10" Type="http://schemas.openxmlformats.org/officeDocument/2006/relationships/hyperlink" Target="https://www.helsinkitimes.fi/columns/columns/viewpoint/18561-science-has-delivered-will-the-wto-deliver.html" TargetMode="External"/><Relationship Id="rId19" Type="http://schemas.openxmlformats.org/officeDocument/2006/relationships/hyperlink" Target="https://www.tandfonline.com/doi/full/10.1080/25751654.2021.1890867" TargetMode="External"/><Relationship Id="rId4" Type="http://schemas.openxmlformats.org/officeDocument/2006/relationships/customXml" Target="../customXml/item4.xml"/><Relationship Id="rId9" Type="http://schemas.openxmlformats.org/officeDocument/2006/relationships/hyperlink" Target="https://www.ipwatchdog.com/2021/07/21/third-option-limited-ip-waiver-solve-pandemic-vaccine-problems/id=135732/" TargetMode="External"/><Relationship Id="rId14" Type="http://schemas.openxmlformats.org/officeDocument/2006/relationships/hyperlink" Target="https://scroll.in/article/1000114/in-latin-america-chinese-vaccine-diplomacy-is-directly-challenging-uss-declining-authorit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32</Pages>
  <Words>19850</Words>
  <Characters>113145</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2021-09-11T19:03:00Z</dcterms:created>
  <dcterms:modified xsi:type="dcterms:W3CDTF">2021-09-11T19:03:00Z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