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A6658" w14:textId="02F4C5D9" w:rsidR="000A6D68" w:rsidRDefault="000A6D68" w:rsidP="000A6D68">
      <w:pPr>
        <w:pStyle w:val="Heading2"/>
      </w:pPr>
      <w:r>
        <w:t>ADV</w:t>
      </w:r>
    </w:p>
    <w:p w14:paraId="55951BB6" w14:textId="6053F427" w:rsidR="000A6D68" w:rsidRDefault="000A6D68" w:rsidP="000A6D68">
      <w:pPr>
        <w:pStyle w:val="Heading4"/>
      </w:pPr>
      <w:r>
        <w:t>Global democracy is collapsing now.</w:t>
      </w:r>
    </w:p>
    <w:p w14:paraId="5454ED75" w14:textId="77777777" w:rsidR="000A6D68" w:rsidRPr="005F32CE" w:rsidRDefault="000A6D68" w:rsidP="000A6D68">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59268143" w14:textId="77777777" w:rsidR="000A6D68" w:rsidRDefault="000A6D68" w:rsidP="000A6D68">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w:t>
      </w:r>
      <w:r w:rsidRPr="005F32CE">
        <w:rPr>
          <w:sz w:val="16"/>
        </w:rPr>
        <w:lastRenderedPageBreak/>
        <w:t xml:space="preserve">year of the Trump presidency. The US score in </w:t>
      </w:r>
      <w:hyperlink r:id="rId10"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3539C66D" w14:textId="77777777" w:rsidR="000A6D68" w:rsidRDefault="000A6D68" w:rsidP="000A6D68">
      <w:pPr>
        <w:rPr>
          <w:rStyle w:val="StyleUnderline"/>
        </w:rPr>
      </w:pPr>
    </w:p>
    <w:p w14:paraId="047E0A55" w14:textId="77777777" w:rsidR="000A6D68" w:rsidRPr="005F32CE" w:rsidRDefault="000A6D68" w:rsidP="000A6D68">
      <w:pPr>
        <w:pStyle w:val="Heading4"/>
      </w:pPr>
      <w:r>
        <w:lastRenderedPageBreak/>
        <w:t xml:space="preserve">The plan solves: </w:t>
      </w:r>
    </w:p>
    <w:p w14:paraId="725F2456" w14:textId="77777777" w:rsidR="000A6D68" w:rsidRDefault="000A6D68" w:rsidP="000A6D68">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701DFB1" w14:textId="77777777" w:rsidR="000A6D68" w:rsidRPr="00C76511" w:rsidRDefault="000A6D68" w:rsidP="000A6D68">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DEF6B3C" w14:textId="77777777" w:rsidR="000A6D68" w:rsidRPr="004A176C" w:rsidRDefault="000A6D68" w:rsidP="000A6D68">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54F19FC8" w14:textId="77777777" w:rsidR="000A6D68" w:rsidRPr="00900F2B" w:rsidRDefault="000A6D68" w:rsidP="000A6D68">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48BA455" w14:textId="77777777" w:rsidR="000A6D68" w:rsidRPr="00900F2B" w:rsidRDefault="000A6D68" w:rsidP="000A6D68">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0C2C2135" w14:textId="77777777" w:rsidR="000A6D68" w:rsidRPr="004A176C" w:rsidRDefault="000A6D68" w:rsidP="000A6D68">
      <w:pPr>
        <w:rPr>
          <w:u w:val="single"/>
        </w:rPr>
      </w:pPr>
      <w:r w:rsidRPr="004A176C">
        <w:rPr>
          <w:u w:val="single"/>
        </w:rPr>
        <w:t>These numbers may appear modest, but in a close national election they could be enough to change the result.</w:t>
      </w:r>
    </w:p>
    <w:p w14:paraId="140296F1" w14:textId="77777777" w:rsidR="000A6D68" w:rsidRPr="004A176C" w:rsidRDefault="000A6D68" w:rsidP="000A6D68">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4265673B" w14:textId="77777777" w:rsidR="000A6D68" w:rsidRPr="00900F2B" w:rsidRDefault="000A6D68" w:rsidP="000A6D68">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47360771" w14:textId="77777777" w:rsidR="000A6D68" w:rsidRPr="00900F2B" w:rsidRDefault="000A6D68" w:rsidP="000A6D68">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EC85F0D" w14:textId="77777777" w:rsidR="000A6D68" w:rsidRPr="00900F2B" w:rsidRDefault="000A6D68" w:rsidP="000A6D68">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67F3703A" w14:textId="77777777" w:rsidR="000A6D68" w:rsidRPr="00900F2B" w:rsidRDefault="000A6D68" w:rsidP="000A6D68">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12560AD" w14:textId="77777777" w:rsidR="000A6D68" w:rsidRPr="00900F2B" w:rsidRDefault="000A6D68" w:rsidP="000A6D68">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1FA8D24" w14:textId="77777777" w:rsidR="000A6D68" w:rsidRPr="00900F2B" w:rsidRDefault="000A6D68" w:rsidP="000A6D68">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54054BB6" w14:textId="77777777" w:rsidR="000A6D68" w:rsidRDefault="000A6D68" w:rsidP="000A6D68">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6A365BD8" w14:textId="77777777" w:rsidR="000A6D68" w:rsidRDefault="000A6D68" w:rsidP="000A6D68">
      <w:pPr>
        <w:rPr>
          <w:u w:val="single"/>
        </w:rPr>
      </w:pPr>
    </w:p>
    <w:p w14:paraId="426E6401" w14:textId="77777777" w:rsidR="000A6D68" w:rsidRDefault="000A6D68" w:rsidP="000A6D68">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1FFF61D7" w14:textId="77777777" w:rsidR="000A6D68" w:rsidRPr="00FA36D7" w:rsidRDefault="000A6D68" w:rsidP="000A6D68">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23594907" w14:textId="77777777" w:rsidR="000A6D68" w:rsidRPr="00B54F49" w:rsidRDefault="000A6D68" w:rsidP="000A6D68">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lastRenderedPageBreak/>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335355CE" w14:textId="77777777" w:rsidR="000A6D68" w:rsidRPr="00B54F49" w:rsidRDefault="000A6D68" w:rsidP="000A6D68">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F0F8586" w14:textId="77777777" w:rsidR="000A6D68" w:rsidRPr="00B54F49" w:rsidRDefault="000A6D68" w:rsidP="000A6D68">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3182164F" w14:textId="77777777" w:rsidR="000A6D68" w:rsidRPr="00B54F49" w:rsidRDefault="000A6D68" w:rsidP="000A6D68">
      <w:pPr>
        <w:rPr>
          <w:sz w:val="16"/>
        </w:rPr>
      </w:pPr>
      <w:r w:rsidRPr="00B54F49">
        <w:rPr>
          <w:sz w:val="16"/>
        </w:rPr>
        <w:t>4 | CLIMATE STRIKES AS A GROWING TACTIC</w:t>
      </w:r>
    </w:p>
    <w:p w14:paraId="669EAA1E" w14:textId="77777777" w:rsidR="000A6D68" w:rsidRPr="00B54F49" w:rsidRDefault="000A6D68" w:rsidP="000A6D68">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2018, </w:t>
      </w:r>
      <w:r w:rsidRPr="00B54F49">
        <w:rPr>
          <w:highlight w:val="green"/>
          <w:u w:val="single"/>
        </w:rPr>
        <w:t>Greta</w:t>
      </w:r>
      <w:r w:rsidRPr="00834166">
        <w:rPr>
          <w:u w:val="single"/>
        </w:rPr>
        <w:t xml:space="preserve"> Thunberg </w:t>
      </w:r>
      <w:r w:rsidRPr="00B54F49">
        <w:rPr>
          <w:highlight w:val="green"/>
          <w:u w:val="single"/>
        </w:rPr>
        <w:t xml:space="preserve">decided </w:t>
      </w:r>
      <w:r w:rsidRPr="00FA36D7">
        <w:rPr>
          <w:rStyle w:val="Emphasis"/>
          <w:highlight w:val="green"/>
        </w:rPr>
        <w:t>not</w:t>
      </w:r>
      <w:r w:rsidRPr="00B54F49">
        <w:rPr>
          <w:highlight w:val="green"/>
          <w:u w:val="single"/>
        </w:rPr>
        <w:t xml:space="preserve"> to attend school</w:t>
      </w:r>
      <w:r w:rsidRPr="00834166">
        <w:rPr>
          <w:u w:val="single"/>
        </w:rPr>
        <w:t xml:space="preserve"> and sit on the steps of the Swedish parliament </w:t>
      </w:r>
      <w:r w:rsidRPr="00B54F49">
        <w:rPr>
          <w:highlight w:val="green"/>
          <w:u w:val="single"/>
        </w:rPr>
        <w:t xml:space="preserve">to </w:t>
      </w:r>
      <w:r w:rsidRPr="00FA36D7">
        <w:rPr>
          <w:rStyle w:val="Emphasis"/>
          <w:highlight w:val="green"/>
        </w:rPr>
        <w:t>demand</w:t>
      </w:r>
      <w:r w:rsidRPr="00834166">
        <w:rPr>
          <w:u w:val="single"/>
        </w:rPr>
        <w:t xml:space="preserve"> that the government take steps to </w:t>
      </w:r>
      <w:r w:rsidRPr="00B54F49">
        <w:rPr>
          <w:highlight w:val="green"/>
          <w:u w:val="single"/>
        </w:rPr>
        <w:t xml:space="preserve">address </w:t>
      </w:r>
      <w:r w:rsidRPr="00FA36D7">
        <w:rPr>
          <w:rStyle w:val="Emphasis"/>
          <w:highlight w:val="green"/>
        </w:rPr>
        <w:t>climate</w:t>
      </w:r>
      <w:r w:rsidRPr="00B54F49">
        <w:rPr>
          <w:highlight w:val="green"/>
          <w:u w:val="single"/>
        </w:rPr>
        <w:t xml:space="preserve"> </w:t>
      </w:r>
      <w:r w:rsidRPr="00FA36D7">
        <w:rPr>
          <w:rStyle w:val="Emphasis"/>
          <w:highlight w:val="gree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FA36D7">
        <w:rPr>
          <w:rStyle w:val="Emphasis"/>
          <w:highlight w:val="green"/>
        </w:rPr>
        <w:t>skipping</w:t>
      </w:r>
      <w:r w:rsidRPr="00B54F49">
        <w:rPr>
          <w:highlight w:val="green"/>
          <w:u w:val="single"/>
        </w:rPr>
        <w:t xml:space="preserve"> school</w:t>
      </w:r>
      <w:r w:rsidRPr="00834166">
        <w:rPr>
          <w:u w:val="single"/>
        </w:rPr>
        <w:t xml:space="preserve"> on Fridays </w:t>
      </w:r>
      <w:r w:rsidRPr="00B54F49">
        <w:rPr>
          <w:highlight w:val="green"/>
          <w:u w:val="single"/>
        </w:rPr>
        <w:t xml:space="preserve">to </w:t>
      </w:r>
      <w:r w:rsidRPr="00FA36D7">
        <w:rPr>
          <w:rStyle w:val="Emphasis"/>
          <w:highlight w:val="green"/>
        </w:rPr>
        <w:t>protest</w:t>
      </w:r>
      <w:r w:rsidRPr="00B54F49">
        <w:rPr>
          <w:highlight w:val="green"/>
          <w:u w:val="single"/>
        </w:rPr>
        <w:t xml:space="preserve"> </w:t>
      </w:r>
      <w:r w:rsidRPr="00FA36D7">
        <w:rPr>
          <w:rStyle w:val="Emphasis"/>
          <w:highlight w:val="green"/>
        </w:rPr>
        <w:t>inaction</w:t>
      </w:r>
      <w:r w:rsidRPr="00B54F49">
        <w:rPr>
          <w:highlight w:val="green"/>
          <w:u w:val="single"/>
        </w:rPr>
        <w:t xml:space="preserve"> on</w:t>
      </w:r>
      <w:r w:rsidRPr="00834166">
        <w:rPr>
          <w:u w:val="single"/>
        </w:rPr>
        <w:t xml:space="preserve"> climate change—</w:t>
      </w:r>
      <w:r w:rsidRPr="00B54F49">
        <w:rPr>
          <w:highlight w:val="gree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6FF11D6F" w14:textId="77777777" w:rsidR="000A6D68" w:rsidRPr="00B54F49" w:rsidRDefault="000A6D68" w:rsidP="000A6D68">
      <w:pPr>
        <w:rPr>
          <w:u w:val="single"/>
        </w:rPr>
      </w:pPr>
      <w:r w:rsidRPr="00B54F49">
        <w:rPr>
          <w:sz w:val="16"/>
        </w:rPr>
        <w:t xml:space="preserve">In March 2019, </w:t>
      </w:r>
      <w:r w:rsidRPr="00834166">
        <w:rPr>
          <w:u w:val="single"/>
        </w:rPr>
        <w:t xml:space="preserve">the </w:t>
      </w:r>
      <w:r w:rsidRPr="00FA36D7">
        <w:rPr>
          <w:rStyle w:val="Emphasis"/>
          <w:highlight w:val="green"/>
        </w:rPr>
        <w:t>first</w:t>
      </w:r>
      <w:r w:rsidRPr="00B54F49">
        <w:rPr>
          <w:highlight w:val="green"/>
          <w:u w:val="single"/>
        </w:rPr>
        <w:t xml:space="preserve"> global climate strike</w:t>
      </w:r>
      <w:r w:rsidRPr="00834166">
        <w:rPr>
          <w:u w:val="single"/>
        </w:rPr>
        <w:t xml:space="preserve"> took place,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w:t>
      </w:r>
      <w:r w:rsidRPr="00834166">
        <w:rPr>
          <w:u w:val="single"/>
        </w:rPr>
        <w:lastRenderedPageBreak/>
        <w:t>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54F49">
        <w:rPr>
          <w:highlight w:val="green"/>
          <w:u w:val="single"/>
        </w:rPr>
        <w:t xml:space="preserve">growth in the </w:t>
      </w:r>
      <w:r w:rsidRPr="00FA36D7">
        <w:rPr>
          <w:rStyle w:val="Emphasis"/>
          <w:highlight w:val="green"/>
        </w:rPr>
        <w:t>tactic</w:t>
      </w:r>
      <w:r w:rsidRPr="00B54F49">
        <w:rPr>
          <w:highlight w:val="gree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FA36D7">
        <w:rPr>
          <w:rStyle w:val="Emphasis"/>
          <w:highlight w:val="green"/>
        </w:rPr>
        <w:t>involved</w:t>
      </w:r>
      <w:r w:rsidRPr="00B54F49">
        <w:rPr>
          <w:u w:val="single"/>
        </w:rPr>
        <w:t>.</w:t>
      </w:r>
    </w:p>
    <w:p w14:paraId="100311AE" w14:textId="77777777" w:rsidR="000A6D68" w:rsidRPr="00B54F49" w:rsidRDefault="000A6D68" w:rsidP="000A6D68">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0C9F87B" w14:textId="77777777" w:rsidR="000A6D68" w:rsidRPr="00B54F49" w:rsidRDefault="000A6D68" w:rsidP="000A6D68">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3F4E7055" w14:textId="77777777" w:rsidR="000A6D68" w:rsidRDefault="000A6D68" w:rsidP="000A6D68"/>
    <w:p w14:paraId="3F384B10" w14:textId="77777777" w:rsidR="000A6D68" w:rsidRPr="004C0DE1" w:rsidRDefault="000A6D68" w:rsidP="000A6D68">
      <w:pPr>
        <w:pStyle w:val="Heading4"/>
      </w:pPr>
      <w:r>
        <w:t xml:space="preserve">Climate change causes </w:t>
      </w:r>
      <w:r w:rsidRPr="00FA36D7">
        <w:rPr>
          <w:u w:val="single"/>
        </w:rPr>
        <w:t>extinction</w:t>
      </w:r>
      <w:r>
        <w:t>.</w:t>
      </w:r>
    </w:p>
    <w:p w14:paraId="6DA48B03" w14:textId="77777777" w:rsidR="000A6D68" w:rsidRPr="00DB16C2" w:rsidRDefault="000A6D68" w:rsidP="000A6D6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C75E900" w14:textId="77777777" w:rsidR="000A6D68" w:rsidRDefault="000A6D68" w:rsidP="000A6D68">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3"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4"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5"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6"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w:t>
      </w:r>
      <w:r w:rsidRPr="00FA36D7">
        <w:rPr>
          <w:color w:val="000000" w:themeColor="text1"/>
          <w:sz w:val="16"/>
        </w:rPr>
        <w:lastRenderedPageBreak/>
        <w:t xml:space="preserve">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32788908" w14:textId="77777777" w:rsidR="000A6D68" w:rsidRDefault="000A6D68" w:rsidP="000A6D68">
      <w:pPr>
        <w:rPr>
          <w:color w:val="000000" w:themeColor="text1"/>
          <w:u w:val="single"/>
        </w:rPr>
      </w:pPr>
    </w:p>
    <w:p w14:paraId="438EC769" w14:textId="77777777" w:rsidR="000A6D68" w:rsidRDefault="000A6D68" w:rsidP="000A6D68"/>
    <w:p w14:paraId="5784D153" w14:textId="77777777" w:rsidR="000A6D68" w:rsidRPr="00A759E5" w:rsidRDefault="000A6D68" w:rsidP="000A6D68"/>
    <w:p w14:paraId="4FAB6947" w14:textId="77777777" w:rsidR="0086363F" w:rsidRPr="00637937" w:rsidRDefault="0086363F" w:rsidP="0086363F">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DF2B86F" w14:textId="77777777" w:rsidR="0086363F" w:rsidRDefault="0086363F" w:rsidP="0086363F">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639A6CE3" w14:textId="77777777" w:rsidR="0086363F" w:rsidRDefault="0086363F" w:rsidP="0086363F">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08B6B98" w14:textId="77777777" w:rsidR="0086363F" w:rsidRDefault="0086363F" w:rsidP="000A6D68">
      <w:pPr>
        <w:pStyle w:val="Heading4"/>
      </w:pPr>
    </w:p>
    <w:p w14:paraId="1D5F3040" w14:textId="7779A3BC" w:rsidR="000A6D68" w:rsidRDefault="000A6D68" w:rsidP="000A6D68">
      <w:pPr>
        <w:pStyle w:val="Heading4"/>
      </w:pPr>
      <w:r>
        <w:t xml:space="preserve">3]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67CACB95" w14:textId="77777777" w:rsidR="000A6D68" w:rsidRPr="00B030E3" w:rsidRDefault="000A6D68" w:rsidP="000A6D68">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w:t>
      </w:r>
      <w:r w:rsidRPr="00B030E3">
        <w:lastRenderedPageBreak/>
        <w:t>“State of the Unions” report co-authored with Ruth Milkman</w:t>
      </w:r>
      <w:r>
        <w:t>; “</w:t>
      </w:r>
      <w:r w:rsidRPr="00B030E3">
        <w:t>Strike for Democracy</w:t>
      </w:r>
      <w:r>
        <w:t xml:space="preserve">!” 10/26/20; </w:t>
      </w:r>
      <w:proofErr w:type="spellStart"/>
      <w:r>
        <w:t>OrgUP</w:t>
      </w:r>
      <w:proofErr w:type="spellEnd"/>
      <w:r>
        <w:t xml:space="preserve">; </w:t>
      </w:r>
      <w:hyperlink r:id="rId17" w:history="1">
        <w:r w:rsidRPr="00540FF3">
          <w:rPr>
            <w:rStyle w:val="Hyperlink"/>
          </w:rPr>
          <w:t>https://www.organizingupgrade.com/strike-for-democracy/</w:t>
        </w:r>
      </w:hyperlink>
      <w:r>
        <w:t>] Justin</w:t>
      </w:r>
    </w:p>
    <w:p w14:paraId="69F10624" w14:textId="77777777" w:rsidR="000A6D68" w:rsidRPr="00B030E3" w:rsidRDefault="000A6D68" w:rsidP="000A6D68">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5E858C50" w14:textId="77777777" w:rsidR="000A6D68" w:rsidRPr="00B030E3" w:rsidRDefault="000A6D68" w:rsidP="000A6D68">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4464AEDB" w14:textId="77777777" w:rsidR="000A6D68" w:rsidRPr="00B030E3" w:rsidRDefault="000A6D68" w:rsidP="000A6D68">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6594E092" w14:textId="77777777" w:rsidR="000A6D68" w:rsidRPr="00B030E3" w:rsidRDefault="000A6D68" w:rsidP="000A6D68">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1B783927" w14:textId="77777777" w:rsidR="000A6D68" w:rsidRPr="00B030E3" w:rsidRDefault="000A6D68" w:rsidP="000A6D68">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6E354729" w14:textId="77777777" w:rsidR="000A6D68" w:rsidRPr="00B030E3" w:rsidRDefault="000A6D68" w:rsidP="000A6D68">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0CF7E05E" w14:textId="77777777" w:rsidR="000A6D68" w:rsidRPr="00B030E3" w:rsidRDefault="000A6D68" w:rsidP="000A6D68">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1C671BFD" w14:textId="77777777" w:rsidR="000A6D68" w:rsidRPr="00B030E3" w:rsidRDefault="000A6D68" w:rsidP="000A6D68">
      <w:pPr>
        <w:rPr>
          <w:sz w:val="16"/>
        </w:rPr>
      </w:pPr>
      <w:r w:rsidRPr="00B030E3">
        <w:rPr>
          <w:sz w:val="16"/>
        </w:rPr>
        <w:t>ARE UNIONS READY?</w:t>
      </w:r>
    </w:p>
    <w:p w14:paraId="3AA98856" w14:textId="77777777" w:rsidR="000A6D68" w:rsidRPr="00B030E3" w:rsidRDefault="000A6D68" w:rsidP="000A6D68">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14E01367" w14:textId="77777777" w:rsidR="000A6D68" w:rsidRPr="00B030E3" w:rsidRDefault="000A6D68" w:rsidP="000A6D68">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735506D2" w14:textId="77777777" w:rsidR="000A6D68" w:rsidRPr="00B030E3" w:rsidRDefault="000A6D68" w:rsidP="000A6D68">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1FF38D2B" w14:textId="77777777" w:rsidR="000A6D68" w:rsidRPr="00B030E3" w:rsidRDefault="000A6D68" w:rsidP="000A6D68">
      <w:pPr>
        <w:rPr>
          <w:sz w:val="16"/>
        </w:rPr>
      </w:pPr>
      <w:r w:rsidRPr="00B030E3">
        <w:rPr>
          <w:sz w:val="16"/>
        </w:rPr>
        <w:lastRenderedPageBreak/>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5D7B6D3B" w14:textId="77777777" w:rsidR="000A6D68" w:rsidRPr="00B030E3" w:rsidRDefault="000A6D68" w:rsidP="000A6D68">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631A5CA1" w14:textId="77777777" w:rsidR="000A6D68" w:rsidRPr="00B030E3" w:rsidRDefault="000A6D68" w:rsidP="000A6D68">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0560716C" w14:textId="77777777" w:rsidR="000A6D68" w:rsidRDefault="000A6D68" w:rsidP="000A6D68"/>
    <w:p w14:paraId="5FEBE30C" w14:textId="77777777" w:rsidR="000A6D68" w:rsidRPr="00986680" w:rsidRDefault="000A6D68" w:rsidP="000A6D68">
      <w:pPr>
        <w:pStyle w:val="Heading4"/>
        <w:rPr>
          <w:lang w:eastAsia="zh-CN"/>
        </w:rPr>
      </w:pPr>
      <w:r>
        <w:t>Democratic backsliding causes extinction.</w:t>
      </w:r>
    </w:p>
    <w:p w14:paraId="777220A4" w14:textId="77777777" w:rsidR="000A6D68" w:rsidRPr="0073714A" w:rsidRDefault="000A6D68" w:rsidP="000A6D68">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8" w:history="1">
        <w:r w:rsidRPr="00986680">
          <w:rPr>
            <w:rStyle w:val="Hyperlink"/>
          </w:rPr>
          <w:t>https://www.csis.org/analysis/how-democracy%E2%80%99s-decline-would-undermine-international-order</w:t>
        </w:r>
      </w:hyperlink>
      <w:r>
        <w:t>/] Justin</w:t>
      </w:r>
    </w:p>
    <w:p w14:paraId="705B393F" w14:textId="77777777" w:rsidR="000A6D68" w:rsidRPr="0073714A" w:rsidRDefault="000A6D68" w:rsidP="000A6D68">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9"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20"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1"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76B027E2" w14:textId="77777777" w:rsidR="000A6D68" w:rsidRPr="0073714A" w:rsidRDefault="000A6D68" w:rsidP="000A6D68">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2"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EF70EFF" w14:textId="77777777" w:rsidR="000A6D68" w:rsidRPr="0073714A" w:rsidRDefault="000A6D68" w:rsidP="000A6D68">
      <w:pPr>
        <w:rPr>
          <w:sz w:val="16"/>
        </w:rPr>
      </w:pPr>
      <w:r w:rsidRPr="0073714A">
        <w:rPr>
          <w:sz w:val="16"/>
        </w:rPr>
        <w:t xml:space="preserve">Although the number of democracies in the world is at an all-time high, there are a number of </w:t>
      </w:r>
      <w:hyperlink r:id="rId23"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47073D41" w14:textId="77777777" w:rsidR="000A6D68" w:rsidRPr="0073714A" w:rsidRDefault="000A6D68" w:rsidP="000A6D68">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4"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w:t>
      </w:r>
      <w:r w:rsidRPr="00616BB9">
        <w:rPr>
          <w:u w:val="single"/>
        </w:rPr>
        <w:lastRenderedPageBreak/>
        <w:t>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7BC5C0AC" w14:textId="77777777" w:rsidR="000A6D68" w:rsidRPr="0073714A" w:rsidRDefault="000A6D68" w:rsidP="000A6D68">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C7D936C" w14:textId="77777777" w:rsidR="000A6D68" w:rsidRPr="0073714A" w:rsidRDefault="000A6D68" w:rsidP="000A6D68">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88D89B3" w14:textId="77777777" w:rsidR="000A6D68" w:rsidRPr="0073714A" w:rsidRDefault="000A6D68" w:rsidP="000A6D68">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5"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58E86E6B" w14:textId="77777777" w:rsidR="000A6D68" w:rsidRDefault="000A6D68" w:rsidP="000A6D68">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6" w:anchor=".V2H3MRbXgdI" w:history="1">
        <w:r w:rsidRPr="000F411A">
          <w:rPr>
            <w:highlight w:val="green"/>
            <w:u w:val="single"/>
          </w:rPr>
          <w:t>fragmented and less effective</w:t>
        </w:r>
      </w:hyperlink>
      <w:r w:rsidRPr="00616BB9">
        <w:rPr>
          <w:u w:val="single"/>
        </w:rPr>
        <w:t xml:space="preserve">. </w:t>
      </w:r>
    </w:p>
    <w:p w14:paraId="67E0E944" w14:textId="77777777" w:rsidR="000A6D68" w:rsidRPr="0073714A" w:rsidRDefault="000A6D68" w:rsidP="000A6D68">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7"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3A61D335" w14:textId="77777777" w:rsidR="000A6D68" w:rsidRPr="0073714A" w:rsidRDefault="000A6D68" w:rsidP="000A6D68">
      <w:pPr>
        <w:rPr>
          <w:sz w:val="16"/>
        </w:rPr>
      </w:pPr>
      <w:r w:rsidRPr="0073714A">
        <w:rPr>
          <w:sz w:val="16"/>
        </w:rPr>
        <w:lastRenderedPageBreak/>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55F07B9C" w14:textId="77777777" w:rsidR="000A6D68" w:rsidRPr="0073714A" w:rsidRDefault="000A6D68" w:rsidP="000A6D68">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05C2E3F8" w14:textId="77777777" w:rsidR="000A6D68" w:rsidRPr="0073714A" w:rsidRDefault="000A6D68" w:rsidP="000A6D68">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0B061D6" w14:textId="77777777" w:rsidR="000A6D68" w:rsidRPr="00616BB9" w:rsidRDefault="000A6D68" w:rsidP="000A6D68">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887C1C6" w14:textId="19417454" w:rsidR="00E42E4C" w:rsidRDefault="000A6D68" w:rsidP="000A6D68">
      <w:pPr>
        <w:pStyle w:val="Heading2"/>
      </w:pPr>
      <w:r>
        <w:lastRenderedPageBreak/>
        <w:t xml:space="preserve">Advocacy </w:t>
      </w:r>
    </w:p>
    <w:p w14:paraId="14DF1D0E" w14:textId="77777777" w:rsidR="000A6D68" w:rsidRDefault="000A6D68" w:rsidP="000A6D68">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4E6A5483" w14:textId="77777777" w:rsidR="000A6D68" w:rsidRDefault="000A6D68" w:rsidP="000A6D68"/>
    <w:p w14:paraId="603908CB" w14:textId="77777777" w:rsidR="000A6D68" w:rsidRDefault="000A6D68" w:rsidP="000A6D68">
      <w:pPr>
        <w:pStyle w:val="Heading4"/>
      </w:pPr>
      <w:r>
        <w:t xml:space="preserve">Definition of </w:t>
      </w:r>
      <w:r w:rsidRPr="0026026A">
        <w:rPr>
          <w:u w:val="single"/>
        </w:rPr>
        <w:t>unconditional right to strike</w:t>
      </w:r>
      <w:r>
        <w:t>:</w:t>
      </w:r>
    </w:p>
    <w:p w14:paraId="07134079" w14:textId="77777777" w:rsidR="000A6D68" w:rsidRDefault="000A6D68" w:rsidP="000A6D68">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8" w:history="1">
        <w:r w:rsidRPr="00540FF3">
          <w:rPr>
            <w:rStyle w:val="Hyperlink"/>
          </w:rPr>
          <w:t>https://play.google.com/store/books/details?id=7o1tA__v4xwC&amp;rdid=book-7o1tA__v4xwC&amp;rdot=1</w:t>
        </w:r>
      </w:hyperlink>
      <w:r>
        <w:t>] Justin</w:t>
      </w:r>
    </w:p>
    <w:p w14:paraId="089D0494" w14:textId="77777777" w:rsidR="000A6D68" w:rsidRPr="0026026A" w:rsidRDefault="000A6D68" w:rsidP="000A6D68">
      <w:r>
        <w:t>**Edited for gendered language</w:t>
      </w:r>
    </w:p>
    <w:p w14:paraId="0AC55219" w14:textId="77777777" w:rsidR="000A6D68" w:rsidRDefault="000A6D68" w:rsidP="000A6D68">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EEB42A0" w14:textId="77777777" w:rsidR="000A6D68" w:rsidRDefault="000A6D68" w:rsidP="000A6D68">
      <w:pPr>
        <w:rPr>
          <w:u w:val="single"/>
        </w:rPr>
      </w:pPr>
    </w:p>
    <w:p w14:paraId="3267E126" w14:textId="77777777" w:rsidR="000A6D68" w:rsidRDefault="000A6D68" w:rsidP="000A6D68">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6352D4B" w14:textId="77777777" w:rsidR="000A6D68" w:rsidRPr="00C636F5" w:rsidRDefault="000A6D68" w:rsidP="000A6D68">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9" w:history="1">
        <w:r w:rsidRPr="00540FF3">
          <w:rPr>
            <w:rStyle w:val="Hyperlink"/>
          </w:rPr>
          <w:t>https://digitalcommons.wcl.american.edu/cgi/viewcontent.cgi?referer=https://www.google.com/&amp;httpsredir=1&amp;article=1047&amp;context=lelb</w:t>
        </w:r>
      </w:hyperlink>
      <w:r>
        <w:t>] Justin</w:t>
      </w:r>
    </w:p>
    <w:p w14:paraId="511782D1" w14:textId="77777777" w:rsidR="000A6D68" w:rsidRPr="00C636F5" w:rsidRDefault="000A6D68" w:rsidP="000A6D68">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0E026D56" w14:textId="77777777" w:rsidR="000A6D68" w:rsidRPr="0057035A" w:rsidRDefault="000A6D68" w:rsidP="000A6D68">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0E2934D1" w14:textId="77777777" w:rsidR="000A6D68" w:rsidRPr="00C636F5" w:rsidRDefault="000A6D68" w:rsidP="000A6D68">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 xml:space="preserve">88 Since the signing of the first IFA in 1988, they have spread at a steadily increasing rate. 89 Their proliferation since 2000 has been especially dramatic—with the number of IFAs signed in 2003-2006 nearly doubling </w:t>
      </w:r>
      <w:r w:rsidRPr="00C636F5">
        <w:rPr>
          <w:sz w:val="16"/>
        </w:rPr>
        <w:lastRenderedPageBreak/>
        <w:t>the number signed in the first fifteen years.90 By 2008, approximately sixty-five agreements had been concluded.91 At the end of 2010, that number had jumped to seventy-six.92</w:t>
      </w:r>
    </w:p>
    <w:p w14:paraId="5DDBEEB8" w14:textId="77777777" w:rsidR="000A6D68" w:rsidRPr="00C636F5" w:rsidRDefault="000A6D68" w:rsidP="000A6D68">
      <w:pPr>
        <w:rPr>
          <w:sz w:val="16"/>
        </w:rPr>
      </w:pPr>
      <w:r w:rsidRPr="00C636F5">
        <w:rPr>
          <w:sz w:val="16"/>
        </w:rPr>
        <w:t>2. Context of Framework Agreements: Corporate Social Responsibility</w:t>
      </w:r>
    </w:p>
    <w:p w14:paraId="5961FCE8" w14:textId="77777777" w:rsidR="000A6D68" w:rsidRPr="00C636F5" w:rsidRDefault="000A6D68" w:rsidP="000A6D68">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1F3037FC" w14:textId="77777777" w:rsidR="000A6D68" w:rsidRPr="00B41300" w:rsidRDefault="000A6D68" w:rsidP="000A6D68">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17E08103" w14:textId="77777777" w:rsidR="000A6D68" w:rsidRPr="0057035A" w:rsidRDefault="000A6D68" w:rsidP="000A6D68">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1AC207FD" w14:textId="77777777" w:rsidR="000A6D68" w:rsidRPr="00C636F5" w:rsidRDefault="000A6D68" w:rsidP="000A6D68">
      <w:pPr>
        <w:rPr>
          <w:sz w:val="16"/>
        </w:rPr>
      </w:pPr>
      <w:r w:rsidRPr="00C636F5">
        <w:rPr>
          <w:sz w:val="16"/>
        </w:rPr>
        <w:t>3. Core ILO Principles as the Substantive Content of IFAs</w:t>
      </w:r>
    </w:p>
    <w:p w14:paraId="20B93BB8" w14:textId="77777777" w:rsidR="000A6D68" w:rsidRPr="00C636F5" w:rsidRDefault="000A6D68" w:rsidP="000A6D68">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7D34CE44" w14:textId="77777777" w:rsidR="000A6D68" w:rsidRPr="00C636F5" w:rsidRDefault="000A6D68" w:rsidP="000A6D68">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6DDA1165" w14:textId="77777777" w:rsidR="000A6D68" w:rsidRPr="00C636F5" w:rsidRDefault="000A6D68" w:rsidP="000A6D68">
      <w:pPr>
        <w:rPr>
          <w:sz w:val="16"/>
        </w:rPr>
      </w:pPr>
      <w:r w:rsidRPr="00C636F5">
        <w:rPr>
          <w:sz w:val="16"/>
        </w:rPr>
        <w:t>4. Scope of IFAs, MNCs and Supply Chains</w:t>
      </w:r>
    </w:p>
    <w:p w14:paraId="61DA31EC" w14:textId="77777777" w:rsidR="000A6D68" w:rsidRPr="00C636F5" w:rsidRDefault="000A6D68" w:rsidP="000A6D68">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ABA09AC" w14:textId="77777777" w:rsidR="000A6D68" w:rsidRPr="00C636F5" w:rsidRDefault="000A6D68" w:rsidP="000A6D68">
      <w:pPr>
        <w:rPr>
          <w:sz w:val="16"/>
        </w:rPr>
      </w:pPr>
      <w:r w:rsidRPr="00C636F5">
        <w:rPr>
          <w:sz w:val="16"/>
        </w:rPr>
        <w:t>III. ANALYSIS</w:t>
      </w:r>
    </w:p>
    <w:p w14:paraId="1E11C448" w14:textId="77777777" w:rsidR="000A6D68" w:rsidRPr="0057035A" w:rsidRDefault="000A6D68" w:rsidP="000A6D68">
      <w:pPr>
        <w:rPr>
          <w:u w:val="single"/>
        </w:rPr>
      </w:pPr>
      <w:r w:rsidRPr="00C636F5">
        <w:rPr>
          <w:sz w:val="16"/>
        </w:rPr>
        <w:t xml:space="preserve">The principal weapon workers </w:t>
      </w:r>
      <w:proofErr w:type="gramStart"/>
      <w:r w:rsidRPr="00C636F5">
        <w:rPr>
          <w:sz w:val="16"/>
        </w:rPr>
        <w:t>have to</w:t>
      </w:r>
      <w:proofErr w:type="gramEnd"/>
      <w:r w:rsidRPr="00C636F5">
        <w:rPr>
          <w:sz w:val="16"/>
        </w:rPr>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w:t>
      </w:r>
      <w:r w:rsidRPr="00C636F5">
        <w:rPr>
          <w:sz w:val="16"/>
        </w:rPr>
        <w:lastRenderedPageBreak/>
        <w:t xml:space="preserve">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2AA3CBDC" w14:textId="77777777" w:rsidR="000A6D68" w:rsidRPr="00C636F5" w:rsidRDefault="000A6D68" w:rsidP="000A6D68">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68D07842" w14:textId="77777777" w:rsidR="000A6D68" w:rsidRPr="00C636F5" w:rsidRDefault="000A6D68" w:rsidP="000A6D68">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20A264CE" w14:textId="77777777" w:rsidR="000A6D68" w:rsidRPr="00C636F5" w:rsidRDefault="000A6D68" w:rsidP="000A6D68">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1101EABC" w14:textId="77777777" w:rsidR="000A6D68" w:rsidRPr="00C636F5" w:rsidRDefault="000A6D68" w:rsidP="000A6D68">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1196F51B" w14:textId="77777777" w:rsidR="000A6D68" w:rsidRPr="00C636F5" w:rsidRDefault="000A6D68" w:rsidP="000A6D68">
      <w:pPr>
        <w:rPr>
          <w:sz w:val="16"/>
        </w:rPr>
      </w:pPr>
      <w:r w:rsidRPr="00C636F5">
        <w:rPr>
          <w:sz w:val="16"/>
        </w:rPr>
        <w:t>1. The Use of Permanent Strike Replacements Reduces the ‘Right’ to Strike to the Unprotected ‘Freedom’ to Strike</w:t>
      </w:r>
    </w:p>
    <w:p w14:paraId="6745D93C" w14:textId="77777777" w:rsidR="000A6D68" w:rsidRPr="00C636F5" w:rsidRDefault="000A6D68" w:rsidP="000A6D68">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7DABB71F" w14:textId="77777777" w:rsidR="000A6D68" w:rsidRPr="00C636F5" w:rsidRDefault="000A6D68" w:rsidP="000A6D68">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 xml:space="preserve">a ‘freedom’ is the liberty to act, </w:t>
      </w:r>
      <w:r w:rsidRPr="00C636F5">
        <w:rPr>
          <w:u w:val="single"/>
        </w:rPr>
        <w:lastRenderedPageBreak/>
        <w:t>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3F9D28C8" w14:textId="77777777" w:rsidR="000A6D68" w:rsidRPr="00C636F5" w:rsidRDefault="000A6D68" w:rsidP="000A6D68">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0B3258B3" w14:textId="77777777" w:rsidR="000A6D68" w:rsidRPr="00C636F5" w:rsidRDefault="000A6D68" w:rsidP="000A6D68">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25818EEA" w14:textId="77777777" w:rsidR="000A6D68" w:rsidRDefault="000A6D68" w:rsidP="000A6D68">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7F187269" w14:textId="5F251886" w:rsidR="000A6D68" w:rsidRDefault="000A6D68" w:rsidP="000A6D68">
      <w:pPr>
        <w:pStyle w:val="Heading2"/>
      </w:pPr>
      <w:r>
        <w:lastRenderedPageBreak/>
        <w:t>FW</w:t>
      </w:r>
    </w:p>
    <w:p w14:paraId="0659C518" w14:textId="77777777" w:rsidR="000A6D68" w:rsidRPr="00CE11B7" w:rsidRDefault="000A6D68" w:rsidP="000A6D68">
      <w:pPr>
        <w:pStyle w:val="Heading4"/>
      </w:pPr>
      <w:r w:rsidRPr="00CE11B7">
        <w:t>The standard is maximizing life. Prefer it:</w:t>
      </w:r>
    </w:p>
    <w:p w14:paraId="3CEAEF7A" w14:textId="77777777" w:rsidR="000A6D68" w:rsidRDefault="000A6D68" w:rsidP="000A6D68">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1BF1F948" w14:textId="77777777" w:rsidR="000A6D68" w:rsidRDefault="000A6D68" w:rsidP="000A6D68">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CF51074" w14:textId="77777777" w:rsidR="000A6D68" w:rsidRDefault="000A6D68" w:rsidP="000A6D68">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0850F0D" w14:textId="77777777" w:rsidR="000A6D68" w:rsidRPr="00402E94" w:rsidRDefault="000A6D68" w:rsidP="000A6D68">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796791BE" w14:textId="77777777" w:rsidR="000A6D68" w:rsidRPr="00941301" w:rsidRDefault="000A6D68" w:rsidP="000A6D68">
      <w:pPr>
        <w:pStyle w:val="Heading4"/>
      </w:pPr>
      <w:r w:rsidRPr="00941301">
        <w:t>Extinction outweighs under any framework</w:t>
      </w:r>
    </w:p>
    <w:p w14:paraId="154F178B" w14:textId="77777777" w:rsidR="000A6D68" w:rsidRPr="00941301" w:rsidRDefault="000A6D68" w:rsidP="000A6D68">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1646EA2B" w14:textId="77777777" w:rsidR="000A6D68" w:rsidRDefault="000A6D68" w:rsidP="000A6D68">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 xml:space="preserve">All ethical doctrines worth our attention take consequences into account in judging rightness. One which did not would simply be </w:t>
      </w:r>
      <w:r w:rsidRPr="00941301">
        <w:rPr>
          <w:rStyle w:val="StyleUnderline"/>
          <w:rFonts w:cstheme="majorHAnsi"/>
        </w:rPr>
        <w:lastRenderedPageBreak/>
        <w:t>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w:t>
      </w:r>
      <w:r w:rsidRPr="006B677E">
        <w:rPr>
          <w:rFonts w:cstheme="majorHAnsi"/>
          <w:sz w:val="16"/>
        </w:rPr>
        <w:lastRenderedPageBreak/>
        <w:t xml:space="preserve">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D2ABAD3" w14:textId="5F357D39" w:rsidR="000A6D68" w:rsidRDefault="0086363F" w:rsidP="0086363F">
      <w:pPr>
        <w:pStyle w:val="Heading2"/>
      </w:pPr>
      <w:r>
        <w:lastRenderedPageBreak/>
        <w:t>UV</w:t>
      </w:r>
    </w:p>
    <w:p w14:paraId="2211DAF6" w14:textId="54AEE308" w:rsidR="0086363F" w:rsidRPr="0086363F" w:rsidRDefault="0086363F" w:rsidP="0086363F">
      <w:pPr>
        <w:pStyle w:val="Heading4"/>
      </w:pPr>
      <w:r>
        <w:t>1-Aff gets 1ar theory since the neg can be abusive-</w:t>
      </w:r>
      <w:proofErr w:type="gramStart"/>
      <w:r>
        <w:t>its</w:t>
      </w:r>
      <w:proofErr w:type="gramEnd"/>
      <w:r>
        <w:t xml:space="preserve"> drop the debater competing </w:t>
      </w:r>
      <w:proofErr w:type="spellStart"/>
      <w:r>
        <w:t>interps</w:t>
      </w:r>
      <w:proofErr w:type="spellEnd"/>
      <w:r>
        <w:t xml:space="preserve"> -otherwise I am not able to check abuse since the 6 min 2nr can </w:t>
      </w:r>
      <w:proofErr w:type="spellStart"/>
      <w:r>
        <w:t>uplayer</w:t>
      </w:r>
      <w:proofErr w:type="spellEnd"/>
      <w:r>
        <w:t xml:space="preserve"> and outweigh</w:t>
      </w:r>
    </w:p>
    <w:sectPr w:rsidR="0086363F" w:rsidRPr="008636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D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D6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63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57AFF"/>
  <w14:defaultImageDpi w14:val="300"/>
  <w15:docId w15:val="{94AAA0C7-73A8-A541-B3DB-55B27A3C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D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6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6D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6D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A6D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6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6D68"/>
  </w:style>
  <w:style w:type="character" w:customStyle="1" w:styleId="Heading1Char">
    <w:name w:val="Heading 1 Char"/>
    <w:aliases w:val="Pocket Char"/>
    <w:basedOn w:val="DefaultParagraphFont"/>
    <w:link w:val="Heading1"/>
    <w:uiPriority w:val="9"/>
    <w:rsid w:val="000A6D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6D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6D6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A6D6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6D6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A6D6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A6D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A6D68"/>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0A6D68"/>
    <w:rPr>
      <w:color w:val="auto"/>
      <w:u w:val="none"/>
    </w:rPr>
  </w:style>
  <w:style w:type="paragraph" w:styleId="DocumentMap">
    <w:name w:val="Document Map"/>
    <w:basedOn w:val="Normal"/>
    <w:link w:val="DocumentMapChar"/>
    <w:uiPriority w:val="99"/>
    <w:semiHidden/>
    <w:unhideWhenUsed/>
    <w:rsid w:val="000A6D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D68"/>
    <w:rPr>
      <w:rFonts w:ascii="Lucida Grande" w:hAnsi="Lucida Grande" w:cs="Lucida Grande"/>
    </w:rPr>
  </w:style>
  <w:style w:type="paragraph" w:customStyle="1" w:styleId="textbold">
    <w:name w:val="text bold"/>
    <w:basedOn w:val="Normal"/>
    <w:link w:val="Emphasis"/>
    <w:uiPriority w:val="20"/>
    <w:qFormat/>
    <w:rsid w:val="000A6D68"/>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A6D6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www.csis.org/analysis/how-democracy%E2%80%99s-decline-would-undermine-international-order" TargetMode="External"/><Relationship Id="rId26" Type="http://schemas.openxmlformats.org/officeDocument/2006/relationships/hyperlink" Target="http://www.tandfonline.com/doi/abs/10.1080/00396338.2016.1161899?journalCode=tsur20" TargetMode="External"/><Relationship Id="rId3" Type="http://schemas.openxmlformats.org/officeDocument/2006/relationships/customXml" Target="../customXml/item3.xml"/><Relationship Id="rId21" Type="http://schemas.openxmlformats.org/officeDocument/2006/relationships/hyperlink" Target="http://www.iiss.org/en/publications/survival/sections/2016-5e13/survival--global-politics-and-strategy-april-may-2016-eb2d/58-2-03-boyle-6dbd" TargetMode="Externa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organizingupgrade.com/strike-for-democracy/" TargetMode="External"/><Relationship Id="rId25" Type="http://schemas.openxmlformats.org/officeDocument/2006/relationships/hyperlink" Target="https://www.washingtonpost.com/opinions/christopher-walker-authoritarian-regimes-are-changing-how-the-world-defines-democracy/2014/06/12/d1328e3a-f0ee-11e3-bf76-447a5df6411f_story.html"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hyperlink" Target="http://www.journalofdemocracy.org/article/facing-democratic-recession" TargetMode="External"/><Relationship Id="rId29" Type="http://schemas.openxmlformats.org/officeDocument/2006/relationships/hyperlink" Target="https://digitalcommons.wcl.american.edu/cgi/viewcontent.cgi?referer=https://www.google.com/&amp;httpsredir=1&amp;article=1047&amp;context=lel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file:///C:\Users\PMeylan\AppData\Local\Microsoft\Windows\Temporary%20Internet%20Files\Content.Outlook\5V2CJVRN\160715_KendallTaylor_DemocracysDecline_Commentary.docx"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23" Type="http://schemas.openxmlformats.org/officeDocument/2006/relationships/hyperlink" Target="file:///C:\Users\PMeylan\AppData\Local\Microsoft\Windows\Temporary%20Internet%20Files\Content.Outlook\5V2CJVRN\160715_KendallTaylor_DemocracysDecline_Commentary.docx" TargetMode="External"/><Relationship Id="rId28"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nationalinterest.org/feature/how-china-sees-world-order-1584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livescience.com/57266-amazon-river.html" TargetMode="External"/><Relationship Id="rId22" Type="http://schemas.openxmlformats.org/officeDocument/2006/relationships/hyperlink" Target="https://freedomhouse.org/sites/default/files/01152015_FIW_2015_final.pdf" TargetMode="External"/><Relationship Id="rId27" Type="http://schemas.openxmlformats.org/officeDocument/2006/relationships/hyperlink" Target="https://www.foreignaffairs.com/articles/china/1995-05-01/democratization-and-wa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19</Pages>
  <Words>12748</Words>
  <Characters>72670</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2021-10-30T18:05:00Z</dcterms:created>
  <dcterms:modified xsi:type="dcterms:W3CDTF">2021-10-30T18:25:00Z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