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B6038" w14:textId="77777777" w:rsidR="001213BD" w:rsidRDefault="001213BD" w:rsidP="001213BD">
      <w:pPr>
        <w:pStyle w:val="Heading3"/>
      </w:pPr>
      <w:r>
        <w:t>Innovation</w:t>
      </w:r>
    </w:p>
    <w:p w14:paraId="140732B7" w14:textId="77777777" w:rsidR="001213BD" w:rsidRDefault="001213BD" w:rsidP="001213BD">
      <w:pPr>
        <w:pStyle w:val="Heading4"/>
      </w:pPr>
      <w:r>
        <w:t xml:space="preserve">Pharma innovation </w:t>
      </w:r>
      <w:r w:rsidRPr="004B406B">
        <w:rPr>
          <w:u w:val="single"/>
        </w:rPr>
        <w:t>high now</w:t>
      </w:r>
      <w:r>
        <w:t xml:space="preserve">—monetary incentive is the </w:t>
      </w:r>
      <w:r w:rsidRPr="004B406B">
        <w:rPr>
          <w:u w:val="single"/>
        </w:rPr>
        <w:t>biggest factor</w:t>
      </w:r>
      <w:r>
        <w:t>.</w:t>
      </w:r>
    </w:p>
    <w:p w14:paraId="73315F62" w14:textId="77777777" w:rsidR="001213BD" w:rsidRPr="004B406B" w:rsidRDefault="001213BD" w:rsidP="001213BD">
      <w:r w:rsidRPr="00920081">
        <w:rPr>
          <w:rFonts w:eastAsiaTheme="majorEastAsia" w:cstheme="majorBidi"/>
          <w:b/>
          <w:bCs/>
          <w:sz w:val="26"/>
          <w:szCs w:val="26"/>
        </w:rPr>
        <w:t>Swagel 21</w:t>
      </w:r>
      <w:r>
        <w:t xml:space="preserve"> </w:t>
      </w:r>
      <w:r w:rsidRPr="00920081">
        <w:t>Phillip L. Swagel</w:t>
      </w:r>
      <w:r>
        <w:t xml:space="preserve">, Director of the Congressional budget office 4-xx-2021, "Research and Development in the Pharmaceutical Industry," Congressional Budget Office, </w:t>
      </w:r>
      <w:hyperlink r:id="rId6" w:anchor="_idTextAnchor020" w:history="1">
        <w:r w:rsidRPr="004B406B">
          <w:rPr>
            <w:rStyle w:val="Hyperlink"/>
          </w:rPr>
          <w:t>https://www.cbo.goc/publication/57126#_idTextAnchor020</w:t>
        </w:r>
      </w:hyperlink>
      <w:r w:rsidRPr="004B406B">
        <w:t xml:space="preserve"> </w:t>
      </w:r>
      <w:r>
        <w:t>SJ//DA</w:t>
      </w:r>
    </w:p>
    <w:p w14:paraId="482528B0" w14:textId="77777777" w:rsidR="001213BD" w:rsidRPr="00334F58" w:rsidRDefault="001213BD" w:rsidP="001213BD">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averace,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r w:rsidRPr="00334F58">
        <w:rPr>
          <w:b/>
          <w:bCs/>
          <w:u w:val="single"/>
        </w:rPr>
        <w:t>Expected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treatmentscof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334F58">
        <w:rPr>
          <w:b/>
          <w:bCs/>
          <w:u w:val="single"/>
        </w:rPr>
        <w:t xml:space="preserve">In particular, </w:t>
      </w:r>
      <w:r w:rsidRPr="004B406B">
        <w:rPr>
          <w:b/>
          <w:bCs/>
          <w:highlight w:val="green"/>
          <w:u w:val="single"/>
        </w:rPr>
        <w:t>spending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postapproval testing for safety-monitoring or marketing purposes.</w:t>
      </w:r>
    </w:p>
    <w:p w14:paraId="5496CBF7" w14:textId="77777777" w:rsidR="001213BD" w:rsidRPr="00867226" w:rsidRDefault="001213BD" w:rsidP="001213BD"/>
    <w:p w14:paraId="381BAF61" w14:textId="77777777" w:rsidR="001213BD" w:rsidRDefault="001213BD" w:rsidP="001213BD">
      <w:pPr>
        <w:pStyle w:val="Heading4"/>
      </w:pPr>
      <w:r>
        <w:t xml:space="preserve">The aff </w:t>
      </w:r>
      <w:r w:rsidRPr="00AB7043">
        <w:rPr>
          <w:u w:val="single"/>
        </w:rPr>
        <w:t>crushes innovation</w:t>
      </w:r>
      <w:r>
        <w:t xml:space="preserve"> in the pharma sector—incentivizes them to focus on </w:t>
      </w:r>
      <w:r w:rsidRPr="00AB7043">
        <w:rPr>
          <w:u w:val="single"/>
        </w:rPr>
        <w:t>non-important issues</w:t>
      </w:r>
      <w:r>
        <w:t>.</w:t>
      </w:r>
    </w:p>
    <w:p w14:paraId="1923DE41" w14:textId="77777777" w:rsidR="001213BD" w:rsidRPr="00AB7043" w:rsidRDefault="001213BD" w:rsidP="001213BD">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7" w:history="1">
        <w:r w:rsidRPr="00FE7871">
          <w:rPr>
            <w:rStyle w:val="Hyperlink"/>
          </w:rPr>
          <w:t>https://www.barrons.com/articles/big-pharma-is-not-the-tobacco-industry-51620315693</w:t>
        </w:r>
      </w:hyperlink>
      <w:r>
        <w:t>] Justin</w:t>
      </w:r>
    </w:p>
    <w:p w14:paraId="10121811" w14:textId="77777777" w:rsidR="001213BD" w:rsidRDefault="001213BD" w:rsidP="001213BD">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2131FD59" w14:textId="77777777" w:rsidR="001213BD" w:rsidRDefault="001213BD" w:rsidP="001213BD"/>
    <w:p w14:paraId="15D10984" w14:textId="77777777" w:rsidR="001213BD" w:rsidRDefault="001213BD" w:rsidP="001213BD">
      <w:pPr>
        <w:pStyle w:val="Heading4"/>
      </w:pPr>
      <w:r>
        <w:t xml:space="preserve">Innovation checks future disease – </w:t>
      </w:r>
      <w:r w:rsidRPr="00611073">
        <w:rPr>
          <w:u w:val="single"/>
        </w:rPr>
        <w:t>extinction</w:t>
      </w:r>
    </w:p>
    <w:p w14:paraId="0F66B9B0" w14:textId="77777777" w:rsidR="001213BD" w:rsidRPr="00343733" w:rsidRDefault="001213BD" w:rsidP="001213BD">
      <w:r w:rsidRPr="00343733">
        <w:rPr>
          <w:rStyle w:val="Style13ptBold"/>
        </w:rPr>
        <w:t>Engelhardt 8</w:t>
      </w:r>
      <w:r>
        <w:t xml:space="preserve"> [</w:t>
      </w:r>
      <w:r w:rsidRPr="00343733">
        <w:t>H. Tristram. Innovation and the pharmaceutical industry: critical reflections on the virtues of profit. M &amp; M Scrivener Press, 20</w:t>
      </w:r>
      <w:r>
        <w:t>08 (doctorate in philosophy (University of Texas at Austin), M.D. (Tulane University), professor of philosophy (Rice University), and professor emeritus at Baylor College of Medicine)] Recut Justin</w:t>
      </w:r>
    </w:p>
    <w:p w14:paraId="72EE5945" w14:textId="77777777" w:rsidR="001213BD" w:rsidRDefault="001213BD" w:rsidP="001213BD">
      <w:pPr>
        <w:rPr>
          <w:sz w:val="16"/>
        </w:rPr>
      </w:pPr>
      <w:r w:rsidRPr="00C97E7D">
        <w:rPr>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w:t>
      </w:r>
      <w:r w:rsidRPr="00C97E7D">
        <w:rPr>
          <w:u w:val="single"/>
        </w:rPr>
        <w:t xml:space="preserve">Although the suspicion of profit is not well-founded, this </w:t>
      </w:r>
      <w:r w:rsidRPr="00C97E7D">
        <w:rPr>
          <w:rStyle w:val="Emphasis"/>
        </w:rPr>
        <w:t>suspicion is a major moral and public-policy challenge</w:t>
      </w:r>
      <w:r w:rsidRPr="00C97E7D">
        <w:rPr>
          <w:u w:val="single"/>
        </w:rPr>
        <w:t xml:space="preserve">. </w:t>
      </w:r>
      <w:r w:rsidRPr="004525A2">
        <w:rPr>
          <w:highlight w:val="green"/>
          <w:u w:val="single"/>
        </w:rPr>
        <w:t>Profit in the</w:t>
      </w:r>
      <w:r w:rsidRPr="00C97E7D">
        <w:rPr>
          <w:u w:val="single"/>
        </w:rPr>
        <w:t xml:space="preserve"> </w:t>
      </w:r>
      <w:r w:rsidRPr="00C97E7D">
        <w:rPr>
          <w:rStyle w:val="Emphasis"/>
        </w:rPr>
        <w:t>market</w:t>
      </w:r>
      <w:r w:rsidRPr="00C97E7D">
        <w:rPr>
          <w:u w:val="single"/>
        </w:rPr>
        <w:t xml:space="preserve"> for the </w:t>
      </w:r>
      <w:r w:rsidRPr="004525A2">
        <w:rPr>
          <w:rStyle w:val="Emphasis"/>
          <w:highlight w:val="green"/>
        </w:rPr>
        <w:t>pharma</w:t>
      </w:r>
      <w:r w:rsidRPr="00C97E7D">
        <w:rPr>
          <w:rStyle w:val="Emphasis"/>
        </w:rPr>
        <w:t xml:space="preserve">ceutical and medical-device </w:t>
      </w:r>
      <w:r w:rsidRPr="004525A2">
        <w:rPr>
          <w:rStyle w:val="Emphasis"/>
          <w:highlight w:val="green"/>
        </w:rPr>
        <w:t>industries is to be celebrated</w:t>
      </w:r>
      <w:r w:rsidRPr="00C97E7D">
        <w:rPr>
          <w:u w:val="single"/>
        </w:rPr>
        <w:t>. This is the case</w:t>
      </w:r>
      <w:r w:rsidRPr="00C97E7D">
        <w:rPr>
          <w:sz w:val="16"/>
        </w:rPr>
        <w:t xml:space="preserve">, in that if one is of the view </w:t>
      </w:r>
      <w:r w:rsidRPr="00C97E7D">
        <w:rPr>
          <w:u w:val="single"/>
        </w:rPr>
        <w:t xml:space="preserve">(1) that </w:t>
      </w:r>
      <w:r w:rsidRPr="004525A2">
        <w:rPr>
          <w:rStyle w:val="Emphasis"/>
          <w:highlight w:val="green"/>
        </w:rPr>
        <w:t>the presence</w:t>
      </w:r>
      <w:r w:rsidRPr="004525A2">
        <w:rPr>
          <w:highlight w:val="green"/>
          <w:u w:val="single"/>
        </w:rPr>
        <w:t xml:space="preserve"> of</w:t>
      </w:r>
      <w:r w:rsidRPr="00C97E7D">
        <w:rPr>
          <w:u w:val="single"/>
        </w:rPr>
        <w:t xml:space="preserve"> </w:t>
      </w:r>
      <w:r w:rsidRPr="00C97E7D">
        <w:rPr>
          <w:rStyle w:val="Emphasis"/>
        </w:rPr>
        <w:t>additional resources</w:t>
      </w:r>
      <w:r w:rsidRPr="00C97E7D">
        <w:rPr>
          <w:u w:val="single"/>
        </w:rPr>
        <w:t xml:space="preserve"> for </w:t>
      </w:r>
      <w:r w:rsidRPr="004525A2">
        <w:rPr>
          <w:rStyle w:val="Emphasis"/>
          <w:highlight w:val="green"/>
        </w:rPr>
        <w:t>research and development</w:t>
      </w:r>
      <w:r w:rsidRPr="004525A2">
        <w:rPr>
          <w:highlight w:val="green"/>
          <w:u w:val="single"/>
        </w:rPr>
        <w:t xml:space="preserve"> spurs </w:t>
      </w:r>
      <w:r w:rsidRPr="004525A2">
        <w:rPr>
          <w:rStyle w:val="Emphasis"/>
          <w:highlight w:val="green"/>
        </w:rPr>
        <w:t>innovation</w:t>
      </w:r>
      <w:r w:rsidRPr="004525A2">
        <w:rPr>
          <w:highlight w:val="green"/>
          <w:u w:val="single"/>
        </w:rPr>
        <w:t xml:space="preserve"> in</w:t>
      </w:r>
      <w:r w:rsidRPr="00C97E7D">
        <w:rPr>
          <w:u w:val="single"/>
        </w:rPr>
        <w:t xml:space="preserve"> the </w:t>
      </w:r>
      <w:r w:rsidRPr="00C97E7D">
        <w:rPr>
          <w:rStyle w:val="Emphasis"/>
        </w:rPr>
        <w:t xml:space="preserve">development of </w:t>
      </w:r>
      <w:r w:rsidRPr="004525A2">
        <w:rPr>
          <w:rStyle w:val="Emphasis"/>
          <w:highlight w:val="green"/>
        </w:rPr>
        <w:t>pharmaceuticals</w:t>
      </w:r>
      <w:r w:rsidRPr="00C97E7D">
        <w:rPr>
          <w:u w:val="single"/>
        </w:rPr>
        <w:t xml:space="preserve"> and med-ical devices</w:t>
      </w:r>
      <w:r w:rsidRPr="00C97E7D">
        <w:rPr>
          <w:sz w:val="16"/>
        </w:rPr>
        <w:t xml:space="preserve"> (i.e., </w:t>
      </w:r>
      <w:r w:rsidRPr="00C97E7D">
        <w:rPr>
          <w:u w:val="single"/>
        </w:rPr>
        <w:t xml:space="preserve">if one is of the view that the </w:t>
      </w:r>
      <w:r w:rsidRPr="00C97E7D">
        <w:rPr>
          <w:rStyle w:val="Emphasis"/>
        </w:rPr>
        <w:t xml:space="preserve">allure of </w:t>
      </w:r>
      <w:r w:rsidRPr="004525A2">
        <w:rPr>
          <w:rStyle w:val="Emphasis"/>
          <w:highlight w:val="green"/>
        </w:rPr>
        <w:t>profit</w:t>
      </w:r>
      <w:r w:rsidRPr="00C97E7D">
        <w:rPr>
          <w:rStyle w:val="Emphasis"/>
        </w:rPr>
        <w:t xml:space="preserve"> is one of the most effective ways</w:t>
      </w:r>
      <w:r w:rsidRPr="00C97E7D">
        <w:rPr>
          <w:u w:val="single"/>
        </w:rPr>
        <w:t xml:space="preserve"> not only to </w:t>
      </w:r>
      <w:r w:rsidRPr="00C97E7D">
        <w:rPr>
          <w:rStyle w:val="Emphasis"/>
        </w:rPr>
        <w:t xml:space="preserve">acquire resources but productively to </w:t>
      </w:r>
      <w:r w:rsidRPr="004525A2">
        <w:rPr>
          <w:rStyle w:val="Emphasis"/>
          <w:highlight w:val="green"/>
        </w:rPr>
        <w:t>direct human energies</w:t>
      </w:r>
      <w:r w:rsidRPr="00C97E7D">
        <w:rPr>
          <w:u w:val="single"/>
        </w:rPr>
        <w:t xml:space="preserve"> in their use</w:t>
      </w:r>
      <w:r w:rsidRPr="00C97E7D">
        <w:rPr>
          <w:sz w:val="16"/>
        </w:rPr>
        <w:t xml:space="preserve">), </w:t>
      </w:r>
      <w:r w:rsidRPr="00C97E7D">
        <w:rPr>
          <w:u w:val="single"/>
        </w:rPr>
        <w:t xml:space="preserve">(2) that given the limits of </w:t>
      </w:r>
      <w:r w:rsidRPr="00C97E7D">
        <w:rPr>
          <w:rStyle w:val="Emphasis"/>
        </w:rPr>
        <w:t>altruism</w:t>
      </w:r>
      <w:r w:rsidRPr="00C97E7D">
        <w:rPr>
          <w:u w:val="single"/>
        </w:rPr>
        <w:t xml:space="preserve"> and of the </w:t>
      </w:r>
      <w:r w:rsidRPr="00C97E7D">
        <w:rPr>
          <w:rStyle w:val="Emphasis"/>
        </w:rPr>
        <w:t>willingness of persons to be taxed</w:t>
      </w:r>
      <w:r w:rsidRPr="00C97E7D">
        <w:rPr>
          <w:u w:val="single"/>
        </w:rPr>
        <w:t xml:space="preserve">, the possibility of profits is </w:t>
      </w:r>
      <w:r w:rsidRPr="00C97E7D">
        <w:rPr>
          <w:rStyle w:val="Emphasis"/>
        </w:rPr>
        <w:t>necessary to secure such resources</w:t>
      </w:r>
      <w:r w:rsidRPr="00C97E7D">
        <w:rPr>
          <w:sz w:val="16"/>
        </w:rPr>
        <w:t xml:space="preserve">, </w:t>
      </w:r>
      <w:r w:rsidRPr="00C97E7D">
        <w:rPr>
          <w:u w:val="single"/>
        </w:rPr>
        <w:t xml:space="preserve">(3) that the </w:t>
      </w:r>
      <w:r w:rsidRPr="00C97E7D">
        <w:rPr>
          <w:rStyle w:val="Emphasis"/>
        </w:rPr>
        <w:t xml:space="preserve">allure of profits also tends to </w:t>
      </w:r>
      <w:r w:rsidRPr="004525A2">
        <w:rPr>
          <w:rStyle w:val="Emphasis"/>
          <w:highlight w:val="green"/>
        </w:rPr>
        <w:t>enhance</w:t>
      </w:r>
      <w:r w:rsidRPr="00C97E7D">
        <w:rPr>
          <w:rStyle w:val="Emphasis"/>
        </w:rPr>
        <w:t xml:space="preserve"> the </w:t>
      </w:r>
      <w:r w:rsidRPr="004525A2">
        <w:rPr>
          <w:rStyle w:val="Emphasis"/>
          <w:highlight w:val="green"/>
        </w:rPr>
        <w:t>creative use of available resources</w:t>
      </w:r>
      <w:r w:rsidRPr="004525A2">
        <w:rPr>
          <w:highlight w:val="green"/>
          <w:u w:val="single"/>
        </w:rPr>
        <w:t xml:space="preserve"> in</w:t>
      </w:r>
      <w:r w:rsidRPr="00C97E7D">
        <w:rPr>
          <w:u w:val="single"/>
        </w:rPr>
        <w:t xml:space="preserve"> the </w:t>
      </w:r>
      <w:r w:rsidRPr="00C97E7D">
        <w:rPr>
          <w:rStyle w:val="Emphasis"/>
        </w:rPr>
        <w:t xml:space="preserve">pursuit of phar-maceutical and medical-device </w:t>
      </w:r>
      <w:r w:rsidRPr="004525A2">
        <w:rPr>
          <w:rStyle w:val="Emphasis"/>
          <w:highlight w:val="green"/>
        </w:rPr>
        <w:t>innovation</w:t>
      </w:r>
      <w:r w:rsidRPr="00C97E7D">
        <w:rPr>
          <w:sz w:val="16"/>
        </w:rPr>
        <w:t xml:space="preserve">, </w:t>
      </w:r>
      <w:r w:rsidRPr="00C97E7D">
        <w:rPr>
          <w:u w:val="single"/>
        </w:rPr>
        <w:t xml:space="preserve">and (4) if one judges it to be the case that such </w:t>
      </w:r>
      <w:r w:rsidRPr="00C97E7D">
        <w:rPr>
          <w:rStyle w:val="Emphasis"/>
        </w:rPr>
        <w:t xml:space="preserve">innovation is </w:t>
      </w:r>
      <w:r w:rsidRPr="004525A2">
        <w:rPr>
          <w:rStyle w:val="Emphasis"/>
          <w:highlight w:val="green"/>
        </w:rPr>
        <w:t xml:space="preserve">both necessary to </w:t>
      </w:r>
      <w:r w:rsidRPr="004525A2">
        <w:rPr>
          <w:rStyle w:val="Emphasis"/>
          <w:sz w:val="24"/>
          <w:szCs w:val="24"/>
          <w:highlight w:val="green"/>
        </w:rPr>
        <w:t>maintain the human species</w:t>
      </w:r>
      <w:r w:rsidRPr="004525A2">
        <w:rPr>
          <w:sz w:val="24"/>
          <w:szCs w:val="24"/>
          <w:highlight w:val="green"/>
          <w:u w:val="single"/>
        </w:rPr>
        <w:t xml:space="preserve"> </w:t>
      </w:r>
      <w:r w:rsidRPr="004525A2">
        <w:rPr>
          <w:highlight w:val="green"/>
          <w:u w:val="single"/>
        </w:rPr>
        <w:t>in</w:t>
      </w:r>
      <w:r w:rsidRPr="00C97E7D">
        <w:rPr>
          <w:u w:val="single"/>
        </w:rPr>
        <w:t xml:space="preserve"> an </w:t>
      </w:r>
      <w:r w:rsidRPr="00C97E7D">
        <w:rPr>
          <w:rStyle w:val="Emphasis"/>
        </w:rPr>
        <w:t>ever-</w:t>
      </w:r>
      <w:r w:rsidRPr="004525A2">
        <w:rPr>
          <w:rStyle w:val="Emphasis"/>
          <w:highlight w:val="green"/>
        </w:rPr>
        <w:t>changing and</w:t>
      </w:r>
      <w:r w:rsidRPr="00C97E7D">
        <w:rPr>
          <w:rStyle w:val="Emphasis"/>
        </w:rPr>
        <w:t xml:space="preserve"> always </w:t>
      </w:r>
      <w:r w:rsidRPr="004525A2">
        <w:rPr>
          <w:rStyle w:val="Emphasis"/>
          <w:highlight w:val="green"/>
        </w:rPr>
        <w:t>dangerous environment</w:t>
      </w:r>
      <w:r w:rsidRPr="004525A2">
        <w:rPr>
          <w:highlight w:val="green"/>
          <w:u w:val="single"/>
        </w:rPr>
        <w:t xml:space="preserve"> in which </w:t>
      </w:r>
      <w:r w:rsidRPr="004525A2">
        <w:rPr>
          <w:rStyle w:val="Emphasis"/>
          <w:sz w:val="24"/>
          <w:szCs w:val="24"/>
          <w:highlight w:val="green"/>
        </w:rPr>
        <w:t>new microbial</w:t>
      </w:r>
      <w:r w:rsidRPr="00C97E7D">
        <w:rPr>
          <w:rStyle w:val="Emphasis"/>
          <w:sz w:val="24"/>
          <w:szCs w:val="24"/>
        </w:rPr>
        <w:t xml:space="preserve"> and other </w:t>
      </w:r>
      <w:r w:rsidRPr="004525A2">
        <w:rPr>
          <w:rStyle w:val="Emphasis"/>
          <w:sz w:val="24"/>
          <w:szCs w:val="24"/>
          <w:highlight w:val="green"/>
        </w:rPr>
        <w:t>threats</w:t>
      </w:r>
      <w:r w:rsidRPr="00C97E7D">
        <w:rPr>
          <w:rStyle w:val="Emphasis"/>
          <w:sz w:val="24"/>
          <w:szCs w:val="24"/>
        </w:rPr>
        <w:t xml:space="preserve"> </w:t>
      </w:r>
      <w:r w:rsidRPr="00C97E7D">
        <w:rPr>
          <w:rStyle w:val="Emphasis"/>
        </w:rPr>
        <w:t xml:space="preserve">may at any time </w:t>
      </w:r>
      <w:r w:rsidRPr="004525A2">
        <w:rPr>
          <w:rStyle w:val="Emphasis"/>
          <w:sz w:val="24"/>
          <w:szCs w:val="24"/>
          <w:highlight w:val="green"/>
        </w:rPr>
        <w:t>emerge to threaten</w:t>
      </w:r>
      <w:r w:rsidRPr="00C97E7D">
        <w:rPr>
          <w:rStyle w:val="Emphasis"/>
          <w:sz w:val="24"/>
          <w:szCs w:val="24"/>
        </w:rPr>
        <w:t xml:space="preserve"> human well-being, if not </w:t>
      </w:r>
      <w:r w:rsidRPr="004525A2">
        <w:rPr>
          <w:rStyle w:val="Emphasis"/>
          <w:sz w:val="24"/>
          <w:szCs w:val="24"/>
          <w:highlight w:val="green"/>
        </w:rPr>
        <w:t>survival</w:t>
      </w:r>
      <w:r w:rsidRPr="00C97E7D">
        <w:rPr>
          <w:sz w:val="18"/>
          <w:szCs w:val="24"/>
        </w:rPr>
        <w:t xml:space="preserve"> </w:t>
      </w:r>
      <w:r w:rsidRPr="00C97E7D">
        <w:rPr>
          <w:sz w:val="16"/>
        </w:rPr>
        <w:t xml:space="preserve">(i.e., that such </w:t>
      </w:r>
      <w:r w:rsidRPr="00C97E7D">
        <w:rPr>
          <w:rStyle w:val="StyleThickunderline1"/>
          <w:sz w:val="16"/>
        </w:rPr>
        <w:t xml:space="preserve">innovation is necessary to </w:t>
      </w:r>
      <w:r w:rsidRPr="00C97E7D">
        <w:rPr>
          <w:u w:val="single"/>
        </w:rPr>
        <w:t xml:space="preserve">prevent </w:t>
      </w:r>
      <w:r w:rsidRPr="00C97E7D">
        <w:rPr>
          <w:rStyle w:val="Emphasis"/>
        </w:rPr>
        <w:t>increases in morbidity and mortality risks</w:t>
      </w:r>
      <w:r w:rsidRPr="00C97E7D">
        <w:rPr>
          <w:sz w:val="16"/>
        </w:rPr>
        <w:t xml:space="preserve">), </w:t>
      </w:r>
      <w:r w:rsidRPr="00C97E7D">
        <w:rPr>
          <w:u w:val="single"/>
        </w:rPr>
        <w:t xml:space="preserve">as well as (5) in order </w:t>
      </w:r>
      <w:r w:rsidRPr="004525A2">
        <w:rPr>
          <w:rStyle w:val="Emphasis"/>
          <w:highlight w:val="green"/>
        </w:rPr>
        <w:t>generally</w:t>
      </w:r>
      <w:r w:rsidRPr="00C97E7D">
        <w:rPr>
          <w:rStyle w:val="Emphasis"/>
        </w:rPr>
        <w:t xml:space="preserve"> to </w:t>
      </w:r>
      <w:r w:rsidRPr="004525A2">
        <w:rPr>
          <w:rStyle w:val="Emphasis"/>
          <w:highlight w:val="green"/>
        </w:rPr>
        <w:t>decrease morbidity and mortality</w:t>
      </w:r>
      <w:r w:rsidRPr="00C97E7D">
        <w:rPr>
          <w:u w:val="single"/>
        </w:rPr>
        <w:t xml:space="preserve"> risks in the future, it then follows (6) </w:t>
      </w:r>
      <w:r w:rsidRPr="00C97E7D">
        <w:rPr>
          <w:rStyle w:val="Emphasis"/>
        </w:rPr>
        <w:t>that one should be concerned regarding any policies that decrease the amount of resources and</w:t>
      </w:r>
      <w:r w:rsidRPr="00C97E7D">
        <w:rPr>
          <w:u w:val="single"/>
        </w:rPr>
        <w:t xml:space="preserve"> </w:t>
      </w:r>
      <w:r w:rsidRPr="00C97E7D">
        <w:rPr>
          <w:rStyle w:val="Emphasis"/>
        </w:rPr>
        <w:t>energies</w:t>
      </w:r>
      <w:r w:rsidRPr="00C97E7D">
        <w:rPr>
          <w:u w:val="single"/>
        </w:rPr>
        <w:t xml:space="preserve"> available to </w:t>
      </w:r>
      <w:r w:rsidRPr="00C97E7D">
        <w:rPr>
          <w:rStyle w:val="Emphasis"/>
        </w:rPr>
        <w:t>encourage such innovation</w:t>
      </w:r>
      <w:r w:rsidRPr="00C97E7D">
        <w:rPr>
          <w:sz w:val="16"/>
        </w:rPr>
        <w:t>.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3CE39F15" w14:textId="77777777" w:rsidR="001213BD" w:rsidRDefault="001213BD" w:rsidP="001213BD">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035ABB94" w14:textId="77777777" w:rsidR="001213BD" w:rsidRPr="00CB1B2A" w:rsidRDefault="001213BD" w:rsidP="001213BD">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4ADAD32A" w14:textId="77777777" w:rsidR="001213BD" w:rsidRDefault="001213BD" w:rsidP="001213BD">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 to clean manufacturing and the production of new biologically inspired materials. In fact, biological systems could provide the basis for new products, services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r w:rsidRPr="00343733">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Gordon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47E3C727" w14:textId="77777777" w:rsidR="001213BD" w:rsidRDefault="001213BD" w:rsidP="001213BD">
      <w:pPr>
        <w:pStyle w:val="Heading3"/>
      </w:pPr>
      <w:r>
        <w:t>Infrastructure</w:t>
      </w:r>
    </w:p>
    <w:p w14:paraId="085BF54B" w14:textId="77777777" w:rsidR="001213BD" w:rsidRDefault="001213BD" w:rsidP="001213BD">
      <w:pPr>
        <w:pStyle w:val="Heading4"/>
      </w:pPr>
      <w:r>
        <w:t xml:space="preserve">Bipartisan infrastructure bill passing now but </w:t>
      </w:r>
      <w:r w:rsidRPr="00B7045F">
        <w:rPr>
          <w:u w:val="single"/>
        </w:rPr>
        <w:t>PC is needed</w:t>
      </w:r>
      <w:r>
        <w:t xml:space="preserve"> – there is </w:t>
      </w:r>
      <w:r w:rsidRPr="00B7045F">
        <w:rPr>
          <w:u w:val="single"/>
        </w:rPr>
        <w:t>no margin for error</w:t>
      </w:r>
      <w:r>
        <w:t>.</w:t>
      </w:r>
    </w:p>
    <w:p w14:paraId="4ADDF4B8" w14:textId="77777777" w:rsidR="001213BD" w:rsidRPr="00B7045F" w:rsidRDefault="001213BD" w:rsidP="001213BD">
      <w:r w:rsidRPr="00B7045F">
        <w:rPr>
          <w:rStyle w:val="Style13ptBold"/>
        </w:rPr>
        <w:t>Kapur et al 9/8</w:t>
      </w:r>
      <w:r>
        <w:t xml:space="preserve"> [Sahil, Frank Thorp, and Leigh Ann Caldwell; 9/8/21; </w:t>
      </w:r>
      <w:r w:rsidRPr="00B7045F">
        <w:t>Sahil Kapur is a national political reporter for NBC News</w:t>
      </w:r>
      <w:r>
        <w:t xml:space="preserve">, </w:t>
      </w:r>
      <w:r w:rsidRPr="00B7045F">
        <w:t>Frank Thorp V is a producer and off-air reporter covering Congress for NBC News, managing coverage of the Senate</w:t>
      </w:r>
      <w:r>
        <w:t xml:space="preserve">, </w:t>
      </w:r>
      <w:r w:rsidRPr="00B7045F">
        <w:t>Leigh Ann Caldwell is an NBC News correspondent</w:t>
      </w:r>
      <w:r>
        <w:t>; “</w:t>
      </w:r>
      <w:r w:rsidRPr="00B7045F">
        <w:rPr>
          <w:i/>
          <w:iCs/>
        </w:rPr>
        <w:t>Democrats plow 'full speed ahead' on sweeping Biden budget, despite tensions</w:t>
      </w:r>
      <w:r>
        <w:t xml:space="preserve">,” </w:t>
      </w:r>
      <w:hyperlink r:id="rId8" w:history="1">
        <w:r w:rsidRPr="00F623D7">
          <w:rPr>
            <w:rStyle w:val="Hyperlink"/>
          </w:rPr>
          <w:t>https://www.nbcnews.com/politics/congress/democrats-plow-full-speed-ahead-sweeping-biden-budget-despite-tensions-n1278722</w:t>
        </w:r>
      </w:hyperlink>
      <w:r>
        <w:t>] Justin</w:t>
      </w:r>
    </w:p>
    <w:p w14:paraId="400212B5" w14:textId="77777777" w:rsidR="001213BD" w:rsidRPr="00EE3EAC" w:rsidRDefault="001213BD" w:rsidP="001213BD">
      <w:pPr>
        <w:rPr>
          <w:sz w:val="16"/>
        </w:rPr>
      </w:pPr>
      <w:r w:rsidRPr="00EE3EAC">
        <w:rPr>
          <w:sz w:val="16"/>
        </w:rPr>
        <w:t xml:space="preserve">WASHINGTON — The top two Democrats said they’re pushing forward with President Joe Biden’s sweeping safety net expansion, as House committees circulate legislative text with hearings scheduled Thursday to start advancing major sections of the bill. </w:t>
      </w:r>
      <w:r w:rsidRPr="00EE3EAC">
        <w:rPr>
          <w:u w:val="single"/>
        </w:rPr>
        <w:t>“</w:t>
      </w:r>
      <w:r w:rsidRPr="0012207A">
        <w:rPr>
          <w:rStyle w:val="Emphasis"/>
          <w:highlight w:val="green"/>
        </w:rPr>
        <w:t>We're moving full speed</w:t>
      </w:r>
      <w:r w:rsidRPr="00B7045F">
        <w:rPr>
          <w:rStyle w:val="Emphasis"/>
        </w:rPr>
        <w:t xml:space="preserve"> ahead</w:t>
      </w:r>
      <w:r w:rsidRPr="00EE3EAC">
        <w:rPr>
          <w:u w:val="single"/>
        </w:rPr>
        <w:t xml:space="preserve">,” Senate Majority Leader Chuck Schumer told reporters on a call Wednesday. The New York </w:t>
      </w:r>
      <w:r w:rsidRPr="0012207A">
        <w:rPr>
          <w:highlight w:val="green"/>
          <w:u w:val="single"/>
        </w:rPr>
        <w:t>Democrat</w:t>
      </w:r>
      <w:r w:rsidRPr="00EE3EAC">
        <w:rPr>
          <w:u w:val="single"/>
        </w:rPr>
        <w:t xml:space="preserve"> </w:t>
      </w:r>
      <w:r w:rsidRPr="00B7045F">
        <w:rPr>
          <w:rStyle w:val="Emphasis"/>
        </w:rPr>
        <w:t xml:space="preserve">effectively </w:t>
      </w:r>
      <w:r w:rsidRPr="0012207A">
        <w:rPr>
          <w:rStyle w:val="Emphasis"/>
          <w:highlight w:val="green"/>
        </w:rPr>
        <w:t>cast aside calls by</w:t>
      </w:r>
      <w:r w:rsidRPr="00B7045F">
        <w:rPr>
          <w:rStyle w:val="Emphasis"/>
        </w:rPr>
        <w:t xml:space="preserve"> Sen. Joe </w:t>
      </w:r>
      <w:r w:rsidRPr="0012207A">
        <w:rPr>
          <w:rStyle w:val="Emphasis"/>
          <w:highlight w:val="green"/>
        </w:rPr>
        <w:t>Manchin</w:t>
      </w:r>
      <w:r w:rsidRPr="00EE3EAC">
        <w:rPr>
          <w:u w:val="single"/>
        </w:rPr>
        <w:t xml:space="preserve">, D-W.Va., </w:t>
      </w:r>
      <w:r w:rsidRPr="0012207A">
        <w:rPr>
          <w:highlight w:val="green"/>
          <w:u w:val="single"/>
        </w:rPr>
        <w:t>for a “</w:t>
      </w:r>
      <w:r w:rsidRPr="0012207A">
        <w:rPr>
          <w:rStyle w:val="Emphasis"/>
          <w:highlight w:val="green"/>
        </w:rPr>
        <w:t>strategic pause</w:t>
      </w:r>
      <w:r w:rsidRPr="0012207A">
        <w:rPr>
          <w:highlight w:val="green"/>
          <w:u w:val="single"/>
        </w:rPr>
        <w:t>” in</w:t>
      </w:r>
      <w:r w:rsidRPr="00EE3EAC">
        <w:rPr>
          <w:u w:val="single"/>
        </w:rPr>
        <w:t xml:space="preserve"> the process of </w:t>
      </w:r>
      <w:r w:rsidRPr="0012207A">
        <w:rPr>
          <w:highlight w:val="green"/>
          <w:u w:val="single"/>
        </w:rPr>
        <w:t>crafting the bill</w:t>
      </w:r>
      <w:r w:rsidRPr="00EE3EAC">
        <w:rPr>
          <w:sz w:val="16"/>
        </w:rPr>
        <w:t xml:space="preserve">, as he voiced concerns about inflation and debt in a recent op-ed for the Wall Street Journal. </w:t>
      </w:r>
      <w:r w:rsidRPr="0012207A">
        <w:rPr>
          <w:highlight w:val="green"/>
          <w:u w:val="single"/>
        </w:rPr>
        <w:t xml:space="preserve">Schumer is </w:t>
      </w:r>
      <w:r w:rsidRPr="0012207A">
        <w:rPr>
          <w:rStyle w:val="Emphasis"/>
          <w:highlight w:val="green"/>
        </w:rPr>
        <w:t>navigating demands by Manchin</w:t>
      </w:r>
      <w:r w:rsidRPr="0012207A">
        <w:rPr>
          <w:highlight w:val="green"/>
          <w:u w:val="single"/>
        </w:rPr>
        <w:t>, as well as</w:t>
      </w:r>
      <w:r w:rsidRPr="00EE3EAC">
        <w:rPr>
          <w:u w:val="single"/>
        </w:rPr>
        <w:t xml:space="preserve"> Sen. Kyrsten </w:t>
      </w:r>
      <w:r w:rsidRPr="0012207A">
        <w:rPr>
          <w:rStyle w:val="Emphasis"/>
          <w:highlight w:val="green"/>
        </w:rPr>
        <w:t>Sinema</w:t>
      </w:r>
      <w:r w:rsidRPr="00EE3EAC">
        <w:rPr>
          <w:u w:val="single"/>
        </w:rPr>
        <w:t xml:space="preserve">, D-Ariz., </w:t>
      </w:r>
      <w:r w:rsidRPr="00B7045F">
        <w:rPr>
          <w:u w:val="single"/>
        </w:rPr>
        <w:t>to reduce the price tag</w:t>
      </w:r>
      <w:r w:rsidRPr="00EE3EAC">
        <w:rPr>
          <w:u w:val="single"/>
        </w:rPr>
        <w:t xml:space="preserve"> </w:t>
      </w:r>
      <w:r w:rsidRPr="00B7045F">
        <w:rPr>
          <w:u w:val="single"/>
        </w:rPr>
        <w:t>that Democrats set at</w:t>
      </w:r>
      <w:r w:rsidRPr="00EE3EAC">
        <w:rPr>
          <w:u w:val="single"/>
        </w:rPr>
        <w:t xml:space="preserve"> a </w:t>
      </w:r>
      <w:r w:rsidRPr="00B7045F">
        <w:rPr>
          <w:rStyle w:val="Emphasis"/>
        </w:rPr>
        <w:t>maximum of $3.5 trillion in the budget resolution</w:t>
      </w:r>
      <w:r w:rsidRPr="00EE3EAC">
        <w:rPr>
          <w:sz w:val="16"/>
        </w:rPr>
        <w:t>. “There are some in my caucus who believe $3.5 trillion is too much; there are some in my caucus who believe it's too little,” Schumer said. “</w:t>
      </w:r>
      <w:r w:rsidRPr="0012207A">
        <w:rPr>
          <w:rStyle w:val="Emphasis"/>
          <w:highlight w:val="green"/>
        </w:rPr>
        <w:t>We're going to work very hard to have unity</w:t>
      </w:r>
      <w:r w:rsidRPr="00EE3EAC">
        <w:rPr>
          <w:u w:val="single"/>
        </w:rPr>
        <w:t xml:space="preserve">, because without unity, </w:t>
      </w:r>
      <w:r w:rsidRPr="00B7045F">
        <w:rPr>
          <w:rStyle w:val="Emphasis"/>
        </w:rPr>
        <w:t>we're not going to get anything</w:t>
      </w:r>
      <w:r w:rsidRPr="00EE3EAC">
        <w:rPr>
          <w:sz w:val="16"/>
        </w:rPr>
        <w:t xml:space="preserve">.” Speaker Nancy Pelosi said Wednesday the House is moving forward at the $3.5 trillion level. But she left open the possibility of a lower final price tag before the bill becomes law, while promising that </w:t>
      </w:r>
      <w:r w:rsidRPr="00EE3EAC">
        <w:rPr>
          <w:u w:val="single"/>
        </w:rPr>
        <w:t>“we will get the job done” with “a great bill” that honors Biden’s vision. “</w:t>
      </w:r>
      <w:r w:rsidRPr="0012207A">
        <w:rPr>
          <w:rStyle w:val="Emphasis"/>
          <w:highlight w:val="green"/>
        </w:rPr>
        <w:t>We will have our negotiations</w:t>
      </w:r>
      <w:r w:rsidRPr="00EE3EAC">
        <w:rPr>
          <w:u w:val="single"/>
        </w:rPr>
        <w:t>,”</w:t>
      </w:r>
      <w:r w:rsidRPr="00EE3EAC">
        <w:rPr>
          <w:sz w:val="16"/>
        </w:rPr>
        <w:t xml:space="preserve"> Pelosi, D-Calif., said, when asked by NBC News if the House could pass a bill at a lower amount. “I don’t know what the number will be. We are marking at 3.5 [trillion]. ... We will pay for more than half, maybe all of the legislation.” The remarks by Schumer and Pelosi point to a complicated balancing act, facing a broad range of opinions from centrist lawmakers skeptical of the price tag to progressives who believe $3.5 trillion should be the minimum. </w:t>
      </w:r>
      <w:r w:rsidRPr="0012207A">
        <w:rPr>
          <w:highlight w:val="green"/>
          <w:u w:val="single"/>
        </w:rPr>
        <w:t>Democratic leaders</w:t>
      </w:r>
      <w:r w:rsidRPr="00EE3EAC">
        <w:rPr>
          <w:u w:val="single"/>
        </w:rPr>
        <w:t xml:space="preserve"> are also </w:t>
      </w:r>
      <w:r w:rsidRPr="00B7045F">
        <w:rPr>
          <w:rStyle w:val="Emphasis"/>
        </w:rPr>
        <w:t>juggling an aggressive timeline</w:t>
      </w:r>
      <w:r w:rsidRPr="00EE3EAC">
        <w:rPr>
          <w:u w:val="single"/>
        </w:rPr>
        <w:t xml:space="preserve"> by seeking to ready the bill by Sept. 27 — the self-imposed House deadline to vote on the separate infrastructure bill — to ensure progressives will support the latter. </w:t>
      </w:r>
      <w:r w:rsidRPr="00B7045F">
        <w:rPr>
          <w:rStyle w:val="Emphasis"/>
        </w:rPr>
        <w:t xml:space="preserve">They are </w:t>
      </w:r>
      <w:r w:rsidRPr="0012207A">
        <w:rPr>
          <w:rStyle w:val="Emphasis"/>
          <w:highlight w:val="green"/>
        </w:rPr>
        <w:t>betting Manchin can</w:t>
      </w:r>
      <w:r w:rsidRPr="00B7045F">
        <w:rPr>
          <w:rStyle w:val="Emphasis"/>
        </w:rPr>
        <w:t xml:space="preserve"> ultimately </w:t>
      </w:r>
      <w:r w:rsidRPr="0012207A">
        <w:rPr>
          <w:rStyle w:val="Emphasis"/>
          <w:highlight w:val="green"/>
        </w:rPr>
        <w:t>be won over</w:t>
      </w:r>
      <w:r w:rsidRPr="00EE3EAC">
        <w:rPr>
          <w:sz w:val="16"/>
        </w:rPr>
        <w:t xml:space="preserve"> on the substance of the package. </w:t>
      </w:r>
      <w:r w:rsidRPr="0012207A">
        <w:rPr>
          <w:rStyle w:val="Emphasis"/>
          <w:highlight w:val="green"/>
        </w:rPr>
        <w:t>Lawmakers</w:t>
      </w:r>
      <w:r w:rsidRPr="00B7045F">
        <w:rPr>
          <w:rStyle w:val="Emphasis"/>
        </w:rPr>
        <w:t xml:space="preserve"> and committees </w:t>
      </w:r>
      <w:r w:rsidRPr="0012207A">
        <w:rPr>
          <w:rStyle w:val="Emphasis"/>
          <w:highlight w:val="green"/>
        </w:rPr>
        <w:t>are keeping options open</w:t>
      </w:r>
      <w:r w:rsidRPr="00EE3EAC">
        <w:rPr>
          <w:sz w:val="16"/>
        </w:rPr>
        <w:t xml:space="preserve"> in case the price tag needs to be cut: For instance, they’ve privately discussed setting some provisions to expire sooner. Manchin has been somewhat vague in his demands. He has not specified what price tag he would support or what provisions of the emerging bill he wants to cut. His office did not have a comment when asked those questions Wednesday. In June, he said on ABC's "This Week" that he wants to “make sure we pay for” the bill. A source close to Manchin said he is a big proponent of targeting benefits on the basis of income and capping them so the money reaches people who need it the most — principles he believes are critical for Democrats' proposals on community college subsidies and on home-based care provisions for the disabled and elderly. Manchin also has issues with the climate change proposals in the legislation, the source said. As chairman of the Senate Energy and Natural Resources Committee, </w:t>
      </w:r>
      <w:r w:rsidRPr="0012207A">
        <w:rPr>
          <w:highlight w:val="green"/>
          <w:u w:val="single"/>
        </w:rPr>
        <w:t>Manchin has</w:t>
      </w:r>
      <w:r w:rsidRPr="00EE3EAC">
        <w:rPr>
          <w:u w:val="single"/>
        </w:rPr>
        <w:t xml:space="preserve"> </w:t>
      </w:r>
      <w:r w:rsidRPr="00B7045F">
        <w:rPr>
          <w:rStyle w:val="Emphasis"/>
        </w:rPr>
        <w:t xml:space="preserve">major </w:t>
      </w:r>
      <w:r w:rsidRPr="0012207A">
        <w:rPr>
          <w:rStyle w:val="Emphasis"/>
          <w:highlight w:val="green"/>
        </w:rPr>
        <w:t>influence over</w:t>
      </w:r>
      <w:r w:rsidRPr="00B7045F">
        <w:rPr>
          <w:rStyle w:val="Emphasis"/>
        </w:rPr>
        <w:t xml:space="preserve"> the </w:t>
      </w:r>
      <w:r w:rsidRPr="0012207A">
        <w:rPr>
          <w:rStyle w:val="Emphasis"/>
          <w:highlight w:val="green"/>
        </w:rPr>
        <w:t>climate provisions</w:t>
      </w:r>
      <w:r w:rsidRPr="00EE3EAC">
        <w:rPr>
          <w:u w:val="single"/>
        </w:rPr>
        <w:t xml:space="preserve">. His committee was </w:t>
      </w:r>
      <w:r w:rsidRPr="00B7045F">
        <w:rPr>
          <w:rStyle w:val="Emphasis"/>
        </w:rPr>
        <w:t>instructed to write legislation costing $198 billion for a clean electricity payment program</w:t>
      </w:r>
      <w:r w:rsidRPr="00EE3EAC">
        <w:rPr>
          <w:sz w:val="16"/>
        </w:rPr>
        <w:t>, consumer rebates to weatherize and electrify homes, the creation of financing for domestic manufacturing of clean energy and auto supply chain technologies and climate research. “</w:t>
      </w:r>
      <w:r w:rsidRPr="0012207A">
        <w:rPr>
          <w:highlight w:val="green"/>
          <w:u w:val="single"/>
        </w:rPr>
        <w:t xml:space="preserve">He’s not </w:t>
      </w:r>
      <w:r w:rsidRPr="0012207A">
        <w:rPr>
          <w:rStyle w:val="Emphasis"/>
          <w:highlight w:val="green"/>
        </w:rPr>
        <w:t>opposed to the</w:t>
      </w:r>
      <w:r w:rsidRPr="00B7045F">
        <w:rPr>
          <w:rStyle w:val="Emphasis"/>
        </w:rPr>
        <w:t xml:space="preserve"> overall </w:t>
      </w:r>
      <w:r w:rsidRPr="0012207A">
        <w:rPr>
          <w:rStyle w:val="Emphasis"/>
          <w:highlight w:val="green"/>
        </w:rPr>
        <w:t>bill</w:t>
      </w:r>
      <w:r w:rsidRPr="00EE3EAC">
        <w:rPr>
          <w:u w:val="single"/>
        </w:rPr>
        <w:t>,</w:t>
      </w:r>
      <w:r w:rsidRPr="00EE3EAC">
        <w:rPr>
          <w:sz w:val="16"/>
        </w:rPr>
        <w:t>” the source said. “He’s going to shape the bill to what he feels is closer to the needs. People shouldn’t read into it more than that.” Senate Budget Chair Bernie Sanders, I-Vt., has said if the safety net package does not pass, the $550 billion bipartisan infrastructure package — which Manchin co-wrote — will fail as well. He told reporters the $3.5 trillion level was too low. “To my mind, this bill, that $3.5 trillion, is already the result of a major, major compromise,” Sanders said. “And at the very least, this bill should contain $3.5 trillion.” Pelosi said slashing the cost would require making difficult policy choices. “We have to talk about: What does it take? Where would you cut?” she asked. “Child care? Family medical leave paid for? Universal pre-K? Home health care?” On Thursday, the House committees on ways and means and education and labor will hold hearings on major portions of the bill they released this week. That includes 12 weeks' paid family and medical leave for all workers; expanding Medicare to cover dental, vision and hearing benefits; universal pre-K for 3- and 4-year-olds; and two years' tuition-free community college. Republicans are unified against the effort, leaving Democrats to pass the bill alone under narrow majorities. The package can bypass a Senate filibuster. Senate Minority Leader Mitch McConnell, R-Ky., said Wednesday that he hopes Manchin and Sinema “will dig in their heels” against some of the tax increases Democrats are eyeing to finance the package. “It comes down to — in the Senate — to two people,” he said. “Either one of them could kill the whole bill. I don't expect that to happen,” he said. “Either one of them could make dramatic changes in it — that could happen. Or either one of them could basically make a few cosmetic changes and throw in the towel.”</w:t>
      </w:r>
    </w:p>
    <w:p w14:paraId="2A9477C2" w14:textId="77777777" w:rsidR="001213BD" w:rsidRDefault="001213BD" w:rsidP="001213BD"/>
    <w:p w14:paraId="1CC30454" w14:textId="77777777" w:rsidR="001213BD" w:rsidRDefault="001213BD" w:rsidP="001213BD">
      <w:pPr>
        <w:pStyle w:val="Heading4"/>
      </w:pPr>
      <w:bookmarkStart w:id="0" w:name="_Hlk82708663"/>
      <w:r>
        <w:t xml:space="preserve">Aff </w:t>
      </w:r>
      <w:r w:rsidRPr="00F85024">
        <w:rPr>
          <w:u w:val="single"/>
        </w:rPr>
        <w:t>doesn’t solve</w:t>
      </w:r>
      <w:r>
        <w:t xml:space="preserve"> but requires </w:t>
      </w:r>
      <w:r>
        <w:rPr>
          <w:u w:val="single"/>
        </w:rPr>
        <w:t>negotiations</w:t>
      </w:r>
      <w:r>
        <w:t xml:space="preserve"> that </w:t>
      </w:r>
      <w:r w:rsidRPr="00712735">
        <w:rPr>
          <w:u w:val="single"/>
        </w:rPr>
        <w:t>saps PC</w:t>
      </w:r>
      <w:r>
        <w:t>.</w:t>
      </w:r>
    </w:p>
    <w:p w14:paraId="0089BC7F" w14:textId="77777777" w:rsidR="001213BD" w:rsidRDefault="001213BD" w:rsidP="001213BD">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12207A">
        <w:rPr>
          <w:rStyle w:val="Emphasis"/>
          <w:highlight w:val="green"/>
        </w:rPr>
        <w:t xml:space="preserve">Negotiations </w:t>
      </w:r>
      <w:r w:rsidRPr="00FB3283">
        <w:rPr>
          <w:rStyle w:val="Emphasis"/>
        </w:rPr>
        <w:t>Over Covid IP</w:t>
      </w:r>
      <w:r w:rsidRPr="005878A3">
        <w:rPr>
          <w:rStyle w:val="Emphasis"/>
        </w:rPr>
        <w:t xml:space="preserve"> Will </w:t>
      </w:r>
      <w:r w:rsidRPr="0012207A">
        <w:rPr>
          <w:rStyle w:val="Emphasis"/>
          <w:highlight w:val="green"/>
        </w:rPr>
        <w:t>Blow Back on Biden</w:t>
      </w:r>
      <w:r>
        <w:t xml:space="preserve">,” Barron’s; 5/26/21; </w:t>
      </w:r>
      <w:hyperlink r:id="rId9" w:history="1">
        <w:r w:rsidRPr="00E41138">
          <w:rPr>
            <w:rStyle w:val="Hyperlink"/>
          </w:rPr>
          <w:t>https://www.barrons.com/articles/drawn-out-negotiations-over-covid-ip-will-blow-back-on-biden-51621973675</w:t>
        </w:r>
      </w:hyperlink>
      <w:r>
        <w:t>] Justin</w:t>
      </w:r>
    </w:p>
    <w:p w14:paraId="3F110D88" w14:textId="77777777" w:rsidR="001213BD" w:rsidRDefault="001213BD" w:rsidP="001213BD">
      <w:pPr>
        <w:rPr>
          <w:rStyle w:val="Emphasis"/>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r>
        <w:rPr>
          <w:sz w:val="16"/>
          <w:szCs w:val="16"/>
        </w:rPr>
        <w:t xml:space="preserve"> </w:t>
      </w: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r>
        <w:rPr>
          <w:sz w:val="16"/>
        </w:rPr>
        <w:t xml:space="preserve"> </w:t>
      </w:r>
      <w:r w:rsidRPr="00C86CC7">
        <w:rPr>
          <w:sz w:val="16"/>
        </w:rPr>
        <w:t xml:space="preserve">Even if </w:t>
      </w:r>
      <w:r w:rsidRPr="00C86CC7">
        <w:rPr>
          <w:u w:val="single"/>
        </w:rPr>
        <w:t xml:space="preserve">WTO officials decide to </w:t>
      </w:r>
      <w:r w:rsidRPr="0012207A">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12207A">
        <w:rPr>
          <w:highlight w:val="green"/>
          <w:u w:val="single"/>
        </w:rPr>
        <w:t xml:space="preserve">kickstart </w:t>
      </w:r>
      <w:r w:rsidRPr="0012207A">
        <w:rPr>
          <w:rStyle w:val="Heading3Char"/>
          <w:sz w:val="24"/>
          <w:szCs w:val="20"/>
          <w:highlight w:val="green"/>
        </w:rPr>
        <w:t xml:space="preserve">months of </w:t>
      </w:r>
      <w:r w:rsidRPr="00B7045F">
        <w:rPr>
          <w:rStyle w:val="Heading3Char"/>
          <w:sz w:val="24"/>
          <w:szCs w:val="20"/>
        </w:rPr>
        <w:t xml:space="preserve">legal </w:t>
      </w:r>
      <w:r w:rsidRPr="0012207A">
        <w:rPr>
          <w:rStyle w:val="Heading3Char"/>
          <w:sz w:val="24"/>
          <w:szCs w:val="20"/>
          <w:highlight w:val="green"/>
        </w:rPr>
        <w:t>negotiations</w:t>
      </w:r>
      <w:r w:rsidRPr="0012207A">
        <w:rPr>
          <w:sz w:val="18"/>
          <w:szCs w:val="18"/>
          <w:highlight w:val="green"/>
          <w:u w:val="single"/>
        </w:rPr>
        <w:t xml:space="preserve"> </w:t>
      </w:r>
      <w:r w:rsidRPr="0012207A">
        <w:rPr>
          <w:highlight w:val="green"/>
          <w:u w:val="single"/>
        </w:rPr>
        <w:t>over</w:t>
      </w:r>
      <w:r w:rsidRPr="00C86CC7">
        <w:rPr>
          <w:u w:val="single"/>
        </w:rPr>
        <w:t xml:space="preserve"> precisely </w:t>
      </w:r>
      <w:r w:rsidRPr="0012207A">
        <w:rPr>
          <w:highlight w:val="green"/>
          <w:u w:val="single"/>
        </w:rPr>
        <w:t>which</w:t>
      </w:r>
      <w:r w:rsidRPr="00C86CC7">
        <w:rPr>
          <w:u w:val="single"/>
        </w:rPr>
        <w:t xml:space="preserve"> </w:t>
      </w:r>
      <w:r w:rsidRPr="00C86CC7">
        <w:rPr>
          <w:rStyle w:val="Emphasis"/>
        </w:rPr>
        <w:t xml:space="preserve">drug </w:t>
      </w:r>
      <w:r w:rsidRPr="0012207A">
        <w:rPr>
          <w:rStyle w:val="Emphasis"/>
          <w:highlight w:val="green"/>
        </w:rPr>
        <w:t xml:space="preserve">formulas and </w:t>
      </w:r>
      <w:r w:rsidRPr="00F85024">
        <w:rPr>
          <w:rStyle w:val="Emphasis"/>
        </w:rPr>
        <w:t xml:space="preserve">technical </w:t>
      </w:r>
      <w:r w:rsidRPr="0012207A">
        <w:rPr>
          <w:rStyle w:val="Emphasis"/>
          <w:highlight w:val="green"/>
        </w:rPr>
        <w:t>know-how</w:t>
      </w:r>
      <w:r w:rsidRPr="0012207A">
        <w:rPr>
          <w:highlight w:val="green"/>
          <w:u w:val="single"/>
        </w:rPr>
        <w:t xml:space="preserve"> are undeserving</w:t>
      </w:r>
      <w:r w:rsidRPr="00C86CC7">
        <w:rPr>
          <w:u w:val="single"/>
        </w:rPr>
        <w:t xml:space="preserve"> of IP protections. And it’s </w:t>
      </w:r>
      <w:r w:rsidRPr="0012207A">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12207A">
        <w:rPr>
          <w:highlight w:val="green"/>
          <w:u w:val="single"/>
        </w:rPr>
        <w:t>companies</w:t>
      </w:r>
      <w:r w:rsidRPr="00C86CC7">
        <w:rPr>
          <w:u w:val="single"/>
        </w:rPr>
        <w:t xml:space="preserve"> to </w:t>
      </w:r>
      <w:r w:rsidRPr="0012207A">
        <w:rPr>
          <w:rStyle w:val="Emphasis"/>
          <w:highlight w:val="green"/>
        </w:rPr>
        <w:t>hand over</w:t>
      </w:r>
      <w:r w:rsidRPr="00C86CC7">
        <w:rPr>
          <w:rStyle w:val="Emphasis"/>
        </w:rPr>
        <w:t xml:space="preserve"> their most cutting-edge</w:t>
      </w:r>
      <w:r w:rsidRPr="00C86CC7">
        <w:rPr>
          <w:u w:val="single"/>
        </w:rPr>
        <w:t>—and closely guarded—</w:t>
      </w:r>
      <w:r w:rsidRPr="0012207A">
        <w:rPr>
          <w:rStyle w:val="Emphasis"/>
          <w:highlight w:val="green"/>
        </w:rPr>
        <w:t>secrets</w:t>
      </w:r>
      <w:r w:rsidRPr="00C86CC7">
        <w:rPr>
          <w:u w:val="single"/>
        </w:rPr>
        <w:t>.</w:t>
      </w:r>
      <w:r>
        <w:rPr>
          <w:u w:val="single"/>
        </w:rPr>
        <w:t xml:space="preserve"> </w:t>
      </w:r>
      <w:r w:rsidRPr="00C86CC7">
        <w:rPr>
          <w:sz w:val="16"/>
        </w:rPr>
        <w:t xml:space="preserve">As a result, </w:t>
      </w:r>
      <w:r w:rsidRPr="00C86CC7">
        <w:rPr>
          <w:u w:val="single"/>
        </w:rPr>
        <w:t xml:space="preserve">the </w:t>
      </w:r>
      <w:r w:rsidRPr="00F85024">
        <w:rPr>
          <w:u w:val="single"/>
        </w:rPr>
        <w:t xml:space="preserve">inevitable </w:t>
      </w:r>
      <w:r w:rsidRPr="0012207A">
        <w:rPr>
          <w:highlight w:val="green"/>
          <w:u w:val="single"/>
        </w:rPr>
        <w:t>foot-dragging</w:t>
      </w:r>
      <w:r w:rsidRPr="00C86CC7">
        <w:rPr>
          <w:u w:val="single"/>
        </w:rPr>
        <w:t xml:space="preserve"> will </w:t>
      </w:r>
      <w:r w:rsidRPr="0012207A">
        <w:rPr>
          <w:highlight w:val="green"/>
          <w:u w:val="single"/>
        </w:rPr>
        <w:t>cause</w:t>
      </w:r>
      <w:r w:rsidRPr="00C86CC7">
        <w:rPr>
          <w:u w:val="single"/>
        </w:rPr>
        <w:t xml:space="preserve"> </w:t>
      </w:r>
      <w:r w:rsidRPr="00C86CC7">
        <w:rPr>
          <w:rStyle w:val="Emphasis"/>
        </w:rPr>
        <w:t xml:space="preserve">enormous </w:t>
      </w:r>
      <w:r w:rsidRPr="0012207A">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r>
        <w:rPr>
          <w:rStyle w:val="Emphasis"/>
        </w:rPr>
        <w:t xml:space="preserve"> </w:t>
      </w: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 xml:space="preserve">shot is far more complicated than just following a </w:t>
      </w:r>
    </w:p>
    <w:p w14:paraId="0C40F97F" w14:textId="77777777" w:rsidR="001213BD" w:rsidRDefault="001213BD" w:rsidP="001213BD">
      <w:pPr>
        <w:rPr>
          <w:sz w:val="16"/>
        </w:rPr>
      </w:pPr>
      <w:r w:rsidRPr="003D6372">
        <w:rPr>
          <w:rStyle w:val="Emphasis"/>
        </w:rPr>
        <w:t>recipe</w:t>
      </w:r>
      <w:r w:rsidRPr="003D6372">
        <w:rPr>
          <w:sz w:val="16"/>
        </w:rPr>
        <w:t>, and two of the most</w:t>
      </w:r>
      <w:r w:rsidRPr="008B501C">
        <w:rPr>
          <w:sz w:val="16"/>
        </w:rPr>
        <w:t xml:space="preserve"> effective vaccines are based on cutting-edge discoveries using messenger RNA.</w:t>
      </w:r>
      <w:r>
        <w:rPr>
          <w:sz w:val="16"/>
        </w:rPr>
        <w:t xml:space="preserve"> </w:t>
      </w:r>
      <w:r w:rsidRPr="008B501C">
        <w:rPr>
          <w:sz w:val="16"/>
        </w:rPr>
        <w:t>As Moderna Chief Executive Stephane Bancel said on a recent earnings call, “</w:t>
      </w:r>
      <w:r w:rsidRPr="00712735">
        <w:rPr>
          <w:u w:val="single"/>
        </w:rPr>
        <w:t xml:space="preserve">This is a </w:t>
      </w:r>
      <w:r w:rsidRPr="00F85024">
        <w:rPr>
          <w:u w:val="single"/>
        </w:rPr>
        <w:t>new technology</w:t>
      </w:r>
      <w:r w:rsidRPr="00712735">
        <w:rPr>
          <w:u w:val="single"/>
        </w:rPr>
        <w:t xml:space="preserve">. </w:t>
      </w:r>
      <w:r w:rsidRPr="0012207A">
        <w:rPr>
          <w:highlight w:val="green"/>
          <w:u w:val="single"/>
        </w:rPr>
        <w:t xml:space="preserve">You </w:t>
      </w:r>
      <w:r w:rsidRPr="0012207A">
        <w:rPr>
          <w:rStyle w:val="Emphasis"/>
          <w:highlight w:val="green"/>
        </w:rPr>
        <w:t>cannot</w:t>
      </w:r>
      <w:r w:rsidRPr="00FD7B60">
        <w:rPr>
          <w:rStyle w:val="Emphasis"/>
        </w:rPr>
        <w:t xml:space="preserve"> go </w:t>
      </w:r>
      <w:r w:rsidRPr="0012207A">
        <w:rPr>
          <w:rStyle w:val="Emphasis"/>
          <w:highlight w:val="green"/>
        </w:rPr>
        <w:t>hire people who know</w:t>
      </w:r>
      <w:r w:rsidRPr="00FD7B60">
        <w:rPr>
          <w:rStyle w:val="Emphasis"/>
        </w:rPr>
        <w:t xml:space="preserve"> how </w:t>
      </w:r>
      <w:r w:rsidRPr="0012207A">
        <w:rPr>
          <w:rStyle w:val="Emphasis"/>
          <w:highlight w:val="green"/>
        </w:rPr>
        <w:t>to make</w:t>
      </w:r>
      <w:r w:rsidRPr="00FD7B60">
        <w:rPr>
          <w:rStyle w:val="Emphasis"/>
        </w:rPr>
        <w:t xml:space="preserve"> the </w:t>
      </w:r>
      <w:r w:rsidRPr="0012207A">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12207A">
        <w:rPr>
          <w:highlight w:val="green"/>
          <w:u w:val="single"/>
        </w:rPr>
        <w:t>will have to</w:t>
      </w:r>
      <w:r w:rsidRPr="00712735">
        <w:rPr>
          <w:u w:val="single"/>
        </w:rPr>
        <w:t xml:space="preserve">, you know, </w:t>
      </w:r>
      <w:r w:rsidRPr="0012207A">
        <w:rPr>
          <w:rStyle w:val="Emphasis"/>
          <w:highlight w:val="green"/>
        </w:rPr>
        <w:t>buy</w:t>
      </w:r>
      <w:r w:rsidRPr="00FD7B60">
        <w:rPr>
          <w:rStyle w:val="Emphasis"/>
        </w:rPr>
        <w:t xml:space="preserve"> the machine, </w:t>
      </w:r>
      <w:r w:rsidRPr="0012207A">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12207A">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12207A">
        <w:rPr>
          <w:highlight w:val="green"/>
          <w:u w:val="single"/>
        </w:rPr>
        <w:t>run</w:t>
      </w:r>
      <w:r w:rsidRPr="00712735">
        <w:rPr>
          <w:u w:val="single"/>
        </w:rPr>
        <w:t xml:space="preserve"> a clinical </w:t>
      </w:r>
      <w:r w:rsidRPr="0012207A">
        <w:rPr>
          <w:highlight w:val="green"/>
          <w:u w:val="single"/>
        </w:rPr>
        <w:t>trial, get</w:t>
      </w:r>
      <w:r w:rsidRPr="00712735">
        <w:rPr>
          <w:u w:val="single"/>
        </w:rPr>
        <w:t xml:space="preserve"> the </w:t>
      </w:r>
      <w:r w:rsidRPr="0012207A">
        <w:rPr>
          <w:highlight w:val="green"/>
          <w:u w:val="single"/>
        </w:rPr>
        <w:t xml:space="preserve">data, get </w:t>
      </w:r>
      <w:r w:rsidRPr="00F85024">
        <w:rPr>
          <w:u w:val="single"/>
        </w:rPr>
        <w:t xml:space="preserve">the </w:t>
      </w:r>
      <w:r w:rsidRPr="0012207A">
        <w:rPr>
          <w:highlight w:val="green"/>
          <w:u w:val="single"/>
        </w:rPr>
        <w:t>product approved and scale manufacturing</w:t>
      </w:r>
      <w:r w:rsidRPr="00712735">
        <w:rPr>
          <w:u w:val="single"/>
        </w:rPr>
        <w:t xml:space="preserve">. This </w:t>
      </w:r>
      <w:r w:rsidRPr="0012207A">
        <w:rPr>
          <w:highlight w:val="green"/>
          <w:u w:val="single"/>
        </w:rPr>
        <w:t>doesn’t happen in</w:t>
      </w:r>
      <w:r w:rsidRPr="00712735">
        <w:rPr>
          <w:u w:val="single"/>
        </w:rPr>
        <w:t xml:space="preserve"> six or 12 or 18 </w:t>
      </w:r>
      <w:r w:rsidRPr="0012207A">
        <w:rPr>
          <w:highlight w:val="green"/>
          <w:u w:val="single"/>
        </w:rPr>
        <w:t>months</w:t>
      </w:r>
      <w:r w:rsidRPr="00712735">
        <w:rPr>
          <w:u w:val="single"/>
        </w:rPr>
        <w:t>.”</w:t>
      </w:r>
      <w:r>
        <w:rPr>
          <w:u w:val="single"/>
        </w:rPr>
        <w:t xml:space="preserve"> </w:t>
      </w:r>
      <w:r w:rsidRPr="008B501C">
        <w:rPr>
          <w:sz w:val="16"/>
        </w:rPr>
        <w:t>Anthony Fauci,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he said. “People are dying around the world and we have to get vaccines into their arms in the fastest and most efficient way possible.”</w:t>
      </w:r>
      <w:r>
        <w:rPr>
          <w:sz w:val="16"/>
        </w:rPr>
        <w:t xml:space="preserve"> </w:t>
      </w:r>
      <w:r w:rsidRPr="00F85024">
        <w:rPr>
          <w:sz w:val="16"/>
        </w:rPr>
        <w:t>Those claiming the waiver poses an immediate, rather than long-term, threat to IP rights also misunderstand what the waiver will—and won’t—do.</w:t>
      </w:r>
      <w:r>
        <w:rPr>
          <w:sz w:val="16"/>
        </w:rPr>
        <w:t xml:space="preserve"> </w:t>
      </w: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r>
        <w:rPr>
          <w:rStyle w:val="Emphasis"/>
        </w:rPr>
        <w:t xml:space="preserve"> </w:t>
      </w: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r>
        <w:rPr>
          <w:sz w:val="16"/>
        </w:rPr>
        <w:t xml:space="preserve"> </w:t>
      </w: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r>
        <w:rPr>
          <w:sz w:val="16"/>
        </w:rPr>
        <w:t xml:space="preserve"> </w:t>
      </w:r>
    </w:p>
    <w:bookmarkEnd w:id="0"/>
    <w:p w14:paraId="33B028F9" w14:textId="77777777" w:rsidR="001213BD" w:rsidRDefault="001213BD" w:rsidP="001213BD">
      <w:pPr>
        <w:rPr>
          <w:sz w:val="16"/>
        </w:rPr>
      </w:pPr>
    </w:p>
    <w:p w14:paraId="082095E7" w14:textId="77777777" w:rsidR="001213BD" w:rsidRDefault="001213BD" w:rsidP="001213BD">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14:paraId="6523704B" w14:textId="77777777" w:rsidR="001213BD" w:rsidRPr="00DF7150" w:rsidRDefault="001213BD" w:rsidP="001213BD">
      <w:r w:rsidRPr="00DF7150">
        <w:rPr>
          <w:rStyle w:val="Style13ptBold"/>
        </w:rPr>
        <w:t>Carney 21</w:t>
      </w:r>
      <w:r>
        <w:t xml:space="preserve"> [Chris; 8/6/21; Senior policy advisor at Nossaman LLC, former US Representative, former professor of political science at Penn State University; "</w:t>
      </w:r>
      <w:r w:rsidRPr="00B7045F">
        <w:rPr>
          <w:i/>
          <w:iCs/>
        </w:rPr>
        <w:t>The US Senate Infrastructure Bill: Securing Our Electrical Grid Through P3s and Grants</w:t>
      </w:r>
      <w:r>
        <w:t xml:space="preserve">," JDSupra, </w:t>
      </w:r>
      <w:hyperlink r:id="rId10" w:history="1">
        <w:r w:rsidRPr="00F623D7">
          <w:rPr>
            <w:rStyle w:val="Hyperlink"/>
          </w:rPr>
          <w:t>https://www.jdsupra.com/legalnews/the-us-senate-infrastructure-bill-4989100/</w:t>
        </w:r>
      </w:hyperlink>
      <w:r>
        <w:t>] Justin</w:t>
      </w:r>
    </w:p>
    <w:p w14:paraId="1B97E1FD" w14:textId="77777777" w:rsidR="001213BD" w:rsidRDefault="001213BD" w:rsidP="001213BD">
      <w:pPr>
        <w:rPr>
          <w:rStyle w:val="StyleUnderline"/>
        </w:rPr>
      </w:pPr>
      <w:r w:rsidRPr="00B7045F">
        <w:rPr>
          <w:sz w:val="16"/>
        </w:rPr>
        <w:t xml:space="preserve">As we begin to better understand the main components </w:t>
      </w:r>
      <w:r w:rsidRPr="00AE6160">
        <w:rPr>
          <w:rStyle w:val="StyleUnderline"/>
        </w:rPr>
        <w:t xml:space="preserve">of the </w:t>
      </w:r>
      <w:r w:rsidRPr="0012207A">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it is clear that </w:t>
      </w:r>
      <w:r w:rsidRPr="00AE6160">
        <w:rPr>
          <w:rStyle w:val="StyleUnderline"/>
        </w:rPr>
        <w:t>public-private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12207A">
        <w:rPr>
          <w:rStyle w:val="StyleUnderline"/>
          <w:highlight w:val="green"/>
        </w:rPr>
        <w:t>protect</w:t>
      </w:r>
      <w:r w:rsidRPr="00FB408E">
        <w:rPr>
          <w:rStyle w:val="StyleUnderline"/>
        </w:rPr>
        <w:t xml:space="preserve">ing </w:t>
      </w:r>
      <w:r w:rsidRPr="0012207A">
        <w:rPr>
          <w:rStyle w:val="StyleUnderline"/>
          <w:highlight w:val="green"/>
        </w:rPr>
        <w:t>the</w:t>
      </w:r>
      <w:r w:rsidRPr="00FB408E">
        <w:rPr>
          <w:rStyle w:val="StyleUnderline"/>
        </w:rPr>
        <w:t xml:space="preserve"> US electric </w:t>
      </w:r>
      <w:r w:rsidRPr="0012207A">
        <w:rPr>
          <w:rStyle w:val="StyleUnderline"/>
          <w:highlight w:val="green"/>
        </w:rPr>
        <w:t xml:space="preserve">grid </w:t>
      </w:r>
      <w:r w:rsidRPr="0012207A">
        <w:rPr>
          <w:rStyle w:val="Emphasis"/>
          <w:highlight w:val="green"/>
        </w:rPr>
        <w:t>from cyberattacks</w:t>
      </w:r>
      <w:r w:rsidRPr="00B7045F">
        <w:rPr>
          <w:rStyle w:val="StyleUnderline"/>
        </w:rPr>
        <w:t>. Responding to</w:t>
      </w:r>
      <w:r w:rsidRPr="00FB408E">
        <w:rPr>
          <w:rStyle w:val="StyleUnderline"/>
        </w:rPr>
        <w:t xml:space="preserve"> the </w:t>
      </w:r>
      <w:r w:rsidRPr="0012207A">
        <w:rPr>
          <w:rStyle w:val="Emphasis"/>
          <w:highlight w:val="green"/>
        </w:rPr>
        <w:t>increasing number</w:t>
      </w:r>
      <w:r w:rsidRPr="0012207A">
        <w:rPr>
          <w:rStyle w:val="StyleUnderline"/>
          <w:highlight w:val="green"/>
        </w:rPr>
        <w:t xml:space="preserve"> of cyberattacks</w:t>
      </w:r>
      <w:r w:rsidRPr="00FB408E">
        <w:rPr>
          <w:rStyle w:val="StyleUnderline"/>
        </w:rPr>
        <w:t xml:space="preserve"> on our nation’s infrastructure</w:t>
      </w:r>
      <w:r w:rsidRPr="00B7045F">
        <w:rPr>
          <w:sz w:val="16"/>
        </w:rPr>
        <w:t xml:space="preserve">, and </w:t>
      </w:r>
      <w:r w:rsidRPr="0012207A">
        <w:rPr>
          <w:rStyle w:val="StyleUnderline"/>
          <w:highlight w:val="green"/>
        </w:rPr>
        <w:t xml:space="preserve">given </w:t>
      </w:r>
      <w:r w:rsidRPr="00DF7150">
        <w:rPr>
          <w:rStyle w:val="StyleUnderline"/>
        </w:rPr>
        <w:t xml:space="preserve">the </w:t>
      </w:r>
      <w:r w:rsidRPr="0012207A">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12207A">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state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12207A">
        <w:rPr>
          <w:rStyle w:val="StyleUnderline"/>
          <w:highlight w:val="green"/>
        </w:rPr>
        <w:t xml:space="preserve">section </w:t>
      </w:r>
      <w:r w:rsidRPr="00E229AC">
        <w:rPr>
          <w:rStyle w:val="StyleUnderline"/>
        </w:rPr>
        <w:t xml:space="preserve">calls for </w:t>
      </w:r>
      <w:r w:rsidRPr="0012207A">
        <w:rPr>
          <w:rStyle w:val="StyleUnderline"/>
          <w:highlight w:val="green"/>
        </w:rPr>
        <w:t>strengthen</w:t>
      </w:r>
      <w:r w:rsidRPr="00E229AC">
        <w:rPr>
          <w:rStyle w:val="StyleUnderline"/>
        </w:rPr>
        <w:t>ing</w:t>
      </w:r>
      <w:r w:rsidRPr="0012207A">
        <w:rPr>
          <w:rStyle w:val="StyleUnderline"/>
          <w:highlight w:val="green"/>
        </w:rPr>
        <w:t xml:space="preserve"> supply chain </w:t>
      </w:r>
      <w:r w:rsidRPr="00DF7150">
        <w:rPr>
          <w:rStyle w:val="StyleUnderline"/>
        </w:rPr>
        <w:t xml:space="preserve">security, </w:t>
      </w:r>
      <w:r w:rsidRPr="0012207A">
        <w:rPr>
          <w:rStyle w:val="StyleUnderline"/>
          <w:highlight w:val="green"/>
        </w:rPr>
        <w:t>protect</w:t>
      </w:r>
      <w:r w:rsidRPr="00DF7150">
        <w:rPr>
          <w:rStyle w:val="StyleUnderline"/>
        </w:rPr>
        <w:t xml:space="preserve">ing </w:t>
      </w:r>
      <w:r w:rsidRPr="0012207A">
        <w:rPr>
          <w:rStyle w:val="Emphasis"/>
          <w:highlight w:val="green"/>
        </w:rPr>
        <w:t>“defense critical”</w:t>
      </w:r>
      <w:r w:rsidRPr="00FB408E">
        <w:rPr>
          <w:rStyle w:val="StyleUnderline"/>
        </w:rPr>
        <w:t xml:space="preserve"> electrical </w:t>
      </w:r>
      <w:r w:rsidRPr="0012207A">
        <w:rPr>
          <w:rStyle w:val="StyleUnderline"/>
          <w:highlight w:val="green"/>
        </w:rPr>
        <w:t>infrastructure and buttress</w:t>
      </w:r>
      <w:r w:rsidRPr="00DF7150">
        <w:rPr>
          <w:rStyle w:val="StyleUnderline"/>
        </w:rPr>
        <w:t>ing</w:t>
      </w:r>
      <w:r w:rsidRPr="00FB408E">
        <w:rPr>
          <w:rStyle w:val="StyleUnderline"/>
        </w:rPr>
        <w:t xml:space="preserve"> </w:t>
      </w:r>
      <w:r w:rsidRPr="0012207A">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12207A">
        <w:rPr>
          <w:rStyle w:val="Emphasis"/>
          <w:highlight w:val="green"/>
        </w:rPr>
        <w:t>barrage</w:t>
      </w:r>
      <w:r w:rsidRPr="0012207A">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12207A">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they also </w:t>
      </w:r>
      <w:r w:rsidRPr="00DF7150">
        <w:rPr>
          <w:rStyle w:val="StyleUnderline"/>
        </w:rPr>
        <w:t>show</w:t>
      </w:r>
      <w:r w:rsidRPr="00FB408E">
        <w:rPr>
          <w:rStyle w:val="StyleUnderline"/>
        </w:rPr>
        <w:t xml:space="preserve"> that </w:t>
      </w:r>
      <w:r w:rsidRPr="00DF7150">
        <w:rPr>
          <w:rStyle w:val="StyleUnderline"/>
        </w:rPr>
        <w:t xml:space="preserve">Congress </w:t>
      </w:r>
      <w:r w:rsidRPr="0012207A">
        <w:rPr>
          <w:rStyle w:val="StyleUnderline"/>
          <w:highlight w:val="green"/>
        </w:rPr>
        <w:t xml:space="preserve">recognizes </w:t>
      </w:r>
      <w:r w:rsidRPr="00DF7150">
        <w:rPr>
          <w:rStyle w:val="StyleUnderline"/>
        </w:rPr>
        <w:t xml:space="preserve">the </w:t>
      </w:r>
      <w:r w:rsidRPr="0012207A">
        <w:rPr>
          <w:rStyle w:val="Emphasis"/>
          <w:highlight w:val="green"/>
        </w:rPr>
        <w:t>seriousness of</w:t>
      </w:r>
      <w:r w:rsidRPr="00FB408E">
        <w:rPr>
          <w:rStyle w:val="Emphasis"/>
        </w:rPr>
        <w:t xml:space="preserve"> the </w:t>
      </w:r>
      <w:r w:rsidRPr="0012207A">
        <w:rPr>
          <w:rStyle w:val="Emphasis"/>
          <w:highlight w:val="green"/>
        </w:rPr>
        <w:t>cyber threats</w:t>
      </w:r>
      <w:r w:rsidRPr="00FB408E">
        <w:rPr>
          <w:rStyle w:val="StyleUnderline"/>
        </w:rPr>
        <w:t xml:space="preserve"> our electrical grids face.</w:t>
      </w:r>
      <w:r w:rsidRPr="00B7045F">
        <w:rPr>
          <w:sz w:val="16"/>
        </w:rPr>
        <w:t xml:space="preserve"> Hopefully, </w:t>
      </w:r>
      <w:r w:rsidRPr="0012207A">
        <w:rPr>
          <w:rStyle w:val="StyleUnderline"/>
          <w:highlight w:val="green"/>
        </w:rPr>
        <w:t>through</w:t>
      </w:r>
      <w:r w:rsidRPr="00FB408E">
        <w:rPr>
          <w:rStyle w:val="StyleUnderline"/>
        </w:rPr>
        <w:t xml:space="preserve"> judicious application of both public-private </w:t>
      </w:r>
      <w:r w:rsidRPr="0012207A">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12207A">
        <w:rPr>
          <w:rStyle w:val="Emphasis"/>
          <w:highlight w:val="green"/>
        </w:rPr>
        <w:t>secure</w:t>
      </w:r>
      <w:r w:rsidRPr="0012207A">
        <w:rPr>
          <w:rStyle w:val="StyleUnderline"/>
          <w:highlight w:val="green"/>
        </w:rPr>
        <w:t xml:space="preserve"> its infrastructure</w:t>
      </w:r>
      <w:r w:rsidRPr="00FB408E">
        <w:rPr>
          <w:rStyle w:val="StyleUnderline"/>
        </w:rPr>
        <w:t xml:space="preserve"> from cyberattacks.</w:t>
      </w:r>
    </w:p>
    <w:p w14:paraId="2CC55A3D" w14:textId="77777777" w:rsidR="001213BD" w:rsidRDefault="001213BD" w:rsidP="001213BD"/>
    <w:p w14:paraId="2A2399E6" w14:textId="77777777" w:rsidR="001213BD" w:rsidRDefault="001213BD" w:rsidP="001213BD">
      <w:pPr>
        <w:pStyle w:val="Heading4"/>
        <w:rPr>
          <w:u w:val="single"/>
        </w:rPr>
      </w:pPr>
      <w:r>
        <w:t>Cyberattacks on the grid spiral to all-out nuclear conflict.</w:t>
      </w:r>
    </w:p>
    <w:p w14:paraId="32D3C7D3" w14:textId="77777777" w:rsidR="001213BD" w:rsidRDefault="001213BD" w:rsidP="001213BD">
      <w:r w:rsidRPr="0059791E">
        <w:rPr>
          <w:rStyle w:val="Style13ptBold"/>
        </w:rPr>
        <w:t>Klare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11" w:history="1">
        <w:r w:rsidRPr="00D26E47">
          <w:rPr>
            <w:rStyle w:val="Hyperlink"/>
          </w:rPr>
          <w:t>https://www.armscontrol.org/act/2019-11/features/cyber-battles-nuclear-outcomes-dangerous-new-pathways-escalation</w:t>
        </w:r>
      </w:hyperlink>
      <w:r>
        <w:rPr>
          <w:rStyle w:val="Hyperlink"/>
        </w:rPr>
        <w:t>] Justin</w:t>
      </w:r>
    </w:p>
    <w:p w14:paraId="01A5B722" w14:textId="77777777" w:rsidR="001213BD" w:rsidRDefault="001213BD" w:rsidP="001213BD">
      <w:pPr>
        <w:rPr>
          <w:rStyle w:val="StyleUnderline"/>
        </w:rPr>
      </w:pPr>
      <w:r w:rsidRPr="00B7045F">
        <w:rPr>
          <w:sz w:val="16"/>
        </w:rPr>
        <w:t xml:space="preserve">Yet another pathway to </w:t>
      </w:r>
      <w:r w:rsidRPr="0012207A">
        <w:rPr>
          <w:rStyle w:val="StyleUnderline"/>
          <w:highlight w:val="green"/>
        </w:rPr>
        <w:t>escalation</w:t>
      </w:r>
      <w:r w:rsidRPr="0059791E">
        <w:rPr>
          <w:rStyle w:val="StyleUnderline"/>
        </w:rPr>
        <w:t xml:space="preserve"> could </w:t>
      </w:r>
      <w:r w:rsidRPr="0012207A">
        <w:rPr>
          <w:rStyle w:val="StyleUnderline"/>
          <w:highlight w:val="green"/>
        </w:rPr>
        <w:t xml:space="preserve">arise from </w:t>
      </w:r>
      <w:r w:rsidRPr="00D27562">
        <w:rPr>
          <w:rStyle w:val="Emphasis"/>
        </w:rPr>
        <w:t>a</w:t>
      </w:r>
      <w:r w:rsidRPr="002A67EE">
        <w:rPr>
          <w:rStyle w:val="Emphasis"/>
        </w:rPr>
        <w:t xml:space="preserve"> </w:t>
      </w:r>
      <w:r w:rsidRPr="0012207A">
        <w:rPr>
          <w:rStyle w:val="Emphasis"/>
          <w:highlight w:val="green"/>
        </w:rPr>
        <w:t>cascading</w:t>
      </w:r>
      <w:r w:rsidRPr="002A67EE">
        <w:rPr>
          <w:rStyle w:val="Emphasis"/>
        </w:rPr>
        <w:t xml:space="preserve"> series</w:t>
      </w:r>
      <w:r w:rsidRPr="0059791E">
        <w:rPr>
          <w:rStyle w:val="StyleUnderline"/>
        </w:rPr>
        <w:t xml:space="preserve"> of </w:t>
      </w:r>
      <w:r w:rsidRPr="0012207A">
        <w:rPr>
          <w:rStyle w:val="StyleUnderline"/>
          <w:highlight w:val="green"/>
        </w:rPr>
        <w:t>cyberstrikes</w:t>
      </w:r>
      <w:r w:rsidRPr="00B7045F">
        <w:rPr>
          <w:sz w:val="16"/>
        </w:rPr>
        <w:t xml:space="preserve"> and counterstrikes </w:t>
      </w:r>
      <w:r w:rsidRPr="0012207A">
        <w:rPr>
          <w:rStyle w:val="StyleUnderline"/>
          <w:highlight w:val="green"/>
        </w:rPr>
        <w:t xml:space="preserve">against </w:t>
      </w:r>
      <w:r w:rsidRPr="00B7045F">
        <w:rPr>
          <w:rStyle w:val="Emphasis"/>
        </w:rPr>
        <w:t>vital</w:t>
      </w:r>
      <w:r w:rsidRPr="002A67EE">
        <w:rPr>
          <w:rStyle w:val="Emphasis"/>
        </w:rPr>
        <w:t xml:space="preserve"> national </w:t>
      </w:r>
      <w:r w:rsidRPr="0012207A">
        <w:rPr>
          <w:rStyle w:val="Emphasis"/>
          <w:highlight w:val="green"/>
        </w:rPr>
        <w:t>infrastructure</w:t>
      </w:r>
      <w:r w:rsidRPr="0059791E">
        <w:rPr>
          <w:rStyle w:val="StyleUnderline"/>
        </w:rPr>
        <w:t xml:space="preserve"> </w:t>
      </w:r>
      <w:r w:rsidRPr="00B7045F">
        <w:rPr>
          <w:sz w:val="16"/>
        </w:rPr>
        <w:t xml:space="preserve">rather than on military targets. </w:t>
      </w:r>
      <w:r w:rsidRPr="0012207A">
        <w:rPr>
          <w:rStyle w:val="Emphasis"/>
          <w:highlight w:val="green"/>
        </w:rPr>
        <w:t>All</w:t>
      </w:r>
      <w:r w:rsidRPr="002A67EE">
        <w:rPr>
          <w:rStyle w:val="Emphasis"/>
        </w:rPr>
        <w:t xml:space="preserve"> major </w:t>
      </w:r>
      <w:r w:rsidRPr="0012207A">
        <w:rPr>
          <w:rStyle w:val="Emphasis"/>
          <w:highlight w:val="green"/>
        </w:rPr>
        <w:t>powers</w:t>
      </w:r>
      <w:r w:rsidRPr="00B7045F">
        <w:rPr>
          <w:sz w:val="16"/>
        </w:rPr>
        <w:t xml:space="preserve">, along with Iran and North Korea, </w:t>
      </w:r>
      <w:r w:rsidRPr="0012207A">
        <w:rPr>
          <w:rStyle w:val="StyleUnderline"/>
          <w:highlight w:val="green"/>
        </w:rPr>
        <w:t>have developed</w:t>
      </w:r>
      <w:r w:rsidRPr="0059791E">
        <w:rPr>
          <w:rStyle w:val="StyleUnderline"/>
        </w:rPr>
        <w:t xml:space="preserve"> and deployed </w:t>
      </w:r>
      <w:r w:rsidRPr="0012207A">
        <w:rPr>
          <w:rStyle w:val="StyleUnderline"/>
          <w:highlight w:val="green"/>
        </w:rPr>
        <w:t>cyberweapons</w:t>
      </w:r>
      <w:r w:rsidRPr="0059791E">
        <w:rPr>
          <w:rStyle w:val="StyleUnderline"/>
        </w:rPr>
        <w:t xml:space="preserve"> designed </w:t>
      </w:r>
      <w:r w:rsidRPr="0012207A">
        <w:rPr>
          <w:rStyle w:val="StyleUnderline"/>
          <w:highlight w:val="green"/>
        </w:rPr>
        <w:t>to</w:t>
      </w:r>
      <w:r w:rsidRPr="0059791E">
        <w:rPr>
          <w:rStyle w:val="StyleUnderline"/>
        </w:rPr>
        <w:t xml:space="preserve"> disrupt and </w:t>
      </w:r>
      <w:r w:rsidRPr="0012207A">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12207A">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12207A">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12207A">
        <w:rPr>
          <w:rStyle w:val="StyleUnderline"/>
          <w:highlight w:val="green"/>
        </w:rPr>
        <w:t>lead to</w:t>
      </w:r>
      <w:r w:rsidRPr="0059791E">
        <w:rPr>
          <w:rStyle w:val="StyleUnderline"/>
        </w:rPr>
        <w:t xml:space="preserve"> an escalating series of </w:t>
      </w:r>
      <w:r w:rsidRPr="0012207A">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12207A">
        <w:rPr>
          <w:rStyle w:val="StyleUnderline"/>
          <w:highlight w:val="green"/>
        </w:rPr>
        <w:t>leading</w:t>
      </w:r>
      <w:r w:rsidRPr="0059791E">
        <w:rPr>
          <w:rStyle w:val="StyleUnderline"/>
        </w:rPr>
        <w:t xml:space="preserve"> one side </w:t>
      </w:r>
      <w:r w:rsidRPr="0012207A">
        <w:rPr>
          <w:rStyle w:val="StyleUnderline"/>
          <w:highlight w:val="green"/>
        </w:rPr>
        <w:t>to</w:t>
      </w:r>
      <w:r w:rsidRPr="0059791E">
        <w:rPr>
          <w:rStyle w:val="StyleUnderline"/>
        </w:rPr>
        <w:t xml:space="preserve"> initiate </w:t>
      </w:r>
      <w:r w:rsidRPr="0012207A">
        <w:rPr>
          <w:rStyle w:val="Emphasis"/>
          <w:highlight w:val="green"/>
        </w:rPr>
        <w:t>kinetic attacks</w:t>
      </w:r>
      <w:r w:rsidRPr="0059791E">
        <w:rPr>
          <w:rStyle w:val="StyleUnderline"/>
        </w:rPr>
        <w:t xml:space="preserve"> on critical military targets, </w:t>
      </w:r>
      <w:r w:rsidRPr="0012207A">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12207A">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12207A">
        <w:rPr>
          <w:rStyle w:val="StyleUnderline"/>
          <w:highlight w:val="green"/>
        </w:rPr>
        <w:t>causing</w:t>
      </w:r>
      <w:r w:rsidRPr="0059791E">
        <w:rPr>
          <w:rStyle w:val="StyleUnderline"/>
        </w:rPr>
        <w:t xml:space="preserve"> widespread </w:t>
      </w:r>
      <w:r w:rsidRPr="0012207A">
        <w:rPr>
          <w:rStyle w:val="StyleUnderline"/>
          <w:highlight w:val="green"/>
        </w:rPr>
        <w:t>disorder</w:t>
      </w:r>
      <w:r w:rsidRPr="0059791E">
        <w:rPr>
          <w:rStyle w:val="StyleUnderline"/>
        </w:rPr>
        <w:t xml:space="preserve"> in both countries </w:t>
      </w:r>
      <w:r w:rsidRPr="0012207A">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12207A">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6863CA8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213BD"/>
    <w:rsid w:val="000139A3"/>
    <w:rsid w:val="00100833"/>
    <w:rsid w:val="00104529"/>
    <w:rsid w:val="00105942"/>
    <w:rsid w:val="00107396"/>
    <w:rsid w:val="001213BD"/>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A607B"/>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9A31B"/>
  <w15:chartTrackingRefBased/>
  <w15:docId w15:val="{232A3615-E9BD-4408-85EC-113BBE495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213BD"/>
    <w:rPr>
      <w:rFonts w:ascii="Calibri" w:hAnsi="Calibri"/>
    </w:rPr>
  </w:style>
  <w:style w:type="paragraph" w:styleId="Heading1">
    <w:name w:val="heading 1"/>
    <w:aliases w:val="Pocket"/>
    <w:basedOn w:val="Normal"/>
    <w:next w:val="Normal"/>
    <w:link w:val="Heading1Char"/>
    <w:qFormat/>
    <w:rsid w:val="001213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213B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213B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1213B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213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13BD"/>
  </w:style>
  <w:style w:type="character" w:customStyle="1" w:styleId="Heading1Char">
    <w:name w:val="Heading 1 Char"/>
    <w:aliases w:val="Pocket Char"/>
    <w:basedOn w:val="DefaultParagraphFont"/>
    <w:link w:val="Heading1"/>
    <w:rsid w:val="001213B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213B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213BD"/>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1213BD"/>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1213B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213BD"/>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uiPriority w:val="6"/>
    <w:qFormat/>
    <w:rsid w:val="001213BD"/>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1213BD"/>
    <w:rPr>
      <w:color w:val="auto"/>
      <w:u w:val="none"/>
    </w:rPr>
  </w:style>
  <w:style w:type="character" w:styleId="FollowedHyperlink">
    <w:name w:val="FollowedHyperlink"/>
    <w:basedOn w:val="DefaultParagraphFont"/>
    <w:uiPriority w:val="99"/>
    <w:semiHidden/>
    <w:unhideWhenUsed/>
    <w:rsid w:val="001213BD"/>
    <w:rPr>
      <w:color w:val="auto"/>
      <w:u w:val="none"/>
    </w:rPr>
  </w:style>
  <w:style w:type="paragraph" w:customStyle="1" w:styleId="textbold">
    <w:name w:val="text bold"/>
    <w:basedOn w:val="Normal"/>
    <w:link w:val="Emphasis"/>
    <w:autoRedefine/>
    <w:uiPriority w:val="7"/>
    <w:qFormat/>
    <w:rsid w:val="001213BD"/>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customStyle="1" w:styleId="StyleThickunderline1">
    <w:name w:val="Style Thick underline1"/>
    <w:basedOn w:val="DefaultParagraphFont"/>
    <w:rsid w:val="001213BD"/>
    <w:rPr>
      <w:u w:val="single"/>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Medium Grid 21,Note Level 2"/>
    <w:basedOn w:val="Heading1"/>
    <w:link w:val="Hyperlink"/>
    <w:autoRedefine/>
    <w:uiPriority w:val="99"/>
    <w:qFormat/>
    <w:rsid w:val="001213BD"/>
    <w:pPr>
      <w:keepNext w:val="0"/>
      <w:keepLines w:val="0"/>
      <w:spacing w:after="160"/>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bcnews.com/politics/congress/democrats-plow-full-speed-ahead-sweeping-biden-budget-despite-tensions-n127872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barrons.com/articles/big-pharma-is-not-the-tobacco-industry-51620315693"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bo.goc/publication/57126" TargetMode="External"/><Relationship Id="rId11" Type="http://schemas.openxmlformats.org/officeDocument/2006/relationships/hyperlink" Target="https://www.armscontrol.org/act/2019-11/features/cyber-battles-nuclear-outcomes-dangerous-new-pathways-escalation" TargetMode="External"/><Relationship Id="rId5" Type="http://schemas.openxmlformats.org/officeDocument/2006/relationships/webSettings" Target="webSettings.xml"/><Relationship Id="rId10" Type="http://schemas.openxmlformats.org/officeDocument/2006/relationships/hyperlink" Target="https://www.jdsupra.com/legalnews/the-us-senate-infrastructure-bill-4989100/" TargetMode="External"/><Relationship Id="rId4" Type="http://schemas.openxmlformats.org/officeDocument/2006/relationships/settings" Target="settings.xml"/><Relationship Id="rId9" Type="http://schemas.openxmlformats.org/officeDocument/2006/relationships/hyperlink" Target="https://www.barrons.com/articles/drawn-out-negotiations-over-covid-ip-will-blow-back-on-biden-516219736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n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0628A-70B8-405A-96B6-311E53205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5503</Words>
  <Characters>31368</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dc:creator>
  <cp:keywords>5.1.1</cp:keywords>
  <dc:description/>
  <cp:lastModifiedBy>Jennifer Tu</cp:lastModifiedBy>
  <cp:revision>1</cp:revision>
  <dcterms:created xsi:type="dcterms:W3CDTF">2021-10-26T00:31:00Z</dcterms:created>
  <dcterms:modified xsi:type="dcterms:W3CDTF">2021-10-26T00:32:00Z</dcterms:modified>
</cp:coreProperties>
</file>