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D46F1" w14:textId="71177160" w:rsidR="00B820A1" w:rsidRDefault="00B820A1" w:rsidP="00B820A1">
      <w:pPr>
        <w:pStyle w:val="Heading3"/>
      </w:pPr>
      <w:r>
        <w:t>1</w:t>
      </w:r>
    </w:p>
    <w:p w14:paraId="37ECA5D6" w14:textId="77B406FE" w:rsidR="00B820A1" w:rsidRDefault="00B820A1" w:rsidP="00B820A1">
      <w:pPr>
        <w:pStyle w:val="Heading4"/>
      </w:pPr>
      <w:r>
        <w:t xml:space="preserve">Ukrainian propaganda is </w:t>
      </w:r>
      <w:r w:rsidRPr="00181EF2">
        <w:rPr>
          <w:u w:val="single"/>
        </w:rPr>
        <w:t>key</w:t>
      </w:r>
      <w:r>
        <w:t xml:space="preserve"> to defeating Russia. </w:t>
      </w:r>
    </w:p>
    <w:p w14:paraId="0CA2E367" w14:textId="77777777" w:rsidR="00B820A1" w:rsidRDefault="00B820A1" w:rsidP="00B820A1">
      <w:r>
        <w:t xml:space="preserve">Stuart A. </w:t>
      </w:r>
      <w:r w:rsidRPr="00181EF2">
        <w:rPr>
          <w:rStyle w:val="Style13ptBold"/>
        </w:rPr>
        <w:t>Thompson 22</w:t>
      </w:r>
      <w:r>
        <w:t xml:space="preserve"> (reporter in the technology department covering misinformation and disinformation.) and Davey Alba (technology reporter covering disinformation. In 2019, she won a Livingston Award for excellence in international reporting and a Mirror Award) 3/3/2022, </w:t>
      </w:r>
      <w:proofErr w:type="spellStart"/>
      <w:r>
        <w:t>nytimes</w:t>
      </w:r>
      <w:proofErr w:type="spellEnd"/>
      <w:r>
        <w:t xml:space="preserve">, </w:t>
      </w:r>
      <w:r w:rsidRPr="00087415">
        <w:t>Fact and Mythmaking Blend in Ukraine’s Information War</w:t>
      </w:r>
      <w:r>
        <w:t xml:space="preserve">, </w:t>
      </w:r>
      <w:r w:rsidRPr="00CA4DCA">
        <w:t>https://www.nytimes.com/2022/03/03/technology/ukraine-war-misinfo.html</w:t>
      </w:r>
    </w:p>
    <w:p w14:paraId="5FFAA608" w14:textId="77777777" w:rsidR="00B820A1" w:rsidRPr="00181EF2" w:rsidRDefault="00B820A1" w:rsidP="00B820A1">
      <w:pPr>
        <w:rPr>
          <w:sz w:val="14"/>
        </w:rPr>
      </w:pPr>
      <w:r w:rsidRPr="00181EF2">
        <w:rPr>
          <w:sz w:val="14"/>
        </w:rPr>
        <w:t>Just days into the Russian invasion of Ukraine, a pilot with a mysterious nickname was quickly becoming the conflict’s first wartime hero. Named the Ghost of Kyiv, the ace fighter had apparently single-handedly shot down several Russian fighter jets.</w:t>
      </w:r>
      <w:r>
        <w:rPr>
          <w:sz w:val="14"/>
        </w:rPr>
        <w:t xml:space="preserve"> </w:t>
      </w:r>
      <w:r w:rsidRPr="00181EF2">
        <w:rPr>
          <w:sz w:val="14"/>
        </w:rPr>
        <w:t>The story was shared by the official Ukraine Twitter account on Sunday in a thrilling montage video set to thumping music, showing the fighter swooping through the Ukrainian skies as enemy planes exploded around him. The Security Service of Ukraine, the country’s main security agency, also relayed the tale on its official Telegram channel, which has over 700,000 subscribers.</w:t>
      </w:r>
      <w:r>
        <w:rPr>
          <w:sz w:val="14"/>
        </w:rPr>
        <w:t xml:space="preserve"> </w:t>
      </w:r>
      <w:r w:rsidRPr="00181EF2">
        <w:rPr>
          <w:sz w:val="14"/>
        </w:rPr>
        <w:t>The story of a single pilot’s beating the superior Russian air force found wide appeal online, thanks to the official Ukraine accounts and many others. Videos of the so-called Ghost of Kyiv had more than 9.3 million views on Twitter, and the flier was mentioned in thousands of Facebook groups reaching up to 717 million followers. On YouTube, videos promoting the Ukrainian fighter collected 6.5 million views, while TikTok videos with the hashtag #ghostofkyiv reached 200 million views.</w:t>
      </w:r>
      <w:r>
        <w:rPr>
          <w:sz w:val="14"/>
        </w:rPr>
        <w:t xml:space="preserve"> </w:t>
      </w:r>
      <w:r w:rsidRPr="00181EF2">
        <w:rPr>
          <w:sz w:val="14"/>
        </w:rPr>
        <w:t>There was just one problem: The Ghost of Kyiv may be a myth.</w:t>
      </w:r>
      <w:r>
        <w:rPr>
          <w:sz w:val="14"/>
        </w:rPr>
        <w:t xml:space="preserve"> </w:t>
      </w:r>
      <w:r w:rsidRPr="00181EF2">
        <w:rPr>
          <w:sz w:val="14"/>
        </w:rPr>
        <w:t>While there are</w:t>
      </w:r>
      <w:r>
        <w:rPr>
          <w:sz w:val="14"/>
        </w:rPr>
        <w:t xml:space="preserve"> </w:t>
      </w:r>
      <w:r w:rsidRPr="00181EF2">
        <w:rPr>
          <w:sz w:val="14"/>
        </w:rPr>
        <w:t>reports</w:t>
      </w:r>
      <w:r>
        <w:rPr>
          <w:sz w:val="14"/>
        </w:rPr>
        <w:t xml:space="preserve"> </w:t>
      </w:r>
      <w:r w:rsidRPr="00181EF2">
        <w:rPr>
          <w:sz w:val="14"/>
        </w:rPr>
        <w:t>of some Russian planes that were destroyed in combat, there is no information linking them to a single Ukrainian pilot. One of the first videos that went viral, which was included in the montage shared by the official Ukraine Twitter account, was a computer rendering from</w:t>
      </w:r>
      <w:r>
        <w:rPr>
          <w:sz w:val="14"/>
        </w:rPr>
        <w:t xml:space="preserve"> </w:t>
      </w:r>
      <w:r w:rsidRPr="00181EF2">
        <w:rPr>
          <w:sz w:val="14"/>
        </w:rPr>
        <w:t>a combat flight simulator</w:t>
      </w:r>
      <w:r>
        <w:rPr>
          <w:sz w:val="14"/>
        </w:rPr>
        <w:t xml:space="preserve"> </w:t>
      </w:r>
      <w:r w:rsidRPr="00181EF2">
        <w:rPr>
          <w:sz w:val="14"/>
        </w:rPr>
        <w:t>originally uploaded by a YouTube user with just 3,000 subscribers. And a photo supposedly confirming the</w:t>
      </w:r>
      <w:r>
        <w:rPr>
          <w:sz w:val="14"/>
        </w:rPr>
        <w:t xml:space="preserve"> </w:t>
      </w:r>
      <w:r w:rsidRPr="00181EF2">
        <w:rPr>
          <w:sz w:val="14"/>
        </w:rPr>
        <w:t>fighter’s existence, shared by a former president of Ukraine, Petro Poroshenko, was from a 2019</w:t>
      </w:r>
      <w:r>
        <w:rPr>
          <w:sz w:val="14"/>
        </w:rPr>
        <w:t xml:space="preserve"> </w:t>
      </w:r>
      <w:r w:rsidRPr="00181EF2">
        <w:rPr>
          <w:sz w:val="14"/>
        </w:rPr>
        <w:t>Twitter post</w:t>
      </w:r>
      <w:r>
        <w:rPr>
          <w:sz w:val="14"/>
        </w:rPr>
        <w:t xml:space="preserve"> </w:t>
      </w:r>
      <w:r w:rsidRPr="00181EF2">
        <w:rPr>
          <w:sz w:val="14"/>
        </w:rPr>
        <w:t>by the Ukrainian defense ministry.</w:t>
      </w:r>
      <w:r>
        <w:rPr>
          <w:sz w:val="14"/>
        </w:rPr>
        <w:t xml:space="preserve"> </w:t>
      </w:r>
      <w:r w:rsidRPr="00181EF2">
        <w:rPr>
          <w:sz w:val="14"/>
        </w:rPr>
        <w:t>When the fact-checking website Snopes</w:t>
      </w:r>
      <w:r>
        <w:rPr>
          <w:sz w:val="14"/>
        </w:rPr>
        <w:t xml:space="preserve"> </w:t>
      </w:r>
      <w:r w:rsidRPr="00181EF2">
        <w:rPr>
          <w:sz w:val="14"/>
        </w:rPr>
        <w:t>published an article</w:t>
      </w:r>
      <w:r>
        <w:rPr>
          <w:sz w:val="14"/>
        </w:rPr>
        <w:t xml:space="preserve"> </w:t>
      </w:r>
      <w:r w:rsidRPr="00181EF2">
        <w:rPr>
          <w:sz w:val="14"/>
        </w:rPr>
        <w:t>debunking the video, some social media users pushed back.</w:t>
      </w:r>
      <w:r>
        <w:rPr>
          <w:sz w:val="14"/>
        </w:rPr>
        <w:t xml:space="preserve"> </w:t>
      </w:r>
      <w:r w:rsidRPr="00181EF2">
        <w:rPr>
          <w:sz w:val="14"/>
        </w:rPr>
        <w:t>“Why can’t we just let people believe some things?” one Twitter user replied. “If the Russians believe it, it brings fear. If the Ukrainians believe it, it gives them hope.”</w:t>
      </w:r>
      <w:r>
        <w:rPr>
          <w:sz w:val="14"/>
        </w:rPr>
        <w:t xml:space="preserve"> </w:t>
      </w:r>
      <w:r w:rsidRPr="00181EF2">
        <w:rPr>
          <w:b/>
          <w:bCs/>
          <w:highlight w:val="green"/>
          <w:u w:val="single"/>
        </w:rPr>
        <w:t>In the info</w:t>
      </w:r>
      <w:r w:rsidRPr="00747DFC">
        <w:rPr>
          <w:b/>
          <w:bCs/>
          <w:u w:val="single"/>
        </w:rPr>
        <w:t xml:space="preserve">rmation </w:t>
      </w:r>
      <w:r w:rsidRPr="00181EF2">
        <w:rPr>
          <w:b/>
          <w:bCs/>
          <w:highlight w:val="green"/>
          <w:u w:val="single"/>
        </w:rPr>
        <w:t>war over</w:t>
      </w:r>
      <w:r w:rsidRPr="00747DFC">
        <w:rPr>
          <w:b/>
          <w:bCs/>
          <w:u w:val="single"/>
        </w:rPr>
        <w:t xml:space="preserve"> the invasion of </w:t>
      </w:r>
      <w:r w:rsidRPr="00181EF2">
        <w:rPr>
          <w:b/>
          <w:bCs/>
          <w:highlight w:val="green"/>
          <w:u w:val="single"/>
        </w:rPr>
        <w:t>Ukraine</w:t>
      </w:r>
      <w:r w:rsidRPr="00747DFC">
        <w:rPr>
          <w:b/>
          <w:bCs/>
          <w:u w:val="single"/>
        </w:rPr>
        <w:t xml:space="preserve">, some of the </w:t>
      </w:r>
      <w:r w:rsidRPr="00181EF2">
        <w:rPr>
          <w:b/>
          <w:bCs/>
          <w:highlight w:val="green"/>
          <w:u w:val="single"/>
        </w:rPr>
        <w:t>country’s</w:t>
      </w:r>
      <w:r w:rsidRPr="00747DFC">
        <w:rPr>
          <w:b/>
          <w:bCs/>
          <w:u w:val="single"/>
        </w:rPr>
        <w:t xml:space="preserve"> official accounts have </w:t>
      </w:r>
      <w:r w:rsidRPr="00181EF2">
        <w:rPr>
          <w:b/>
          <w:bCs/>
          <w:highlight w:val="green"/>
          <w:u w:val="single"/>
        </w:rPr>
        <w:t>pushed stories</w:t>
      </w:r>
      <w:r w:rsidRPr="00747DFC">
        <w:rPr>
          <w:b/>
          <w:bCs/>
          <w:u w:val="single"/>
        </w:rPr>
        <w:t xml:space="preserve"> with questionable veracity, spreading anecdotes, gripping on-the-ground accounts and even some unverified information that was later proved false, in a rapid jumble of fact and myth.</w:t>
      </w:r>
      <w:r>
        <w:rPr>
          <w:b/>
          <w:bCs/>
          <w:u w:val="single"/>
        </w:rPr>
        <w:t xml:space="preserve"> </w:t>
      </w:r>
      <w:r w:rsidRPr="00181EF2">
        <w:rPr>
          <w:sz w:val="14"/>
        </w:rPr>
        <w:t>The claims by Ukraine do not compare to the falsehoods being spread by Russia, which laid the groundwork for a</w:t>
      </w:r>
      <w:r>
        <w:rPr>
          <w:sz w:val="14"/>
        </w:rPr>
        <w:t xml:space="preserve"> </w:t>
      </w:r>
      <w:r w:rsidRPr="00181EF2">
        <w:rPr>
          <w:sz w:val="14"/>
        </w:rPr>
        <w:t>“false flag” operation</w:t>
      </w:r>
      <w:r>
        <w:rPr>
          <w:sz w:val="14"/>
        </w:rPr>
        <w:t xml:space="preserve"> </w:t>
      </w:r>
      <w:r w:rsidRPr="00181EF2">
        <w:rPr>
          <w:sz w:val="14"/>
        </w:rPr>
        <w:t>in the lead-up to the invasion, which the Biden administration sought to derail. As the invasion neared, Russia falsely claimed that it was responding to Ukrainian aggression and liberating citizens from fascists and neo-Nazis. And since the assault began, Russia made baseless claims that Ukrainians had indiscriminately bombed hospitals and killed civilians.</w:t>
      </w:r>
      <w:r>
        <w:rPr>
          <w:sz w:val="14"/>
        </w:rPr>
        <w:t xml:space="preserve"> </w:t>
      </w:r>
      <w:r w:rsidRPr="00747DFC">
        <w:rPr>
          <w:b/>
          <w:bCs/>
          <w:u w:val="single"/>
        </w:rPr>
        <w:t xml:space="preserve">Instead, </w:t>
      </w:r>
      <w:r w:rsidRPr="00181EF2">
        <w:rPr>
          <w:b/>
          <w:bCs/>
          <w:highlight w:val="green"/>
          <w:u w:val="single"/>
        </w:rPr>
        <w:t>Ukraine’s online propaganda is</w:t>
      </w:r>
      <w:r w:rsidRPr="00747DFC">
        <w:rPr>
          <w:b/>
          <w:bCs/>
          <w:u w:val="single"/>
        </w:rPr>
        <w:t xml:space="preserve"> largely </w:t>
      </w:r>
      <w:r w:rsidRPr="00181EF2">
        <w:rPr>
          <w:b/>
          <w:bCs/>
          <w:highlight w:val="green"/>
          <w:u w:val="single"/>
        </w:rPr>
        <w:t>focused on its heroes</w:t>
      </w:r>
      <w:r w:rsidRPr="00747DFC">
        <w:rPr>
          <w:b/>
          <w:bCs/>
          <w:u w:val="single"/>
        </w:rPr>
        <w:t xml:space="preserve"> and martyrs, characters </w:t>
      </w:r>
      <w:r w:rsidRPr="00181EF2">
        <w:rPr>
          <w:b/>
          <w:bCs/>
          <w:highlight w:val="green"/>
          <w:u w:val="single"/>
        </w:rPr>
        <w:t>who</w:t>
      </w:r>
      <w:r w:rsidRPr="00747DFC">
        <w:rPr>
          <w:b/>
          <w:bCs/>
          <w:u w:val="single"/>
        </w:rPr>
        <w:t xml:space="preserve"> help </w:t>
      </w:r>
      <w:r w:rsidRPr="00181EF2">
        <w:rPr>
          <w:b/>
          <w:bCs/>
          <w:highlight w:val="green"/>
          <w:u w:val="single"/>
        </w:rPr>
        <w:t>dramatize</w:t>
      </w:r>
      <w:r w:rsidRPr="00747DFC">
        <w:rPr>
          <w:b/>
          <w:bCs/>
          <w:u w:val="single"/>
        </w:rPr>
        <w:t xml:space="preserve"> tales of</w:t>
      </w:r>
      <w:r>
        <w:rPr>
          <w:b/>
          <w:bCs/>
          <w:u w:val="single"/>
        </w:rPr>
        <w:t xml:space="preserve"> </w:t>
      </w:r>
      <w:r w:rsidRPr="00181EF2">
        <w:rPr>
          <w:b/>
          <w:bCs/>
          <w:highlight w:val="green"/>
          <w:u w:val="single"/>
        </w:rPr>
        <w:t>Ukrainian fortitude</w:t>
      </w:r>
      <w:r w:rsidRPr="00747DFC">
        <w:rPr>
          <w:b/>
          <w:bCs/>
          <w:u w:val="single"/>
        </w:rPr>
        <w:t xml:space="preserve"> and Russian aggression.</w:t>
      </w:r>
      <w:r>
        <w:rPr>
          <w:b/>
          <w:bCs/>
          <w:u w:val="single"/>
        </w:rPr>
        <w:t xml:space="preserve"> </w:t>
      </w:r>
      <w:r w:rsidRPr="00181EF2">
        <w:rPr>
          <w:sz w:val="14"/>
        </w:rPr>
        <w:t>But the Ukrainian claims on social media have also raised thorny questions about how false and unproven content should be handled during war — when lives are at stake and a Western ally is fighting for its survival against a powerful invading force.</w:t>
      </w:r>
      <w:r>
        <w:rPr>
          <w:sz w:val="14"/>
        </w:rPr>
        <w:t xml:space="preserve"> </w:t>
      </w:r>
      <w:r w:rsidRPr="00747DFC">
        <w:rPr>
          <w:b/>
          <w:bCs/>
          <w:u w:val="single"/>
        </w:rPr>
        <w:t>“</w:t>
      </w:r>
      <w:r w:rsidRPr="00181EF2">
        <w:rPr>
          <w:b/>
          <w:bCs/>
          <w:highlight w:val="green"/>
          <w:u w:val="single"/>
        </w:rPr>
        <w:t>Ukraine is involved in</w:t>
      </w:r>
      <w:r w:rsidRPr="00747DFC">
        <w:rPr>
          <w:b/>
          <w:bCs/>
          <w:u w:val="single"/>
        </w:rPr>
        <w:t xml:space="preserve"> pretty classic </w:t>
      </w:r>
      <w:r w:rsidRPr="00181EF2">
        <w:rPr>
          <w:b/>
          <w:bCs/>
          <w:highlight w:val="green"/>
          <w:u w:val="single"/>
        </w:rPr>
        <w:t>propaganda</w:t>
      </w:r>
      <w:r w:rsidRPr="00747DFC">
        <w:rPr>
          <w:b/>
          <w:bCs/>
          <w:u w:val="single"/>
        </w:rPr>
        <w:t xml:space="preserve">,” said Laura Edelson, a computer scientist studying misinformation at New York University. “They are </w:t>
      </w:r>
      <w:r w:rsidRPr="00181EF2">
        <w:rPr>
          <w:b/>
          <w:bCs/>
          <w:highlight w:val="green"/>
          <w:u w:val="single"/>
        </w:rPr>
        <w:t>telling stories that support their narrative</w:t>
      </w:r>
      <w:r w:rsidRPr="00747DFC">
        <w:rPr>
          <w:b/>
          <w:bCs/>
          <w:u w:val="single"/>
        </w:rPr>
        <w:t>. Sometimes false information is making its way in there, too, and more of it is getting through because of the overall environment.”</w:t>
      </w:r>
      <w:r>
        <w:rPr>
          <w:b/>
          <w:bCs/>
          <w:u w:val="single"/>
        </w:rPr>
        <w:t xml:space="preserve"> </w:t>
      </w:r>
      <w:r w:rsidRPr="00181EF2">
        <w:rPr>
          <w:b/>
          <w:bCs/>
          <w:u w:val="single"/>
        </w:rPr>
        <w:t xml:space="preserve">Anecdotes </w:t>
      </w:r>
      <w:r w:rsidRPr="00181EF2">
        <w:rPr>
          <w:b/>
          <w:bCs/>
          <w:highlight w:val="green"/>
          <w:u w:val="single"/>
        </w:rPr>
        <w:t>detailing Ukrainian bravery or Russian brutality are crucial to the</w:t>
      </w:r>
      <w:r w:rsidRPr="00747DFC">
        <w:rPr>
          <w:b/>
          <w:bCs/>
          <w:u w:val="single"/>
        </w:rPr>
        <w:t xml:space="preserve"> country’s </w:t>
      </w:r>
      <w:r w:rsidRPr="00181EF2">
        <w:rPr>
          <w:b/>
          <w:bCs/>
          <w:highlight w:val="green"/>
          <w:u w:val="single"/>
        </w:rPr>
        <w:t>war plan</w:t>
      </w:r>
      <w:r w:rsidRPr="00747DFC">
        <w:rPr>
          <w:b/>
          <w:bCs/>
          <w:u w:val="single"/>
        </w:rPr>
        <w:t>, according to experts, and they are part of established war doctrine that values winning not just individual skirmishes but also the hearts and minds of citizens and international observers.</w:t>
      </w:r>
      <w:r>
        <w:rPr>
          <w:b/>
          <w:bCs/>
          <w:u w:val="single"/>
        </w:rPr>
        <w:t xml:space="preserve"> </w:t>
      </w:r>
      <w:r w:rsidRPr="00747DFC">
        <w:rPr>
          <w:b/>
          <w:bCs/>
          <w:u w:val="single"/>
        </w:rPr>
        <w:t xml:space="preserve">That is especially important during this conflict, as Ukrainians try </w:t>
      </w:r>
      <w:r w:rsidRPr="00181EF2">
        <w:rPr>
          <w:b/>
          <w:bCs/>
          <w:highlight w:val="green"/>
          <w:u w:val="single"/>
        </w:rPr>
        <w:t>to keep morale high</w:t>
      </w:r>
      <w:r w:rsidRPr="00747DFC">
        <w:rPr>
          <w:b/>
          <w:bCs/>
          <w:u w:val="single"/>
        </w:rPr>
        <w:t xml:space="preserve"> among the fighters </w:t>
      </w:r>
      <w:r w:rsidRPr="00181EF2">
        <w:rPr>
          <w:b/>
          <w:bCs/>
          <w:highlight w:val="green"/>
          <w:u w:val="single"/>
        </w:rPr>
        <w:t>and marshal global support</w:t>
      </w:r>
      <w:r w:rsidRPr="00747DFC">
        <w:rPr>
          <w:b/>
          <w:bCs/>
          <w:u w:val="single"/>
        </w:rPr>
        <w:t xml:space="preserve"> for their cause.</w:t>
      </w:r>
      <w:r>
        <w:rPr>
          <w:b/>
          <w:bCs/>
          <w:u w:val="single"/>
        </w:rPr>
        <w:t xml:space="preserve"> </w:t>
      </w:r>
      <w:r w:rsidRPr="00747DFC">
        <w:rPr>
          <w:b/>
          <w:bCs/>
          <w:u w:val="single"/>
        </w:rPr>
        <w:t>“</w:t>
      </w:r>
      <w:r w:rsidRPr="00181EF2">
        <w:rPr>
          <w:b/>
          <w:bCs/>
          <w:highlight w:val="green"/>
          <w:u w:val="single"/>
        </w:rPr>
        <w:t>If Ukraine had no messages</w:t>
      </w:r>
      <w:r w:rsidRPr="00747DFC">
        <w:rPr>
          <w:b/>
          <w:bCs/>
          <w:u w:val="single"/>
        </w:rPr>
        <w:t xml:space="preserve"> of the righteousness of its cause, </w:t>
      </w:r>
      <w:r w:rsidRPr="00181EF2">
        <w:rPr>
          <w:b/>
          <w:bCs/>
          <w:highlight w:val="green"/>
          <w:u w:val="single"/>
        </w:rPr>
        <w:t>the popularity</w:t>
      </w:r>
      <w:r w:rsidRPr="00747DFC">
        <w:rPr>
          <w:b/>
          <w:bCs/>
          <w:u w:val="single"/>
        </w:rPr>
        <w:t xml:space="preserve"> of its cause, the valor of its heroes, the suffering of its populace, then it </w:t>
      </w:r>
      <w:r w:rsidRPr="00181EF2">
        <w:rPr>
          <w:b/>
          <w:bCs/>
          <w:highlight w:val="green"/>
          <w:u w:val="single"/>
        </w:rPr>
        <w:t>would lose</w:t>
      </w:r>
      <w:r w:rsidRPr="00747DFC">
        <w:rPr>
          <w:b/>
          <w:bCs/>
          <w:u w:val="single"/>
        </w:rPr>
        <w:t xml:space="preserve">,” said Peter W. Singer, a strategist and senior fellow at New America, a think tank in Washington. “Not just the information war, but </w:t>
      </w:r>
      <w:r w:rsidRPr="00181EF2">
        <w:rPr>
          <w:b/>
          <w:bCs/>
          <w:highlight w:val="green"/>
          <w:u w:val="single"/>
        </w:rPr>
        <w:t>it would lose the</w:t>
      </w:r>
      <w:r w:rsidRPr="00747DFC">
        <w:rPr>
          <w:b/>
          <w:bCs/>
          <w:u w:val="single"/>
        </w:rPr>
        <w:t xml:space="preserve"> overall </w:t>
      </w:r>
      <w:r w:rsidRPr="00181EF2">
        <w:rPr>
          <w:b/>
          <w:bCs/>
          <w:highlight w:val="green"/>
          <w:u w:val="single"/>
        </w:rPr>
        <w:t>war</w:t>
      </w:r>
      <w:r w:rsidRPr="00747DFC">
        <w:rPr>
          <w:b/>
          <w:bCs/>
          <w:u w:val="single"/>
        </w:rPr>
        <w:t>.”</w:t>
      </w:r>
      <w:r>
        <w:rPr>
          <w:b/>
          <w:bCs/>
          <w:u w:val="single"/>
        </w:rPr>
        <w:t xml:space="preserve"> </w:t>
      </w:r>
      <w:r w:rsidRPr="00181EF2">
        <w:rPr>
          <w:sz w:val="14"/>
        </w:rPr>
        <w:t>In previous wars, combatants would try to sabotage enemy communication and limit the spread of wartime propaganda, even cutting physical communication lines like</w:t>
      </w:r>
      <w:r>
        <w:rPr>
          <w:sz w:val="14"/>
        </w:rPr>
        <w:t xml:space="preserve"> </w:t>
      </w:r>
      <w:r w:rsidRPr="00181EF2">
        <w:rPr>
          <w:sz w:val="14"/>
        </w:rPr>
        <w:t xml:space="preserve">telegraph cables. </w:t>
      </w:r>
      <w:r w:rsidRPr="00747DFC">
        <w:rPr>
          <w:b/>
          <w:bCs/>
          <w:u w:val="single"/>
        </w:rPr>
        <w:t>But there are fewer such cables in the internet age, so in addition to downing</w:t>
      </w:r>
      <w:r>
        <w:rPr>
          <w:b/>
          <w:bCs/>
          <w:u w:val="single"/>
        </w:rPr>
        <w:t xml:space="preserve"> </w:t>
      </w:r>
      <w:r w:rsidRPr="00747DFC">
        <w:rPr>
          <w:b/>
          <w:bCs/>
          <w:u w:val="single"/>
        </w:rPr>
        <w:t>communication towers</w:t>
      </w:r>
      <w:r>
        <w:rPr>
          <w:b/>
          <w:bCs/>
          <w:u w:val="single"/>
        </w:rPr>
        <w:t xml:space="preserve"> </w:t>
      </w:r>
      <w:r w:rsidRPr="00747DFC">
        <w:rPr>
          <w:b/>
          <w:bCs/>
          <w:u w:val="single"/>
        </w:rPr>
        <w:t>and</w:t>
      </w:r>
      <w:r>
        <w:rPr>
          <w:b/>
          <w:bCs/>
          <w:u w:val="single"/>
        </w:rPr>
        <w:t xml:space="preserve"> </w:t>
      </w:r>
      <w:r w:rsidRPr="00747DFC">
        <w:rPr>
          <w:b/>
          <w:bCs/>
          <w:u w:val="single"/>
        </w:rPr>
        <w:t>disrupting pockets of internet access, the modern strategy involves flooding the internet with viral messages that drown out opposing narratives.</w:t>
      </w:r>
      <w:r>
        <w:rPr>
          <w:b/>
          <w:bCs/>
          <w:u w:val="single"/>
        </w:rPr>
        <w:t xml:space="preserve"> </w:t>
      </w:r>
      <w:r w:rsidRPr="00747DFC">
        <w:rPr>
          <w:b/>
          <w:bCs/>
          <w:u w:val="single"/>
        </w:rPr>
        <w:t>That digital battle moved at startling speed, experts noted, using an array of social media accounts, official websites and news conferences streamed online to spread Ukraine’s message.</w:t>
      </w:r>
      <w:r>
        <w:rPr>
          <w:b/>
          <w:bCs/>
          <w:u w:val="single"/>
        </w:rPr>
        <w:t xml:space="preserve"> </w:t>
      </w:r>
      <w:r w:rsidRPr="00747DFC">
        <w:rPr>
          <w:b/>
          <w:bCs/>
          <w:u w:val="single"/>
        </w:rPr>
        <w:t>“You have to have the message that goes the most viral,” Mr. Singer said.</w:t>
      </w:r>
      <w:r>
        <w:rPr>
          <w:b/>
          <w:bCs/>
          <w:u w:val="single"/>
        </w:rPr>
        <w:t xml:space="preserve"> </w:t>
      </w:r>
      <w:r w:rsidRPr="00181EF2">
        <w:rPr>
          <w:sz w:val="14"/>
        </w:rPr>
        <w:t>That was the case with another report from Ukraine involving a remarkable confrontation on Snake Island, an outpost in the Black Sea. According to an</w:t>
      </w:r>
      <w:r>
        <w:rPr>
          <w:sz w:val="14"/>
        </w:rPr>
        <w:t xml:space="preserve"> </w:t>
      </w:r>
      <w:r w:rsidRPr="00181EF2">
        <w:rPr>
          <w:sz w:val="14"/>
        </w:rPr>
        <w:t>audio</w:t>
      </w:r>
      <w:r>
        <w:rPr>
          <w:sz w:val="14"/>
        </w:rPr>
        <w:t xml:space="preserve"> </w:t>
      </w:r>
      <w:r w:rsidRPr="00181EF2">
        <w:rPr>
          <w:sz w:val="14"/>
        </w:rPr>
        <w:t>recording released by Pravda, a Ukrainian newspaper, and later</w:t>
      </w:r>
      <w:r>
        <w:rPr>
          <w:sz w:val="14"/>
        </w:rPr>
        <w:t xml:space="preserve"> </w:t>
      </w:r>
      <w:r w:rsidRPr="00181EF2">
        <w:rPr>
          <w:sz w:val="14"/>
        </w:rPr>
        <w:t>verified</w:t>
      </w:r>
      <w:r>
        <w:rPr>
          <w:sz w:val="14"/>
        </w:rPr>
        <w:t xml:space="preserve"> </w:t>
      </w:r>
      <w:r w:rsidRPr="00181EF2">
        <w:rPr>
          <w:sz w:val="14"/>
        </w:rPr>
        <w:t>by Ukraine officials, 13 border guards were offered a frightening ultimatum by an advancing Russian military unit: Surrender or face an attack. The Ukrainians responded instead with an expletive, before apparently being killed.</w:t>
      </w:r>
      <w:r>
        <w:rPr>
          <w:sz w:val="14"/>
        </w:rPr>
        <w:t xml:space="preserve"> </w:t>
      </w:r>
      <w:r w:rsidRPr="00181EF2">
        <w:rPr>
          <w:sz w:val="14"/>
        </w:rPr>
        <w:t xml:space="preserve">Audio of the exchange went viral on social media, and the clip posted on Feb. 24 by Pravda received more than 3.5 million views on </w:t>
      </w:r>
      <w:r w:rsidRPr="00181EF2">
        <w:rPr>
          <w:sz w:val="14"/>
        </w:rPr>
        <w:lastRenderedPageBreak/>
        <w:t>YouTube. President Volodymyr Zelensky of Ukraine personally</w:t>
      </w:r>
      <w:r>
        <w:rPr>
          <w:sz w:val="14"/>
        </w:rPr>
        <w:t xml:space="preserve"> </w:t>
      </w:r>
      <w:r w:rsidRPr="00181EF2">
        <w:rPr>
          <w:sz w:val="14"/>
        </w:rPr>
        <w:t>announced the deaths</w:t>
      </w:r>
      <w:r>
        <w:rPr>
          <w:sz w:val="14"/>
        </w:rPr>
        <w:t xml:space="preserve"> </w:t>
      </w:r>
      <w:r w:rsidRPr="00181EF2">
        <w:rPr>
          <w:sz w:val="14"/>
        </w:rPr>
        <w:t>in a video, saying each guard would be awarded the title Hero of Ukraine.</w:t>
      </w:r>
      <w:r>
        <w:rPr>
          <w:sz w:val="14"/>
        </w:rPr>
        <w:t xml:space="preserve"> </w:t>
      </w:r>
      <w:r w:rsidRPr="00181EF2">
        <w:rPr>
          <w:sz w:val="14"/>
        </w:rPr>
        <w:t>But just days later, Ukrainian officials confirmed in a</w:t>
      </w:r>
      <w:r>
        <w:rPr>
          <w:sz w:val="14"/>
        </w:rPr>
        <w:t xml:space="preserve"> </w:t>
      </w:r>
      <w:r w:rsidRPr="00181EF2">
        <w:rPr>
          <w:sz w:val="14"/>
        </w:rPr>
        <w:t>Facebook post</w:t>
      </w:r>
      <w:r>
        <w:rPr>
          <w:sz w:val="14"/>
        </w:rPr>
        <w:t xml:space="preserve"> </w:t>
      </w:r>
      <w:r w:rsidRPr="00181EF2">
        <w:rPr>
          <w:sz w:val="14"/>
        </w:rPr>
        <w:t>that the men were still alive, taken prisoner by Russian forces.</w:t>
      </w:r>
      <w:r>
        <w:rPr>
          <w:sz w:val="14"/>
        </w:rPr>
        <w:t xml:space="preserve"> </w:t>
      </w:r>
      <w:r w:rsidRPr="00181EF2">
        <w:rPr>
          <w:sz w:val="14"/>
        </w:rPr>
        <w:t>Social media has become the main conduit for pushing the information, verified or not, giving tech companies a role in the information war, too.</w:t>
      </w:r>
      <w:r>
        <w:rPr>
          <w:sz w:val="14"/>
        </w:rPr>
        <w:t xml:space="preserve"> </w:t>
      </w:r>
      <w:r w:rsidRPr="00181EF2">
        <w:rPr>
          <w:sz w:val="14"/>
        </w:rPr>
        <w:t>The fake Ghost of Kyiv video, for instance, was flagged as “out of context” by Twitter, but the montage posted to Ukraine’s official Twitter account received no such flag. The false photo posted by Mr. Poroshenko, the former Ukrainian president, also had no flag.</w:t>
      </w:r>
      <w:r>
        <w:rPr>
          <w:sz w:val="14"/>
        </w:rPr>
        <w:t xml:space="preserve"> </w:t>
      </w:r>
      <w:r w:rsidRPr="00181EF2">
        <w:rPr>
          <w:sz w:val="14"/>
        </w:rPr>
        <w:t>While Twitter monitors its service for harmful content, including manipulated or mislabeled videos, it said tweets simply mentioning the Ghost of Kyiv did not violate its rules.</w:t>
      </w:r>
      <w:r>
        <w:rPr>
          <w:sz w:val="14"/>
        </w:rPr>
        <w:t xml:space="preserve"> </w:t>
      </w:r>
      <w:r w:rsidRPr="00181EF2">
        <w:rPr>
          <w:sz w:val="14"/>
        </w:rPr>
        <w:t>“When we identify content and accounts that violate the Twitter Rules, we’ll take enforcement action,” the company said.</w:t>
      </w:r>
      <w:r>
        <w:rPr>
          <w:sz w:val="14"/>
        </w:rPr>
        <w:t xml:space="preserve"> </w:t>
      </w:r>
      <w:r w:rsidRPr="00181EF2">
        <w:rPr>
          <w:sz w:val="14"/>
        </w:rPr>
        <w:t>In exercising discretion over how unverified or false content is moderated, social media companies have decided to “pick a side,” said Alex Stamos, the director of the Stanford Internet Observatory and a former head of security at Facebook.</w:t>
      </w:r>
      <w:r>
        <w:rPr>
          <w:sz w:val="14"/>
        </w:rPr>
        <w:t xml:space="preserve"> </w:t>
      </w:r>
      <w:r w:rsidRPr="00747DFC">
        <w:rPr>
          <w:b/>
          <w:bCs/>
          <w:u w:val="single"/>
        </w:rPr>
        <w:t>“I think this demonstrates the limits of ‘fact-checking’ in a fast-moving battle with real lives at stake,” Mr. Stamos said. He added that technology platforms never created rules against misinformation overall, instead targeting specific behaviors, actors and content.</w:t>
      </w:r>
      <w:r>
        <w:rPr>
          <w:b/>
          <w:bCs/>
          <w:u w:val="single"/>
        </w:rPr>
        <w:t xml:space="preserve"> </w:t>
      </w:r>
      <w:r w:rsidRPr="00747DFC">
        <w:rPr>
          <w:b/>
          <w:bCs/>
          <w:u w:val="single"/>
        </w:rPr>
        <w:t>That leaves the truth behind some wartime narratives, like an</w:t>
      </w:r>
      <w:r>
        <w:rPr>
          <w:b/>
          <w:bCs/>
          <w:u w:val="single"/>
        </w:rPr>
        <w:t xml:space="preserve"> </w:t>
      </w:r>
      <w:r w:rsidRPr="00747DFC">
        <w:rPr>
          <w:b/>
          <w:bCs/>
          <w:u w:val="single"/>
        </w:rPr>
        <w:t>apparent assassination plot</w:t>
      </w:r>
      <w:r>
        <w:rPr>
          <w:b/>
          <w:bCs/>
          <w:u w:val="single"/>
        </w:rPr>
        <w:t xml:space="preserve"> </w:t>
      </w:r>
      <w:r w:rsidRPr="00747DFC">
        <w:rPr>
          <w:b/>
          <w:bCs/>
          <w:u w:val="single"/>
        </w:rPr>
        <w:t>against Mr. Zelensky or simply</w:t>
      </w:r>
      <w:r>
        <w:rPr>
          <w:b/>
          <w:bCs/>
          <w:u w:val="single"/>
        </w:rPr>
        <w:t xml:space="preserve"> </w:t>
      </w:r>
      <w:r w:rsidRPr="00747DFC">
        <w:rPr>
          <w:b/>
          <w:bCs/>
          <w:u w:val="single"/>
        </w:rPr>
        <w:t>the number of troops killed in battle, fairly elusive, even as official accounts and news media share the information.</w:t>
      </w:r>
      <w:r>
        <w:rPr>
          <w:b/>
          <w:bCs/>
          <w:u w:val="single"/>
        </w:rPr>
        <w:t xml:space="preserve"> </w:t>
      </w:r>
      <w:r w:rsidRPr="00181EF2">
        <w:rPr>
          <w:sz w:val="14"/>
        </w:rPr>
        <w:t xml:space="preserve">Those narratives have continued as the war marches on, revealing the contours of an information war aimed not just at Western audiences but also at Russian citizens. At the United Nations on Monday, the Ukrainian ambassador, </w:t>
      </w:r>
      <w:proofErr w:type="spellStart"/>
      <w:r w:rsidRPr="00181EF2">
        <w:rPr>
          <w:sz w:val="14"/>
        </w:rPr>
        <w:t>Sergiy</w:t>
      </w:r>
      <w:proofErr w:type="spellEnd"/>
      <w:r w:rsidRPr="00181EF2">
        <w:rPr>
          <w:sz w:val="14"/>
        </w:rPr>
        <w:t xml:space="preserve"> </w:t>
      </w:r>
      <w:proofErr w:type="spellStart"/>
      <w:r w:rsidRPr="00181EF2">
        <w:rPr>
          <w:sz w:val="14"/>
        </w:rPr>
        <w:t>Kyslytsya</w:t>
      </w:r>
      <w:proofErr w:type="spellEnd"/>
      <w:r w:rsidRPr="00181EF2">
        <w:rPr>
          <w:sz w:val="14"/>
        </w:rPr>
        <w:t>, shared a series of text messages that he said had been retrieved from the phone of a dead Russian soldier.</w:t>
      </w:r>
      <w:r>
        <w:rPr>
          <w:sz w:val="14"/>
        </w:rPr>
        <w:t xml:space="preserve"> </w:t>
      </w:r>
      <w:r w:rsidRPr="00747DFC">
        <w:rPr>
          <w:b/>
          <w:bCs/>
          <w:u w:val="single"/>
        </w:rPr>
        <w:t xml:space="preserve">“Mama, I’m in Ukraine. There is a real war raging here. I’m afraid,” the Russian soldier apparently wrote, according to Mr. </w:t>
      </w:r>
      <w:proofErr w:type="spellStart"/>
      <w:r w:rsidRPr="00747DFC">
        <w:rPr>
          <w:b/>
          <w:bCs/>
          <w:u w:val="single"/>
        </w:rPr>
        <w:t>Kyslytsya’s</w:t>
      </w:r>
      <w:proofErr w:type="spellEnd"/>
      <w:r w:rsidRPr="00747DFC">
        <w:rPr>
          <w:b/>
          <w:bCs/>
          <w:u w:val="single"/>
        </w:rPr>
        <w:t xml:space="preserve"> account, which he read in Russian. The tale seemed to evoke a narrative</w:t>
      </w:r>
      <w:r>
        <w:rPr>
          <w:b/>
          <w:bCs/>
          <w:u w:val="single"/>
        </w:rPr>
        <w:t xml:space="preserve"> </w:t>
      </w:r>
      <w:r w:rsidRPr="00747DFC">
        <w:rPr>
          <w:b/>
          <w:bCs/>
          <w:u w:val="single"/>
        </w:rPr>
        <w:t>advanced by officials</w:t>
      </w:r>
      <w:r>
        <w:rPr>
          <w:b/>
          <w:bCs/>
          <w:u w:val="single"/>
        </w:rPr>
        <w:t xml:space="preserve"> </w:t>
      </w:r>
      <w:r w:rsidRPr="00747DFC">
        <w:rPr>
          <w:b/>
          <w:bCs/>
          <w:u w:val="single"/>
        </w:rPr>
        <w:t>and shared extensively on social media that Russian soldiers are poorly trained and too young, and don’t want to be fighting their Ukrainian neighbors. “We are bombing all of the cities together, even targeting civilians.”</w:t>
      </w:r>
      <w:r>
        <w:rPr>
          <w:b/>
          <w:bCs/>
          <w:u w:val="single"/>
        </w:rPr>
        <w:t xml:space="preserve"> </w:t>
      </w:r>
      <w:r w:rsidRPr="00747DFC">
        <w:rPr>
          <w:b/>
          <w:bCs/>
          <w:u w:val="single"/>
        </w:rPr>
        <w:t>The story, whether true or not, appears tailor-made for Russian civilians — particularly parents fretting over the fate of their enlisted children, experts said.</w:t>
      </w:r>
      <w:r>
        <w:rPr>
          <w:b/>
          <w:bCs/>
          <w:u w:val="single"/>
        </w:rPr>
        <w:t xml:space="preserve"> </w:t>
      </w:r>
      <w:r w:rsidRPr="00747DFC">
        <w:rPr>
          <w:b/>
          <w:bCs/>
          <w:u w:val="single"/>
        </w:rPr>
        <w:t>“This is an age-old tactic that the Ukrainians are trying to use, and that is to draw the attention of the mothers and the families in Russia away from the more grandiose aims for war onto, instead, the human costs of war,” said Ian Garner, a historian focusing on Russia who has followed Russian-language propaganda during the conflict. “We know that this is really effective.”</w:t>
      </w:r>
      <w:r>
        <w:rPr>
          <w:b/>
          <w:bCs/>
          <w:u w:val="single"/>
        </w:rPr>
        <w:t xml:space="preserve"> </w:t>
      </w:r>
      <w:r w:rsidRPr="00181EF2">
        <w:rPr>
          <w:sz w:val="14"/>
        </w:rPr>
        <w:t>Official Ukrainian accounts have also uploaded dozens of videos purportedly showing Russian prisoners of war, some with bloody bandages covering their arms or face. In the videos, the prisoners are heard denouncing the invasion. The videos may raise questions about whether Ukraine is violating the Geneva Conventions, which has rules about sharing images of war prisoners.</w:t>
      </w:r>
      <w:r>
        <w:rPr>
          <w:sz w:val="14"/>
        </w:rPr>
        <w:t xml:space="preserve"> </w:t>
      </w:r>
      <w:r w:rsidRPr="00181EF2">
        <w:rPr>
          <w:sz w:val="14"/>
        </w:rPr>
        <w:t>Russia has also engaged in its own form of mythmaking, but experts say it has been far less effective. Rather than targeting international observers with emotional appeals, Russia has focused on swaying its own population to build support for the battle, Dr. Garner said.</w:t>
      </w:r>
      <w:r>
        <w:rPr>
          <w:sz w:val="14"/>
        </w:rPr>
        <w:t xml:space="preserve"> </w:t>
      </w:r>
      <w:r w:rsidRPr="00181EF2">
        <w:rPr>
          <w:sz w:val="14"/>
        </w:rPr>
        <w:t>Since Russian state media is still calling the conflict a “special military operation” and</w:t>
      </w:r>
      <w:r>
        <w:rPr>
          <w:sz w:val="14"/>
        </w:rPr>
        <w:t xml:space="preserve"> </w:t>
      </w:r>
      <w:r w:rsidRPr="00181EF2">
        <w:rPr>
          <w:sz w:val="14"/>
        </w:rPr>
        <w:t>not a war</w:t>
      </w:r>
      <w:r>
        <w:rPr>
          <w:sz w:val="14"/>
        </w:rPr>
        <w:t xml:space="preserve"> </w:t>
      </w:r>
      <w:r w:rsidRPr="00181EF2">
        <w:rPr>
          <w:sz w:val="14"/>
        </w:rPr>
        <w:t>— in line with the description used by President Vladimir V. Putin — state broadcasters are left “trying to talk about a war that is apparently not happening,” Dr. Garner said.</w:t>
      </w:r>
      <w:r>
        <w:rPr>
          <w:sz w:val="14"/>
        </w:rPr>
        <w:t xml:space="preserve"> </w:t>
      </w:r>
      <w:r w:rsidRPr="00747DFC">
        <w:rPr>
          <w:b/>
          <w:bCs/>
          <w:u w:val="single"/>
        </w:rPr>
        <w:t>The Russian government “can’t play to its strongest narratives of individual sacrifice,” he added, instead relying on stories of Ukrainians bombing hospitals and civilians,</w:t>
      </w:r>
      <w:r>
        <w:rPr>
          <w:b/>
          <w:bCs/>
          <w:u w:val="single"/>
        </w:rPr>
        <w:t xml:space="preserve"> </w:t>
      </w:r>
      <w:r w:rsidRPr="00747DFC">
        <w:rPr>
          <w:b/>
          <w:bCs/>
          <w:u w:val="single"/>
        </w:rPr>
        <w:t>providing no evidence.</w:t>
      </w:r>
      <w:r>
        <w:rPr>
          <w:b/>
          <w:bCs/>
          <w:u w:val="single"/>
        </w:rPr>
        <w:t xml:space="preserve"> </w:t>
      </w:r>
      <w:r w:rsidRPr="00181EF2">
        <w:rPr>
          <w:b/>
          <w:bCs/>
          <w:highlight w:val="green"/>
          <w:u w:val="single"/>
        </w:rPr>
        <w:t>Ukraine’s efforts</w:t>
      </w:r>
      <w:r w:rsidRPr="00747DFC">
        <w:rPr>
          <w:b/>
          <w:bCs/>
          <w:u w:val="single"/>
        </w:rPr>
        <w:t xml:space="preserve"> to amplify its own messages also </w:t>
      </w:r>
      <w:r w:rsidRPr="00181EF2">
        <w:rPr>
          <w:b/>
          <w:bCs/>
          <w:highlight w:val="green"/>
          <w:u w:val="single"/>
        </w:rPr>
        <w:t>leave little room for Russia to dominate</w:t>
      </w:r>
      <w:r w:rsidRPr="00747DFC">
        <w:rPr>
          <w:b/>
          <w:bCs/>
          <w:u w:val="single"/>
        </w:rPr>
        <w:t xml:space="preserve"> the conversation, said Mr. Singer, the strategist from New America.</w:t>
      </w:r>
      <w:r>
        <w:rPr>
          <w:b/>
          <w:bCs/>
          <w:u w:val="single"/>
        </w:rPr>
        <w:t xml:space="preserve"> </w:t>
      </w:r>
      <w:r w:rsidRPr="00181EF2">
        <w:rPr>
          <w:sz w:val="14"/>
        </w:rPr>
        <w:t>“A key to information warfare in the age of social media is to recognize that the audience is both target of and participant in it,” he said. He added that social media users were “hopefully sharing out those messages, which makes them combatants of a sort as well.”</w:t>
      </w:r>
    </w:p>
    <w:p w14:paraId="2DC062EA" w14:textId="77777777" w:rsidR="00B820A1" w:rsidRDefault="00B820A1" w:rsidP="00B820A1"/>
    <w:p w14:paraId="489F74F6" w14:textId="77777777" w:rsidR="00B820A1" w:rsidRDefault="00B820A1" w:rsidP="00B820A1">
      <w:pPr>
        <w:pStyle w:val="Heading4"/>
      </w:pPr>
      <w:r>
        <w:t xml:space="preserve">Ukraine’s info war is key to </w:t>
      </w:r>
      <w:r w:rsidRPr="00181EF2">
        <w:rPr>
          <w:u w:val="single"/>
        </w:rPr>
        <w:t>defeating Russia</w:t>
      </w:r>
      <w:r>
        <w:t>.</w:t>
      </w:r>
    </w:p>
    <w:p w14:paraId="2856E5EC" w14:textId="77777777" w:rsidR="00B820A1" w:rsidRDefault="00B820A1" w:rsidP="00B820A1">
      <w:r w:rsidRPr="003238E0">
        <w:t xml:space="preserve">Sinan </w:t>
      </w:r>
      <w:r w:rsidRPr="00181EF2">
        <w:rPr>
          <w:rStyle w:val="Style13ptBold"/>
        </w:rPr>
        <w:t>Aral 22</w:t>
      </w:r>
      <w:r w:rsidRPr="003238E0">
        <w:t xml:space="preserve"> </w:t>
      </w:r>
      <w:r>
        <w:t>(</w:t>
      </w:r>
      <w:r w:rsidRPr="003238E0">
        <w:t>director of the MIT Initiative on the Digital Economy and author of "The Hype Machine</w:t>
      </w:r>
      <w:r>
        <w:t xml:space="preserve">) 3/1/2022, </w:t>
      </w:r>
      <w:r w:rsidRPr="009F5735">
        <w:t>Ukraine is winning the information war</w:t>
      </w:r>
      <w:r>
        <w:t xml:space="preserve">, Washington Post, </w:t>
      </w:r>
      <w:hyperlink r:id="rId6" w:history="1">
        <w:r w:rsidRPr="00597A2D">
          <w:rPr>
            <w:rStyle w:val="Hyperlink"/>
          </w:rPr>
          <w:t>https://www.washingtonpost.com/outlook/2022/03/01/information-war-zelensky-ukraine-putin-russia/</w:t>
        </w:r>
      </w:hyperlink>
      <w:r>
        <w:t xml:space="preserve"> </w:t>
      </w:r>
    </w:p>
    <w:p w14:paraId="28BF5F6F" w14:textId="77777777" w:rsidR="00B820A1" w:rsidRPr="00D756B8" w:rsidRDefault="00B820A1" w:rsidP="00B820A1">
      <w:pPr>
        <w:rPr>
          <w:b/>
          <w:bCs/>
          <w:u w:val="single"/>
        </w:rPr>
      </w:pPr>
      <w:r w:rsidRPr="00D756B8">
        <w:rPr>
          <w:b/>
          <w:bCs/>
          <w:u w:val="single"/>
        </w:rPr>
        <w:t>Today</w:t>
      </w:r>
      <w:r w:rsidRPr="00B76883">
        <w:rPr>
          <w:b/>
          <w:bCs/>
          <w:u w:val="single"/>
        </w:rPr>
        <w:t>, the information war in Ukraine is more intense, more tightly contested and arguably more important than ever because motivating volunteer fighters at home and encouraging foreign support abroad are critical to success. And this time, it seems, Russia is losing. Reports abound on social medi</w:t>
      </w:r>
      <w:r w:rsidRPr="00D756B8">
        <w:rPr>
          <w:b/>
          <w:bCs/>
          <w:u w:val="single"/>
        </w:rPr>
        <w:t xml:space="preserve">a of more than 4,000 Russian casualties, images of crippled Russian helicopters and armored vehicles and cellphone videos of savage Russian missile attacks on civilian targets. This mix of </w:t>
      </w:r>
      <w:r w:rsidRPr="00181EF2">
        <w:rPr>
          <w:b/>
          <w:bCs/>
          <w:u w:val="single"/>
        </w:rPr>
        <w:t xml:space="preserve">official </w:t>
      </w:r>
      <w:r w:rsidRPr="00B76883">
        <w:rPr>
          <w:b/>
          <w:bCs/>
          <w:highlight w:val="green"/>
          <w:u w:val="single"/>
        </w:rPr>
        <w:t xml:space="preserve">Ukrainian </w:t>
      </w:r>
      <w:r w:rsidRPr="00181EF2">
        <w:rPr>
          <w:b/>
          <w:bCs/>
          <w:u w:val="single"/>
        </w:rPr>
        <w:t xml:space="preserve">war </w:t>
      </w:r>
      <w:r w:rsidRPr="00B76883">
        <w:rPr>
          <w:b/>
          <w:bCs/>
          <w:highlight w:val="green"/>
          <w:u w:val="single"/>
        </w:rPr>
        <w:t xml:space="preserve">statistics </w:t>
      </w:r>
      <w:r w:rsidRPr="00181EF2">
        <w:rPr>
          <w:b/>
          <w:bCs/>
          <w:u w:val="single"/>
        </w:rPr>
        <w:t xml:space="preserve">combined </w:t>
      </w:r>
      <w:r w:rsidRPr="00B76883">
        <w:rPr>
          <w:b/>
          <w:bCs/>
          <w:highlight w:val="green"/>
          <w:u w:val="single"/>
        </w:rPr>
        <w:t>with videos</w:t>
      </w:r>
      <w:r w:rsidRPr="00D756B8">
        <w:rPr>
          <w:b/>
          <w:bCs/>
          <w:u w:val="single"/>
        </w:rPr>
        <w:t xml:space="preserve"> (both verified and </w:t>
      </w:r>
      <w:r w:rsidRPr="00181EF2">
        <w:rPr>
          <w:b/>
          <w:bCs/>
          <w:u w:val="single"/>
        </w:rPr>
        <w:t>unverified), posted by Ukrainian citizens and sympathizers from the front lines</w:t>
      </w:r>
      <w:r w:rsidRPr="00D756B8">
        <w:rPr>
          <w:b/>
          <w:bCs/>
          <w:u w:val="single"/>
        </w:rPr>
        <w:t xml:space="preserve">, is </w:t>
      </w:r>
      <w:r w:rsidRPr="00B76883">
        <w:rPr>
          <w:b/>
          <w:bCs/>
          <w:highlight w:val="green"/>
          <w:u w:val="single"/>
        </w:rPr>
        <w:t>painting a</w:t>
      </w:r>
      <w:r w:rsidRPr="00D756B8">
        <w:rPr>
          <w:b/>
          <w:bCs/>
          <w:u w:val="single"/>
        </w:rPr>
        <w:t xml:space="preserve"> vivid </w:t>
      </w:r>
      <w:r w:rsidRPr="00B76883">
        <w:rPr>
          <w:b/>
          <w:bCs/>
          <w:highlight w:val="green"/>
          <w:u w:val="single"/>
        </w:rPr>
        <w:t>picture of a</w:t>
      </w:r>
      <w:r w:rsidRPr="00D756B8">
        <w:rPr>
          <w:b/>
          <w:bCs/>
          <w:u w:val="single"/>
        </w:rPr>
        <w:t xml:space="preserve"> homegrown </w:t>
      </w:r>
      <w:r w:rsidRPr="00B76883">
        <w:rPr>
          <w:b/>
          <w:bCs/>
          <w:highlight w:val="green"/>
          <w:u w:val="single"/>
        </w:rPr>
        <w:t>resistance</w:t>
      </w:r>
      <w:r w:rsidRPr="00D756B8">
        <w:rPr>
          <w:b/>
          <w:bCs/>
          <w:u w:val="single"/>
        </w:rPr>
        <w:t xml:space="preserve"> </w:t>
      </w:r>
      <w:r w:rsidRPr="00D756B8">
        <w:rPr>
          <w:b/>
          <w:bCs/>
          <w:u w:val="single"/>
        </w:rPr>
        <w:lastRenderedPageBreak/>
        <w:t xml:space="preserve">successfully </w:t>
      </w:r>
      <w:r w:rsidRPr="00B76883">
        <w:rPr>
          <w:b/>
          <w:bCs/>
          <w:highlight w:val="green"/>
          <w:u w:val="single"/>
        </w:rPr>
        <w:t>slowing the advance</w:t>
      </w:r>
      <w:r w:rsidRPr="00D756B8">
        <w:rPr>
          <w:b/>
          <w:bCs/>
          <w:u w:val="single"/>
        </w:rPr>
        <w:t xml:space="preserve"> of a much larger and ostensibly better organized military machine. Facebook posts showing Ukrainians kneeling in front of tanks to stop their progress and Twitter </w:t>
      </w:r>
      <w:r w:rsidRPr="00B76883">
        <w:rPr>
          <w:b/>
          <w:bCs/>
          <w:highlight w:val="green"/>
          <w:u w:val="single"/>
        </w:rPr>
        <w:t>images</w:t>
      </w:r>
      <w:r w:rsidRPr="00D756B8">
        <w:rPr>
          <w:b/>
          <w:bCs/>
          <w:u w:val="single"/>
        </w:rPr>
        <w:t xml:space="preserve"> of women and children sheltering in subways and basements </w:t>
      </w:r>
      <w:r w:rsidRPr="00B76883">
        <w:rPr>
          <w:b/>
          <w:bCs/>
          <w:highlight w:val="green"/>
          <w:u w:val="single"/>
        </w:rPr>
        <w:t>set the</w:t>
      </w:r>
      <w:r w:rsidRPr="00D756B8">
        <w:rPr>
          <w:b/>
          <w:bCs/>
          <w:u w:val="single"/>
        </w:rPr>
        <w:t xml:space="preserve"> emotional </w:t>
      </w:r>
      <w:r w:rsidRPr="00B76883">
        <w:rPr>
          <w:b/>
          <w:bCs/>
          <w:highlight w:val="green"/>
          <w:u w:val="single"/>
        </w:rPr>
        <w:t>backdrop of</w:t>
      </w:r>
      <w:r w:rsidRPr="00D756B8">
        <w:rPr>
          <w:b/>
          <w:bCs/>
          <w:u w:val="single"/>
        </w:rPr>
        <w:t xml:space="preserve"> </w:t>
      </w:r>
      <w:r w:rsidRPr="00B76883">
        <w:rPr>
          <w:b/>
          <w:bCs/>
          <w:highlight w:val="green"/>
          <w:u w:val="single"/>
        </w:rPr>
        <w:t xml:space="preserve">senseless aggression </w:t>
      </w:r>
      <w:r w:rsidRPr="00181EF2">
        <w:rPr>
          <w:b/>
          <w:bCs/>
          <w:u w:val="single"/>
        </w:rPr>
        <w:t>against a peaceful nation. Viral</w:t>
      </w:r>
      <w:r w:rsidRPr="00D756B8">
        <w:rPr>
          <w:b/>
          <w:bCs/>
          <w:u w:val="single"/>
        </w:rPr>
        <w:t xml:space="preserve"> videos and audio clips evoke a defiant optimism impossible to ignore: Ukrainian President Volodymyr Zelensky appearing via his cellphone</w:t>
      </w:r>
      <w:r>
        <w:rPr>
          <w:b/>
          <w:bCs/>
          <w:u w:val="single"/>
        </w:rPr>
        <w:t xml:space="preserve"> </w:t>
      </w:r>
      <w:r w:rsidRPr="00D756B8">
        <w:rPr>
          <w:b/>
          <w:bCs/>
          <w:u w:val="single"/>
        </w:rPr>
        <w:t>walking the streets of Kyiv, unharmed, in a “proof of life” demonstration emphasizing his willingness to stay and fight for his country, despite a U.S. offer to evacuate him, for example, or the</w:t>
      </w:r>
      <w:r>
        <w:rPr>
          <w:b/>
          <w:bCs/>
          <w:u w:val="single"/>
        </w:rPr>
        <w:t xml:space="preserve"> </w:t>
      </w:r>
      <w:r w:rsidRPr="00D756B8">
        <w:rPr>
          <w:b/>
          <w:bCs/>
          <w:u w:val="single"/>
        </w:rPr>
        <w:t>recording</w:t>
      </w:r>
      <w:r>
        <w:rPr>
          <w:b/>
          <w:bCs/>
          <w:u w:val="single"/>
        </w:rPr>
        <w:t xml:space="preserve"> </w:t>
      </w:r>
      <w:r w:rsidRPr="00D756B8">
        <w:rPr>
          <w:b/>
          <w:bCs/>
          <w:u w:val="single"/>
        </w:rPr>
        <w:t xml:space="preserve">of soldiers in an isolated Ukrainian outpost on Snake Island, in the Black Sea, cursing and telling off the Russian Black Sea Fleet. These </w:t>
      </w:r>
      <w:r w:rsidRPr="00B76883">
        <w:rPr>
          <w:b/>
          <w:bCs/>
          <w:highlight w:val="green"/>
          <w:u w:val="single"/>
        </w:rPr>
        <w:t>stories are</w:t>
      </w:r>
      <w:r w:rsidRPr="00D756B8">
        <w:rPr>
          <w:b/>
          <w:bCs/>
          <w:u w:val="single"/>
        </w:rPr>
        <w:t xml:space="preserve"> spreading rapidly on social media and subsequently </w:t>
      </w:r>
      <w:r w:rsidRPr="00B76883">
        <w:rPr>
          <w:b/>
          <w:bCs/>
          <w:highlight w:val="green"/>
          <w:u w:val="single"/>
        </w:rPr>
        <w:t xml:space="preserve">echoing </w:t>
      </w:r>
      <w:r w:rsidRPr="00181EF2">
        <w:rPr>
          <w:b/>
          <w:bCs/>
          <w:u w:val="single"/>
        </w:rPr>
        <w:t>through</w:t>
      </w:r>
      <w:r w:rsidRPr="00D756B8">
        <w:rPr>
          <w:b/>
          <w:bCs/>
          <w:u w:val="single"/>
        </w:rPr>
        <w:t xml:space="preserve"> official </w:t>
      </w:r>
      <w:r w:rsidRPr="00B76883">
        <w:rPr>
          <w:b/>
          <w:bCs/>
          <w:u w:val="single"/>
        </w:rPr>
        <w:t>news</w:t>
      </w:r>
      <w:r w:rsidRPr="00D756B8">
        <w:rPr>
          <w:b/>
          <w:bCs/>
          <w:u w:val="single"/>
        </w:rPr>
        <w:t xml:space="preserve"> channels in </w:t>
      </w:r>
      <w:r w:rsidRPr="00B76883">
        <w:rPr>
          <w:b/>
          <w:bCs/>
          <w:highlight w:val="green"/>
          <w:u w:val="single"/>
        </w:rPr>
        <w:t>a</w:t>
      </w:r>
      <w:r>
        <w:rPr>
          <w:b/>
          <w:bCs/>
          <w:highlight w:val="green"/>
          <w:u w:val="single"/>
        </w:rPr>
        <w:t xml:space="preserve"> </w:t>
      </w:r>
      <w:r w:rsidRPr="00B76883">
        <w:rPr>
          <w:b/>
          <w:bCs/>
          <w:highlight w:val="green"/>
          <w:u w:val="single"/>
        </w:rPr>
        <w:t>media feedback loop</w:t>
      </w:r>
      <w:r>
        <w:rPr>
          <w:b/>
          <w:bCs/>
          <w:highlight w:val="green"/>
          <w:u w:val="single"/>
        </w:rPr>
        <w:t xml:space="preserve"> </w:t>
      </w:r>
      <w:r w:rsidRPr="00181EF2">
        <w:rPr>
          <w:b/>
          <w:bCs/>
          <w:u w:val="single"/>
        </w:rPr>
        <w:t xml:space="preserve">that amplifies the information war and broadcasts it on television sets all over the world. </w:t>
      </w:r>
      <w:r w:rsidRPr="00181EF2">
        <w:rPr>
          <w:sz w:val="14"/>
        </w:rPr>
        <w:t xml:space="preserve">Zelensky, in particular, is deftly outmaneuvering Putin in this information war. He rallied Ukrainian men to defend their homeland, used the encrypted messaging platform </w:t>
      </w:r>
      <w:hyperlink r:id="rId7" w:history="1">
        <w:r w:rsidRPr="00181EF2">
          <w:rPr>
            <w:rStyle w:val="Hyperlink"/>
            <w:sz w:val="14"/>
          </w:rPr>
          <w:t>Telegram to speak directly to the Russian people</w:t>
        </w:r>
      </w:hyperlink>
      <w:r w:rsidRPr="00181EF2">
        <w:rPr>
          <w:sz w:val="14"/>
        </w:rPr>
        <w:t xml:space="preserve"> to counter Putin’s narrative, urged the West to step up its assistance in defense of law, order and peace, and even </w:t>
      </w:r>
      <w:hyperlink r:id="rId8" w:anchor="liveBlogCards" w:history="1">
        <w:r w:rsidRPr="00181EF2">
          <w:rPr>
            <w:rStyle w:val="Hyperlink"/>
            <w:sz w:val="14"/>
          </w:rPr>
          <w:t>pleaded with foreigners</w:t>
        </w:r>
      </w:hyperlink>
      <w:r w:rsidRPr="00181EF2">
        <w:rPr>
          <w:sz w:val="14"/>
        </w:rPr>
        <w:t xml:space="preserve"> to cross the border into Ukraine to defend Western democracy. While misinformation exists on both sides, Zelensky gives the impression that he’s more committed to truth and transparency. In contrast, Russia has been secretive, obfuscating the true extent of its incursion into Ukraine, and out of touch, airing the rambling addresses of its leader. It’s as if Putin has forgotten that social media transitioned from text to real-time video around the time of the Crimean annexation. In today’s information war, Russian news claiming Zelensky had turned tail and fled was swiftly countered by a video selfie of the Ukrainian president in Kyiv, vowing to defend his homeland. The symbolic contrast between Zelensky striding through war-torn streets, confident even under fire, and Putin, seated, hunched over a large wooden desk in the safety of a secure office hundreds of miles away from the fighting, is stark. This time, Facebook, YouTube, Twitter and Google are also proactively engaged in the information war. During the Crimean annexation, they were reactive and struggled to keep up with misinformation and false abuse reports. Today, in Ukraine, they have </w:t>
      </w:r>
      <w:hyperlink r:id="rId9" w:history="1">
        <w:r w:rsidRPr="00181EF2">
          <w:rPr>
            <w:rStyle w:val="Hyperlink"/>
            <w:sz w:val="14"/>
          </w:rPr>
          <w:t>banned Russian state-owned media from advertising on their platforms</w:t>
        </w:r>
      </w:hyperlink>
      <w:r w:rsidRPr="00181EF2">
        <w:rPr>
          <w:sz w:val="14"/>
        </w:rPr>
        <w:t xml:space="preserve"> and </w:t>
      </w:r>
      <w:hyperlink r:id="rId10" w:history="1">
        <w:r w:rsidRPr="00181EF2">
          <w:rPr>
            <w:rStyle w:val="Hyperlink"/>
            <w:sz w:val="14"/>
          </w:rPr>
          <w:t>defiantly fact-checked</w:t>
        </w:r>
      </w:hyperlink>
      <w:r w:rsidRPr="00181EF2">
        <w:rPr>
          <w:sz w:val="14"/>
        </w:rPr>
        <w:t xml:space="preserve"> Putin’s propaganda despite Russia’s protests and a full ban of Twitter and a partial ban of Facebook in Russia. Facebook has spun up a special operations center, staffed with native Russian and Ukrainian speakers, to monitor misinformation posted about the war, added warning labels to war-related images that its software detects are more than a year old, and restricted access to content from the state-affiliated Russian media outlets RT and Sputnik. YouTube is restricting access to Russian state-owned media outlets for users in Ukraine, removing Russian state-owned channels from recommendations, and limiting their content’s reach across the platform. Twitter has temporarily banned all ads in Ukraine and Russia, added labels to tweets with links to Russian state-affiliated media and downranked their content in algorithmic timelines. While numerous fake videos are circulating on TikTok about Ukraine, the Chinese-owned platform has no comprehensive policy on policing information about the conflict. Despite blocking state-owned Russian media in the European Union, this information flows freely in Ukraine and Russia on the platform, now dubbed “</w:t>
      </w:r>
      <w:proofErr w:type="spellStart"/>
      <w:r w:rsidRPr="00181EF2">
        <w:rPr>
          <w:sz w:val="14"/>
        </w:rPr>
        <w:t>WarTok</w:t>
      </w:r>
      <w:proofErr w:type="spellEnd"/>
      <w:r w:rsidRPr="00181EF2">
        <w:rPr>
          <w:sz w:val="14"/>
        </w:rPr>
        <w:t xml:space="preserve">” by some observers, in part because it is organizing such videos into a convenient discover playlist by the same name. </w:t>
      </w:r>
      <w:r w:rsidRPr="00D756B8">
        <w:rPr>
          <w:b/>
          <w:bCs/>
          <w:u w:val="single"/>
        </w:rPr>
        <w:t xml:space="preserve">The </w:t>
      </w:r>
      <w:r w:rsidRPr="00B76883">
        <w:rPr>
          <w:b/>
          <w:bCs/>
          <w:highlight w:val="green"/>
          <w:u w:val="single"/>
        </w:rPr>
        <w:t>info</w:t>
      </w:r>
      <w:r w:rsidRPr="00B76883">
        <w:rPr>
          <w:b/>
          <w:bCs/>
          <w:u w:val="single"/>
        </w:rPr>
        <w:t>rmation</w:t>
      </w:r>
      <w:r w:rsidRPr="00D756B8">
        <w:rPr>
          <w:b/>
          <w:bCs/>
          <w:u w:val="single"/>
        </w:rPr>
        <w:t xml:space="preserve"> </w:t>
      </w:r>
      <w:r w:rsidRPr="00B76883">
        <w:rPr>
          <w:b/>
          <w:bCs/>
          <w:highlight w:val="green"/>
          <w:u w:val="single"/>
        </w:rPr>
        <w:t>war</w:t>
      </w:r>
      <w:r w:rsidRPr="00D756B8">
        <w:rPr>
          <w:b/>
          <w:bCs/>
          <w:u w:val="single"/>
        </w:rPr>
        <w:t xml:space="preserve"> is critical to what happens next in Ukraine for several reasons. It </w:t>
      </w:r>
      <w:r w:rsidRPr="00B76883">
        <w:rPr>
          <w:b/>
          <w:bCs/>
          <w:highlight w:val="green"/>
          <w:u w:val="single"/>
        </w:rPr>
        <w:t>motivates</w:t>
      </w:r>
      <w:r w:rsidRPr="00D756B8">
        <w:rPr>
          <w:b/>
          <w:bCs/>
          <w:u w:val="single"/>
        </w:rPr>
        <w:t xml:space="preserve"> the </w:t>
      </w:r>
      <w:r w:rsidRPr="00B76883">
        <w:rPr>
          <w:b/>
          <w:bCs/>
          <w:highlight w:val="green"/>
          <w:u w:val="single"/>
        </w:rPr>
        <w:t xml:space="preserve">resistance </w:t>
      </w:r>
      <w:r w:rsidRPr="00181EF2">
        <w:rPr>
          <w:b/>
          <w:bCs/>
          <w:u w:val="single"/>
        </w:rPr>
        <w:t xml:space="preserve">by </w:t>
      </w:r>
      <w:r w:rsidRPr="00B76883">
        <w:rPr>
          <w:b/>
          <w:bCs/>
          <w:highlight w:val="green"/>
          <w:u w:val="single"/>
        </w:rPr>
        <w:t>inspiring</w:t>
      </w:r>
      <w:r w:rsidRPr="00D756B8">
        <w:rPr>
          <w:b/>
          <w:bCs/>
          <w:u w:val="single"/>
        </w:rPr>
        <w:t xml:space="preserve"> Ukrainian </w:t>
      </w:r>
      <w:r w:rsidRPr="00B76883">
        <w:rPr>
          <w:b/>
          <w:bCs/>
          <w:highlight w:val="green"/>
          <w:u w:val="single"/>
        </w:rPr>
        <w:t>citizens</w:t>
      </w:r>
      <w:r w:rsidRPr="00D756B8">
        <w:rPr>
          <w:b/>
          <w:bCs/>
          <w:u w:val="single"/>
        </w:rPr>
        <w:t xml:space="preserve"> to take up arms in defense of their country and motivating them with social proof that they are united and not fighting </w:t>
      </w:r>
      <w:r w:rsidRPr="00181EF2">
        <w:rPr>
          <w:b/>
          <w:bCs/>
          <w:u w:val="single"/>
        </w:rPr>
        <w:t>alone. It</w:t>
      </w:r>
      <w:r w:rsidRPr="00D756B8">
        <w:rPr>
          <w:b/>
          <w:bCs/>
          <w:u w:val="single"/>
        </w:rPr>
        <w:t xml:space="preserve"> </w:t>
      </w:r>
      <w:r w:rsidRPr="00B76883">
        <w:rPr>
          <w:b/>
          <w:bCs/>
          <w:highlight w:val="green"/>
          <w:u w:val="single"/>
        </w:rPr>
        <w:t>encourages foreign assistance,</w:t>
      </w:r>
      <w:r w:rsidRPr="00D756B8">
        <w:rPr>
          <w:b/>
          <w:bCs/>
          <w:u w:val="single"/>
        </w:rPr>
        <w:t xml:space="preserve"> pressuring Europe and the United States to step up their efforts to end the conflict. </w:t>
      </w:r>
      <w:r w:rsidRPr="00181EF2">
        <w:rPr>
          <w:b/>
          <w:bCs/>
          <w:u w:val="single"/>
        </w:rPr>
        <w:t xml:space="preserve">It </w:t>
      </w:r>
      <w:r w:rsidRPr="00B76883">
        <w:rPr>
          <w:b/>
          <w:bCs/>
          <w:highlight w:val="green"/>
          <w:u w:val="single"/>
        </w:rPr>
        <w:t>fans the flames of protest in Russia</w:t>
      </w:r>
      <w:r w:rsidRPr="00D756B8">
        <w:rPr>
          <w:b/>
          <w:bCs/>
          <w:u w:val="single"/>
        </w:rPr>
        <w:t>, mobilizing the</w:t>
      </w:r>
      <w:r>
        <w:rPr>
          <w:b/>
          <w:bCs/>
          <w:u w:val="single"/>
        </w:rPr>
        <w:t xml:space="preserve"> </w:t>
      </w:r>
      <w:r w:rsidRPr="00D756B8">
        <w:rPr>
          <w:b/>
          <w:bCs/>
          <w:u w:val="single"/>
        </w:rPr>
        <w:t>antiwar movement</w:t>
      </w:r>
      <w:r>
        <w:rPr>
          <w:b/>
          <w:bCs/>
          <w:u w:val="single"/>
        </w:rPr>
        <w:t xml:space="preserve"> </w:t>
      </w:r>
      <w:r w:rsidRPr="00D756B8">
        <w:rPr>
          <w:b/>
          <w:bCs/>
          <w:u w:val="single"/>
        </w:rPr>
        <w:t xml:space="preserve">in Moscow and elsewhere in defiance of Putin’s aggression. And </w:t>
      </w:r>
      <w:r w:rsidRPr="00181EF2">
        <w:rPr>
          <w:b/>
          <w:bCs/>
          <w:u w:val="single"/>
        </w:rPr>
        <w:t xml:space="preserve">it </w:t>
      </w:r>
      <w:r w:rsidRPr="00B76883">
        <w:rPr>
          <w:b/>
          <w:bCs/>
          <w:highlight w:val="green"/>
          <w:u w:val="single"/>
        </w:rPr>
        <w:t xml:space="preserve">may </w:t>
      </w:r>
      <w:r w:rsidRPr="00181EF2">
        <w:rPr>
          <w:b/>
          <w:bCs/>
          <w:u w:val="single"/>
        </w:rPr>
        <w:t>even</w:t>
      </w:r>
      <w:r w:rsidRPr="00D756B8">
        <w:rPr>
          <w:b/>
          <w:bCs/>
          <w:u w:val="single"/>
        </w:rPr>
        <w:t xml:space="preserve"> eventually </w:t>
      </w:r>
      <w:r w:rsidRPr="00B76883">
        <w:rPr>
          <w:b/>
          <w:bCs/>
          <w:highlight w:val="green"/>
          <w:u w:val="single"/>
        </w:rPr>
        <w:t>demoralize Russian troops</w:t>
      </w:r>
      <w:r w:rsidRPr="00181EF2">
        <w:rPr>
          <w:b/>
          <w:bCs/>
          <w:u w:val="single"/>
        </w:rPr>
        <w:t>, who must be wondering what on earth they are doing in Ukraine if the motivation for the intervention has been a lie all along</w:t>
      </w:r>
      <w:r w:rsidRPr="00D756B8">
        <w:rPr>
          <w:b/>
          <w:bCs/>
          <w:u w:val="single"/>
        </w:rPr>
        <w:t xml:space="preserve">. </w:t>
      </w:r>
      <w:r w:rsidRPr="00181EF2">
        <w:rPr>
          <w:b/>
          <w:bCs/>
          <w:u w:val="single"/>
        </w:rPr>
        <w:t>When Russia struck a Ukrainian television tower on Tuesday, it seemed to confirm Moscow’s keen awareness of the need to counter Ukraine’s information war and to highlight the importance of information in modern conflicts. Information campaigns are difficult to quantify during the fog of war. But while it is hard to pinpoint the extent to which the information war is contributing to the overwhelming international unity against Putin’s aggression, one thing is clear:</w:t>
      </w:r>
      <w:r w:rsidRPr="00D756B8">
        <w:rPr>
          <w:b/>
          <w:bCs/>
          <w:u w:val="single"/>
        </w:rPr>
        <w:t xml:space="preserve"> </w:t>
      </w:r>
      <w:proofErr w:type="gramStart"/>
      <w:r w:rsidRPr="00D756B8">
        <w:rPr>
          <w:b/>
          <w:bCs/>
          <w:u w:val="single"/>
        </w:rPr>
        <w:t>Social media</w:t>
      </w:r>
      <w:proofErr w:type="gramEnd"/>
      <w:r w:rsidRPr="00D756B8">
        <w:rPr>
          <w:b/>
          <w:bCs/>
          <w:u w:val="single"/>
        </w:rPr>
        <w:t xml:space="preserve">, mainstream media and the </w:t>
      </w:r>
      <w:r w:rsidRPr="00B76883">
        <w:rPr>
          <w:b/>
          <w:bCs/>
          <w:highlight w:val="green"/>
          <w:u w:val="single"/>
        </w:rPr>
        <w:t xml:space="preserve">narrative </w:t>
      </w:r>
      <w:r w:rsidRPr="00181EF2">
        <w:rPr>
          <w:b/>
          <w:bCs/>
          <w:u w:val="single"/>
        </w:rPr>
        <w:t>framing of the invasion of Ukraine</w:t>
      </w:r>
      <w:r w:rsidRPr="00D756B8">
        <w:rPr>
          <w:b/>
          <w:bCs/>
          <w:u w:val="single"/>
        </w:rPr>
        <w:t xml:space="preserve"> undoubtedly </w:t>
      </w:r>
      <w:r w:rsidRPr="00B76883">
        <w:rPr>
          <w:b/>
          <w:bCs/>
          <w:highlight w:val="green"/>
          <w:u w:val="single"/>
        </w:rPr>
        <w:t>will play an</w:t>
      </w:r>
      <w:r w:rsidRPr="00D756B8">
        <w:rPr>
          <w:b/>
          <w:bCs/>
          <w:u w:val="single"/>
        </w:rPr>
        <w:t xml:space="preserve"> </w:t>
      </w:r>
      <w:r w:rsidRPr="00B76883">
        <w:rPr>
          <w:b/>
          <w:bCs/>
          <w:highlight w:val="green"/>
          <w:u w:val="single"/>
        </w:rPr>
        <w:t>important role</w:t>
      </w:r>
      <w:r w:rsidRPr="00D756B8">
        <w:rPr>
          <w:b/>
          <w:bCs/>
          <w:u w:val="single"/>
        </w:rPr>
        <w:t xml:space="preserve"> in how this conflict ends. Now, vigilance and fortitude are not only needed on the battlefield, where lives and territory will be won and lost, but also will be essential online, where the hearts and minds of the world will be won or lost.</w:t>
      </w:r>
    </w:p>
    <w:p w14:paraId="50BCF0DA" w14:textId="77777777" w:rsidR="00B820A1" w:rsidRDefault="00B820A1" w:rsidP="00B820A1"/>
    <w:p w14:paraId="7B70B8A1" w14:textId="77777777" w:rsidR="00B820A1" w:rsidRDefault="00B820A1" w:rsidP="00B820A1"/>
    <w:p w14:paraId="2E67E5BC" w14:textId="77777777" w:rsidR="00B820A1" w:rsidRDefault="00B820A1" w:rsidP="00B820A1">
      <w:pPr>
        <w:pStyle w:val="Heading4"/>
      </w:pPr>
      <w:r>
        <w:lastRenderedPageBreak/>
        <w:t xml:space="preserve">Russian win would lead to escalation in </w:t>
      </w:r>
      <w:r w:rsidRPr="002F6B7F">
        <w:rPr>
          <w:u w:val="single"/>
        </w:rPr>
        <w:t>multiple forums</w:t>
      </w:r>
      <w:r>
        <w:t xml:space="preserve"> – goes </w:t>
      </w:r>
      <w:r w:rsidRPr="002F6B7F">
        <w:rPr>
          <w:u w:val="single"/>
        </w:rPr>
        <w:t>global</w:t>
      </w:r>
      <w:r>
        <w:t>.</w:t>
      </w:r>
    </w:p>
    <w:p w14:paraId="62E530D7" w14:textId="77777777" w:rsidR="00B820A1" w:rsidRDefault="00B820A1" w:rsidP="00B820A1">
      <w:r>
        <w:t xml:space="preserve">LIANA </w:t>
      </w:r>
      <w:r w:rsidRPr="002F6B7F">
        <w:rPr>
          <w:rStyle w:val="Style13ptBold"/>
        </w:rPr>
        <w:t>FIX 22</w:t>
      </w:r>
      <w:r>
        <w:t xml:space="preserve"> (Resident Fellow at the German Marshall Fund, in Washington, D.C). MICHAEL KIMMAGE (Professor of History at the Catholic University of America and a Visiting Fellow at the German Marshall Fund. )2/18/22, What If Russia Wins? A Kremlin-Controlled Ukraine Would Transform Europe, Foreign Affairs, </w:t>
      </w:r>
      <w:hyperlink r:id="rId11" w:history="1">
        <w:r w:rsidRPr="00597A2D">
          <w:rPr>
            <w:rStyle w:val="Hyperlink"/>
          </w:rPr>
          <w:t>https://www.foreignaffairs.com/articles/ukraine/2022-02-18/what-if-russia-wins</w:t>
        </w:r>
      </w:hyperlink>
      <w:r>
        <w:t xml:space="preserve"> </w:t>
      </w:r>
    </w:p>
    <w:p w14:paraId="0D8F9641" w14:textId="77777777" w:rsidR="00B820A1" w:rsidRPr="002F6B7F" w:rsidRDefault="00B820A1" w:rsidP="00B820A1">
      <w:pPr>
        <w:rPr>
          <w:sz w:val="14"/>
        </w:rPr>
      </w:pPr>
      <w:r w:rsidRPr="00181EF2">
        <w:rPr>
          <w:u w:val="single"/>
        </w:rPr>
        <w:t>If Russia gains control of Ukraine</w:t>
      </w:r>
      <w:r w:rsidRPr="002F6B7F">
        <w:rPr>
          <w:sz w:val="14"/>
        </w:rPr>
        <w:t xml:space="preserve"> or manages to destabilize it on a major scale, a new era for the United States and for Europe will begin. </w:t>
      </w:r>
      <w:r w:rsidRPr="00181EF2">
        <w:rPr>
          <w:u w:val="single"/>
        </w:rPr>
        <w:t>U.S. and European leaders would face the</w:t>
      </w:r>
      <w:r w:rsidRPr="002F6B7F">
        <w:rPr>
          <w:sz w:val="14"/>
        </w:rPr>
        <w:t xml:space="preserve"> dual </w:t>
      </w:r>
      <w:r w:rsidRPr="00181EF2">
        <w:rPr>
          <w:u w:val="single"/>
        </w:rPr>
        <w:t xml:space="preserve">challenge of rethinking European security and of not being drawn into a larger war with Russia. </w:t>
      </w:r>
      <w:r w:rsidRPr="002F6B7F">
        <w:rPr>
          <w:highlight w:val="green"/>
          <w:u w:val="single"/>
        </w:rPr>
        <w:t>All sides</w:t>
      </w:r>
      <w:r w:rsidRPr="00181EF2">
        <w:rPr>
          <w:u w:val="single"/>
        </w:rPr>
        <w:t xml:space="preserve"> would </w:t>
      </w:r>
      <w:r w:rsidRPr="002F6B7F">
        <w:rPr>
          <w:highlight w:val="green"/>
          <w:u w:val="single"/>
        </w:rPr>
        <w:t>have to consider</w:t>
      </w:r>
      <w:r w:rsidRPr="00181EF2">
        <w:rPr>
          <w:u w:val="single"/>
        </w:rPr>
        <w:t xml:space="preserve"> the potential of </w:t>
      </w:r>
      <w:r w:rsidRPr="002F6B7F">
        <w:rPr>
          <w:highlight w:val="green"/>
          <w:u w:val="single"/>
        </w:rPr>
        <w:t>nuclear-armed adversaries in direct confrontation</w:t>
      </w:r>
      <w:r w:rsidRPr="002F6B7F">
        <w:rPr>
          <w:sz w:val="14"/>
        </w:rPr>
        <w:t xml:space="preserve">. These two responsibilities—robustly defending European peace and prudently avoiding military escalation with Russia—will not necessarily be compatible. The United States and its </w:t>
      </w:r>
      <w:r w:rsidRPr="002F6B7F">
        <w:rPr>
          <w:highlight w:val="green"/>
          <w:u w:val="single"/>
        </w:rPr>
        <w:t>allies</w:t>
      </w:r>
      <w:r w:rsidRPr="002F6B7F">
        <w:rPr>
          <w:sz w:val="14"/>
        </w:rPr>
        <w:t xml:space="preserve"> could fin</w:t>
      </w:r>
      <w:r w:rsidRPr="00181EF2">
        <w:rPr>
          <w:u w:val="single"/>
        </w:rPr>
        <w:t xml:space="preserve">d themselves deeply </w:t>
      </w:r>
      <w:r w:rsidRPr="002F6B7F">
        <w:rPr>
          <w:highlight w:val="green"/>
          <w:u w:val="single"/>
        </w:rPr>
        <w:t>unprepared</w:t>
      </w:r>
      <w:r w:rsidRPr="002F6B7F">
        <w:rPr>
          <w:sz w:val="14"/>
        </w:rPr>
        <w:t xml:space="preserve"> for the task of having to create a new European security order as a result of Russia’s military actions in Ukraine.</w:t>
      </w:r>
    </w:p>
    <w:p w14:paraId="5883EF8A" w14:textId="77777777" w:rsidR="00B820A1" w:rsidRPr="002F6B7F" w:rsidRDefault="00B820A1" w:rsidP="00B820A1">
      <w:pPr>
        <w:rPr>
          <w:sz w:val="14"/>
        </w:rPr>
      </w:pPr>
      <w:r w:rsidRPr="002F6B7F">
        <w:rPr>
          <w:sz w:val="14"/>
        </w:rPr>
        <w:t>MANY WAYS TO WIN</w:t>
      </w:r>
    </w:p>
    <w:p w14:paraId="58895640" w14:textId="77777777" w:rsidR="00B820A1" w:rsidRPr="002F6B7F" w:rsidRDefault="00B820A1" w:rsidP="00B820A1">
      <w:pPr>
        <w:rPr>
          <w:sz w:val="14"/>
        </w:rPr>
      </w:pPr>
      <w:r w:rsidRPr="002F6B7F">
        <w:rPr>
          <w:sz w:val="14"/>
        </w:rPr>
        <w:t xml:space="preserve">For Russia, </w:t>
      </w:r>
      <w:r w:rsidRPr="00181EF2">
        <w:rPr>
          <w:u w:val="single"/>
        </w:rPr>
        <w:t>victory in Ukraine could take various forms</w:t>
      </w:r>
      <w:r w:rsidRPr="002F6B7F">
        <w:rPr>
          <w:sz w:val="14"/>
        </w:rPr>
        <w:t xml:space="preserve">. As in </w:t>
      </w:r>
      <w:hyperlink r:id="rId12" w:history="1">
        <w:r w:rsidRPr="002F6B7F">
          <w:rPr>
            <w:rStyle w:val="Hyperlink"/>
            <w:sz w:val="14"/>
          </w:rPr>
          <w:t>Syria</w:t>
        </w:r>
      </w:hyperlink>
      <w:r w:rsidRPr="002F6B7F">
        <w:rPr>
          <w:sz w:val="14"/>
        </w:rPr>
        <w:t>, victory does not have to result in a sustainable settlement. It could involve the installation of a compliant government in Kyiv or the partition of the country. Alternatively, the defeat of the Ukrainian military and the negotiation of a Ukrainian surrender could effectively transform Ukraine into a failed state. Russia could also employ devastating cyberattacks and disinformation tools, backed by the threat of force, to cripple the country and induce regime change. With any of these outcomes, Ukraine will have been effectively detached from the West.</w:t>
      </w:r>
    </w:p>
    <w:p w14:paraId="27BEBC47" w14:textId="77777777" w:rsidR="00B820A1" w:rsidRPr="002F6B7F" w:rsidRDefault="00B820A1" w:rsidP="00B820A1">
      <w:pPr>
        <w:rPr>
          <w:sz w:val="14"/>
        </w:rPr>
      </w:pPr>
      <w:r w:rsidRPr="002F6B7F">
        <w:rPr>
          <w:sz w:val="14"/>
        </w:rPr>
        <w:t>If Russia achieves its political aims in Ukraine by military means, Europe will not be what it was before the war. Not only will U.S. primacy in Europe have been qualified; any sense that the European Union or NATO can ensure peace on the continent will be the artifact of a lost age. Instead, security in Europe will have to be reduced to defending the core members of the EU and NATO. Everyone outside the clubs will stand alone, with the exception of Finland and Sweden. This may not necessarily be a conscious decision to end enlargement or association policies; but it will be de facto policy. Under a perceived siege by Russia, the EU and NATO will no longer have the capacity for ambitious policies beyond their own borders.</w:t>
      </w:r>
    </w:p>
    <w:p w14:paraId="5B49C044" w14:textId="77777777" w:rsidR="00B820A1" w:rsidRPr="002F6B7F" w:rsidRDefault="00B820A1" w:rsidP="00B820A1">
      <w:pPr>
        <w:rPr>
          <w:sz w:val="14"/>
        </w:rPr>
      </w:pPr>
      <w:r w:rsidRPr="002F6B7F">
        <w:rPr>
          <w:sz w:val="14"/>
        </w:rPr>
        <w:t xml:space="preserve">The </w:t>
      </w:r>
      <w:r w:rsidRPr="00181EF2">
        <w:rPr>
          <w:u w:val="single"/>
        </w:rPr>
        <w:t>U</w:t>
      </w:r>
      <w:r w:rsidRPr="002F6B7F">
        <w:rPr>
          <w:sz w:val="14"/>
        </w:rPr>
        <w:t xml:space="preserve">nited </w:t>
      </w:r>
      <w:r w:rsidRPr="00181EF2">
        <w:rPr>
          <w:u w:val="single"/>
        </w:rPr>
        <w:t>S</w:t>
      </w:r>
      <w:r w:rsidRPr="002F6B7F">
        <w:rPr>
          <w:sz w:val="14"/>
        </w:rPr>
        <w:t xml:space="preserve">tates </w:t>
      </w:r>
      <w:r w:rsidRPr="00181EF2">
        <w:rPr>
          <w:u w:val="single"/>
        </w:rPr>
        <w:t xml:space="preserve">and </w:t>
      </w:r>
      <w:r w:rsidRPr="002F6B7F">
        <w:rPr>
          <w:highlight w:val="green"/>
          <w:u w:val="single"/>
        </w:rPr>
        <w:t>Europe</w:t>
      </w:r>
      <w:r w:rsidRPr="00181EF2">
        <w:rPr>
          <w:u w:val="single"/>
        </w:rPr>
        <w:t xml:space="preserve"> will</w:t>
      </w:r>
      <w:r w:rsidRPr="002F6B7F">
        <w:rPr>
          <w:sz w:val="14"/>
        </w:rPr>
        <w:t xml:space="preserve"> also </w:t>
      </w:r>
      <w:r w:rsidRPr="00181EF2">
        <w:rPr>
          <w:u w:val="single"/>
        </w:rPr>
        <w:t xml:space="preserve">be </w:t>
      </w:r>
      <w:r w:rsidRPr="002F6B7F">
        <w:rPr>
          <w:highlight w:val="green"/>
          <w:u w:val="single"/>
        </w:rPr>
        <w:t>in a state of</w:t>
      </w:r>
      <w:r w:rsidRPr="00181EF2">
        <w:rPr>
          <w:u w:val="single"/>
        </w:rPr>
        <w:t xml:space="preserve"> permanent </w:t>
      </w:r>
      <w:r w:rsidRPr="002F6B7F">
        <w:rPr>
          <w:highlight w:val="green"/>
          <w:u w:val="single"/>
        </w:rPr>
        <w:t>economic war</w:t>
      </w:r>
      <w:r w:rsidRPr="002F6B7F">
        <w:rPr>
          <w:sz w:val="14"/>
        </w:rPr>
        <w:t xml:space="preserve"> with Russia. </w:t>
      </w:r>
      <w:r w:rsidRPr="00181EF2">
        <w:rPr>
          <w:u w:val="single"/>
        </w:rPr>
        <w:t>The West will seek</w:t>
      </w:r>
      <w:r w:rsidRPr="002F6B7F">
        <w:rPr>
          <w:sz w:val="14"/>
        </w:rPr>
        <w:t xml:space="preserve"> to enforce sweeping </w:t>
      </w:r>
      <w:r w:rsidRPr="00181EF2">
        <w:rPr>
          <w:u w:val="single"/>
        </w:rPr>
        <w:t xml:space="preserve">sanctions, which </w:t>
      </w:r>
      <w:r w:rsidRPr="002F6B7F">
        <w:rPr>
          <w:highlight w:val="green"/>
          <w:u w:val="single"/>
        </w:rPr>
        <w:t>Russia</w:t>
      </w:r>
      <w:r w:rsidRPr="00181EF2">
        <w:rPr>
          <w:u w:val="single"/>
        </w:rPr>
        <w:t xml:space="preserve"> is likely to </w:t>
      </w:r>
      <w:r w:rsidRPr="002F6B7F">
        <w:rPr>
          <w:highlight w:val="green"/>
          <w:u w:val="single"/>
        </w:rPr>
        <w:t>parry with cyber-measures</w:t>
      </w:r>
      <w:r w:rsidRPr="00181EF2">
        <w:rPr>
          <w:u w:val="single"/>
        </w:rPr>
        <w:t xml:space="preserve"> and</w:t>
      </w:r>
      <w:r w:rsidRPr="002F6B7F">
        <w:rPr>
          <w:sz w:val="14"/>
        </w:rPr>
        <w:t xml:space="preserve"> energy </w:t>
      </w:r>
      <w:r w:rsidRPr="00181EF2">
        <w:rPr>
          <w:u w:val="single"/>
        </w:rPr>
        <w:t>blackmailing</w:t>
      </w:r>
      <w:r w:rsidRPr="002F6B7F">
        <w:rPr>
          <w:sz w:val="14"/>
        </w:rPr>
        <w:t xml:space="preserve">, given the economic asymmetries. </w:t>
      </w:r>
      <w:r w:rsidRPr="00181EF2">
        <w:rPr>
          <w:u w:val="single"/>
        </w:rPr>
        <w:t>China might well stand on Russia’s side</w:t>
      </w:r>
      <w:r w:rsidRPr="002F6B7F">
        <w:rPr>
          <w:sz w:val="14"/>
        </w:rPr>
        <w:t xml:space="preserve"> in this economic tit for tat. Meanwhile, domestic politics in European countries will resemble a twenty-first-century great game, in which Russia will be studying Europe for any breakdown in the commitment to NATO and to the transatlantic relationship. Through methods fair and foul, Russia will take whatever opportunity comes its way to influence public opinion and elections in European countries. Russia will be an anarchic presence—sometimes real, sometimes imagined—in every instance of European political instability.</w:t>
      </w:r>
    </w:p>
    <w:p w14:paraId="3761CDB1" w14:textId="77777777" w:rsidR="00B820A1" w:rsidRPr="002F6B7F" w:rsidRDefault="00B820A1" w:rsidP="00B820A1">
      <w:pPr>
        <w:rPr>
          <w:sz w:val="14"/>
        </w:rPr>
      </w:pPr>
      <w:r w:rsidRPr="002F6B7F">
        <w:rPr>
          <w:sz w:val="14"/>
        </w:rPr>
        <w:t xml:space="preserve">Cold War analogies will not be helpful in a world with a Russianized Ukraine. The Cold War border in Europe had its flash points, but it was stabilized in a mutually acceptable fashion in the Helsinki Final Act of 1975. By contrast, </w:t>
      </w:r>
      <w:r w:rsidRPr="00181EF2">
        <w:rPr>
          <w:u w:val="single"/>
        </w:rPr>
        <w:t xml:space="preserve">Russian suzerainty over Ukraine would </w:t>
      </w:r>
      <w:r w:rsidRPr="002F6B7F">
        <w:rPr>
          <w:highlight w:val="green"/>
          <w:u w:val="single"/>
        </w:rPr>
        <w:t>open</w:t>
      </w:r>
      <w:r w:rsidRPr="00181EF2">
        <w:rPr>
          <w:u w:val="single"/>
        </w:rPr>
        <w:t xml:space="preserve"> a </w:t>
      </w:r>
      <w:r w:rsidRPr="002F6B7F">
        <w:rPr>
          <w:u w:val="single"/>
        </w:rPr>
        <w:t xml:space="preserve">vast </w:t>
      </w:r>
      <w:r w:rsidRPr="002F6B7F">
        <w:rPr>
          <w:highlight w:val="green"/>
          <w:u w:val="single"/>
        </w:rPr>
        <w:t>zone of destabilization</w:t>
      </w:r>
      <w:r w:rsidRPr="00181EF2">
        <w:rPr>
          <w:u w:val="single"/>
        </w:rPr>
        <w:t xml:space="preserve"> and </w:t>
      </w:r>
      <w:r w:rsidRPr="002F6B7F">
        <w:rPr>
          <w:highlight w:val="green"/>
          <w:u w:val="single"/>
        </w:rPr>
        <w:t>insecurity from Estonia to</w:t>
      </w:r>
      <w:r w:rsidRPr="00181EF2">
        <w:rPr>
          <w:u w:val="single"/>
        </w:rPr>
        <w:t xml:space="preserve"> Poland to Romania to </w:t>
      </w:r>
      <w:r w:rsidRPr="002F6B7F">
        <w:rPr>
          <w:highlight w:val="green"/>
          <w:u w:val="single"/>
        </w:rPr>
        <w:t>Turkey</w:t>
      </w:r>
      <w:r w:rsidRPr="002F6B7F">
        <w:rPr>
          <w:sz w:val="14"/>
        </w:rPr>
        <w:t xml:space="preserve">. For as long as it lasts, </w:t>
      </w:r>
      <w:r w:rsidRPr="002F6B7F">
        <w:rPr>
          <w:highlight w:val="green"/>
          <w:u w:val="single"/>
        </w:rPr>
        <w:t>Russia’s presence</w:t>
      </w:r>
      <w:r w:rsidRPr="00181EF2">
        <w:rPr>
          <w:u w:val="single"/>
        </w:rPr>
        <w:t xml:space="preserve"> in Ukraine </w:t>
      </w:r>
      <w:r w:rsidRPr="002F6B7F">
        <w:rPr>
          <w:highlight w:val="green"/>
          <w:u w:val="single"/>
        </w:rPr>
        <w:t>will be</w:t>
      </w:r>
      <w:r w:rsidRPr="00181EF2">
        <w:rPr>
          <w:u w:val="single"/>
        </w:rPr>
        <w:t xml:space="preserve"> perceived by Ukraine’s neighbors as </w:t>
      </w:r>
      <w:r w:rsidRPr="002F6B7F">
        <w:rPr>
          <w:highlight w:val="green"/>
          <w:u w:val="single"/>
        </w:rPr>
        <w:t>provocative</w:t>
      </w:r>
      <w:r w:rsidRPr="00181EF2">
        <w:rPr>
          <w:u w:val="single"/>
        </w:rPr>
        <w:t xml:space="preserve"> and unacceptable</w:t>
      </w:r>
      <w:r w:rsidRPr="002F6B7F">
        <w:rPr>
          <w:sz w:val="14"/>
        </w:rPr>
        <w:t xml:space="preserve"> and, for some, as a threat to their own security. Amid this shifting dynamic, order in Europe will have to be conceived of in primarily military terms—which, since Russia has a stronger hand in the military than in the economic realm, will be in the Kremlin’s interest—sidelining nonmilitary institutions such as the European Union.</w:t>
      </w:r>
    </w:p>
    <w:p w14:paraId="3E1CC2BD" w14:textId="77777777" w:rsidR="00B820A1" w:rsidRPr="002F6B7F" w:rsidRDefault="00B820A1" w:rsidP="00B820A1">
      <w:pPr>
        <w:rPr>
          <w:sz w:val="14"/>
        </w:rPr>
      </w:pPr>
      <w:r w:rsidRPr="002F6B7F">
        <w:rPr>
          <w:sz w:val="14"/>
        </w:rPr>
        <w:t xml:space="preserve">Russia has Europe’s largest conventional military, which it is more than ready to use. The EU’s defense policy—in contrast to NATO’s—is far from being able to provide security for its members. </w:t>
      </w:r>
      <w:proofErr w:type="gramStart"/>
      <w:r w:rsidRPr="002F6B7F">
        <w:rPr>
          <w:sz w:val="14"/>
        </w:rPr>
        <w:t>Thus</w:t>
      </w:r>
      <w:proofErr w:type="gramEnd"/>
      <w:r w:rsidRPr="002F6B7F">
        <w:rPr>
          <w:sz w:val="14"/>
        </w:rPr>
        <w:t xml:space="preserve"> will military reassurance, especially of the EU’s eastern members, be key. Responding to a revanchist Russia with sanctions and with the rhetorical proclamation of a rules-based international order will not be sufficient.</w:t>
      </w:r>
    </w:p>
    <w:p w14:paraId="7067926A" w14:textId="77777777" w:rsidR="00B820A1" w:rsidRPr="002F6B7F" w:rsidRDefault="00B820A1" w:rsidP="00B820A1">
      <w:pPr>
        <w:rPr>
          <w:sz w:val="14"/>
        </w:rPr>
      </w:pPr>
      <w:r w:rsidRPr="002F6B7F">
        <w:rPr>
          <w:sz w:val="14"/>
        </w:rPr>
        <w:t>IMPERILING EUROPE'S EAST</w:t>
      </w:r>
    </w:p>
    <w:p w14:paraId="5068F0D5" w14:textId="77777777" w:rsidR="00B820A1" w:rsidRPr="002F6B7F" w:rsidRDefault="00B820A1" w:rsidP="00B820A1">
      <w:pPr>
        <w:rPr>
          <w:sz w:val="14"/>
        </w:rPr>
      </w:pPr>
      <w:r w:rsidRPr="002F6B7F">
        <w:rPr>
          <w:sz w:val="14"/>
        </w:rPr>
        <w:t xml:space="preserve">In the event of a Russian victory in Ukraine, </w:t>
      </w:r>
      <w:proofErr w:type="gramStart"/>
      <w:r w:rsidRPr="00181EF2">
        <w:rPr>
          <w:u w:val="single"/>
        </w:rPr>
        <w:t>Germany‘</w:t>
      </w:r>
      <w:proofErr w:type="gramEnd"/>
      <w:r w:rsidRPr="00181EF2">
        <w:rPr>
          <w:u w:val="single"/>
        </w:rPr>
        <w:t>s position in Europe will be severely challenged</w:t>
      </w:r>
      <w:r w:rsidRPr="002F6B7F">
        <w:rPr>
          <w:sz w:val="14"/>
        </w:rPr>
        <w:t xml:space="preserve">. Germany is a marginal military power that has based its postwar political identity on the rejection of war. The ring of friends it has surrounded itself with, especially in the east with </w:t>
      </w:r>
      <w:r w:rsidRPr="00181EF2">
        <w:rPr>
          <w:u w:val="single"/>
        </w:rPr>
        <w:t xml:space="preserve">Poland and the </w:t>
      </w:r>
      <w:r w:rsidRPr="002F6B7F">
        <w:rPr>
          <w:highlight w:val="green"/>
          <w:u w:val="single"/>
        </w:rPr>
        <w:t>Baltic states</w:t>
      </w:r>
      <w:r w:rsidRPr="002F6B7F">
        <w:rPr>
          <w:sz w:val="14"/>
        </w:rPr>
        <w:t xml:space="preserve">, risks </w:t>
      </w:r>
      <w:r w:rsidRPr="002F6B7F">
        <w:rPr>
          <w:highlight w:val="green"/>
          <w:u w:val="single"/>
        </w:rPr>
        <w:t>being destabilized</w:t>
      </w:r>
      <w:r w:rsidRPr="00181EF2">
        <w:rPr>
          <w:u w:val="single"/>
        </w:rPr>
        <w:t xml:space="preserve"> by Russia</w:t>
      </w:r>
      <w:r w:rsidRPr="002F6B7F">
        <w:rPr>
          <w:sz w:val="14"/>
        </w:rPr>
        <w:t>. France and the United Kingdom will assume leading roles in European affairs by virtue of their comparatively strong militaries and long tradition of military interventions. The key factor in Europe, however, will remain the United States. NATO will depend on U.S. support as will the anxious and imperiled countries of Europe’s east, the frontline nations arrayed along a now very large, expanded, and uncertain line of contact with Russia, including Belarus and the Russian-controlled parts of Ukraine.</w:t>
      </w:r>
    </w:p>
    <w:p w14:paraId="64EBECD3" w14:textId="77777777" w:rsidR="00B820A1" w:rsidRPr="002F6B7F" w:rsidRDefault="00B820A1" w:rsidP="00B820A1">
      <w:pPr>
        <w:rPr>
          <w:sz w:val="14"/>
        </w:rPr>
      </w:pPr>
      <w:r w:rsidRPr="002F6B7F">
        <w:rPr>
          <w:u w:val="single"/>
        </w:rPr>
        <w:t>Eastern member states</w:t>
      </w:r>
      <w:r w:rsidRPr="00181EF2">
        <w:rPr>
          <w:u w:val="single"/>
        </w:rPr>
        <w:t>, including Estonia, Latvia, Lithuania, Poland, and Romania, will</w:t>
      </w:r>
      <w:r w:rsidRPr="002F6B7F">
        <w:rPr>
          <w:sz w:val="14"/>
        </w:rPr>
        <w:t xml:space="preserve"> likely </w:t>
      </w:r>
      <w:r w:rsidRPr="002F6B7F">
        <w:rPr>
          <w:u w:val="single"/>
        </w:rPr>
        <w:t>have</w:t>
      </w:r>
      <w:r w:rsidRPr="002F6B7F">
        <w:rPr>
          <w:sz w:val="14"/>
        </w:rPr>
        <w:t xml:space="preserve"> substantial numbers of </w:t>
      </w:r>
      <w:r w:rsidRPr="00181EF2">
        <w:rPr>
          <w:u w:val="single"/>
        </w:rPr>
        <w:t>NATO troops permanently stationed on their soil</w:t>
      </w:r>
      <w:r w:rsidRPr="002F6B7F">
        <w:rPr>
          <w:sz w:val="14"/>
        </w:rPr>
        <w:t xml:space="preserve">. A request from Finland and Sweden to gain an </w:t>
      </w:r>
      <w:proofErr w:type="gramStart"/>
      <w:r w:rsidRPr="002F6B7F">
        <w:rPr>
          <w:sz w:val="14"/>
        </w:rPr>
        <w:t>Article</w:t>
      </w:r>
      <w:proofErr w:type="gramEnd"/>
      <w:r w:rsidRPr="002F6B7F">
        <w:rPr>
          <w:sz w:val="14"/>
        </w:rPr>
        <w:t xml:space="preserve"> 5 commitment and to join NATO would be impossible to reject. In Ukraine, EU and NATO countries will never recognize a new Russian-backed regime created by Moscow. But they will face the same challenge they do with Belarus: wielding sanctions without punishing the population and supporting those in need without having access to them. Some NATO members will bolster a Ukrainian insurgency, to which Russia will respond by threatening NATO members. </w:t>
      </w:r>
    </w:p>
    <w:p w14:paraId="49E94580" w14:textId="77777777" w:rsidR="00B820A1" w:rsidRPr="002F6B7F" w:rsidRDefault="00B820A1" w:rsidP="00B820A1">
      <w:pPr>
        <w:rPr>
          <w:sz w:val="14"/>
        </w:rPr>
      </w:pPr>
      <w:r w:rsidRPr="00181EF2">
        <w:rPr>
          <w:u w:val="single"/>
        </w:rPr>
        <w:lastRenderedPageBreak/>
        <w:t>Ukraine’s predicament will be</w:t>
      </w:r>
      <w:r w:rsidRPr="002F6B7F">
        <w:rPr>
          <w:sz w:val="14"/>
        </w:rPr>
        <w:t xml:space="preserve"> very </w:t>
      </w:r>
      <w:r w:rsidRPr="00181EF2">
        <w:rPr>
          <w:u w:val="single"/>
        </w:rPr>
        <w:t xml:space="preserve">great. </w:t>
      </w:r>
      <w:r w:rsidRPr="002F6B7F">
        <w:rPr>
          <w:u w:val="single"/>
        </w:rPr>
        <w:t>Refugees will flee</w:t>
      </w:r>
      <w:r w:rsidRPr="00181EF2">
        <w:rPr>
          <w:u w:val="single"/>
        </w:rPr>
        <w:t xml:space="preserve"> in multiple directions</w:t>
      </w:r>
      <w:r w:rsidRPr="002F6B7F">
        <w:rPr>
          <w:sz w:val="14"/>
        </w:rPr>
        <w:t>, quite possibly in the millions. And those parts of the Ukrainian military that are not directly defeated will continue fighting, echoing the partisan warfare that tore apart this whole region of Europe during and after World War II.</w:t>
      </w:r>
    </w:p>
    <w:p w14:paraId="151C1A17" w14:textId="77777777" w:rsidR="00B820A1" w:rsidRPr="002F6B7F" w:rsidRDefault="00B820A1" w:rsidP="00B820A1">
      <w:pPr>
        <w:rPr>
          <w:sz w:val="14"/>
        </w:rPr>
      </w:pPr>
      <w:r w:rsidRPr="00181EF2">
        <w:rPr>
          <w:u w:val="single"/>
        </w:rPr>
        <w:t xml:space="preserve">The </w:t>
      </w:r>
      <w:r w:rsidRPr="002F6B7F">
        <w:rPr>
          <w:highlight w:val="green"/>
          <w:u w:val="single"/>
        </w:rPr>
        <w:t>permanent</w:t>
      </w:r>
      <w:r w:rsidRPr="00181EF2">
        <w:rPr>
          <w:u w:val="single"/>
        </w:rPr>
        <w:t xml:space="preserve"> state of </w:t>
      </w:r>
      <w:r w:rsidRPr="002F6B7F">
        <w:rPr>
          <w:highlight w:val="green"/>
          <w:u w:val="single"/>
        </w:rPr>
        <w:t>escalation</w:t>
      </w:r>
      <w:r w:rsidRPr="002F6B7F">
        <w:rPr>
          <w:sz w:val="14"/>
        </w:rPr>
        <w:t xml:space="preserve"> between Russia and Europe may stay cold from a military perspective. It </w:t>
      </w:r>
      <w:r w:rsidRPr="00181EF2">
        <w:rPr>
          <w:u w:val="single"/>
        </w:rPr>
        <w:t>is likely</w:t>
      </w:r>
      <w:r w:rsidRPr="002F6B7F">
        <w:rPr>
          <w:sz w:val="14"/>
        </w:rPr>
        <w:t xml:space="preserve">, though, </w:t>
      </w:r>
      <w:r w:rsidRPr="00181EF2">
        <w:rPr>
          <w:u w:val="single"/>
        </w:rPr>
        <w:t>to be economically hot</w:t>
      </w:r>
      <w:r w:rsidRPr="002F6B7F">
        <w:rPr>
          <w:sz w:val="14"/>
        </w:rPr>
        <w:t xml:space="preserve">. The sanctions put on Russia in 2014, which were connected to formal diplomacy (often referred to as the “Minsk” process, after the city in which the negotiations were held), were not draconian. They were reversible as well as conditional. Following a Russian invasion of Ukraine, new sanctions on banking and on technology transfer would be significant and permanent. They would come in the wake of failed diplomacy and would start at “the top of the ladder,” according to the U.S. administration. In response, </w:t>
      </w:r>
      <w:r w:rsidRPr="002F6B7F">
        <w:rPr>
          <w:highlight w:val="green"/>
          <w:u w:val="single"/>
        </w:rPr>
        <w:t>Russia will retaliate</w:t>
      </w:r>
      <w:r w:rsidRPr="002F6B7F">
        <w:rPr>
          <w:sz w:val="14"/>
        </w:rPr>
        <w:t xml:space="preserve">, quite possibly </w:t>
      </w:r>
      <w:r w:rsidRPr="002F6B7F">
        <w:rPr>
          <w:highlight w:val="green"/>
          <w:u w:val="single"/>
        </w:rPr>
        <w:t>in the cyber-domain</w:t>
      </w:r>
      <w:r w:rsidRPr="00181EF2">
        <w:rPr>
          <w:u w:val="single"/>
        </w:rPr>
        <w:t xml:space="preserve"> as well as in the energy sector</w:t>
      </w:r>
      <w:r w:rsidRPr="002F6B7F">
        <w:rPr>
          <w:sz w:val="14"/>
        </w:rPr>
        <w:t>. Moscow will limit access to critical goods such as titanium, of which Russia has been the world’s second-largest exporter. This war of attrition will test both sides. Russia will be ruthless in trying to get one or several European states to back away from economic conflict by linking a relaxation in tension to these countries’ self-interest, thus undermining consensus in the EU and NATO.</w:t>
      </w:r>
    </w:p>
    <w:p w14:paraId="7221AEFB" w14:textId="77777777" w:rsidR="00B820A1" w:rsidRPr="002F6B7F" w:rsidRDefault="00B820A1" w:rsidP="00B820A1">
      <w:pPr>
        <w:rPr>
          <w:sz w:val="14"/>
        </w:rPr>
      </w:pPr>
      <w:r w:rsidRPr="002F6B7F">
        <w:rPr>
          <w:sz w:val="14"/>
        </w:rPr>
        <w:t>Europe’s strong suit is its economic leverage. Russia’s asset will be any source of domestic division or disruption in Europe or in Europe’s transatlantic partners. Here Russia will be proactive and opportunistic. If a pro-Russian movement or candidate shows up, that candidate can be encouraged directly or indirectly. If an economic or political sore point diminishes the foreign policy efficacy of the United States and its allies, it will be a weapon for Russian propaganda efforts and for Russian espionage.</w:t>
      </w:r>
    </w:p>
    <w:p w14:paraId="1142D018" w14:textId="77777777" w:rsidR="00B820A1" w:rsidRPr="00181EF2" w:rsidRDefault="00B820A1" w:rsidP="00B820A1">
      <w:pPr>
        <w:rPr>
          <w:u w:val="single"/>
        </w:rPr>
      </w:pPr>
      <w:r w:rsidRPr="002F6B7F">
        <w:rPr>
          <w:sz w:val="14"/>
        </w:rPr>
        <w:t xml:space="preserve">Much of this is already happening. But a war in Ukraine will up the ante. Russia will use more resources and be unchained in its choice of instruments. </w:t>
      </w:r>
      <w:r w:rsidRPr="00181EF2">
        <w:rPr>
          <w:u w:val="single"/>
        </w:rPr>
        <w:t>The massive refugee flows arriving in Europe will exacerbate the EU’s unresolved refugee policy</w:t>
      </w:r>
      <w:r w:rsidRPr="002F6B7F">
        <w:rPr>
          <w:sz w:val="14"/>
        </w:rPr>
        <w:t xml:space="preserve"> and </w:t>
      </w:r>
      <w:r w:rsidRPr="00181EF2">
        <w:rPr>
          <w:u w:val="single"/>
        </w:rPr>
        <w:t>provide</w:t>
      </w:r>
      <w:r w:rsidRPr="002F6B7F">
        <w:rPr>
          <w:sz w:val="14"/>
        </w:rPr>
        <w:t xml:space="preserve"> fertile </w:t>
      </w:r>
      <w:r w:rsidRPr="002F6B7F">
        <w:rPr>
          <w:highlight w:val="green"/>
          <w:u w:val="single"/>
        </w:rPr>
        <w:t>ground for populists</w:t>
      </w:r>
      <w:r w:rsidRPr="002F6B7F">
        <w:rPr>
          <w:sz w:val="14"/>
        </w:rPr>
        <w:t xml:space="preserve">. The holy grail of these informational, political, and cyberbattles will be the 2024 presidential election in the United States. Europe’s future will depend on this election. The election of Donald Trump or of a Trumpian candidate might destroy the transatlantic relationship at Europe’s hour of maximum peril, </w:t>
      </w:r>
      <w:r w:rsidRPr="002F6B7F">
        <w:rPr>
          <w:highlight w:val="green"/>
          <w:u w:val="single"/>
        </w:rPr>
        <w:t>putting into question NATO’s position</w:t>
      </w:r>
      <w:r w:rsidRPr="00181EF2">
        <w:rPr>
          <w:u w:val="single"/>
        </w:rPr>
        <w:t xml:space="preserve"> and its security guarantees for Europe.</w:t>
      </w:r>
    </w:p>
    <w:p w14:paraId="4B35D467" w14:textId="77777777" w:rsidR="00B820A1" w:rsidRPr="002F6B7F" w:rsidRDefault="00B820A1" w:rsidP="00B820A1">
      <w:pPr>
        <w:rPr>
          <w:sz w:val="14"/>
        </w:rPr>
      </w:pPr>
      <w:r w:rsidRPr="002F6B7F">
        <w:rPr>
          <w:sz w:val="14"/>
        </w:rPr>
        <w:t>TURNING NATO INWARD</w:t>
      </w:r>
    </w:p>
    <w:p w14:paraId="6B224949" w14:textId="77777777" w:rsidR="00B820A1" w:rsidRPr="002F6B7F" w:rsidRDefault="00B820A1" w:rsidP="00B820A1">
      <w:pPr>
        <w:rPr>
          <w:sz w:val="14"/>
        </w:rPr>
      </w:pPr>
      <w:r w:rsidRPr="002F6B7F">
        <w:rPr>
          <w:sz w:val="14"/>
        </w:rPr>
        <w:t>For the United States, a Russian victory would have profound effects on its grand strategy in Europe, Asia, and the Middle East. First, Russian success in Ukraine would require Washington to pivot to Europe. No ambiguity about NATO’s Article 5 (of the kind experienced under Trump) will be permissible. Only a strong U.S. commitment to European security will prevent Russia from dividing European countries from one another. This will be difficult in light of competing priorities, especially those that confront the United States in a deteriorating relationship with China. But the interests at stake are fundamental. The United States has very large commercial equities in Europe. The European Union and the United States are each other’s largest trade and investment partners, with trade in goods and services totaling $1.1 trillion in 2019. A well-functioning, peaceful Europe augments American foreign policy—on climate change, on nonproliferation, on global public health, and on the management of tensions with China or Russia. If Europe is destabilized, then the United States will be much more alone in the world.</w:t>
      </w:r>
    </w:p>
    <w:p w14:paraId="1D625581" w14:textId="77777777" w:rsidR="00B820A1" w:rsidRPr="002F6B7F" w:rsidRDefault="00B820A1" w:rsidP="00B820A1">
      <w:pPr>
        <w:rPr>
          <w:sz w:val="14"/>
        </w:rPr>
      </w:pPr>
      <w:r w:rsidRPr="002F6B7F">
        <w:rPr>
          <w:sz w:val="14"/>
        </w:rPr>
        <w:t xml:space="preserve">NATO is the logical means by which the United States can provide security reassurance to Europe and deter Russia. A war in Ukraine would revive NATO not as a democracy-building enterprise or as a tool for out-of-area expeditions like the war in Afghanistan but as the unsurpassed defensive military alliance that it was designed to be. Although Europeans will be demanding a greater military commitment to Europe from the United States, a broader Russian invasion of Ukraine should drive every NATO member to increase its defense spending. For Europeans, this would be the final call to improve Europe’s defensive capabilities—in tandem with the United States—in order to help the United </w:t>
      </w:r>
      <w:proofErr w:type="gramStart"/>
      <w:r w:rsidRPr="002F6B7F">
        <w:rPr>
          <w:sz w:val="14"/>
        </w:rPr>
        <w:t>States</w:t>
      </w:r>
      <w:proofErr w:type="gramEnd"/>
      <w:r w:rsidRPr="002F6B7F">
        <w:rPr>
          <w:sz w:val="14"/>
        </w:rPr>
        <w:t xml:space="preserve"> manage the Russian-Chinese dilemma.</w:t>
      </w:r>
    </w:p>
    <w:p w14:paraId="60770390" w14:textId="77777777" w:rsidR="00B820A1" w:rsidRPr="002F6B7F" w:rsidRDefault="00B820A1" w:rsidP="00B820A1">
      <w:pPr>
        <w:rPr>
          <w:sz w:val="14"/>
        </w:rPr>
      </w:pPr>
      <w:r w:rsidRPr="002F6B7F">
        <w:rPr>
          <w:sz w:val="14"/>
        </w:rPr>
        <w:t xml:space="preserve">For a Moscow now in permanent confrontation with the West, Beijing could serve as an economic backstop and a partner in opposing U.S. hegemony. In the worst case for U.S. grand strategy, </w:t>
      </w:r>
      <w:r w:rsidRPr="002F6B7F">
        <w:rPr>
          <w:highlight w:val="green"/>
          <w:u w:val="single"/>
        </w:rPr>
        <w:t>China</w:t>
      </w:r>
      <w:r w:rsidRPr="002F6B7F">
        <w:rPr>
          <w:u w:val="single"/>
        </w:rPr>
        <w:t xml:space="preserve"> might be </w:t>
      </w:r>
      <w:r w:rsidRPr="002F6B7F">
        <w:rPr>
          <w:highlight w:val="green"/>
          <w:u w:val="single"/>
        </w:rPr>
        <w:t>emboldened</w:t>
      </w:r>
      <w:r w:rsidRPr="002F6B7F">
        <w:rPr>
          <w:u w:val="single"/>
        </w:rPr>
        <w:t xml:space="preserve"> by Russia’s assertiveness and threaten confrontation </w:t>
      </w:r>
      <w:r w:rsidRPr="002F6B7F">
        <w:rPr>
          <w:highlight w:val="green"/>
          <w:u w:val="single"/>
        </w:rPr>
        <w:t>over Taiwan</w:t>
      </w:r>
      <w:r w:rsidRPr="002F6B7F">
        <w:rPr>
          <w:sz w:val="14"/>
        </w:rPr>
        <w:t xml:space="preserve">. But there is no guarantee that an escalation in Ukraine will benefit the Sino-Russian relationship. China’s ambition to become the central node of the Eurasian economy will be damaged by war in Europe, because of the brutal uncertainties war brings. Chinese irritation with a Russia on the march will not enable a rapprochement between Washington and </w:t>
      </w:r>
      <w:hyperlink r:id="rId13" w:history="1">
        <w:r w:rsidRPr="002F6B7F">
          <w:rPr>
            <w:rStyle w:val="Hyperlink"/>
            <w:sz w:val="14"/>
          </w:rPr>
          <w:t>Beijing</w:t>
        </w:r>
      </w:hyperlink>
      <w:r w:rsidRPr="002F6B7F">
        <w:rPr>
          <w:sz w:val="14"/>
        </w:rPr>
        <w:t>, but it may initiate new conversations.</w:t>
      </w:r>
    </w:p>
    <w:p w14:paraId="0F93646F" w14:textId="2480AE86" w:rsidR="00B820A1" w:rsidRDefault="00B820A1" w:rsidP="00B820A1">
      <w:pPr>
        <w:pStyle w:val="Heading3"/>
      </w:pPr>
      <w:r>
        <w:lastRenderedPageBreak/>
        <w:t>2</w:t>
      </w:r>
    </w:p>
    <w:p w14:paraId="61A58917" w14:textId="0E4BDE14" w:rsidR="00B820A1" w:rsidRPr="00435094" w:rsidRDefault="00B820A1" w:rsidP="00B820A1">
      <w:pPr>
        <w:pStyle w:val="Heading4"/>
      </w:pPr>
      <w:r>
        <w:t>Diaspora advocacy journalism is k2 checking authoritarian regimes and protecting human rights</w:t>
      </w:r>
    </w:p>
    <w:p w14:paraId="2689134B" w14:textId="77777777" w:rsidR="00B820A1" w:rsidRPr="00435094" w:rsidRDefault="00B820A1" w:rsidP="00B820A1">
      <w:r w:rsidRPr="00435094">
        <w:rPr>
          <w:rStyle w:val="Style13ptBold"/>
        </w:rPr>
        <w:t xml:space="preserve">Arafat 21 </w:t>
      </w:r>
      <w:r w:rsidRPr="00435094">
        <w:t>Rana Arafat (PhD in Media and Communication, Post-Doctoral Research Fellow University of London) (2021) Examining Diaspora Journalists’ Digital Networks and Role Perceptions: A Case Study of Syrian Post-Conflict Advocacy Journalism, Journalism Studies, 22:16, 2174-2196, DOI: 10.1080/1461670X.2021.1990110</w:t>
      </w:r>
    </w:p>
    <w:p w14:paraId="73B5F936" w14:textId="77777777" w:rsidR="00B820A1" w:rsidRPr="00435094" w:rsidRDefault="00B820A1" w:rsidP="00B820A1">
      <w:pPr>
        <w:rPr>
          <w:sz w:val="16"/>
        </w:rPr>
      </w:pPr>
      <w:r w:rsidRPr="00435094">
        <w:rPr>
          <w:sz w:val="16"/>
        </w:rPr>
        <w:t>Diaspora Advocacy, Networked Journalism, and Conflict The repressive measures taken by autocratic governments and the increasing violence rates against journalists have pushed many media practitioners, including reporters and editors, into exile (</w:t>
      </w:r>
      <w:proofErr w:type="spellStart"/>
      <w:r w:rsidRPr="00435094">
        <w:rPr>
          <w:sz w:val="16"/>
        </w:rPr>
        <w:t>Skjerdal</w:t>
      </w:r>
      <w:proofErr w:type="spellEnd"/>
      <w:r w:rsidRPr="00435094">
        <w:rPr>
          <w:sz w:val="16"/>
        </w:rPr>
        <w:t xml:space="preserve"> 2011). </w:t>
      </w:r>
      <w:r w:rsidRPr="00435094">
        <w:rPr>
          <w:rStyle w:val="Emphasis"/>
        </w:rPr>
        <w:t>Scholars used the notion of “</w:t>
      </w:r>
      <w:r w:rsidRPr="00435094">
        <w:rPr>
          <w:rStyle w:val="Emphasis"/>
          <w:highlight w:val="green"/>
        </w:rPr>
        <w:t>diaspora</w:t>
      </w:r>
      <w:r w:rsidRPr="00435094">
        <w:rPr>
          <w:rStyle w:val="Emphasis"/>
        </w:rPr>
        <w:t xml:space="preserve"> journalist” to describe </w:t>
      </w:r>
      <w:r w:rsidRPr="00435094">
        <w:rPr>
          <w:rStyle w:val="Emphasis"/>
          <w:highlight w:val="green"/>
        </w:rPr>
        <w:t>journalists</w:t>
      </w:r>
      <w:r w:rsidRPr="00435094">
        <w:rPr>
          <w:rStyle w:val="Emphasis"/>
        </w:rPr>
        <w:t xml:space="preserve"> working outside their origin countries, whether professionals or amateurs, in international mainstream media outlets or online news portals established by exiled and independent journalists</w:t>
      </w:r>
      <w:r w:rsidRPr="00435094">
        <w:rPr>
          <w:sz w:val="16"/>
        </w:rPr>
        <w:t xml:space="preserve"> (e.g., </w:t>
      </w:r>
      <w:proofErr w:type="spellStart"/>
      <w:r w:rsidRPr="00435094">
        <w:rPr>
          <w:sz w:val="16"/>
        </w:rPr>
        <w:t>Ogunyemi</w:t>
      </w:r>
      <w:proofErr w:type="spellEnd"/>
      <w:r w:rsidRPr="00435094">
        <w:rPr>
          <w:sz w:val="16"/>
        </w:rPr>
        <w:t xml:space="preserve"> 2015; </w:t>
      </w:r>
      <w:proofErr w:type="spellStart"/>
      <w:r w:rsidRPr="00435094">
        <w:rPr>
          <w:sz w:val="16"/>
        </w:rPr>
        <w:t>Skjerdal</w:t>
      </w:r>
      <w:proofErr w:type="spellEnd"/>
      <w:r w:rsidRPr="00435094">
        <w:rPr>
          <w:sz w:val="16"/>
        </w:rPr>
        <w:t xml:space="preserve"> 2011; </w:t>
      </w:r>
      <w:proofErr w:type="spellStart"/>
      <w:r w:rsidRPr="00435094">
        <w:rPr>
          <w:sz w:val="16"/>
        </w:rPr>
        <w:t>Wojcieszak</w:t>
      </w:r>
      <w:proofErr w:type="spellEnd"/>
      <w:r w:rsidRPr="00435094">
        <w:rPr>
          <w:sz w:val="16"/>
        </w:rPr>
        <w:t xml:space="preserve">, </w:t>
      </w:r>
      <w:proofErr w:type="spellStart"/>
      <w:r w:rsidRPr="00435094">
        <w:rPr>
          <w:sz w:val="16"/>
        </w:rPr>
        <w:t>Brouillette</w:t>
      </w:r>
      <w:proofErr w:type="spellEnd"/>
      <w:r w:rsidRPr="00435094">
        <w:rPr>
          <w:sz w:val="16"/>
        </w:rPr>
        <w:t>, and Smith 2013). Diaspora journalists keep close connections with multiple actors in the home countries and</w:t>
      </w:r>
      <w:r w:rsidRPr="00435094">
        <w:rPr>
          <w:rStyle w:val="Emphasis"/>
        </w:rPr>
        <w:t xml:space="preserve"> </w:t>
      </w:r>
      <w:r w:rsidRPr="00435094">
        <w:rPr>
          <w:rStyle w:val="Emphasis"/>
          <w:highlight w:val="green"/>
        </w:rPr>
        <w:t>use diverse technologies</w:t>
      </w:r>
      <w:r w:rsidRPr="00435094">
        <w:rPr>
          <w:rStyle w:val="Emphasis"/>
        </w:rPr>
        <w:t xml:space="preserve"> from printing presses to Facebook pages </w:t>
      </w:r>
      <w:r w:rsidRPr="00435094">
        <w:rPr>
          <w:rStyle w:val="Emphasis"/>
          <w:highlight w:val="green"/>
        </w:rPr>
        <w:t>to disseminate ideas, values, and ideologies that influence</w:t>
      </w:r>
      <w:r w:rsidRPr="00435094">
        <w:rPr>
          <w:rStyle w:val="Emphasis"/>
        </w:rPr>
        <w:t xml:space="preserve"> the “theater of </w:t>
      </w:r>
      <w:r w:rsidRPr="00435094">
        <w:rPr>
          <w:rStyle w:val="Emphasis"/>
          <w:highlight w:val="green"/>
        </w:rPr>
        <w:t>conflicts</w:t>
      </w:r>
      <w:r w:rsidRPr="00435094">
        <w:rPr>
          <w:rStyle w:val="Emphasis"/>
        </w:rPr>
        <w:t>” in their homelands</w:t>
      </w:r>
      <w:r w:rsidRPr="00435094">
        <w:rPr>
          <w:sz w:val="16"/>
        </w:rPr>
        <w:t xml:space="preserve"> (</w:t>
      </w:r>
      <w:proofErr w:type="spellStart"/>
      <w:r w:rsidRPr="00435094">
        <w:rPr>
          <w:sz w:val="16"/>
        </w:rPr>
        <w:t>Oyeleye</w:t>
      </w:r>
      <w:proofErr w:type="spellEnd"/>
      <w:r w:rsidRPr="00435094">
        <w:rPr>
          <w:sz w:val="16"/>
        </w:rPr>
        <w:t xml:space="preserve"> 2017; </w:t>
      </w:r>
      <w:proofErr w:type="spellStart"/>
      <w:r w:rsidRPr="00435094">
        <w:rPr>
          <w:sz w:val="16"/>
        </w:rPr>
        <w:t>Ristow</w:t>
      </w:r>
      <w:proofErr w:type="spellEnd"/>
      <w:r w:rsidRPr="00435094">
        <w:rPr>
          <w:sz w:val="16"/>
        </w:rPr>
        <w:t xml:space="preserve"> 2011).  </w:t>
      </w:r>
      <w:r w:rsidRPr="00435094">
        <w:rPr>
          <w:rStyle w:val="Emphasis"/>
        </w:rPr>
        <w:t xml:space="preserve">The networked communication </w:t>
      </w:r>
      <w:r w:rsidRPr="00435094">
        <w:rPr>
          <w:rStyle w:val="Emphasis"/>
          <w:highlight w:val="green"/>
        </w:rPr>
        <w:t>environments</w:t>
      </w:r>
      <w:r w:rsidRPr="00435094">
        <w:rPr>
          <w:rStyle w:val="Emphasis"/>
        </w:rPr>
        <w:t xml:space="preserve"> have </w:t>
      </w:r>
      <w:r w:rsidRPr="00435094">
        <w:rPr>
          <w:rStyle w:val="Emphasis"/>
          <w:highlight w:val="green"/>
        </w:rPr>
        <w:t>facilitated</w:t>
      </w:r>
      <w:r w:rsidRPr="00435094">
        <w:rPr>
          <w:rStyle w:val="Emphasis"/>
        </w:rPr>
        <w:t xml:space="preserve"> the combination of </w:t>
      </w:r>
      <w:r w:rsidRPr="00435094">
        <w:rPr>
          <w:rStyle w:val="Emphasis"/>
          <w:highlight w:val="green"/>
        </w:rPr>
        <w:t>advocacy</w:t>
      </w:r>
      <w:r w:rsidRPr="00435094">
        <w:rPr>
          <w:rStyle w:val="Emphasis"/>
        </w:rPr>
        <w:t xml:space="preserve"> and </w:t>
      </w:r>
      <w:r w:rsidRPr="00435094">
        <w:rPr>
          <w:rStyle w:val="Emphasis"/>
          <w:highlight w:val="green"/>
        </w:rPr>
        <w:t>journalism in the diaspora</w:t>
      </w:r>
      <w:r w:rsidRPr="00435094">
        <w:rPr>
          <w:rStyle w:val="Emphasis"/>
        </w:rPr>
        <w:t xml:space="preserve"> where news websites tend to adopt a journalism practice characterized by activism and favoritism </w:t>
      </w:r>
      <w:r w:rsidRPr="00435094">
        <w:rPr>
          <w:rStyle w:val="Emphasis"/>
          <w:highlight w:val="green"/>
        </w:rPr>
        <w:t>posing a critical attitude</w:t>
      </w:r>
      <w:r w:rsidRPr="00435094">
        <w:rPr>
          <w:rStyle w:val="Emphasis"/>
        </w:rPr>
        <w:t xml:space="preserve"> </w:t>
      </w:r>
      <w:r w:rsidRPr="00435094">
        <w:rPr>
          <w:rStyle w:val="Emphasis"/>
          <w:highlight w:val="green"/>
        </w:rPr>
        <w:t>to</w:t>
      </w:r>
      <w:r w:rsidRPr="00435094">
        <w:rPr>
          <w:rStyle w:val="Emphasis"/>
        </w:rPr>
        <w:t xml:space="preserve"> the </w:t>
      </w:r>
      <w:r w:rsidRPr="00435094">
        <w:rPr>
          <w:rStyle w:val="Emphasis"/>
          <w:highlight w:val="green"/>
        </w:rPr>
        <w:t>homeland governments</w:t>
      </w:r>
      <w:r w:rsidRPr="00435094">
        <w:rPr>
          <w:sz w:val="16"/>
        </w:rPr>
        <w:t xml:space="preserve"> (</w:t>
      </w:r>
      <w:proofErr w:type="spellStart"/>
      <w:r w:rsidRPr="00435094">
        <w:rPr>
          <w:sz w:val="16"/>
        </w:rPr>
        <w:t>Skjerdal</w:t>
      </w:r>
      <w:proofErr w:type="spellEnd"/>
      <w:r w:rsidRPr="00435094">
        <w:rPr>
          <w:sz w:val="16"/>
        </w:rPr>
        <w:t xml:space="preserve"> 2011). </w:t>
      </w:r>
      <w:r w:rsidRPr="00435094">
        <w:rPr>
          <w:rStyle w:val="Emphasis"/>
        </w:rPr>
        <w:t xml:space="preserve">Advocacy journalism refers to “a genre of journalism that is </w:t>
      </w:r>
      <w:r w:rsidRPr="00435094">
        <w:rPr>
          <w:rStyle w:val="Emphasis"/>
          <w:highlight w:val="green"/>
        </w:rPr>
        <w:t>fact-based but supports a specific viewpoint</w:t>
      </w:r>
      <w:r w:rsidRPr="00435094">
        <w:rPr>
          <w:rStyle w:val="Emphasis"/>
        </w:rPr>
        <w:t xml:space="preserve"> on an issue”</w:t>
      </w:r>
      <w:r w:rsidRPr="00435094">
        <w:rPr>
          <w:sz w:val="16"/>
        </w:rPr>
        <w:t xml:space="preserve"> (</w:t>
      </w:r>
      <w:proofErr w:type="spellStart"/>
      <w:r w:rsidRPr="00435094">
        <w:rPr>
          <w:sz w:val="16"/>
        </w:rPr>
        <w:t>Berney</w:t>
      </w:r>
      <w:proofErr w:type="spellEnd"/>
      <w:r w:rsidRPr="00435094">
        <w:rPr>
          <w:sz w:val="16"/>
        </w:rPr>
        <w:t xml:space="preserve"> and </w:t>
      </w:r>
      <w:proofErr w:type="spellStart"/>
      <w:r w:rsidRPr="00435094">
        <w:rPr>
          <w:sz w:val="16"/>
        </w:rPr>
        <w:t>Robie</w:t>
      </w:r>
      <w:proofErr w:type="spellEnd"/>
      <w:r w:rsidRPr="00435094">
        <w:rPr>
          <w:sz w:val="16"/>
        </w:rPr>
        <w:t xml:space="preserve"> 2008, 1). This genre of journalism “identifies social issues, takes a stand on the identified issues and promotes these issues with the objective of shaping public perception” (</w:t>
      </w:r>
      <w:proofErr w:type="spellStart"/>
      <w:r w:rsidRPr="00435094">
        <w:rPr>
          <w:sz w:val="16"/>
        </w:rPr>
        <w:t>Asemah</w:t>
      </w:r>
      <w:proofErr w:type="spellEnd"/>
      <w:r w:rsidRPr="00435094">
        <w:rPr>
          <w:sz w:val="16"/>
        </w:rPr>
        <w:t xml:space="preserve">, </w:t>
      </w:r>
      <w:proofErr w:type="spellStart"/>
      <w:r w:rsidRPr="00435094">
        <w:rPr>
          <w:sz w:val="16"/>
        </w:rPr>
        <w:t>Edegoh</w:t>
      </w:r>
      <w:proofErr w:type="spellEnd"/>
      <w:r w:rsidRPr="00435094">
        <w:rPr>
          <w:sz w:val="16"/>
        </w:rPr>
        <w:t xml:space="preserve">, and </w:t>
      </w:r>
      <w:proofErr w:type="spellStart"/>
      <w:r w:rsidRPr="00435094">
        <w:rPr>
          <w:sz w:val="16"/>
        </w:rPr>
        <w:t>Ezebuenyi</w:t>
      </w:r>
      <w:proofErr w:type="spellEnd"/>
      <w:r w:rsidRPr="00435094">
        <w:rPr>
          <w:sz w:val="16"/>
        </w:rPr>
        <w:t xml:space="preserve"> 2013, 179). While advocacy journalism might adopt a biased viewpoint to raise public awareness about certain causes or issues, it is still not the same as being an activist (Careless 2000). Activism involves taking direct action or intervention to achieve a political change through political campaigning, organizing protests, strikes, or boycotts, consulting politicians and bureaucrats, or conducting cyberattacks or hacktivism (</w:t>
      </w:r>
      <w:proofErr w:type="spellStart"/>
      <w:r w:rsidRPr="00435094">
        <w:rPr>
          <w:sz w:val="16"/>
        </w:rPr>
        <w:t>Ginosar</w:t>
      </w:r>
      <w:proofErr w:type="spellEnd"/>
      <w:r w:rsidRPr="00435094">
        <w:rPr>
          <w:sz w:val="16"/>
        </w:rPr>
        <w:t xml:space="preserve"> and Reich 2020; Hall 2018). </w:t>
      </w:r>
      <w:r w:rsidRPr="00435094">
        <w:rPr>
          <w:rStyle w:val="Emphasis"/>
        </w:rPr>
        <w:t xml:space="preserve">Diaspora journalists serve as </w:t>
      </w:r>
      <w:r w:rsidRPr="00435094">
        <w:rPr>
          <w:rStyle w:val="Emphasis"/>
          <w:highlight w:val="green"/>
        </w:rPr>
        <w:t xml:space="preserve">human rights advocates </w:t>
      </w:r>
      <w:r w:rsidRPr="00435094">
        <w:rPr>
          <w:rStyle w:val="Emphasis"/>
        </w:rPr>
        <w:t xml:space="preserve">with the power to </w:t>
      </w:r>
      <w:r w:rsidRPr="00435094">
        <w:rPr>
          <w:rStyle w:val="Emphasis"/>
          <w:highlight w:val="green"/>
        </w:rPr>
        <w:t>influence</w:t>
      </w:r>
      <w:r w:rsidRPr="00435094">
        <w:rPr>
          <w:rStyle w:val="Emphasis"/>
        </w:rPr>
        <w:t xml:space="preserve"> the </w:t>
      </w:r>
      <w:r w:rsidRPr="00435094">
        <w:rPr>
          <w:rStyle w:val="Emphasis"/>
          <w:highlight w:val="green"/>
        </w:rPr>
        <w:t>international media</w:t>
      </w:r>
      <w:r w:rsidRPr="00435094">
        <w:rPr>
          <w:rStyle w:val="Emphasis"/>
        </w:rPr>
        <w:t xml:space="preserve"> agendas </w:t>
      </w:r>
      <w:r w:rsidRPr="00435094">
        <w:rPr>
          <w:rStyle w:val="Emphasis"/>
          <w:highlight w:val="green"/>
        </w:rPr>
        <w:t>and policy</w:t>
      </w:r>
      <w:r w:rsidRPr="00435094">
        <w:rPr>
          <w:rStyle w:val="Emphasis"/>
        </w:rPr>
        <w:t xml:space="preserve"> decision-</w:t>
      </w:r>
      <w:r w:rsidRPr="00435094">
        <w:rPr>
          <w:rStyle w:val="Emphasis"/>
          <w:highlight w:val="green"/>
        </w:rPr>
        <w:t>makers and mobilize transnational processes of justice and accountability</w:t>
      </w:r>
      <w:r w:rsidRPr="00435094">
        <w:rPr>
          <w:sz w:val="16"/>
        </w:rPr>
        <w:t xml:space="preserve"> (</w:t>
      </w:r>
      <w:proofErr w:type="spellStart"/>
      <w:r w:rsidRPr="00435094">
        <w:rPr>
          <w:sz w:val="16"/>
        </w:rPr>
        <w:t>Balasundaram</w:t>
      </w:r>
      <w:proofErr w:type="spellEnd"/>
      <w:r w:rsidRPr="00435094">
        <w:rPr>
          <w:sz w:val="16"/>
        </w:rPr>
        <w:t xml:space="preserve"> 2019). Their transnational engagement in conflict mediation and resolution incorporates documenting arrests and violations and communicating the evidence of oppression and election irregularities to the international foreign media and broadcasting stations (</w:t>
      </w:r>
      <w:proofErr w:type="spellStart"/>
      <w:r w:rsidRPr="00435094">
        <w:rPr>
          <w:sz w:val="16"/>
        </w:rPr>
        <w:t>Pidduck</w:t>
      </w:r>
      <w:proofErr w:type="spellEnd"/>
      <w:r w:rsidRPr="00435094">
        <w:rPr>
          <w:sz w:val="16"/>
        </w:rPr>
        <w:t xml:space="preserve"> 2012) as well as promoting the “inside-out” and “outside-in” channeling of voices for democracy” (Zaw 2006, 237). </w:t>
      </w:r>
      <w:r w:rsidRPr="00435094">
        <w:rPr>
          <w:rStyle w:val="Emphasis"/>
          <w:highlight w:val="green"/>
        </w:rPr>
        <w:t>Such a</w:t>
      </w:r>
      <w:r w:rsidRPr="00435094">
        <w:rPr>
          <w:rStyle w:val="Emphasis"/>
        </w:rPr>
        <w:t xml:space="preserve"> proactive </w:t>
      </w:r>
      <w:r w:rsidRPr="00435094">
        <w:rPr>
          <w:rStyle w:val="Emphasis"/>
          <w:highlight w:val="green"/>
        </w:rPr>
        <w:t>role contradicts objectivity</w:t>
      </w:r>
      <w:r w:rsidRPr="00435094">
        <w:rPr>
          <w:sz w:val="16"/>
        </w:rPr>
        <w:t xml:space="preserve"> as a basic norm of conventional journalism which originally “seeks journalists to keep a political, personal and emotional distance between themselves and their work” without following an agenda to overthrow regimes or to promote peace and human rights (</w:t>
      </w:r>
      <w:proofErr w:type="spellStart"/>
      <w:r w:rsidRPr="00435094">
        <w:rPr>
          <w:sz w:val="16"/>
        </w:rPr>
        <w:t>Balasundaram</w:t>
      </w:r>
      <w:proofErr w:type="spellEnd"/>
      <w:r w:rsidRPr="00435094">
        <w:rPr>
          <w:sz w:val="16"/>
        </w:rPr>
        <w:t xml:space="preserve"> 2019, 270). Based on the exile journalists’ motives and perceptions of truth, O’ Loughlin and </w:t>
      </w:r>
      <w:proofErr w:type="spellStart"/>
      <w:r w:rsidRPr="00435094">
        <w:rPr>
          <w:sz w:val="16"/>
        </w:rPr>
        <w:t>Schafraad</w:t>
      </w:r>
      <w:proofErr w:type="spellEnd"/>
      <w:r w:rsidRPr="00435094">
        <w:rPr>
          <w:sz w:val="16"/>
        </w:rPr>
        <w:t xml:space="preserve"> (2016) identified four types including idealist journalists who see democracy as an end goal in itself, pragmatist journalists who perceive truth as an instrumental value to fight for democracy, dialogist journalists who try to improve their people’s lives practically by getting involved in peace-building or advocacy, and activist journalists who act as active agents to enact a political change (60). The latter type reflects blurred boundaries between journalism and activism enabling cooperation between diaspora activists and professional journalists who connect the mainstream and social media (</w:t>
      </w:r>
      <w:proofErr w:type="spellStart"/>
      <w:r w:rsidRPr="00435094">
        <w:rPr>
          <w:sz w:val="16"/>
        </w:rPr>
        <w:t>Andén</w:t>
      </w:r>
      <w:proofErr w:type="spellEnd"/>
      <w:r w:rsidRPr="00435094">
        <w:rPr>
          <w:sz w:val="16"/>
        </w:rPr>
        <w:t xml:space="preserve">-Papadopoulos and </w:t>
      </w:r>
      <w:proofErr w:type="spellStart"/>
      <w:r w:rsidRPr="00435094">
        <w:rPr>
          <w:sz w:val="16"/>
        </w:rPr>
        <w:t>Pantti</w:t>
      </w:r>
      <w:proofErr w:type="spellEnd"/>
      <w:r w:rsidRPr="00435094">
        <w:rPr>
          <w:sz w:val="16"/>
        </w:rPr>
        <w:t xml:space="preserve"> 2013).</w:t>
      </w:r>
    </w:p>
    <w:p w14:paraId="27268C12" w14:textId="77777777" w:rsidR="00B820A1" w:rsidRPr="00435094" w:rsidRDefault="00B820A1" w:rsidP="00B820A1"/>
    <w:p w14:paraId="0CD86755" w14:textId="77777777" w:rsidR="00B820A1" w:rsidRDefault="00B820A1" w:rsidP="00B820A1">
      <w:pPr>
        <w:pStyle w:val="Heading4"/>
      </w:pPr>
      <w:r>
        <w:t>Objectivity is not the goal of diaspora reporting- just merely a tool used in their advocacy</w:t>
      </w:r>
    </w:p>
    <w:p w14:paraId="6500E4B8" w14:textId="77777777" w:rsidR="00B820A1" w:rsidRPr="00435094" w:rsidRDefault="00B820A1" w:rsidP="00B820A1">
      <w:proofErr w:type="spellStart"/>
      <w:r w:rsidRPr="00435094">
        <w:rPr>
          <w:rStyle w:val="Style13ptBold"/>
        </w:rPr>
        <w:t>Balasundaram</w:t>
      </w:r>
      <w:proofErr w:type="spellEnd"/>
      <w:r w:rsidRPr="00435094">
        <w:rPr>
          <w:rStyle w:val="Style13ptBold"/>
        </w:rPr>
        <w:t xml:space="preserve"> 19</w:t>
      </w:r>
      <w:bookmarkStart w:id="0" w:name="_Hlk97150599"/>
      <w:r>
        <w:t xml:space="preserve"> </w:t>
      </w:r>
      <w:proofErr w:type="spellStart"/>
      <w:r w:rsidRPr="00435094">
        <w:t>Balasundaram</w:t>
      </w:r>
      <w:proofErr w:type="spellEnd"/>
      <w:r w:rsidRPr="00435094">
        <w:t xml:space="preserve">, </w:t>
      </w:r>
      <w:proofErr w:type="spellStart"/>
      <w:r w:rsidRPr="00435094">
        <w:t>Nirmanusan</w:t>
      </w:r>
      <w:proofErr w:type="spellEnd"/>
      <w:r w:rsidRPr="00435094">
        <w:t xml:space="preserve"> (Freelance Journalist and Human Rights Defender. He holds an MA in Peace and Conflict Studies). 2019. “Exiled Journalists as Active Agents of Change: Understanding Their Journalistic Practices.” In Reporting Human Rights, Conflicts, and Peacebuilding, edited by I. S. Shaw, and S. </w:t>
      </w:r>
      <w:proofErr w:type="spellStart"/>
      <w:r w:rsidRPr="00435094">
        <w:t>Selvarajah</w:t>
      </w:r>
      <w:proofErr w:type="spellEnd"/>
      <w:r w:rsidRPr="00435094">
        <w:t>, 265–280. London: Palgrave Macmillan.</w:t>
      </w:r>
    </w:p>
    <w:bookmarkEnd w:id="0"/>
    <w:p w14:paraId="6E535390" w14:textId="77777777" w:rsidR="00B820A1" w:rsidRPr="00435094" w:rsidRDefault="00B820A1" w:rsidP="00B820A1">
      <w:pPr>
        <w:rPr>
          <w:sz w:val="16"/>
        </w:rPr>
      </w:pPr>
      <w:r w:rsidRPr="00435094">
        <w:rPr>
          <w:sz w:val="16"/>
        </w:rPr>
        <w:lastRenderedPageBreak/>
        <w:t xml:space="preserve">O’Loughlin and </w:t>
      </w:r>
      <w:proofErr w:type="spellStart"/>
      <w:r w:rsidRPr="00435094">
        <w:rPr>
          <w:sz w:val="16"/>
        </w:rPr>
        <w:t>Schafraad</w:t>
      </w:r>
      <w:proofErr w:type="spellEnd"/>
      <w:r w:rsidRPr="00435094">
        <w:rPr>
          <w:sz w:val="16"/>
        </w:rPr>
        <w:t xml:space="preserve"> (2016) in their study to trace the professional norms of </w:t>
      </w:r>
      <w:r w:rsidRPr="00435094">
        <w:rPr>
          <w:rStyle w:val="Emphasis"/>
          <w:highlight w:val="green"/>
        </w:rPr>
        <w:t>exiled journalists</w:t>
      </w:r>
      <w:r w:rsidRPr="00435094">
        <w:rPr>
          <w:rStyle w:val="Emphasis"/>
        </w:rPr>
        <w:t xml:space="preserve"> find that their journalistic </w:t>
      </w:r>
      <w:r w:rsidRPr="00435094">
        <w:rPr>
          <w:rStyle w:val="Emphasis"/>
          <w:highlight w:val="green"/>
        </w:rPr>
        <w:t>practices are inspired by</w:t>
      </w:r>
      <w:r w:rsidRPr="00435094">
        <w:rPr>
          <w:rStyle w:val="Emphasis"/>
        </w:rPr>
        <w:t xml:space="preserve"> the conviction of ‘</w:t>
      </w:r>
      <w:r w:rsidRPr="00435094">
        <w:rPr>
          <w:rStyle w:val="Emphasis"/>
          <w:highlight w:val="green"/>
        </w:rPr>
        <w:t>adherence to the truth’</w:t>
      </w:r>
      <w:r w:rsidRPr="00435094">
        <w:rPr>
          <w:sz w:val="16"/>
        </w:rPr>
        <w:t xml:space="preserve"> in line with normative models of journalism. They found that Whilst journalists hold an unwavering commitment to the truth, their reasons for doing so can vary somewhat. Some journalists are committed to the truth as an end in itself but others employ a more utilitarian view and</w:t>
      </w:r>
      <w:r w:rsidRPr="00435094">
        <w:rPr>
          <w:rStyle w:val="Emphasis"/>
        </w:rPr>
        <w:t xml:space="preserve"> consider the truth </w:t>
      </w:r>
      <w:r w:rsidRPr="00435094">
        <w:rPr>
          <w:rStyle w:val="Emphasis"/>
          <w:highlight w:val="green"/>
        </w:rPr>
        <w:t>to b</w:t>
      </w:r>
      <w:r w:rsidRPr="00435094">
        <w:rPr>
          <w:rStyle w:val="Emphasis"/>
        </w:rPr>
        <w:t xml:space="preserve">e itself </w:t>
      </w:r>
      <w:r w:rsidRPr="00435094">
        <w:rPr>
          <w:rStyle w:val="Emphasis"/>
          <w:highlight w:val="green"/>
        </w:rPr>
        <w:t>a</w:t>
      </w:r>
      <w:r w:rsidRPr="00435094">
        <w:rPr>
          <w:rStyle w:val="Emphasis"/>
        </w:rPr>
        <w:t xml:space="preserve"> </w:t>
      </w:r>
      <w:r w:rsidRPr="00435094">
        <w:rPr>
          <w:rStyle w:val="Emphasis"/>
          <w:highlight w:val="green"/>
        </w:rPr>
        <w:t>tool</w:t>
      </w:r>
      <w:r w:rsidRPr="00435094">
        <w:rPr>
          <w:rStyle w:val="Emphasis"/>
        </w:rPr>
        <w:t xml:space="preserve"> (or even a weapon) </w:t>
      </w:r>
      <w:r w:rsidRPr="00435094">
        <w:rPr>
          <w:rStyle w:val="Emphasis"/>
          <w:highlight w:val="green"/>
        </w:rPr>
        <w:t>against autocratic regimes</w:t>
      </w:r>
      <w:r w:rsidRPr="00435094">
        <w:rPr>
          <w:sz w:val="16"/>
        </w:rPr>
        <w:t xml:space="preserve"> (Ibid., p. 59). This finding of O’Loughlin and </w:t>
      </w:r>
      <w:proofErr w:type="spellStart"/>
      <w:r w:rsidRPr="00435094">
        <w:rPr>
          <w:sz w:val="16"/>
        </w:rPr>
        <w:t>Schafraad</w:t>
      </w:r>
      <w:proofErr w:type="spellEnd"/>
      <w:r w:rsidRPr="00435094">
        <w:rPr>
          <w:sz w:val="16"/>
        </w:rPr>
        <w:t xml:space="preserve"> is validated by the research conducted by </w:t>
      </w:r>
      <w:proofErr w:type="spellStart"/>
      <w:r w:rsidRPr="00435094">
        <w:rPr>
          <w:sz w:val="16"/>
        </w:rPr>
        <w:t>Skjerdal</w:t>
      </w:r>
      <w:proofErr w:type="spellEnd"/>
      <w:r w:rsidRPr="00435094">
        <w:rPr>
          <w:sz w:val="16"/>
        </w:rPr>
        <w:t xml:space="preserve"> (2011) among Ethiopian exiled journalists that adherence to the truth has been the tool of choice in their </w:t>
      </w:r>
      <w:proofErr w:type="spellStart"/>
      <w:r w:rsidRPr="00435094">
        <w:rPr>
          <w:sz w:val="16"/>
        </w:rPr>
        <w:t>endeavours</w:t>
      </w:r>
      <w:proofErr w:type="spellEnd"/>
      <w:r w:rsidRPr="00435094">
        <w:rPr>
          <w:sz w:val="16"/>
        </w:rPr>
        <w:t xml:space="preserve">. According to him, </w:t>
      </w:r>
      <w:r w:rsidRPr="00435094">
        <w:rPr>
          <w:rStyle w:val="Emphasis"/>
        </w:rPr>
        <w:t xml:space="preserve">their </w:t>
      </w:r>
      <w:r w:rsidRPr="00435094">
        <w:rPr>
          <w:rStyle w:val="Emphasis"/>
          <w:highlight w:val="green"/>
        </w:rPr>
        <w:t>pursuit of truth is a quest for justice, human rights and democracy through a proactive role</w:t>
      </w:r>
      <w:r w:rsidRPr="00435094">
        <w:rPr>
          <w:rStyle w:val="Emphasis"/>
        </w:rPr>
        <w:t xml:space="preserve"> rather than a reactive role. This is ‘activist journalism’ that </w:t>
      </w:r>
      <w:r w:rsidRPr="00435094">
        <w:rPr>
          <w:rStyle w:val="Emphasis"/>
          <w:highlight w:val="green"/>
        </w:rPr>
        <w:t>goes</w:t>
      </w:r>
      <w:r w:rsidRPr="00435094">
        <w:rPr>
          <w:rStyle w:val="Emphasis"/>
        </w:rPr>
        <w:t xml:space="preserve"> an </w:t>
      </w:r>
      <w:r w:rsidRPr="00435094">
        <w:rPr>
          <w:rStyle w:val="Emphasis"/>
          <w:highlight w:val="green"/>
        </w:rPr>
        <w:t>extra</w:t>
      </w:r>
      <w:r w:rsidRPr="00435094">
        <w:rPr>
          <w:rStyle w:val="Emphasis"/>
        </w:rPr>
        <w:t xml:space="preserve"> mile </w:t>
      </w:r>
      <w:r w:rsidRPr="00435094">
        <w:rPr>
          <w:rStyle w:val="Emphasis"/>
          <w:highlight w:val="green"/>
        </w:rPr>
        <w:t>compared to the</w:t>
      </w:r>
      <w:r w:rsidRPr="00435094">
        <w:rPr>
          <w:rStyle w:val="Emphasis"/>
        </w:rPr>
        <w:t xml:space="preserve"> expected </w:t>
      </w:r>
      <w:r w:rsidRPr="00435094">
        <w:rPr>
          <w:rStyle w:val="Emphasis"/>
          <w:highlight w:val="green"/>
        </w:rPr>
        <w:t>objective</w:t>
      </w:r>
      <w:r w:rsidRPr="00435094">
        <w:rPr>
          <w:rStyle w:val="Emphasis"/>
        </w:rPr>
        <w:t xml:space="preserve"> function</w:t>
      </w:r>
      <w:r w:rsidRPr="00435094">
        <w:rPr>
          <w:sz w:val="16"/>
        </w:rPr>
        <w:t xml:space="preserve">, in an attempt to change society rather than just report on it. This is where a connection is formed between the journalists’ motivation and their search for truth. In a study conducted by Danielle </w:t>
      </w:r>
      <w:proofErr w:type="spellStart"/>
      <w:r w:rsidRPr="00435094">
        <w:rPr>
          <w:sz w:val="16"/>
        </w:rPr>
        <w:t>Batist</w:t>
      </w:r>
      <w:proofErr w:type="spellEnd"/>
      <w:r w:rsidRPr="00435094">
        <w:rPr>
          <w:sz w:val="16"/>
        </w:rPr>
        <w:t xml:space="preserve"> (2010) among Zimbabwean exiled journalists, their personal involvement in the Zimbabwean crisis is found to motivate them to search for truth through an activist approach. </w:t>
      </w:r>
      <w:proofErr w:type="spellStart"/>
      <w:r w:rsidRPr="00435094">
        <w:rPr>
          <w:sz w:val="16"/>
        </w:rPr>
        <w:t>Skjerdal</w:t>
      </w:r>
      <w:proofErr w:type="spellEnd"/>
      <w:r w:rsidRPr="00435094">
        <w:rPr>
          <w:sz w:val="16"/>
        </w:rPr>
        <w:t xml:space="preserve"> (2011) proves the same in his study among Ethiopian exiled journalists. According to O’Loughlin and </w:t>
      </w:r>
      <w:proofErr w:type="spellStart"/>
      <w:r w:rsidRPr="00435094">
        <w:rPr>
          <w:sz w:val="16"/>
        </w:rPr>
        <w:t>Schafraad</w:t>
      </w:r>
      <w:proofErr w:type="spellEnd"/>
      <w:r w:rsidRPr="00435094">
        <w:rPr>
          <w:sz w:val="16"/>
        </w:rPr>
        <w:t xml:space="preserve"> (2016), exiled journalists also consider themselves to be on a mission. These missions are found to be symbolic and functional to varying degrees. Those identified as being on a symbolic mission are viewed as being on a ‘symbolic mission to wrest or retain control of their work and their rights as professional journalists and citizens’, and contained within this category are symbolic concepts such as independence, patriotism and justice (Ibid., p. 55). Those on a functional mission are </w:t>
      </w:r>
      <w:r w:rsidRPr="00435094">
        <w:rPr>
          <w:rStyle w:val="Emphasis"/>
        </w:rPr>
        <w:t>motivated ‘to bring change at the societal level to benefit journalists’ compatriots who remain at home’ and included in this category are journalistic functions of advocacy, peace building and the role of the journalist as an active agent of that change</w:t>
      </w:r>
      <w:r w:rsidRPr="00435094">
        <w:rPr>
          <w:sz w:val="16"/>
        </w:rPr>
        <w:t xml:space="preserve"> (Ibid., p. 57). Underlining the practices of exiled journalists as directly associated with the </w:t>
      </w:r>
      <w:proofErr w:type="spellStart"/>
      <w:r w:rsidRPr="00435094">
        <w:rPr>
          <w:sz w:val="16"/>
        </w:rPr>
        <w:t>missionoriented</w:t>
      </w:r>
      <w:proofErr w:type="spellEnd"/>
      <w:r w:rsidRPr="00435094">
        <w:rPr>
          <w:sz w:val="16"/>
        </w:rPr>
        <w:t xml:space="preserve"> work, </w:t>
      </w:r>
      <w:proofErr w:type="spellStart"/>
      <w:r w:rsidRPr="00435094">
        <w:rPr>
          <w:sz w:val="16"/>
        </w:rPr>
        <w:t>Ristow</w:t>
      </w:r>
      <w:proofErr w:type="spellEnd"/>
      <w:r w:rsidRPr="00435094">
        <w:rPr>
          <w:sz w:val="16"/>
        </w:rPr>
        <w:t xml:space="preserve"> (2011) says their actions have had a direct impact on events in their homelands. </w:t>
      </w:r>
    </w:p>
    <w:p w14:paraId="0DB9AAA9" w14:textId="77777777" w:rsidR="00B820A1" w:rsidRPr="00435094" w:rsidRDefault="00B820A1" w:rsidP="00B820A1">
      <w:pPr>
        <w:pStyle w:val="Heading4"/>
      </w:pPr>
      <w:r>
        <w:t xml:space="preserve">That’s mutually exclusive- journalists in the </w:t>
      </w:r>
      <w:proofErr w:type="spellStart"/>
      <w:r>
        <w:t>aff</w:t>
      </w:r>
      <w:proofErr w:type="spellEnd"/>
      <w:r>
        <w:t xml:space="preserve"> world can’t advocate against regimes</w:t>
      </w:r>
    </w:p>
    <w:p w14:paraId="26D4C5E0" w14:textId="77777777" w:rsidR="00B820A1" w:rsidRPr="00435094" w:rsidRDefault="00B820A1" w:rsidP="00B820A1">
      <w:proofErr w:type="spellStart"/>
      <w:r w:rsidRPr="00435094">
        <w:rPr>
          <w:rStyle w:val="Style13ptBold"/>
        </w:rPr>
        <w:t>Balasundaram</w:t>
      </w:r>
      <w:proofErr w:type="spellEnd"/>
      <w:r w:rsidRPr="00435094">
        <w:rPr>
          <w:rStyle w:val="Style13ptBold"/>
        </w:rPr>
        <w:t xml:space="preserve"> 19</w:t>
      </w:r>
      <w:r>
        <w:t xml:space="preserve"> </w:t>
      </w:r>
      <w:proofErr w:type="spellStart"/>
      <w:r w:rsidRPr="00435094">
        <w:t>Balasundaram</w:t>
      </w:r>
      <w:proofErr w:type="spellEnd"/>
      <w:r w:rsidRPr="00435094">
        <w:t xml:space="preserve">, </w:t>
      </w:r>
      <w:proofErr w:type="spellStart"/>
      <w:r w:rsidRPr="00435094">
        <w:t>Nirmanusan</w:t>
      </w:r>
      <w:proofErr w:type="spellEnd"/>
      <w:r w:rsidRPr="00435094">
        <w:t xml:space="preserve"> (Freelance Journalist and Human Rights Defender. He holds an MA in Peace and Conflict Studies). 2019. “Exiled Journalists as Active Agents of Change: Understanding Their Journalistic Practices.” In Reporting Human Rights, Conflicts, and Peacebuilding, edited by I. S. Shaw, and S. </w:t>
      </w:r>
      <w:proofErr w:type="spellStart"/>
      <w:r w:rsidRPr="00435094">
        <w:t>Selvarajah</w:t>
      </w:r>
      <w:proofErr w:type="spellEnd"/>
      <w:r w:rsidRPr="00435094">
        <w:t>, 265–280. London: Palgrave Macmillan.</w:t>
      </w:r>
      <w:r>
        <w:t xml:space="preserve"> bracketed for clarity</w:t>
      </w:r>
    </w:p>
    <w:p w14:paraId="4BB7E9DB" w14:textId="77777777" w:rsidR="00B820A1" w:rsidRPr="00435094" w:rsidRDefault="00B820A1" w:rsidP="00B820A1">
      <w:pPr>
        <w:rPr>
          <w:sz w:val="16"/>
        </w:rPr>
      </w:pPr>
      <w:r w:rsidRPr="00435094">
        <w:rPr>
          <w:sz w:val="16"/>
        </w:rPr>
        <w:t xml:space="preserve">O’Loughlin and </w:t>
      </w:r>
      <w:proofErr w:type="spellStart"/>
      <w:r w:rsidRPr="00435094">
        <w:rPr>
          <w:sz w:val="16"/>
        </w:rPr>
        <w:t>Schafraad’s</w:t>
      </w:r>
      <w:proofErr w:type="spellEnd"/>
      <w:r w:rsidRPr="00435094">
        <w:rPr>
          <w:sz w:val="16"/>
        </w:rPr>
        <w:t xml:space="preserve"> study found exiled journalists predominantly fell under the ‘Pragmatist’ and ‘Activist’ categories. This study corroborates with </w:t>
      </w:r>
      <w:proofErr w:type="spellStart"/>
      <w:r w:rsidRPr="00435094">
        <w:rPr>
          <w:sz w:val="16"/>
        </w:rPr>
        <w:t>Skjerdal’s</w:t>
      </w:r>
      <w:proofErr w:type="spellEnd"/>
      <w:r w:rsidRPr="00435094">
        <w:rPr>
          <w:sz w:val="16"/>
        </w:rPr>
        <w:t xml:space="preserve"> (2011, p. 729) finding that ‘political change is an essential motive for their journalistic efforts’. </w:t>
      </w:r>
      <w:r w:rsidRPr="00435094">
        <w:rPr>
          <w:rStyle w:val="Emphasis"/>
        </w:rPr>
        <w:t xml:space="preserve">Conventional journalism demands that journalists are not supposed to work with an agenda to topple a regime or to promote peace and human rights. The </w:t>
      </w:r>
      <w:r w:rsidRPr="00435094">
        <w:rPr>
          <w:rStyle w:val="Emphasis"/>
          <w:highlight w:val="green"/>
        </w:rPr>
        <w:t>objectivity</w:t>
      </w:r>
      <w:r w:rsidRPr="00435094">
        <w:rPr>
          <w:rStyle w:val="Emphasis"/>
        </w:rPr>
        <w:t xml:space="preserve"> convention </w:t>
      </w:r>
      <w:r w:rsidRPr="00435094">
        <w:rPr>
          <w:rStyle w:val="Emphasis"/>
          <w:highlight w:val="green"/>
        </w:rPr>
        <w:t>seeks journalists to keep a political, personal and emotional distance</w:t>
      </w:r>
      <w:r w:rsidRPr="00435094">
        <w:rPr>
          <w:rStyle w:val="Emphasis"/>
        </w:rPr>
        <w:t xml:space="preserve"> </w:t>
      </w:r>
      <w:r w:rsidRPr="00435094">
        <w:rPr>
          <w:rStyle w:val="Emphasis"/>
          <w:highlight w:val="green"/>
        </w:rPr>
        <w:t>between</w:t>
      </w:r>
      <w:r w:rsidRPr="00435094">
        <w:rPr>
          <w:rStyle w:val="Emphasis"/>
        </w:rPr>
        <w:t xml:space="preserve"> themselves and </w:t>
      </w:r>
      <w:r w:rsidRPr="00435094">
        <w:rPr>
          <w:rStyle w:val="Emphasis"/>
          <w:highlight w:val="green"/>
        </w:rPr>
        <w:t>their work</w:t>
      </w:r>
      <w:r w:rsidRPr="00435094">
        <w:rPr>
          <w:rStyle w:val="Emphasis"/>
        </w:rPr>
        <w:t xml:space="preserve">. It calls on journalists to </w:t>
      </w:r>
      <w:r w:rsidRPr="00435094">
        <w:rPr>
          <w:rStyle w:val="Emphasis"/>
          <w:highlight w:val="green"/>
        </w:rPr>
        <w:t>not allow themselves to</w:t>
      </w:r>
      <w:r w:rsidRPr="00435094">
        <w:rPr>
          <w:rStyle w:val="Emphasis"/>
        </w:rPr>
        <w:t xml:space="preserve"> </w:t>
      </w:r>
      <w:r w:rsidRPr="00435094">
        <w:rPr>
          <w:rStyle w:val="Emphasis"/>
          <w:highlight w:val="green"/>
        </w:rPr>
        <w:t>be</w:t>
      </w:r>
      <w:r w:rsidRPr="00435094">
        <w:rPr>
          <w:rStyle w:val="Emphasis"/>
        </w:rPr>
        <w:t xml:space="preserve"> influenced by their personal or political feelings </w:t>
      </w:r>
      <w:r w:rsidRPr="00435094">
        <w:rPr>
          <w:rStyle w:val="Emphasis"/>
          <w:highlight w:val="green"/>
        </w:rPr>
        <w:t xml:space="preserve">in </w:t>
      </w:r>
      <w:proofErr w:type="spellStart"/>
      <w:r w:rsidRPr="00435094">
        <w:rPr>
          <w:rStyle w:val="Emphasis"/>
          <w:highlight w:val="green"/>
        </w:rPr>
        <w:t>favour</w:t>
      </w:r>
      <w:proofErr w:type="spellEnd"/>
      <w:r w:rsidRPr="00435094">
        <w:rPr>
          <w:rStyle w:val="Emphasis"/>
          <w:highlight w:val="green"/>
        </w:rPr>
        <w:t xml:space="preserve"> of</w:t>
      </w:r>
      <w:r w:rsidRPr="00435094">
        <w:rPr>
          <w:rStyle w:val="Emphasis"/>
        </w:rPr>
        <w:t xml:space="preserve"> either </w:t>
      </w:r>
      <w:r w:rsidRPr="00435094">
        <w:rPr>
          <w:rStyle w:val="Emphasis"/>
          <w:highlight w:val="green"/>
        </w:rPr>
        <w:t>a[n</w:t>
      </w:r>
      <w:r>
        <w:rPr>
          <w:rStyle w:val="Emphasis"/>
        </w:rPr>
        <w:t>]</w:t>
      </w:r>
      <w:r w:rsidRPr="00435094">
        <w:rPr>
          <w:rStyle w:val="Emphasis"/>
        </w:rPr>
        <w:t xml:space="preserve"> subject or source or </w:t>
      </w:r>
      <w:r w:rsidRPr="00435094">
        <w:rPr>
          <w:rStyle w:val="Emphasis"/>
          <w:highlight w:val="green"/>
        </w:rPr>
        <w:t>action</w:t>
      </w:r>
      <w:r w:rsidRPr="00435094">
        <w:rPr>
          <w:rStyle w:val="Emphasis"/>
        </w:rPr>
        <w:t>.</w:t>
      </w:r>
      <w:r w:rsidRPr="00435094">
        <w:rPr>
          <w:sz w:val="16"/>
        </w:rPr>
        <w:t xml:space="preserve"> However, there are many examples of journalists crossing the line between reporter and warrior, and providing political or even military assistance to one of the parties in a conflict, breaching the norm of objectivity (McLaughlin 2002, pp. 155–157).</w:t>
      </w:r>
    </w:p>
    <w:p w14:paraId="69935B56" w14:textId="77777777" w:rsidR="00B820A1" w:rsidRPr="00435094" w:rsidRDefault="00B820A1" w:rsidP="00B820A1">
      <w:pPr>
        <w:pStyle w:val="Heading4"/>
      </w:pPr>
      <w:r>
        <w:t>D</w:t>
      </w:r>
      <w:r w:rsidRPr="00435094">
        <w:t xml:space="preserve">iaspora advocacy journalists are key to regime change and accountability </w:t>
      </w:r>
    </w:p>
    <w:p w14:paraId="5523D7D8" w14:textId="77777777" w:rsidR="00B820A1" w:rsidRPr="00435094" w:rsidRDefault="00B820A1" w:rsidP="00B820A1">
      <w:pPr>
        <w:pStyle w:val="ListParagraph"/>
        <w:numPr>
          <w:ilvl w:val="0"/>
          <w:numId w:val="11"/>
        </w:numPr>
      </w:pPr>
      <w:r>
        <w:t>JDS:</w:t>
      </w:r>
      <w:r w:rsidRPr="00435094">
        <w:t xml:space="preserve"> journalists for democracy in </w:t>
      </w:r>
      <w:proofErr w:type="spellStart"/>
      <w:r w:rsidRPr="00435094">
        <w:t>sri</w:t>
      </w:r>
      <w:proofErr w:type="spellEnd"/>
      <w:r w:rsidRPr="00435094">
        <w:t xml:space="preserve"> </w:t>
      </w:r>
      <w:proofErr w:type="spellStart"/>
      <w:r w:rsidRPr="00435094">
        <w:t>lanka</w:t>
      </w:r>
      <w:proofErr w:type="spellEnd"/>
      <w:r w:rsidRPr="00435094">
        <w:t xml:space="preserve"> </w:t>
      </w:r>
    </w:p>
    <w:p w14:paraId="5B1C5EFF" w14:textId="77777777" w:rsidR="00B820A1" w:rsidRPr="00435094" w:rsidRDefault="00B820A1" w:rsidP="00B820A1">
      <w:proofErr w:type="spellStart"/>
      <w:r w:rsidRPr="00435094">
        <w:rPr>
          <w:rStyle w:val="Style13ptBold"/>
        </w:rPr>
        <w:t>Balasundaram</w:t>
      </w:r>
      <w:proofErr w:type="spellEnd"/>
      <w:r w:rsidRPr="00435094">
        <w:rPr>
          <w:rStyle w:val="Style13ptBold"/>
        </w:rPr>
        <w:t xml:space="preserve"> 19</w:t>
      </w:r>
      <w:r>
        <w:t xml:space="preserve"> </w:t>
      </w:r>
      <w:proofErr w:type="spellStart"/>
      <w:r w:rsidRPr="00435094">
        <w:t>Balasundaram</w:t>
      </w:r>
      <w:proofErr w:type="spellEnd"/>
      <w:r w:rsidRPr="00435094">
        <w:t xml:space="preserve">, </w:t>
      </w:r>
      <w:proofErr w:type="spellStart"/>
      <w:r w:rsidRPr="00435094">
        <w:t>Nirmanusan</w:t>
      </w:r>
      <w:proofErr w:type="spellEnd"/>
      <w:r w:rsidRPr="00435094">
        <w:t xml:space="preserve"> (Freelance Journalist and Human Rights Defender. He holds an MA in Peace and Conflict Studies). 2019. “Exiled Journalists as Active Agents of Change: Understanding Their Journalistic Practices.” In Reporting Human Rights, Conflicts, and Peacebuilding, edited by I. S. Shaw, and S. </w:t>
      </w:r>
      <w:proofErr w:type="spellStart"/>
      <w:r w:rsidRPr="00435094">
        <w:t>Selvarajah</w:t>
      </w:r>
      <w:proofErr w:type="spellEnd"/>
      <w:r w:rsidRPr="00435094">
        <w:t>, 265–280. London: Palgrave Macmillan.</w:t>
      </w:r>
    </w:p>
    <w:p w14:paraId="6A753B32" w14:textId="77777777" w:rsidR="00B820A1" w:rsidRDefault="00B820A1" w:rsidP="00B820A1">
      <w:pPr>
        <w:rPr>
          <w:sz w:val="16"/>
        </w:rPr>
      </w:pPr>
      <w:r w:rsidRPr="00435094">
        <w:rPr>
          <w:sz w:val="16"/>
        </w:rPr>
        <w:t xml:space="preserve">According to a JDS founding member, </w:t>
      </w:r>
      <w:proofErr w:type="spellStart"/>
      <w:r w:rsidRPr="00435094">
        <w:rPr>
          <w:sz w:val="16"/>
        </w:rPr>
        <w:t>Athula</w:t>
      </w:r>
      <w:proofErr w:type="spellEnd"/>
      <w:r w:rsidRPr="00435094">
        <w:rPr>
          <w:sz w:val="16"/>
        </w:rPr>
        <w:t xml:space="preserve"> Vithanage (2017), while several </w:t>
      </w:r>
      <w:r w:rsidRPr="00435094">
        <w:rPr>
          <w:rStyle w:val="Emphasis"/>
          <w:highlight w:val="green"/>
        </w:rPr>
        <w:t xml:space="preserve">exiled journalist </w:t>
      </w:r>
      <w:proofErr w:type="spellStart"/>
      <w:r w:rsidRPr="00435094">
        <w:rPr>
          <w:rStyle w:val="Emphasis"/>
          <w:highlight w:val="green"/>
        </w:rPr>
        <w:t>organisations</w:t>
      </w:r>
      <w:proofErr w:type="spellEnd"/>
      <w:r w:rsidRPr="00435094">
        <w:rPr>
          <w:sz w:val="16"/>
        </w:rPr>
        <w:t xml:space="preserve"> around the world have worked towards change in their home countries, with some having </w:t>
      </w:r>
      <w:r w:rsidRPr="00435094">
        <w:rPr>
          <w:rStyle w:val="Emphasis"/>
          <w:highlight w:val="green"/>
        </w:rPr>
        <w:t>worked for regime change</w:t>
      </w:r>
      <w:r w:rsidRPr="00435094">
        <w:rPr>
          <w:sz w:val="16"/>
        </w:rPr>
        <w:t xml:space="preserve">, JDS is one of the few to have greatly contributed towards truth, justice and accountability, and thereby </w:t>
      </w:r>
      <w:r w:rsidRPr="00435094">
        <w:rPr>
          <w:rStyle w:val="Emphasis"/>
        </w:rPr>
        <w:t xml:space="preserve">created a </w:t>
      </w:r>
      <w:r w:rsidRPr="00435094">
        <w:rPr>
          <w:rStyle w:val="Emphasis"/>
          <w:highlight w:val="green"/>
        </w:rPr>
        <w:t>considerable impact on resetting</w:t>
      </w:r>
      <w:r w:rsidRPr="00435094">
        <w:rPr>
          <w:rStyle w:val="Emphasis"/>
        </w:rPr>
        <w:t xml:space="preserve"> the </w:t>
      </w:r>
      <w:r w:rsidRPr="00435094">
        <w:rPr>
          <w:rStyle w:val="Emphasis"/>
          <w:highlight w:val="green"/>
        </w:rPr>
        <w:t>foreign policy agenda</w:t>
      </w:r>
      <w:r w:rsidRPr="00435094">
        <w:rPr>
          <w:sz w:val="16"/>
        </w:rPr>
        <w:t xml:space="preserve"> towards Sri Lanka through revealing evidences of mass atrocities committed by the SLAF. JDS’s activities in </w:t>
      </w:r>
      <w:r w:rsidRPr="00435094">
        <w:rPr>
          <w:rStyle w:val="Emphasis"/>
          <w:highlight w:val="green"/>
        </w:rPr>
        <w:t>exposing war crimes, countering</w:t>
      </w:r>
      <w:r w:rsidRPr="00435094">
        <w:rPr>
          <w:rStyle w:val="Emphasis"/>
        </w:rPr>
        <w:t xml:space="preserve"> Sri Lankan </w:t>
      </w:r>
      <w:r w:rsidRPr="00435094">
        <w:rPr>
          <w:rStyle w:val="Emphasis"/>
          <w:highlight w:val="green"/>
        </w:rPr>
        <w:t>state propaganda and pursuing</w:t>
      </w:r>
      <w:r w:rsidRPr="00435094">
        <w:rPr>
          <w:rStyle w:val="Emphasis"/>
        </w:rPr>
        <w:t xml:space="preserve"> Sri Lankan </w:t>
      </w:r>
      <w:r w:rsidRPr="00435094">
        <w:rPr>
          <w:rStyle w:val="Emphasis"/>
          <w:highlight w:val="green"/>
        </w:rPr>
        <w:t>war criminals</w:t>
      </w:r>
      <w:r w:rsidRPr="00435094">
        <w:rPr>
          <w:rStyle w:val="Emphasis"/>
        </w:rPr>
        <w:t xml:space="preserve"> </w:t>
      </w:r>
      <w:r w:rsidRPr="00435094">
        <w:rPr>
          <w:sz w:val="16"/>
        </w:rPr>
        <w:t xml:space="preserve">to date </w:t>
      </w:r>
      <w:r w:rsidRPr="00435094">
        <w:rPr>
          <w:sz w:val="16"/>
        </w:rPr>
        <w:lastRenderedPageBreak/>
        <w:t xml:space="preserve">continues. In addition, it also assists persecuted fellow journalists, </w:t>
      </w:r>
      <w:r w:rsidRPr="00435094">
        <w:rPr>
          <w:rStyle w:val="Emphasis"/>
          <w:highlight w:val="green"/>
        </w:rPr>
        <w:t>coordinates</w:t>
      </w:r>
      <w:r w:rsidRPr="00435094">
        <w:rPr>
          <w:rStyle w:val="Emphasis"/>
        </w:rPr>
        <w:t xml:space="preserve"> media </w:t>
      </w:r>
      <w:r w:rsidRPr="00435094">
        <w:rPr>
          <w:rStyle w:val="Emphasis"/>
          <w:highlight w:val="green"/>
        </w:rPr>
        <w:t>activism and</w:t>
      </w:r>
      <w:r w:rsidRPr="00435094">
        <w:rPr>
          <w:rStyle w:val="Emphasis"/>
        </w:rPr>
        <w:t xml:space="preserve"> journalistic contributions as well as </w:t>
      </w:r>
      <w:r w:rsidRPr="00435094">
        <w:rPr>
          <w:rStyle w:val="Emphasis"/>
          <w:highlight w:val="green"/>
        </w:rPr>
        <w:t>engages in advocacy</w:t>
      </w:r>
      <w:r w:rsidRPr="00435094">
        <w:rPr>
          <w:rStyle w:val="Emphasis"/>
        </w:rPr>
        <w:t xml:space="preserve"> work.</w:t>
      </w:r>
      <w:r w:rsidRPr="00435094">
        <w:rPr>
          <w:sz w:val="16"/>
        </w:rPr>
        <w:t xml:space="preserve"> However, due to continuing safety and security concerns of its members and their family in Sri Lanka, JDS maintains a low profile, and with final outcomes being </w:t>
      </w:r>
      <w:proofErr w:type="spellStart"/>
      <w:r w:rsidRPr="00435094">
        <w:rPr>
          <w:sz w:val="16"/>
        </w:rPr>
        <w:t>prioritised</w:t>
      </w:r>
      <w:proofErr w:type="spellEnd"/>
      <w:r w:rsidRPr="00435094">
        <w:rPr>
          <w:sz w:val="16"/>
        </w:rPr>
        <w:t xml:space="preserve">, many of JDS’s work remains unknown to the outside world as it chooses not to </w:t>
      </w:r>
      <w:proofErr w:type="spellStart"/>
      <w:r w:rsidRPr="00435094">
        <w:rPr>
          <w:sz w:val="16"/>
        </w:rPr>
        <w:t>publicise</w:t>
      </w:r>
      <w:proofErr w:type="spellEnd"/>
      <w:r w:rsidRPr="00435094">
        <w:rPr>
          <w:sz w:val="16"/>
        </w:rPr>
        <w:t xml:space="preserve"> most of its work or accept credit for revelations. According to former BBC Correspondent in Sri Lanka, Frances Harrison (2017), exiled journalists like those in JDS have done more for accountability than several </w:t>
      </w:r>
      <w:proofErr w:type="spellStart"/>
      <w:r w:rsidRPr="00435094">
        <w:rPr>
          <w:sz w:val="16"/>
        </w:rPr>
        <w:t>wellresourced</w:t>
      </w:r>
      <w:proofErr w:type="spellEnd"/>
      <w:r w:rsidRPr="00435094">
        <w:rPr>
          <w:sz w:val="16"/>
        </w:rPr>
        <w:t xml:space="preserve"> NGOs. </w:t>
      </w:r>
    </w:p>
    <w:p w14:paraId="2E6CCFD9" w14:textId="77777777" w:rsidR="00B820A1" w:rsidRDefault="00B820A1" w:rsidP="00B820A1">
      <w:pPr>
        <w:pStyle w:val="Heading4"/>
      </w:pPr>
      <w:r>
        <w:t xml:space="preserve">Authoritarianism causes a </w:t>
      </w:r>
      <w:r w:rsidRPr="00916986">
        <w:rPr>
          <w:u w:val="single"/>
        </w:rPr>
        <w:t>laundry list</w:t>
      </w:r>
      <w:r>
        <w:t xml:space="preserve"> of </w:t>
      </w:r>
      <w:r w:rsidRPr="00916986">
        <w:rPr>
          <w:u w:val="single"/>
        </w:rPr>
        <w:t>catastrophic impacts</w:t>
      </w:r>
      <w:r>
        <w:t>.</w:t>
      </w:r>
    </w:p>
    <w:p w14:paraId="1F6E73C7" w14:textId="77777777" w:rsidR="00B820A1" w:rsidRPr="00294528" w:rsidRDefault="00B820A1" w:rsidP="00B820A1">
      <w:r w:rsidRPr="00294528">
        <w:rPr>
          <w:rStyle w:val="Style13ptBold"/>
        </w:rPr>
        <w:t xml:space="preserve">Kasparov and </w:t>
      </w:r>
      <w:proofErr w:type="spellStart"/>
      <w:r w:rsidRPr="00294528">
        <w:rPr>
          <w:rStyle w:val="Style13ptBold"/>
        </w:rPr>
        <w:t>Halvorssen</w:t>
      </w:r>
      <w:proofErr w:type="spellEnd"/>
      <w:r w:rsidRPr="00294528">
        <w:rPr>
          <w:rStyle w:val="Style13ptBold"/>
        </w:rPr>
        <w:t xml:space="preserve"> 17</w:t>
      </w:r>
      <w:r>
        <w:t xml:space="preserve"> [Garry Kasparov and Thor </w:t>
      </w:r>
      <w:proofErr w:type="spellStart"/>
      <w:r>
        <w:t>Halvorssen</w:t>
      </w:r>
      <w:proofErr w:type="spellEnd"/>
      <w:r>
        <w:t xml:space="preserve"> *Chairman</w:t>
      </w:r>
      <w:r w:rsidRPr="00294528">
        <w:t xml:space="preserve"> of the New York-based Human Rights Foundation</w:t>
      </w:r>
      <w:r>
        <w:t xml:space="preserve"> **</w:t>
      </w:r>
      <w:r w:rsidRPr="00294528">
        <w:t xml:space="preserve">Thor </w:t>
      </w:r>
      <w:proofErr w:type="spellStart"/>
      <w:r w:rsidRPr="00294528">
        <w:t>Halvorssen</w:t>
      </w:r>
      <w:proofErr w:type="spellEnd"/>
      <w:r w:rsidRPr="00294528">
        <w:t xml:space="preserve"> is the foundation’s president and chief executive.</w:t>
      </w:r>
      <w:r>
        <w:t xml:space="preserve"> “</w:t>
      </w:r>
      <w:r w:rsidRPr="00294528">
        <w:t>Opinion: Why the rise of authoritarianism is a global catastrophe</w:t>
      </w:r>
      <w:r>
        <w:t xml:space="preserve">.” Washington Post. 2/13/17. </w:t>
      </w:r>
      <w:hyperlink r:id="rId14" w:history="1">
        <w:r w:rsidRPr="001B4B5D">
          <w:rPr>
            <w:rStyle w:val="Hyperlink"/>
          </w:rPr>
          <w:t>https://www.washingtonpost.com/news/democracy-post/wp/2017/02/13/why-the-rise-of-authoritarianism-is-a-global-catastrophe/</w:t>
        </w:r>
      </w:hyperlink>
      <w:r>
        <w:t>] Justin</w:t>
      </w:r>
    </w:p>
    <w:p w14:paraId="6B5C58C1" w14:textId="77777777" w:rsidR="00B820A1" w:rsidRPr="00916986" w:rsidRDefault="00B820A1" w:rsidP="00B820A1">
      <w:pPr>
        <w:rPr>
          <w:sz w:val="14"/>
        </w:rPr>
      </w:pPr>
      <w:r w:rsidRPr="00916986">
        <w:rPr>
          <w:sz w:val="14"/>
        </w:rPr>
        <w:t xml:space="preserve">Last month the world’s elite listened politely as Chinese President Xi Jinping offered the keynote address at the World Economic Forum in Davos, Switzerland. Of course, the leader of </w:t>
      </w:r>
      <w:r w:rsidRPr="00916986">
        <w:rPr>
          <w:u w:val="single"/>
        </w:rPr>
        <w:t xml:space="preserve">the </w:t>
      </w:r>
      <w:r w:rsidRPr="00294528">
        <w:rPr>
          <w:rStyle w:val="Emphasis"/>
        </w:rPr>
        <w:t xml:space="preserve">Chinese </w:t>
      </w:r>
      <w:r w:rsidRPr="00294528">
        <w:rPr>
          <w:rStyle w:val="Emphasis"/>
          <w:highlight w:val="green"/>
        </w:rPr>
        <w:t>dictatorship</w:t>
      </w:r>
      <w:r w:rsidRPr="00916986">
        <w:rPr>
          <w:sz w:val="14"/>
        </w:rPr>
        <w:t xml:space="preserve"> didn’t mention how he and his </w:t>
      </w:r>
      <w:proofErr w:type="gramStart"/>
      <w:r w:rsidRPr="00916986">
        <w:rPr>
          <w:sz w:val="14"/>
        </w:rPr>
        <w:t>cronies</w:t>
      </w:r>
      <w:proofErr w:type="gramEnd"/>
      <w:r w:rsidRPr="00916986">
        <w:rPr>
          <w:sz w:val="14"/>
        </w:rPr>
        <w:t xml:space="preserve"> jail and </w:t>
      </w:r>
      <w:r w:rsidRPr="00294528">
        <w:rPr>
          <w:rStyle w:val="Emphasis"/>
        </w:rPr>
        <w:t>disappear human rights</w:t>
      </w:r>
      <w:r w:rsidRPr="00916986">
        <w:rPr>
          <w:u w:val="single"/>
        </w:rPr>
        <w:t xml:space="preserve"> activists</w:t>
      </w:r>
      <w:r w:rsidRPr="00916986">
        <w:rPr>
          <w:sz w:val="14"/>
        </w:rPr>
        <w:t xml:space="preserve">, </w:t>
      </w:r>
      <w:r w:rsidRPr="00916986">
        <w:rPr>
          <w:highlight w:val="green"/>
          <w:u w:val="single"/>
        </w:rPr>
        <w:t xml:space="preserve">persecute </w:t>
      </w:r>
      <w:r w:rsidRPr="00294528">
        <w:rPr>
          <w:rStyle w:val="Emphasis"/>
          <w:highlight w:val="green"/>
        </w:rPr>
        <w:t xml:space="preserve">ethnic minorities </w:t>
      </w:r>
      <w:r w:rsidRPr="00294528">
        <w:rPr>
          <w:rStyle w:val="Emphasis"/>
        </w:rPr>
        <w:t>and</w:t>
      </w:r>
      <w:r w:rsidRPr="00916986">
        <w:rPr>
          <w:u w:val="single"/>
        </w:rPr>
        <w:t xml:space="preserve"> </w:t>
      </w:r>
      <w:r w:rsidRPr="00294528">
        <w:rPr>
          <w:rStyle w:val="Emphasis"/>
        </w:rPr>
        <w:t>religious groups</w:t>
      </w:r>
      <w:r w:rsidRPr="00916986">
        <w:rPr>
          <w:sz w:val="14"/>
        </w:rPr>
        <w:t xml:space="preserve">, </w:t>
      </w:r>
      <w:r w:rsidRPr="00916986">
        <w:rPr>
          <w:u w:val="single"/>
        </w:rPr>
        <w:t xml:space="preserve">and </w:t>
      </w:r>
      <w:r w:rsidRPr="00916986">
        <w:rPr>
          <w:highlight w:val="green"/>
          <w:u w:val="single"/>
        </w:rPr>
        <w:t>operate</w:t>
      </w:r>
      <w:r w:rsidRPr="00916986">
        <w:rPr>
          <w:u w:val="single"/>
        </w:rPr>
        <w:t xml:space="preserve"> </w:t>
      </w:r>
      <w:r w:rsidRPr="00294528">
        <w:rPr>
          <w:rStyle w:val="Emphasis"/>
        </w:rPr>
        <w:t xml:space="preserve">a vast </w:t>
      </w:r>
      <w:r w:rsidRPr="00294528">
        <w:rPr>
          <w:rStyle w:val="Emphasis"/>
          <w:highlight w:val="green"/>
        </w:rPr>
        <w:t>censorship</w:t>
      </w:r>
      <w:r w:rsidRPr="00916986">
        <w:rPr>
          <w:highlight w:val="green"/>
          <w:u w:val="single"/>
        </w:rPr>
        <w:t xml:space="preserve"> and </w:t>
      </w:r>
      <w:r w:rsidRPr="00294528">
        <w:rPr>
          <w:rStyle w:val="Emphasis"/>
          <w:highlight w:val="green"/>
        </w:rPr>
        <w:t>surveillance</w:t>
      </w:r>
      <w:r w:rsidRPr="00916986">
        <w:rPr>
          <w:u w:val="single"/>
        </w:rPr>
        <w:t xml:space="preserve"> </w:t>
      </w:r>
      <w:r w:rsidRPr="00294528">
        <w:rPr>
          <w:rStyle w:val="Emphasis"/>
        </w:rPr>
        <w:t>system</w:t>
      </w:r>
      <w:r w:rsidRPr="00916986">
        <w:rPr>
          <w:sz w:val="14"/>
        </w:rPr>
        <w:t>, among other evils. It is striking that a forum dedicated to “improving the state of the world” would offer such an important stage to the leader of a repressive regime. Xi began his remarks in part by asking “What has gone wrong with the world?” The fact is, he’s part of the problem.</w:t>
      </w:r>
      <w:r>
        <w:rPr>
          <w:sz w:val="14"/>
        </w:rPr>
        <w:t xml:space="preserve"> </w:t>
      </w:r>
      <w:r w:rsidRPr="00916986">
        <w:rPr>
          <w:sz w:val="14"/>
        </w:rPr>
        <w:t xml:space="preserve">At present, the </w:t>
      </w:r>
      <w:r w:rsidRPr="00916986">
        <w:rPr>
          <w:highlight w:val="green"/>
          <w:u w:val="single"/>
        </w:rPr>
        <w:t>authoritarianism</w:t>
      </w:r>
      <w:r w:rsidRPr="00916986">
        <w:rPr>
          <w:sz w:val="14"/>
        </w:rPr>
        <w:t xml:space="preserve"> business </w:t>
      </w:r>
      <w:r w:rsidRPr="00916986">
        <w:rPr>
          <w:highlight w:val="green"/>
          <w:u w:val="single"/>
        </w:rPr>
        <w:t xml:space="preserve">is </w:t>
      </w:r>
      <w:r w:rsidRPr="00294528">
        <w:rPr>
          <w:rStyle w:val="Emphasis"/>
          <w:highlight w:val="green"/>
        </w:rPr>
        <w:t>booming</w:t>
      </w:r>
      <w:r w:rsidRPr="00916986">
        <w:rPr>
          <w:sz w:val="14"/>
        </w:rPr>
        <w:t>. According to the Human Rights Foundation’s research, the citizens of 94 countries suffer under non-democratic regimes, meaning that 3.97 billion people are currently controlled by tyrants, absolute monarchs, military juntas or competitive authoritarians. That’s 53 percent of the world’s population. Statistically, then, authoritarianism is one of the largest — if not the largest — challenges facing humanity.</w:t>
      </w:r>
      <w:r>
        <w:rPr>
          <w:sz w:val="14"/>
        </w:rPr>
        <w:t xml:space="preserve"> </w:t>
      </w:r>
      <w:r w:rsidRPr="00916986">
        <w:rPr>
          <w:sz w:val="14"/>
        </w:rPr>
        <w:t xml:space="preserve">Consider the scale of some of the world’s other crises. About </w:t>
      </w:r>
      <w:r w:rsidRPr="00916986">
        <w:rPr>
          <w:u w:val="single"/>
        </w:rPr>
        <w:t>836 million live under extreme poverty</w:t>
      </w:r>
      <w:r w:rsidRPr="00916986">
        <w:rPr>
          <w:sz w:val="14"/>
        </w:rPr>
        <w:t xml:space="preserve">, and </w:t>
      </w:r>
      <w:r w:rsidRPr="00916986">
        <w:rPr>
          <w:u w:val="single"/>
        </w:rPr>
        <w:t xml:space="preserve">783 million </w:t>
      </w:r>
      <w:r w:rsidRPr="00294528">
        <w:rPr>
          <w:rStyle w:val="Emphasis"/>
        </w:rPr>
        <w:t>lack clean drinking water</w:t>
      </w:r>
      <w:r w:rsidRPr="00916986">
        <w:rPr>
          <w:sz w:val="14"/>
        </w:rPr>
        <w:t xml:space="preserve">. </w:t>
      </w:r>
      <w:r w:rsidRPr="00294528">
        <w:rPr>
          <w:rStyle w:val="Emphasis"/>
        </w:rPr>
        <w:t>War and conflict</w:t>
      </w:r>
      <w:r w:rsidRPr="00916986">
        <w:rPr>
          <w:u w:val="single"/>
        </w:rPr>
        <w:t xml:space="preserve"> have displaced 65 million</w:t>
      </w:r>
      <w:r w:rsidRPr="00916986">
        <w:rPr>
          <w:sz w:val="14"/>
        </w:rPr>
        <w:t xml:space="preserve"> from their homes. Between 1994 and 2013 an annual average of 218 million people were affected by natural disasters. </w:t>
      </w:r>
      <w:r w:rsidRPr="00916986">
        <w:rPr>
          <w:u w:val="single"/>
        </w:rPr>
        <w:t xml:space="preserve">These are terrible, </w:t>
      </w:r>
      <w:r w:rsidRPr="00294528">
        <w:rPr>
          <w:rStyle w:val="Emphasis"/>
        </w:rPr>
        <w:t>seemingly intractable problems</w:t>
      </w:r>
      <w:r w:rsidRPr="00916986">
        <w:rPr>
          <w:sz w:val="14"/>
        </w:rPr>
        <w:t xml:space="preserve"> — but at least there are United Nations bodies, aid organizations and State Department teams dedicated to each one of them.</w:t>
      </w:r>
      <w:r>
        <w:rPr>
          <w:sz w:val="14"/>
        </w:rPr>
        <w:t xml:space="preserve"> </w:t>
      </w:r>
      <w:r w:rsidRPr="00916986">
        <w:rPr>
          <w:sz w:val="14"/>
        </w:rPr>
        <w:t>Dictators and elected authoritarians, by contrast, get a free pass. The World Bank bails out repressive regimes on a regular basis. There is no anti-tyrant U.N. task force, no Sustainable Development Goals against tyranny, no army of activists.</w:t>
      </w:r>
      <w:r>
        <w:rPr>
          <w:sz w:val="14"/>
        </w:rPr>
        <w:t xml:space="preserve"> </w:t>
      </w:r>
      <w:r w:rsidRPr="00916986">
        <w:rPr>
          <w:sz w:val="14"/>
        </w:rPr>
        <w:t xml:space="preserve">We, the authors, have experienced the ills of authoritarianism personally. One of us has been beaten, blacklisted and forced into exile by operatives of the Kremlin. Russian President Vladimir </w:t>
      </w:r>
      <w:r w:rsidRPr="00916986">
        <w:rPr>
          <w:highlight w:val="green"/>
          <w:u w:val="single"/>
        </w:rPr>
        <w:t>Putin</w:t>
      </w:r>
      <w:r w:rsidRPr="00916986">
        <w:rPr>
          <w:sz w:val="14"/>
        </w:rPr>
        <w:t xml:space="preserve"> has </w:t>
      </w:r>
      <w:r w:rsidRPr="00916986">
        <w:rPr>
          <w:u w:val="single"/>
        </w:rPr>
        <w:t xml:space="preserve">relentlessly pushed to </w:t>
      </w:r>
      <w:r w:rsidRPr="00916986">
        <w:rPr>
          <w:highlight w:val="green"/>
          <w:u w:val="single"/>
        </w:rPr>
        <w:t xml:space="preserve">crush </w:t>
      </w:r>
      <w:r w:rsidRPr="00294528">
        <w:rPr>
          <w:rStyle w:val="Emphasis"/>
          <w:highlight w:val="green"/>
        </w:rPr>
        <w:t>freedom of speech</w:t>
      </w:r>
      <w:r w:rsidRPr="00916986">
        <w:rPr>
          <w:sz w:val="14"/>
        </w:rPr>
        <w:t xml:space="preserve">, brazenly </w:t>
      </w:r>
      <w:r w:rsidRPr="00916986">
        <w:rPr>
          <w:highlight w:val="green"/>
          <w:u w:val="single"/>
        </w:rPr>
        <w:t>annex Crimea</w:t>
      </w:r>
      <w:r w:rsidRPr="00916986">
        <w:rPr>
          <w:u w:val="single"/>
        </w:rPr>
        <w:t xml:space="preserve"> and </w:t>
      </w:r>
      <w:r w:rsidRPr="00294528">
        <w:rPr>
          <w:rStyle w:val="Emphasis"/>
          <w:highlight w:val="green"/>
        </w:rPr>
        <w:t>increase</w:t>
      </w:r>
      <w:r w:rsidRPr="00294528">
        <w:rPr>
          <w:rStyle w:val="Emphasis"/>
        </w:rPr>
        <w:t xml:space="preserve"> his global </w:t>
      </w:r>
      <w:r w:rsidRPr="00294528">
        <w:rPr>
          <w:rStyle w:val="Emphasis"/>
          <w:highlight w:val="green"/>
        </w:rPr>
        <w:t>military activities</w:t>
      </w:r>
      <w:r w:rsidRPr="00916986">
        <w:rPr>
          <w:sz w:val="14"/>
        </w:rPr>
        <w:t xml:space="preserve"> in ways that </w:t>
      </w:r>
      <w:r w:rsidRPr="00916986">
        <w:rPr>
          <w:highlight w:val="green"/>
          <w:u w:val="single"/>
        </w:rPr>
        <w:t xml:space="preserve">hark </w:t>
      </w:r>
      <w:r w:rsidRPr="00294528">
        <w:rPr>
          <w:rStyle w:val="Emphasis"/>
          <w:highlight w:val="green"/>
        </w:rPr>
        <w:t>back to the Cold War</w:t>
      </w:r>
      <w:r w:rsidRPr="00916986">
        <w:rPr>
          <w:sz w:val="14"/>
        </w:rPr>
        <w:t>. The other author has seen his mother shot by Venezuelan security forces and his first cousin languish for nearly three years in a military jail as a prisoner of conscience. Today Venezuelan President Nicolás Maduro runs a regime that regularly imprisons dissidents, abuses protesters and engages in such widespread graft and corruption that the country is now undergoing a catastrophic economic collapse.</w:t>
      </w:r>
      <w:r>
        <w:rPr>
          <w:sz w:val="14"/>
        </w:rPr>
        <w:t xml:space="preserve"> </w:t>
      </w:r>
      <w:r w:rsidRPr="00916986">
        <w:rPr>
          <w:sz w:val="14"/>
        </w:rPr>
        <w:t xml:space="preserve">Putin and Maduro have co-conspirators in all parts of the world, fellow would-be tyrants who are dismantling the free press, jailing opponents, manipulating elections and committing a host of human rights violations. In Turkey, a once-promising democracy is gasping for air. Its president, Recep Tayyip Erdogan, has shut down 149 media outlets, shuttered more than 2,000 schools and universities, fired more than 120,000 civil servants and jailed more than 45,000 suspected dissenters. In North Korea, Kim Jong Un rules the most totalitarian government on Earth, brainwashing 25 million people and terrorizing them with public executions, </w:t>
      </w:r>
      <w:r w:rsidRPr="00916986">
        <w:rPr>
          <w:highlight w:val="green"/>
          <w:u w:val="single"/>
        </w:rPr>
        <w:t>forced famines and</w:t>
      </w:r>
      <w:r w:rsidRPr="00916986">
        <w:rPr>
          <w:u w:val="single"/>
        </w:rPr>
        <w:t xml:space="preserve"> a </w:t>
      </w:r>
      <w:r w:rsidRPr="00294528">
        <w:rPr>
          <w:rStyle w:val="Emphasis"/>
        </w:rPr>
        <w:t xml:space="preserve">vast network of </w:t>
      </w:r>
      <w:r w:rsidRPr="00294528">
        <w:rPr>
          <w:rStyle w:val="Emphasis"/>
          <w:highlight w:val="green"/>
        </w:rPr>
        <w:t>concentration camps</w:t>
      </w:r>
      <w:r w:rsidRPr="00916986">
        <w:rPr>
          <w:sz w:val="14"/>
        </w:rPr>
        <w:t xml:space="preserve"> that reminded U.N. investigators of Pol Pot’s Cambodia and Nazi Germany.</w:t>
      </w:r>
      <w:r>
        <w:rPr>
          <w:sz w:val="14"/>
        </w:rPr>
        <w:t xml:space="preserve"> </w:t>
      </w:r>
      <w:r w:rsidRPr="00916986">
        <w:rPr>
          <w:sz w:val="14"/>
        </w:rPr>
        <w:t>And there are so many lesser-known dictators in countries such as Bahrain, Kazakhstan and Equatorial Guinea, where tyrants pilfer their countries’ natural resources and pocket the profits in private off-shore accounts. To cover their atrocities, they hire lobbyists, public relations firms and even policy groups in the free world to whitewash their actions.</w:t>
      </w:r>
      <w:r>
        <w:rPr>
          <w:sz w:val="14"/>
        </w:rPr>
        <w:t xml:space="preserve"> </w:t>
      </w:r>
      <w:r w:rsidRPr="00916986">
        <w:rPr>
          <w:sz w:val="14"/>
        </w:rPr>
        <w:t xml:space="preserve">If injustice and oppression aren’t bad enough, authoritarian governments bear an enormous social cost. Dictator-led countries have higher rates of mental illness, lower levels of health and life expectancy, and, as Amartya Sen famously argued, higher susceptibility to famine. </w:t>
      </w:r>
      <w:r w:rsidRPr="00916986">
        <w:rPr>
          <w:u w:val="single"/>
        </w:rPr>
        <w:t xml:space="preserve">Their </w:t>
      </w:r>
      <w:r w:rsidRPr="00916986">
        <w:rPr>
          <w:highlight w:val="green"/>
          <w:u w:val="single"/>
        </w:rPr>
        <w:t xml:space="preserve">citizens are </w:t>
      </w:r>
      <w:r w:rsidRPr="00294528">
        <w:rPr>
          <w:rStyle w:val="Emphasis"/>
          <w:highlight w:val="green"/>
        </w:rPr>
        <w:t>less educated</w:t>
      </w:r>
      <w:r w:rsidRPr="00916986">
        <w:rPr>
          <w:sz w:val="14"/>
        </w:rPr>
        <w:t xml:space="preserve"> and file fewer patents. In 2016, more patents were filed in France than in the entire Arab world — not because Arabs are less entrepreneurial than the French, but because nearly all of them live under stifling authoritarianism. Clearly, the suppression of free expression and creativity has harmful effects on innovation and economic growth. Citizens of free and open societies such as Germany, South Korea and Chile witness advances in business, science and technology that </w:t>
      </w:r>
      <w:proofErr w:type="spellStart"/>
      <w:r w:rsidRPr="00916986">
        <w:rPr>
          <w:sz w:val="14"/>
        </w:rPr>
        <w:t>Belarusans</w:t>
      </w:r>
      <w:proofErr w:type="spellEnd"/>
      <w:r w:rsidRPr="00916986">
        <w:rPr>
          <w:sz w:val="14"/>
        </w:rPr>
        <w:t>, Burmese and Cubans can only dream of.</w:t>
      </w:r>
      <w:r>
        <w:rPr>
          <w:sz w:val="14"/>
        </w:rPr>
        <w:t xml:space="preserve"> </w:t>
      </w:r>
      <w:r w:rsidRPr="00916986">
        <w:rPr>
          <w:sz w:val="14"/>
        </w:rPr>
        <w:t xml:space="preserve">And consider that </w:t>
      </w:r>
      <w:r w:rsidRPr="00916986">
        <w:rPr>
          <w:highlight w:val="green"/>
          <w:u w:val="single"/>
        </w:rPr>
        <w:t xml:space="preserve">free nations </w:t>
      </w:r>
      <w:r w:rsidRPr="00294528">
        <w:rPr>
          <w:rStyle w:val="Emphasis"/>
          <w:highlight w:val="green"/>
        </w:rPr>
        <w:t>do not go to war</w:t>
      </w:r>
      <w:r w:rsidRPr="00916986">
        <w:rPr>
          <w:u w:val="single"/>
        </w:rPr>
        <w:t xml:space="preserve"> with each </w:t>
      </w:r>
      <w:r w:rsidRPr="00294528">
        <w:rPr>
          <w:u w:val="single"/>
        </w:rPr>
        <w:t>other. History has shown this to be the only ironclad law of political theory</w:t>
      </w:r>
      <w:r w:rsidRPr="00294528">
        <w:rPr>
          <w:sz w:val="14"/>
        </w:rPr>
        <w:t>. Meanwhile</w:t>
      </w:r>
      <w:r w:rsidRPr="00916986">
        <w:rPr>
          <w:sz w:val="14"/>
        </w:rPr>
        <w:t xml:space="preserve">, </w:t>
      </w:r>
      <w:r w:rsidRPr="00916986">
        <w:rPr>
          <w:highlight w:val="green"/>
          <w:u w:val="single"/>
        </w:rPr>
        <w:t>dictators are always at war</w:t>
      </w:r>
      <w:r w:rsidRPr="00916986">
        <w:rPr>
          <w:sz w:val="14"/>
        </w:rPr>
        <w:t xml:space="preserve">, </w:t>
      </w:r>
      <w:r w:rsidRPr="00916986">
        <w:rPr>
          <w:u w:val="single"/>
        </w:rPr>
        <w:t xml:space="preserve">often </w:t>
      </w:r>
      <w:r w:rsidRPr="00916986">
        <w:rPr>
          <w:highlight w:val="green"/>
          <w:u w:val="single"/>
        </w:rPr>
        <w:t xml:space="preserve">with a </w:t>
      </w:r>
      <w:r w:rsidRPr="00294528">
        <w:rPr>
          <w:rStyle w:val="Emphasis"/>
          <w:highlight w:val="green"/>
        </w:rPr>
        <w:t>foreign power</w:t>
      </w:r>
      <w:r w:rsidRPr="00294528">
        <w:rPr>
          <w:rStyle w:val="Emphasis"/>
        </w:rPr>
        <w:t xml:space="preserve"> and always with their own people</w:t>
      </w:r>
      <w:r w:rsidRPr="00916986">
        <w:rPr>
          <w:sz w:val="14"/>
        </w:rPr>
        <w:t xml:space="preserve">. If you are worried about </w:t>
      </w:r>
      <w:r w:rsidRPr="00294528">
        <w:rPr>
          <w:rStyle w:val="Emphasis"/>
          <w:highlight w:val="green"/>
        </w:rPr>
        <w:t>public health</w:t>
      </w:r>
      <w:r w:rsidRPr="00916986">
        <w:rPr>
          <w:sz w:val="14"/>
        </w:rPr>
        <w:t xml:space="preserve">, </w:t>
      </w:r>
      <w:r w:rsidRPr="00294528">
        <w:rPr>
          <w:rStyle w:val="Emphasis"/>
          <w:highlight w:val="green"/>
        </w:rPr>
        <w:t>poverty</w:t>
      </w:r>
      <w:r w:rsidRPr="00916986">
        <w:rPr>
          <w:highlight w:val="green"/>
          <w:u w:val="single"/>
        </w:rPr>
        <w:t xml:space="preserve"> </w:t>
      </w:r>
      <w:r w:rsidRPr="00916986">
        <w:rPr>
          <w:u w:val="single"/>
        </w:rPr>
        <w:t xml:space="preserve">or </w:t>
      </w:r>
      <w:r w:rsidRPr="00294528">
        <w:rPr>
          <w:rStyle w:val="Emphasis"/>
          <w:highlight w:val="green"/>
        </w:rPr>
        <w:t>peace</w:t>
      </w:r>
      <w:r w:rsidRPr="00916986">
        <w:rPr>
          <w:sz w:val="14"/>
        </w:rPr>
        <w:t>, your mandate is clear: Oppose tyranny.</w:t>
      </w:r>
      <w:r>
        <w:rPr>
          <w:sz w:val="14"/>
        </w:rPr>
        <w:t xml:space="preserve"> </w:t>
      </w:r>
      <w:r w:rsidRPr="00916986">
        <w:rPr>
          <w:sz w:val="14"/>
        </w:rPr>
        <w:t xml:space="preserve">Tragically, world institutions and organizations have failed to properly address authoritarianism. Western governments sometimes protest human rights violations in countries such as Russia, Iran, and North Korea — but routinely ignore them in places such as China and Saudi Arabia, in favor of upholding trade deals and security agreements. The United Nations, established to bring peace and justice to the world, includes Cuba, Egypt and Rwanda on its Human Rights Council. Here, a representative from a democracy carries the same legitimacy as a representative from a dictatorship. One acts on behalf of its citizens, while the other acts to silence them. Between June 2006 and </w:t>
      </w:r>
      <w:proofErr w:type="gramStart"/>
      <w:r w:rsidRPr="00916986">
        <w:rPr>
          <w:sz w:val="14"/>
        </w:rPr>
        <w:t>August 2015</w:t>
      </w:r>
      <w:proofErr w:type="gramEnd"/>
      <w:r w:rsidRPr="00916986">
        <w:rPr>
          <w:sz w:val="14"/>
        </w:rPr>
        <w:t xml:space="preserve"> the Human Rights Council issued zero condemnations of repressive regimes in China, Cuba, Egypt, Russia, Saudi Arabia and Turkey.</w:t>
      </w:r>
      <w:r>
        <w:rPr>
          <w:sz w:val="14"/>
        </w:rPr>
        <w:t xml:space="preserve"> </w:t>
      </w:r>
      <w:r w:rsidRPr="00916986">
        <w:rPr>
          <w:sz w:val="14"/>
        </w:rPr>
        <w:t xml:space="preserve">Despite the fact that </w:t>
      </w:r>
      <w:r w:rsidRPr="00916986">
        <w:rPr>
          <w:highlight w:val="green"/>
          <w:u w:val="single"/>
        </w:rPr>
        <w:t xml:space="preserve">dictatorship is at the </w:t>
      </w:r>
      <w:r w:rsidRPr="00294528">
        <w:rPr>
          <w:rStyle w:val="Emphasis"/>
          <w:highlight w:val="green"/>
        </w:rPr>
        <w:t>root</w:t>
      </w:r>
      <w:r w:rsidRPr="00916986">
        <w:rPr>
          <w:highlight w:val="green"/>
          <w:u w:val="single"/>
        </w:rPr>
        <w:t xml:space="preserve"> of</w:t>
      </w:r>
      <w:r w:rsidRPr="00916986">
        <w:rPr>
          <w:u w:val="single"/>
        </w:rPr>
        <w:t xml:space="preserve"> many global ills</w:t>
      </w:r>
      <w:r w:rsidRPr="00916986">
        <w:rPr>
          <w:sz w:val="14"/>
        </w:rPr>
        <w:t xml:space="preserve"> — </w:t>
      </w:r>
      <w:r w:rsidRPr="00294528">
        <w:rPr>
          <w:rStyle w:val="Emphasis"/>
          <w:highlight w:val="green"/>
        </w:rPr>
        <w:t>poor</w:t>
      </w:r>
      <w:r w:rsidRPr="00916986">
        <w:rPr>
          <w:highlight w:val="green"/>
          <w:u w:val="single"/>
        </w:rPr>
        <w:t xml:space="preserve"> </w:t>
      </w:r>
      <w:r w:rsidRPr="00294528">
        <w:rPr>
          <w:rStyle w:val="Emphasis"/>
          <w:highlight w:val="green"/>
        </w:rPr>
        <w:t>health</w:t>
      </w:r>
      <w:r w:rsidRPr="00916986">
        <w:rPr>
          <w:sz w:val="14"/>
        </w:rPr>
        <w:t xml:space="preserve">, </w:t>
      </w:r>
      <w:r w:rsidRPr="00916986">
        <w:rPr>
          <w:highlight w:val="green"/>
          <w:u w:val="single"/>
        </w:rPr>
        <w:t xml:space="preserve">failing </w:t>
      </w:r>
      <w:r w:rsidRPr="00294528">
        <w:rPr>
          <w:rStyle w:val="Emphasis"/>
          <w:highlight w:val="green"/>
        </w:rPr>
        <w:t>education</w:t>
      </w:r>
      <w:r w:rsidRPr="00916986">
        <w:rPr>
          <w:sz w:val="14"/>
        </w:rPr>
        <w:t xml:space="preserve"> systems </w:t>
      </w:r>
      <w:r w:rsidRPr="00916986">
        <w:rPr>
          <w:highlight w:val="green"/>
          <w:u w:val="single"/>
        </w:rPr>
        <w:t xml:space="preserve">and </w:t>
      </w:r>
      <w:r w:rsidRPr="00294528">
        <w:rPr>
          <w:rStyle w:val="Emphasis"/>
          <w:highlight w:val="green"/>
        </w:rPr>
        <w:t>global</w:t>
      </w:r>
      <w:r w:rsidRPr="00916986">
        <w:rPr>
          <w:highlight w:val="green"/>
          <w:u w:val="single"/>
        </w:rPr>
        <w:t xml:space="preserve"> </w:t>
      </w:r>
      <w:r w:rsidRPr="00294528">
        <w:rPr>
          <w:rStyle w:val="Emphasis"/>
          <w:highlight w:val="green"/>
        </w:rPr>
        <w:t>poverty</w:t>
      </w:r>
      <w:r w:rsidRPr="00916986">
        <w:rPr>
          <w:sz w:val="14"/>
        </w:rPr>
        <w:t xml:space="preserve"> among them — authoritarianism is hardly ever addressed at major conferences worldwide. And no wonder: Many, including the World Economic </w:t>
      </w:r>
      <w:r w:rsidRPr="00916986">
        <w:rPr>
          <w:sz w:val="14"/>
        </w:rPr>
        <w:lastRenderedPageBreak/>
        <w:t>Forum and the now-defunct Clinton Global Initiative, receive ample funding from authoritarians. Few human rights groups focus exclusively on authoritarianism, and most establishment ones spend significant chunks of their budgets on criticizing democratic governments and their policies. Dictators are rarely in the spotlight.</w:t>
      </w:r>
      <w:r>
        <w:rPr>
          <w:sz w:val="14"/>
        </w:rPr>
        <w:t xml:space="preserve"> </w:t>
      </w:r>
      <w:r w:rsidRPr="00916986">
        <w:rPr>
          <w:sz w:val="14"/>
        </w:rPr>
        <w:t xml:space="preserve">The noble struggle against tyranny has fallen upon individual activists and dissidents living under authoritarian rule or working from exile. Citizen journalists </w:t>
      </w:r>
      <w:proofErr w:type="spellStart"/>
      <w:r w:rsidRPr="00916986">
        <w:rPr>
          <w:sz w:val="14"/>
        </w:rPr>
        <w:t>Abdalaziz</w:t>
      </w:r>
      <w:proofErr w:type="spellEnd"/>
      <w:r w:rsidRPr="00916986">
        <w:rPr>
          <w:sz w:val="14"/>
        </w:rPr>
        <w:t xml:space="preserve"> </w:t>
      </w:r>
      <w:proofErr w:type="spellStart"/>
      <w:r w:rsidRPr="00916986">
        <w:rPr>
          <w:sz w:val="14"/>
        </w:rPr>
        <w:t>Alhamza</w:t>
      </w:r>
      <w:proofErr w:type="spellEnd"/>
      <w:r w:rsidRPr="00916986">
        <w:rPr>
          <w:sz w:val="14"/>
        </w:rPr>
        <w:t xml:space="preserve"> and Meron </w:t>
      </w:r>
      <w:proofErr w:type="spellStart"/>
      <w:r w:rsidRPr="00916986">
        <w:rPr>
          <w:sz w:val="14"/>
        </w:rPr>
        <w:t>Estefanos</w:t>
      </w:r>
      <w:proofErr w:type="spellEnd"/>
      <w:r w:rsidRPr="00916986">
        <w:rPr>
          <w:sz w:val="14"/>
        </w:rPr>
        <w:t xml:space="preserve"> found that few people in peaceful, free countries were interested in reporting on Syria and Eritrea, so they took it upon themselves to do so, despite the enormous danger this put them in. </w:t>
      </w:r>
      <w:proofErr w:type="spellStart"/>
      <w:r w:rsidRPr="00916986">
        <w:rPr>
          <w:sz w:val="14"/>
        </w:rPr>
        <w:t>Hyeonseo</w:t>
      </w:r>
      <w:proofErr w:type="spellEnd"/>
      <w:r w:rsidRPr="00916986">
        <w:rPr>
          <w:sz w:val="14"/>
        </w:rPr>
        <w:t xml:space="preserve"> Lee defected from North Korea to find that victims of sex trafficking in China are often abandoned and ignored, so she started pressuring the Chinese government herself. When Rosa María </w:t>
      </w:r>
      <w:proofErr w:type="spellStart"/>
      <w:r w:rsidRPr="00916986">
        <w:rPr>
          <w:sz w:val="14"/>
        </w:rPr>
        <w:t>Payá’s</w:t>
      </w:r>
      <w:proofErr w:type="spellEnd"/>
      <w:r w:rsidRPr="00916986">
        <w:rPr>
          <w:sz w:val="14"/>
        </w:rPr>
        <w:t xml:space="preserve"> father, Cuban democracy leader Oswaldo </w:t>
      </w:r>
      <w:proofErr w:type="spellStart"/>
      <w:r w:rsidRPr="00916986">
        <w:rPr>
          <w:sz w:val="14"/>
        </w:rPr>
        <w:t>Payá</w:t>
      </w:r>
      <w:proofErr w:type="spellEnd"/>
      <w:r w:rsidRPr="00916986">
        <w:rPr>
          <w:sz w:val="14"/>
        </w:rPr>
        <w:t>, died in mysterious circumstances in 2012, it fell to her to demand a formal investigation and fair treatment for dissidents in Cuba. Such individuals are in constant need of support, because in their home countries there is no legal way to protest, no ACLU, no Washington Post and no opposition party to stand up for their rights.</w:t>
      </w:r>
      <w:r>
        <w:rPr>
          <w:sz w:val="14"/>
        </w:rPr>
        <w:t xml:space="preserve"> </w:t>
      </w:r>
      <w:r w:rsidRPr="00916986">
        <w:rPr>
          <w:sz w:val="14"/>
        </w:rPr>
        <w:t xml:space="preserve">If authoritarianism and dictatorship are to be properly challenged — and if so </w:t>
      </w:r>
      <w:r w:rsidRPr="00916986">
        <w:rPr>
          <w:u w:val="single"/>
        </w:rPr>
        <w:t>many resulting crises</w:t>
      </w:r>
      <w:r w:rsidRPr="00916986">
        <w:rPr>
          <w:sz w:val="14"/>
        </w:rPr>
        <w:t xml:space="preserve">, including </w:t>
      </w:r>
      <w:r w:rsidRPr="00916986">
        <w:rPr>
          <w:highlight w:val="green"/>
          <w:u w:val="single"/>
        </w:rPr>
        <w:t>military conflict</w:t>
      </w:r>
      <w:r w:rsidRPr="00916986">
        <w:rPr>
          <w:sz w:val="14"/>
        </w:rPr>
        <w:t xml:space="preserve">, </w:t>
      </w:r>
      <w:r w:rsidRPr="00294528">
        <w:rPr>
          <w:rStyle w:val="Emphasis"/>
        </w:rPr>
        <w:t>poverty</w:t>
      </w:r>
      <w:r w:rsidRPr="00916986">
        <w:rPr>
          <w:u w:val="single"/>
        </w:rPr>
        <w:t xml:space="preserve"> and </w:t>
      </w:r>
      <w:r w:rsidRPr="00294528">
        <w:rPr>
          <w:rStyle w:val="Emphasis"/>
          <w:highlight w:val="green"/>
        </w:rPr>
        <w:t>extremism</w:t>
      </w:r>
      <w:r w:rsidRPr="00916986">
        <w:rPr>
          <w:sz w:val="14"/>
        </w:rPr>
        <w:t>, are to be addressed at their root cause — such dissidents need funding, strategic advice, technical training, attention and solidarity. To turn the tide against repression, people across all industries need to join the movement. Artists, entrepreneurs, technologists, investors, diplomats, students — no matter who you are, you can reach out to a civil society organization at risk and ask how you can help by using your knowledge, resources or skills.</w:t>
      </w:r>
      <w:r>
        <w:rPr>
          <w:sz w:val="14"/>
        </w:rPr>
        <w:t xml:space="preserve"> </w:t>
      </w:r>
      <w:r w:rsidRPr="00916986">
        <w:rPr>
          <w:sz w:val="14"/>
        </w:rPr>
        <w:t>Today, authoritarians rule an increasingly large part of the globe, but the leaders of the free world lack the motivation and gumption to create a new U.N.-style League of Democracies. In the meantime, as individuals living in a free society, we believe it is our moral obligation to take action to expose human rights violations and to use our freedom to help others achieve theirs.</w:t>
      </w:r>
    </w:p>
    <w:p w14:paraId="50C5DE8C" w14:textId="77777777" w:rsidR="00B820A1" w:rsidRPr="00B95AAC" w:rsidRDefault="00B820A1" w:rsidP="00B820A1">
      <w:pPr>
        <w:pStyle w:val="Heading4"/>
        <w:jc w:val="both"/>
      </w:pPr>
      <w:r>
        <w:t xml:space="preserve">That culminates in </w:t>
      </w:r>
      <w:r w:rsidRPr="00294528">
        <w:rPr>
          <w:u w:val="single"/>
        </w:rPr>
        <w:t>rogue tech</w:t>
      </w:r>
      <w:r>
        <w:t xml:space="preserve">, </w:t>
      </w:r>
      <w:r w:rsidRPr="00294528">
        <w:rPr>
          <w:u w:val="single"/>
        </w:rPr>
        <w:t>nuclear war</w:t>
      </w:r>
      <w:r>
        <w:t xml:space="preserve">, and </w:t>
      </w:r>
      <w:r w:rsidRPr="00294528">
        <w:rPr>
          <w:u w:val="single"/>
        </w:rPr>
        <w:t>climate change</w:t>
      </w:r>
      <w:r>
        <w:t>.</w:t>
      </w:r>
    </w:p>
    <w:p w14:paraId="51F77334" w14:textId="77777777" w:rsidR="00B820A1" w:rsidRDefault="00B820A1" w:rsidP="00B820A1">
      <w:r>
        <w:rPr>
          <w:rStyle w:val="Style13ptBold"/>
        </w:rPr>
        <w:t xml:space="preserve">Orts ’18 </w:t>
      </w:r>
      <w:r w:rsidRPr="00B95AAC">
        <w:t xml:space="preserve">[Eric; June 27; Guardsmark Professor in the Wharton School at the University of Pennsylvania; LinkedIn Pulse, “Foreign Affairs: Six Future Scenarios (and a Seventh),” </w:t>
      </w:r>
      <w:r w:rsidRPr="00A44CAF">
        <w:t>https://www.linkedin.com/pulse/foreign-affairs-six-future-scenarios-seventh-eric-orts</w:t>
      </w:r>
      <w:r w:rsidRPr="00B95AAC">
        <w:t>]</w:t>
      </w:r>
    </w:p>
    <w:p w14:paraId="1D0B83A2" w14:textId="77777777" w:rsidR="00B820A1" w:rsidRPr="00B95AAC" w:rsidRDefault="00B820A1" w:rsidP="00B820A1">
      <w:pPr>
        <w:rPr>
          <w:sz w:val="16"/>
        </w:rPr>
      </w:pPr>
      <w:r w:rsidRPr="00B95AAC">
        <w:rPr>
          <w:sz w:val="16"/>
        </w:rPr>
        <w:t xml:space="preserve">7. Fascist Nationalism. </w:t>
      </w:r>
      <w:r w:rsidRPr="00A766E1">
        <w:rPr>
          <w:rStyle w:val="StyleUnderline"/>
          <w:highlight w:val="green"/>
        </w:rPr>
        <w:t>There is a</w:t>
      </w:r>
      <w:r w:rsidRPr="00B95AAC">
        <w:rPr>
          <w:rStyle w:val="StyleUnderline"/>
        </w:rPr>
        <w:t xml:space="preserve">nother possible </w:t>
      </w:r>
      <w:r w:rsidRPr="00A766E1">
        <w:rPr>
          <w:rStyle w:val="StyleUnderline"/>
          <w:highlight w:val="green"/>
        </w:rPr>
        <w:t>future</w:t>
      </w:r>
      <w:r w:rsidRPr="00B95AAC">
        <w:rPr>
          <w:sz w:val="16"/>
        </w:rPr>
        <w:t xml:space="preserve"> that the Foreign Affairs scenarios do not contemplate, and it’s a dark world </w:t>
      </w:r>
      <w:r w:rsidRPr="00A766E1">
        <w:rPr>
          <w:rStyle w:val="StyleUnderline"/>
          <w:highlight w:val="green"/>
        </w:rPr>
        <w:t>in which</w:t>
      </w:r>
      <w:r w:rsidRPr="00A441F4">
        <w:rPr>
          <w:sz w:val="16"/>
          <w:szCs w:val="16"/>
        </w:rPr>
        <w:t xml:space="preserve"> </w:t>
      </w:r>
      <w:r w:rsidRPr="00B95AAC">
        <w:rPr>
          <w:sz w:val="16"/>
        </w:rPr>
        <w:t xml:space="preserve">Trump, Putin, </w:t>
      </w:r>
      <w:r w:rsidRPr="00B95AAC">
        <w:rPr>
          <w:rStyle w:val="StyleUnderline"/>
        </w:rPr>
        <w:t xml:space="preserve">Xi, Erdogan, and others construct </w:t>
      </w:r>
      <w:r w:rsidRPr="00A766E1">
        <w:rPr>
          <w:rStyle w:val="StyleUnderline"/>
          <w:highlight w:val="green"/>
        </w:rPr>
        <w:t>regimes</w:t>
      </w:r>
      <w:r w:rsidRPr="00B95AAC">
        <w:rPr>
          <w:rStyle w:val="StyleUnderline"/>
        </w:rPr>
        <w:t xml:space="preserve"> that </w:t>
      </w:r>
      <w:r w:rsidRPr="00A766E1">
        <w:rPr>
          <w:rStyle w:val="StyleUnderline"/>
          <w:highlight w:val="green"/>
        </w:rPr>
        <w:t xml:space="preserve">are </w:t>
      </w:r>
      <w:r w:rsidRPr="00A766E1">
        <w:rPr>
          <w:rStyle w:val="Emphasis"/>
          <w:highlight w:val="green"/>
        </w:rPr>
        <w:t>authoritarian</w:t>
      </w:r>
      <w:r w:rsidRPr="00B95AAC">
        <w:rPr>
          <w:rStyle w:val="Emphasis"/>
        </w:rPr>
        <w:t xml:space="preserve"> and nationalist</w:t>
      </w:r>
      <w:r w:rsidRPr="00B95AAC">
        <w:rPr>
          <w:sz w:val="16"/>
          <w:szCs w:val="16"/>
        </w:rPr>
        <w:t>. Fascism is possible in the United States and elsewhere</w:t>
      </w:r>
      <w:r w:rsidRPr="00B95AAC">
        <w:rPr>
          <w:sz w:val="16"/>
        </w:rPr>
        <w:t xml:space="preserve"> if big business can be seduced by promises of riches in return for the institutional keys to democracy. Perhaps Foreign Affairs editors are right to leave </w:t>
      </w:r>
      <w:r w:rsidRPr="00A766E1">
        <w:rPr>
          <w:rStyle w:val="StyleUnderline"/>
          <w:highlight w:val="green"/>
        </w:rPr>
        <w:t>this</w:t>
      </w:r>
      <w:r w:rsidRPr="00B95AAC">
        <w:rPr>
          <w:sz w:val="16"/>
        </w:rPr>
        <w:t xml:space="preserve"> dark </w:t>
      </w:r>
      <w:r w:rsidRPr="00A766E1">
        <w:rPr>
          <w:rStyle w:val="StyleUnderline"/>
          <w:highlight w:val="green"/>
        </w:rPr>
        <w:t>world</w:t>
      </w:r>
      <w:r w:rsidRPr="00B95AAC">
        <w:rPr>
          <w:sz w:val="16"/>
        </w:rPr>
        <w:t xml:space="preserve"> out, for it </w:t>
      </w:r>
      <w:r w:rsidRPr="00A766E1">
        <w:rPr>
          <w:rStyle w:val="StyleUnderline"/>
          <w:highlight w:val="green"/>
        </w:rPr>
        <w:t>would be</w:t>
      </w:r>
      <w:r w:rsidRPr="00B95AAC">
        <w:rPr>
          <w:rStyle w:val="StyleUnderline"/>
        </w:rPr>
        <w:t xml:space="preserve"> very dark: </w:t>
      </w:r>
      <w:r w:rsidRPr="00B95AAC">
        <w:rPr>
          <w:rStyle w:val="Emphasis"/>
        </w:rPr>
        <w:t xml:space="preserve">nationalist </w:t>
      </w:r>
      <w:r w:rsidRPr="00A766E1">
        <w:rPr>
          <w:rStyle w:val="Emphasis"/>
          <w:highlight w:val="green"/>
        </w:rPr>
        <w:t>wars</w:t>
      </w:r>
      <w:r w:rsidRPr="00A766E1">
        <w:rPr>
          <w:rStyle w:val="StyleUnderline"/>
          <w:highlight w:val="green"/>
        </w:rPr>
        <w:t xml:space="preserve"> with</w:t>
      </w:r>
      <w:r w:rsidRPr="00B95AAC">
        <w:rPr>
          <w:rStyle w:val="StyleUnderline"/>
        </w:rPr>
        <w:t xml:space="preserve"> risks of </w:t>
      </w:r>
      <w:r w:rsidRPr="00A766E1">
        <w:rPr>
          <w:rStyle w:val="Emphasis"/>
          <w:highlight w:val="green"/>
        </w:rPr>
        <w:t>escalation into</w:t>
      </w:r>
      <w:r w:rsidRPr="00B95AAC">
        <w:rPr>
          <w:rStyle w:val="Emphasis"/>
        </w:rPr>
        <w:t xml:space="preserve"> global </w:t>
      </w:r>
      <w:r w:rsidRPr="00A766E1">
        <w:rPr>
          <w:rStyle w:val="Emphasis"/>
          <w:highlight w:val="green"/>
        </w:rPr>
        <w:t>nuclear conflict</w:t>
      </w:r>
      <w:r w:rsidRPr="00B95AAC">
        <w:rPr>
          <w:rStyle w:val="StyleUnderline"/>
        </w:rPr>
        <w:t xml:space="preserve">, further digital </w:t>
      </w:r>
      <w:r w:rsidRPr="00A766E1">
        <w:rPr>
          <w:rStyle w:val="StyleUnderline"/>
          <w:highlight w:val="green"/>
        </w:rPr>
        <w:t>militarization (even</w:t>
      </w:r>
      <w:r w:rsidRPr="00B95AAC">
        <w:rPr>
          <w:rStyle w:val="StyleUnderline"/>
        </w:rPr>
        <w:t xml:space="preserve"> Terminator-style</w:t>
      </w:r>
      <w:r w:rsidRPr="00B95AAC">
        <w:rPr>
          <w:sz w:val="16"/>
        </w:rPr>
        <w:t xml:space="preserve"> scenarios of </w:t>
      </w:r>
      <w:r w:rsidRPr="00B95AAC">
        <w:rPr>
          <w:rStyle w:val="StyleUnderline"/>
        </w:rPr>
        <w:t xml:space="preserve">smart </w:t>
      </w:r>
      <w:r w:rsidRPr="00A766E1">
        <w:rPr>
          <w:rStyle w:val="Emphasis"/>
          <w:highlight w:val="green"/>
        </w:rPr>
        <w:t>military robots</w:t>
      </w:r>
      <w:r w:rsidRPr="00A766E1">
        <w:rPr>
          <w:rStyle w:val="StyleUnderline"/>
          <w:highlight w:val="green"/>
        </w:rPr>
        <w:t>), and</w:t>
      </w:r>
      <w:r w:rsidRPr="00B95AAC">
        <w:rPr>
          <w:rStyle w:val="StyleUnderline"/>
        </w:rPr>
        <w:t xml:space="preserve"> </w:t>
      </w:r>
      <w:r w:rsidRPr="00B95AAC">
        <w:rPr>
          <w:rStyle w:val="Emphasis"/>
        </w:rPr>
        <w:t xml:space="preserve">unchecked </w:t>
      </w:r>
      <w:r w:rsidRPr="00294528">
        <w:rPr>
          <w:rStyle w:val="Emphasis"/>
          <w:highlight w:val="green"/>
        </w:rPr>
        <w:t>climate disasters</w:t>
      </w:r>
      <w:r w:rsidRPr="00B95AAC">
        <w:rPr>
          <w:sz w:val="16"/>
        </w:rPr>
        <w:t>.</w:t>
      </w:r>
    </w:p>
    <w:p w14:paraId="5DC5AD59" w14:textId="77777777" w:rsidR="00B820A1" w:rsidRDefault="00B820A1" w:rsidP="00B820A1">
      <w:pPr>
        <w:rPr>
          <w:sz w:val="16"/>
        </w:rPr>
      </w:pPr>
      <w:r w:rsidRPr="00B95AAC">
        <w:rPr>
          <w:sz w:val="16"/>
        </w:rPr>
        <w:t xml:space="preserve">The </w:t>
      </w:r>
      <w:r w:rsidRPr="00B95AAC">
        <w:rPr>
          <w:rStyle w:val="StyleUnderline"/>
        </w:rPr>
        <w:t>global challenges are quite large</w:t>
      </w:r>
      <w:r w:rsidRPr="00B95AAC">
        <w:rPr>
          <w:sz w:val="16"/>
        </w:rPr>
        <w:t xml:space="preserve"> – and the six pieces do an outstanding job of presenting them. </w:t>
      </w:r>
      <w:r w:rsidRPr="00B95AAC">
        <w:rPr>
          <w:rStyle w:val="StyleUnderline"/>
        </w:rPr>
        <w:t>One must remain optimistic</w:t>
      </w:r>
      <w:r w:rsidRPr="00B95AAC">
        <w:rPr>
          <w:sz w:val="16"/>
        </w:rPr>
        <w:t xml:space="preserve"> and engaged, hopeful </w:t>
      </w:r>
      <w:r w:rsidRPr="00B95AAC">
        <w:rPr>
          <w:rStyle w:val="StyleUnderline"/>
        </w:rPr>
        <w:t>that we can overcome</w:t>
      </w:r>
      <w:r w:rsidRPr="00B95AAC">
        <w:rPr>
          <w:sz w:val="16"/>
        </w:rPr>
        <w:t xml:space="preserve"> the serious dangers of </w:t>
      </w:r>
      <w:r w:rsidRPr="00B95AAC">
        <w:rPr>
          <w:rStyle w:val="StyleUnderline"/>
        </w:rPr>
        <w:t xml:space="preserve">tribalism, nationalism, and new fascism.  </w:t>
      </w:r>
      <w:r w:rsidRPr="00A766E1">
        <w:rPr>
          <w:rStyle w:val="StyleUnderline"/>
          <w:highlight w:val="green"/>
        </w:rPr>
        <w:t>These</w:t>
      </w:r>
      <w:r w:rsidRPr="00B95AAC">
        <w:rPr>
          <w:rStyle w:val="StyleUnderline"/>
        </w:rPr>
        <w:t xml:space="preserve"> "isms”</w:t>
      </w:r>
      <w:r w:rsidRPr="00B95AAC">
        <w:rPr>
          <w:sz w:val="16"/>
        </w:rPr>
        <w:t xml:space="preserve"> of our time </w:t>
      </w:r>
      <w:r w:rsidRPr="00A766E1">
        <w:rPr>
          <w:rStyle w:val="StyleUnderline"/>
          <w:highlight w:val="green"/>
        </w:rPr>
        <w:t>stand in the way of solving</w:t>
      </w:r>
      <w:r w:rsidRPr="00B95AAC">
        <w:rPr>
          <w:sz w:val="16"/>
        </w:rPr>
        <w:t xml:space="preserve"> some of </w:t>
      </w:r>
      <w:r w:rsidRPr="00B95AAC">
        <w:rPr>
          <w:rStyle w:val="StyleUnderline"/>
        </w:rPr>
        <w:t xml:space="preserve">our biggest </w:t>
      </w:r>
      <w:r w:rsidRPr="00A766E1">
        <w:rPr>
          <w:rStyle w:val="StyleUnderline"/>
          <w:highlight w:val="green"/>
        </w:rPr>
        <w:t>global problems</w:t>
      </w:r>
      <w:r w:rsidRPr="00B95AAC">
        <w:rPr>
          <w:rStyle w:val="StyleUnderline"/>
        </w:rPr>
        <w:t>, such as</w:t>
      </w:r>
      <w:r w:rsidRPr="00B95AAC">
        <w:rPr>
          <w:sz w:val="16"/>
        </w:rPr>
        <w:t xml:space="preserve"> the </w:t>
      </w:r>
      <w:r w:rsidRPr="00B95AAC">
        <w:rPr>
          <w:rStyle w:val="StyleUnderline"/>
        </w:rPr>
        <w:t xml:space="preserve">risks of </w:t>
      </w:r>
      <w:r w:rsidRPr="00B95AAC">
        <w:rPr>
          <w:rStyle w:val="Emphasis"/>
        </w:rPr>
        <w:t>thermonuclear war</w:t>
      </w:r>
      <w:r w:rsidRPr="00B95AAC">
        <w:rPr>
          <w:rStyle w:val="StyleUnderline"/>
        </w:rPr>
        <w:t xml:space="preserve"> and </w:t>
      </w:r>
      <w:r w:rsidRPr="00B95AAC">
        <w:rPr>
          <w:rStyle w:val="Emphasis"/>
        </w:rPr>
        <w:t>global climate catastrophe</w:t>
      </w:r>
      <w:r w:rsidRPr="00B95AAC">
        <w:rPr>
          <w:sz w:val="16"/>
        </w:rPr>
        <w:t>.</w:t>
      </w:r>
    </w:p>
    <w:p w14:paraId="458FB747" w14:textId="2C6E4F56" w:rsidR="004C18EB" w:rsidRPr="004C18EB" w:rsidRDefault="004C18EB" w:rsidP="004C18EB">
      <w:pPr>
        <w:pStyle w:val="Heading4"/>
      </w:pPr>
    </w:p>
    <w:sectPr w:rsidR="004C18EB" w:rsidRPr="004C18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F167B51"/>
    <w:multiLevelType w:val="hybridMultilevel"/>
    <w:tmpl w:val="BAFE3DD8"/>
    <w:lvl w:ilvl="0" w:tplc="067CFC9C">
      <w:start w:val="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820A1"/>
    <w:rsid w:val="000139A3"/>
    <w:rsid w:val="00100833"/>
    <w:rsid w:val="00104529"/>
    <w:rsid w:val="00105942"/>
    <w:rsid w:val="00107396"/>
    <w:rsid w:val="00144A4C"/>
    <w:rsid w:val="00176AB0"/>
    <w:rsid w:val="00177B7D"/>
    <w:rsid w:val="0018322D"/>
    <w:rsid w:val="001B5776"/>
    <w:rsid w:val="001E527A"/>
    <w:rsid w:val="001F78CE"/>
    <w:rsid w:val="00215FDC"/>
    <w:rsid w:val="00251FC7"/>
    <w:rsid w:val="002855A7"/>
    <w:rsid w:val="002B146A"/>
    <w:rsid w:val="002B5E17"/>
    <w:rsid w:val="00315690"/>
    <w:rsid w:val="00316B75"/>
    <w:rsid w:val="00325646"/>
    <w:rsid w:val="003460F2"/>
    <w:rsid w:val="0038158C"/>
    <w:rsid w:val="003902BA"/>
    <w:rsid w:val="003A09E2"/>
    <w:rsid w:val="00407037"/>
    <w:rsid w:val="004605D6"/>
    <w:rsid w:val="004C18EB"/>
    <w:rsid w:val="004C60E8"/>
    <w:rsid w:val="004E3579"/>
    <w:rsid w:val="004E728B"/>
    <w:rsid w:val="004F39E0"/>
    <w:rsid w:val="00537BD5"/>
    <w:rsid w:val="0057268A"/>
    <w:rsid w:val="005D2912"/>
    <w:rsid w:val="006065BD"/>
    <w:rsid w:val="00645FA9"/>
    <w:rsid w:val="00647866"/>
    <w:rsid w:val="00665003"/>
    <w:rsid w:val="006A2AD0"/>
    <w:rsid w:val="006A607B"/>
    <w:rsid w:val="006C2375"/>
    <w:rsid w:val="006D4ECC"/>
    <w:rsid w:val="006E780B"/>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820A1"/>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7A9A"/>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FD8CA"/>
  <w15:chartTrackingRefBased/>
  <w15:docId w15:val="{E18A2DA8-6212-4E00-B1F8-BFD7A49E3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37A9A"/>
    <w:rPr>
      <w:rFonts w:ascii="Calibri" w:hAnsi="Calibri"/>
    </w:rPr>
  </w:style>
  <w:style w:type="paragraph" w:styleId="Heading1">
    <w:name w:val="heading 1"/>
    <w:aliases w:val="Pocket"/>
    <w:basedOn w:val="Normal"/>
    <w:next w:val="Normal"/>
    <w:link w:val="Heading1Char"/>
    <w:qFormat/>
    <w:rsid w:val="00E37A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37A9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37A9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E37A9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37A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7A9A"/>
  </w:style>
  <w:style w:type="character" w:customStyle="1" w:styleId="Heading1Char">
    <w:name w:val="Heading 1 Char"/>
    <w:aliases w:val="Pocket Char"/>
    <w:basedOn w:val="DefaultParagraphFont"/>
    <w:link w:val="Heading1"/>
    <w:rsid w:val="00E37A9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37A9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37A9A"/>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E37A9A"/>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E37A9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37A9A"/>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ci,c,Style"/>
    <w:basedOn w:val="DefaultParagraphFont"/>
    <w:uiPriority w:val="6"/>
    <w:qFormat/>
    <w:rsid w:val="00E37A9A"/>
    <w:rPr>
      <w:b w:val="0"/>
      <w:sz w:val="22"/>
      <w:u w:val="single"/>
    </w:rPr>
  </w:style>
  <w:style w:type="character" w:styleId="Hyperlink">
    <w:name w:val="Hyperlink"/>
    <w:basedOn w:val="DefaultParagraphFont"/>
    <w:uiPriority w:val="99"/>
    <w:unhideWhenUsed/>
    <w:rsid w:val="00E37A9A"/>
    <w:rPr>
      <w:color w:val="auto"/>
      <w:u w:val="none"/>
    </w:rPr>
  </w:style>
  <w:style w:type="character" w:styleId="FollowedHyperlink">
    <w:name w:val="FollowedHyperlink"/>
    <w:basedOn w:val="DefaultParagraphFont"/>
    <w:uiPriority w:val="99"/>
    <w:semiHidden/>
    <w:unhideWhenUsed/>
    <w:rsid w:val="00E37A9A"/>
    <w:rPr>
      <w:color w:val="auto"/>
      <w:u w:val="none"/>
    </w:rPr>
  </w:style>
  <w:style w:type="paragraph" w:styleId="ListParagraph">
    <w:name w:val="List Paragraph"/>
    <w:basedOn w:val="Normal"/>
    <w:uiPriority w:val="34"/>
    <w:qFormat/>
    <w:rsid w:val="00B820A1"/>
    <w:pPr>
      <w:ind w:left="720"/>
      <w:contextualSpacing/>
    </w:pPr>
  </w:style>
  <w:style w:type="paragraph" w:customStyle="1" w:styleId="textbold">
    <w:name w:val="text bold"/>
    <w:basedOn w:val="Normal"/>
    <w:link w:val="Emphasis"/>
    <w:uiPriority w:val="7"/>
    <w:qFormat/>
    <w:rsid w:val="00B820A1"/>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bcnews.com/news/world/live-blog/russia-ukraine-live-updates-n1290057/ncrd1290087" TargetMode="External"/><Relationship Id="rId13" Type="http://schemas.openxmlformats.org/officeDocument/2006/relationships/hyperlink" Target="https://www.foreignaffairs.com/articles/china/competition-with-china-without-catastrophe" TargetMode="External"/><Relationship Id="rId3" Type="http://schemas.openxmlformats.org/officeDocument/2006/relationships/styles" Target="styles.xml"/><Relationship Id="rId7" Type="http://schemas.openxmlformats.org/officeDocument/2006/relationships/hyperlink" Target="https://www.youtube.com/watch?v=OMTeSsnNCw0" TargetMode="External"/><Relationship Id="rId12" Type="http://schemas.openxmlformats.org/officeDocument/2006/relationships/hyperlink" Target="https://www.foreignaffairs.com/articles/syria/2016-03-20/russias-pyrrhic-victory-syri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washingtonpost.com/outlook/2022/03/01/information-war-zelensky-ukraine-putin-russia/" TargetMode="External"/><Relationship Id="rId11" Type="http://schemas.openxmlformats.org/officeDocument/2006/relationships/hyperlink" Target="https://www.foreignaffairs.com/articles/ukraine/2022-02-18/what-if-russia-win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theverge.com/2022/2/25/22950874/russia-facebook-blocked-roskomnadzor-media-censorship" TargetMode="External"/><Relationship Id="rId4" Type="http://schemas.openxmlformats.org/officeDocument/2006/relationships/settings" Target="settings.xml"/><Relationship Id="rId9" Type="http://schemas.openxmlformats.org/officeDocument/2006/relationships/hyperlink" Target="https://www.axios.com/youtube-meta-twitter-restrict-russian-state-media-323d966f-531e-40f5-aa06-3b82998589df.html" TargetMode="External"/><Relationship Id="rId14" Type="http://schemas.openxmlformats.org/officeDocument/2006/relationships/hyperlink" Target="https://www.washingtonpost.com/news/democracy-post/wp/2017/02/13/why-the-rise-of-authoritarianism-is-a-global-catastroph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ncen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0628A-70B8-405A-96B6-311E53205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9</Pages>
  <Words>7464</Words>
  <Characters>42546</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dc:creator>
  <cp:keywords>5.1.1</cp:keywords>
  <dc:description/>
  <cp:lastModifiedBy>Jennifer Tu</cp:lastModifiedBy>
  <cp:revision>2</cp:revision>
  <dcterms:created xsi:type="dcterms:W3CDTF">2022-03-10T15:30:00Z</dcterms:created>
  <dcterms:modified xsi:type="dcterms:W3CDTF">2022-03-10T15:30:00Z</dcterms:modified>
</cp:coreProperties>
</file>