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E9DD0" w14:textId="18936CEF" w:rsidR="00512814" w:rsidRDefault="00512814" w:rsidP="00512814">
      <w:pPr>
        <w:pStyle w:val="Heading3"/>
      </w:pPr>
      <w:bookmarkStart w:id="0" w:name="_Hlk81495473"/>
      <w:r>
        <w:t>CP</w:t>
      </w:r>
    </w:p>
    <w:p w14:paraId="190D3BC7" w14:textId="3BEBE861" w:rsidR="008B5E2C" w:rsidRDefault="008B5E2C" w:rsidP="008B5E2C">
      <w:pPr>
        <w:pStyle w:val="Heading4"/>
      </w:pPr>
      <w:r>
        <w:t>States</w:t>
      </w:r>
      <w:r>
        <w:rPr>
          <w:i/>
        </w:rPr>
        <w:t xml:space="preserve"> </w:t>
      </w:r>
      <w:r w:rsidRPr="00DB1E97">
        <w:t>ought to call a global constitutional convention and establish a constitution reflecting intergenerational concern with exclusive authority to ban appropriation of outer space by private entities and bind participating bodies to its result</w:t>
      </w:r>
      <w:r>
        <w:t xml:space="preserve"> by </w:t>
      </w:r>
      <w:proofErr w:type="spellStart"/>
      <w:r>
        <w:t>forefronting</w:t>
      </w:r>
      <w:proofErr w:type="spellEnd"/>
      <w:r>
        <w:t xml:space="preserve"> an ethic of incommensurability </w:t>
      </w:r>
    </w:p>
    <w:p w14:paraId="2BBB09FA" w14:textId="77777777" w:rsidR="008B5E2C" w:rsidRPr="00DB1E97" w:rsidRDefault="008B5E2C" w:rsidP="008B5E2C">
      <w:pPr>
        <w:pStyle w:val="Heading4"/>
      </w:pPr>
      <w:r w:rsidRPr="00DB1E97">
        <w:t xml:space="preserve">That solves the </w:t>
      </w:r>
      <w:proofErr w:type="spellStart"/>
      <w:r w:rsidRPr="00DB1E97">
        <w:t>aff</w:t>
      </w:r>
      <w:proofErr w:type="spellEnd"/>
      <w:r w:rsidRPr="00DB1E97">
        <w:t xml:space="preserve"> – it addresses shared anxieties while building political consensus</w:t>
      </w:r>
    </w:p>
    <w:p w14:paraId="417A76A4" w14:textId="77777777" w:rsidR="008B5E2C" w:rsidRDefault="008B5E2C" w:rsidP="008B5E2C">
      <w:r w:rsidRPr="004F27E3">
        <w:rPr>
          <w:rStyle w:val="Style13ptBold"/>
        </w:rPr>
        <w:t>Gardiner 1</w:t>
      </w:r>
      <w:r w:rsidRPr="00560AAE">
        <w:rPr>
          <w:rStyle w:val="Style13ptBold"/>
        </w:rPr>
        <w:t>4 1</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w:t>
      </w:r>
      <w:r w:rsidRPr="00A07B72">
        <w:t>https://doi.org/10.1017/S0892679414000379</w:t>
      </w:r>
      <w:r>
        <w:t>, EA]</w:t>
      </w:r>
    </w:p>
    <w:p w14:paraId="12263B9C" w14:textId="77777777" w:rsidR="008B5E2C" w:rsidRPr="00F3084D" w:rsidRDefault="008B5E2C" w:rsidP="008B5E2C">
      <w:pPr>
        <w:rPr>
          <w:rStyle w:val="StyleUnderline"/>
        </w:rPr>
      </w:pPr>
      <w:r w:rsidRPr="00F3084D">
        <w:rPr>
          <w:rStyle w:val="StyleUnderline"/>
        </w:rPr>
        <w:t>A Constitutional Convention</w:t>
      </w:r>
    </w:p>
    <w:p w14:paraId="5FC994D4" w14:textId="77777777" w:rsidR="008B5E2C" w:rsidRPr="004F27E3" w:rsidRDefault="008B5E2C" w:rsidP="008B5E2C">
      <w:pPr>
        <w:rPr>
          <w:sz w:val="16"/>
        </w:rPr>
      </w:pPr>
      <w:r w:rsidRPr="004F27E3">
        <w:rPr>
          <w:sz w:val="16"/>
        </w:rPr>
        <w:t xml:space="preserve">In my view, the above line of reasoning leads naturally to a more specific proposal: that we—concerned individuals, interested community groups, </w:t>
      </w:r>
      <w:r w:rsidRPr="00916199">
        <w:rPr>
          <w:rStyle w:val="Emphasis"/>
          <w:highlight w:val="cyan"/>
        </w:rPr>
        <w:t>national governments</w:t>
      </w:r>
      <w:r w:rsidRPr="004F27E3">
        <w:rPr>
          <w:sz w:val="16"/>
        </w:rPr>
        <w:t>, and transnational organizations—</w:t>
      </w:r>
      <w:r w:rsidRPr="00916199">
        <w:rPr>
          <w:rStyle w:val="StyleUnderline"/>
          <w:highlight w:val="cyan"/>
        </w:rPr>
        <w:t>should</w:t>
      </w:r>
      <w:r w:rsidRPr="004F27E3">
        <w:rPr>
          <w:sz w:val="16"/>
        </w:rPr>
        <w:t xml:space="preserve"> initiate a </w:t>
      </w:r>
      <w:r w:rsidRPr="00916199">
        <w:rPr>
          <w:rStyle w:val="StyleUnderline"/>
          <w:highlight w:val="cyan"/>
        </w:rPr>
        <w:t xml:space="preserve">call </w:t>
      </w:r>
      <w:r w:rsidRPr="00B92B5B">
        <w:rPr>
          <w:rStyle w:val="StyleUnderline"/>
        </w:rPr>
        <w:t>for</w:t>
      </w:r>
      <w:r w:rsidRPr="004F27E3">
        <w:rPr>
          <w:rStyle w:val="StyleUnderline"/>
        </w:rPr>
        <w:t xml:space="preserve"> </w:t>
      </w:r>
      <w:r w:rsidRPr="00916199">
        <w:rPr>
          <w:rStyle w:val="StyleUnderline"/>
          <w:highlight w:val="cyan"/>
        </w:rPr>
        <w:t xml:space="preserve">a </w:t>
      </w:r>
      <w:r w:rsidRPr="00916199">
        <w:rPr>
          <w:rStyle w:val="Emphasis"/>
          <w:highlight w:val="cyan"/>
        </w:rPr>
        <w:t>global con</w:t>
      </w:r>
      <w:r w:rsidRPr="004F27E3">
        <w:rPr>
          <w:rStyle w:val="Emphasis"/>
        </w:rPr>
        <w:t xml:space="preserve">stitutional </w:t>
      </w:r>
      <w:r w:rsidRPr="00916199">
        <w:rPr>
          <w:rStyle w:val="Emphasis"/>
          <w:highlight w:val="cyan"/>
        </w:rPr>
        <w:t>con</w:t>
      </w:r>
      <w:r w:rsidRPr="004F27E3">
        <w:rPr>
          <w:rStyle w:val="Emphasis"/>
        </w:rPr>
        <w:t>vention</w:t>
      </w:r>
      <w:r w:rsidRPr="004F27E3">
        <w:rPr>
          <w:rStyle w:val="StyleUnderline"/>
        </w:rPr>
        <w:t xml:space="preserve"> </w:t>
      </w:r>
      <w:r w:rsidRPr="00916199">
        <w:rPr>
          <w:rStyle w:val="StyleUnderline"/>
          <w:highlight w:val="cyan"/>
        </w:rPr>
        <w:t>focused on</w:t>
      </w:r>
      <w:r w:rsidRPr="00916199">
        <w:rPr>
          <w:rStyle w:val="Emphasis"/>
          <w:highlight w:val="cyan"/>
        </w:rPr>
        <w:t xml:space="preserve"> future gen</w:t>
      </w:r>
      <w:r w:rsidRPr="004F27E3">
        <w:rPr>
          <w:rStyle w:val="Emphasis"/>
        </w:rPr>
        <w:t>eration</w:t>
      </w:r>
      <w:r w:rsidRPr="00916199">
        <w:rPr>
          <w:rStyle w:val="Emphasis"/>
          <w:highlight w:val="cyan"/>
        </w:rPr>
        <w:t>s</w:t>
      </w:r>
      <w:r w:rsidRPr="004F27E3">
        <w:rPr>
          <w:rStyle w:val="StyleUnderline"/>
        </w:rPr>
        <w:t>.</w:t>
      </w:r>
      <w:r w:rsidRPr="004F27E3">
        <w:rPr>
          <w:sz w:val="16"/>
        </w:rPr>
        <w:t xml:space="preserve"> This proposal has two components. The first component is procedural. </w:t>
      </w:r>
      <w:r w:rsidRPr="004F27E3">
        <w:rPr>
          <w:rStyle w:val="StyleUnderline"/>
        </w:rPr>
        <w:t xml:space="preserve">The proposal takes the form of a </w:t>
      </w:r>
      <w:r w:rsidRPr="004F27E3">
        <w:rPr>
          <w:rStyle w:val="Emphasis"/>
        </w:rPr>
        <w:t>“</w:t>
      </w:r>
      <w:r w:rsidRPr="00916199">
        <w:rPr>
          <w:rStyle w:val="Emphasis"/>
          <w:highlight w:val="cyan"/>
        </w:rPr>
        <w:t>call to action</w:t>
      </w:r>
      <w:r w:rsidRPr="004F27E3">
        <w:rPr>
          <w:rStyle w:val="Emphasis"/>
        </w:rPr>
        <w:t>.”</w:t>
      </w:r>
      <w:r w:rsidRPr="004F27E3">
        <w:rPr>
          <w:rStyle w:val="StyleUnderline"/>
        </w:rPr>
        <w:t xml:space="preserve"> It is explicitly an attempt to </w:t>
      </w:r>
      <w:r w:rsidRPr="00916199">
        <w:rPr>
          <w:rStyle w:val="StyleUnderline"/>
          <w:highlight w:val="cyan"/>
        </w:rPr>
        <w:t>engage</w:t>
      </w:r>
      <w:r w:rsidRPr="004F27E3">
        <w:rPr>
          <w:rStyle w:val="StyleUnderline"/>
        </w:rPr>
        <w:t xml:space="preserve"> a range of </w:t>
      </w:r>
      <w:r w:rsidRPr="00916199">
        <w:rPr>
          <w:rStyle w:val="StyleUnderline"/>
          <w:highlight w:val="cyan"/>
        </w:rPr>
        <w:t>actors</w:t>
      </w:r>
      <w:r w:rsidRPr="004F27E3">
        <w:rPr>
          <w:rStyle w:val="StyleUnderline"/>
        </w:rPr>
        <w:t xml:space="preserve">, </w:t>
      </w:r>
      <w:r w:rsidRPr="00916199">
        <w:rPr>
          <w:rStyle w:val="StyleUnderline"/>
          <w:highlight w:val="cyan"/>
        </w:rPr>
        <w:t>based on</w:t>
      </w:r>
      <w:r w:rsidRPr="004F27E3">
        <w:rPr>
          <w:rStyle w:val="StyleUnderline"/>
        </w:rPr>
        <w:t xml:space="preserve"> a claim that </w:t>
      </w:r>
      <w:r w:rsidRPr="004F27E3">
        <w:rPr>
          <w:rStyle w:val="Emphasis"/>
        </w:rPr>
        <w:t>they</w:t>
      </w:r>
      <w:r w:rsidRPr="004F27E3">
        <w:rPr>
          <w:sz w:val="16"/>
        </w:rPr>
        <w:t xml:space="preserve"> have or </w:t>
      </w:r>
      <w:r w:rsidRPr="004F27E3">
        <w:rPr>
          <w:rStyle w:val="Emphasis"/>
        </w:rPr>
        <w:t>should take on</w:t>
      </w:r>
      <w:r w:rsidRPr="004F27E3">
        <w:rPr>
          <w:sz w:val="16"/>
        </w:rPr>
        <w:t xml:space="preserve"> a set of </w:t>
      </w:r>
      <w:r w:rsidRPr="004F27E3">
        <w:rPr>
          <w:rStyle w:val="Emphasis"/>
        </w:rPr>
        <w:t>responsibilities</w:t>
      </w:r>
      <w:r w:rsidRPr="004F27E3">
        <w:rPr>
          <w:rStyle w:val="StyleUnderline"/>
        </w:rPr>
        <w:t>, and</w:t>
      </w:r>
      <w:r w:rsidRPr="004F27E3">
        <w:rPr>
          <w:sz w:val="16"/>
        </w:rPr>
        <w:t xml:space="preserve"> a view about </w:t>
      </w:r>
      <w:r w:rsidRPr="004F27E3">
        <w:rPr>
          <w:rStyle w:val="Emphasis"/>
        </w:rPr>
        <w:t xml:space="preserve">how to go about discharging those </w:t>
      </w:r>
      <w:r w:rsidRPr="00916199">
        <w:rPr>
          <w:rStyle w:val="Emphasis"/>
          <w:highlight w:val="cyan"/>
        </w:rPr>
        <w:t>responsibilities</w:t>
      </w:r>
      <w:r w:rsidRPr="004F27E3">
        <w:rPr>
          <w:rStyle w:val="Emphasis"/>
        </w:rPr>
        <w:t>.</w:t>
      </w:r>
      <w:r w:rsidRPr="004F27E3">
        <w:rPr>
          <w:sz w:val="16"/>
        </w:rPr>
        <w:t xml:space="preserve"> The second component is substantive. The main focus for action is a push for the creation of a constitutional convention at the global level, whose role is to pave the way for an overall constitutional system that appropriately embodies intergenerational concern.</w:t>
      </w:r>
    </w:p>
    <w:p w14:paraId="535F7BF4" w14:textId="77777777" w:rsidR="008B5E2C" w:rsidRPr="004F27E3" w:rsidRDefault="008B5E2C" w:rsidP="008B5E2C">
      <w:pPr>
        <w:rPr>
          <w:rStyle w:val="StyleUnderline"/>
          <w:sz w:val="16"/>
        </w:rPr>
      </w:pPr>
      <w:r w:rsidRPr="004F27E3">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sidRPr="004F27E3">
        <w:rPr>
          <w:rStyle w:val="StyleUnderline"/>
        </w:rPr>
        <w:t>the convention</w:t>
      </w:r>
      <w:r w:rsidRPr="004F27E3">
        <w:rPr>
          <w:rStyle w:val="StyleUnderline"/>
          <w:sz w:val="16"/>
        </w:rPr>
        <w:t xml:space="preserve"> itself </w:t>
      </w:r>
      <w:r w:rsidRPr="00B92B5B">
        <w:rPr>
          <w:rStyle w:val="StyleUnderline"/>
        </w:rPr>
        <w:t>should be understood as</w:t>
      </w:r>
      <w:r w:rsidRPr="004F27E3">
        <w:rPr>
          <w:rStyle w:val="StyleUnderline"/>
        </w:rPr>
        <w:t xml:space="preserve"> “a</w:t>
      </w:r>
      <w:r w:rsidRPr="004F27E3">
        <w:rPr>
          <w:sz w:val="16"/>
        </w:rPr>
        <w:t xml:space="preserve"> representative </w:t>
      </w:r>
      <w:r w:rsidRPr="004F27E3">
        <w:rPr>
          <w:rStyle w:val="StyleUnderline"/>
        </w:rPr>
        <w:t xml:space="preserve">body </w:t>
      </w:r>
      <w:r w:rsidRPr="00B92B5B">
        <w:rPr>
          <w:rStyle w:val="StyleUnderline"/>
        </w:rPr>
        <w:t>called</w:t>
      </w:r>
      <w:r w:rsidRPr="004F27E3">
        <w:rPr>
          <w:sz w:val="16"/>
        </w:rPr>
        <w:t xml:space="preserve"> together </w:t>
      </w:r>
      <w:r w:rsidRPr="00B92B5B">
        <w:rPr>
          <w:rStyle w:val="StyleUnderline"/>
        </w:rPr>
        <w:t>for</w:t>
      </w:r>
      <w:r w:rsidRPr="004F27E3">
        <w:rPr>
          <w:rStyle w:val="StyleUnderline"/>
        </w:rPr>
        <w:t xml:space="preserve"> some </w:t>
      </w:r>
      <w:r w:rsidRPr="00916199">
        <w:rPr>
          <w:rStyle w:val="Emphasis"/>
          <w:highlight w:val="cyan"/>
        </w:rPr>
        <w:t>occasional</w:t>
      </w:r>
      <w:r w:rsidRPr="004F27E3">
        <w:rPr>
          <w:rStyle w:val="Emphasis"/>
        </w:rPr>
        <w:t xml:space="preserve"> or temporary </w:t>
      </w:r>
      <w:r w:rsidRPr="00B92B5B">
        <w:rPr>
          <w:rStyle w:val="Emphasis"/>
        </w:rPr>
        <w:t>purpose</w:t>
      </w:r>
      <w:r w:rsidRPr="004F27E3">
        <w:rPr>
          <w:rStyle w:val="StyleUnderline"/>
          <w:sz w:val="16"/>
        </w:rPr>
        <w:t xml:space="preserve">” and “constituted by statute to represent the people in their primary relations.”14 Second, </w:t>
      </w:r>
      <w:r w:rsidRPr="004F27E3">
        <w:rPr>
          <w:rStyle w:val="StyleUnderline"/>
        </w:rPr>
        <w:t>a constitutional system should be thought</w:t>
      </w:r>
      <w:r w:rsidRPr="004F27E3">
        <w:rPr>
          <w:rStyle w:val="StyleUnderline"/>
          <w:sz w:val="16"/>
        </w:rPr>
        <w:t xml:space="preserve"> of in a minimalist sense </w:t>
      </w:r>
      <w:r w:rsidRPr="004F27E3">
        <w:rPr>
          <w:rStyle w:val="StyleUnderline"/>
        </w:rPr>
        <w:t>as</w:t>
      </w:r>
      <w:r w:rsidRPr="004F27E3">
        <w:rPr>
          <w:rStyle w:val="StyleUnderline"/>
          <w:sz w:val="16"/>
        </w:rPr>
        <w:t xml:space="preserve"> “</w:t>
      </w:r>
      <w:r w:rsidRPr="004F27E3">
        <w:rPr>
          <w:rStyle w:val="StyleUnderline"/>
        </w:rPr>
        <w:t xml:space="preserve">a set of </w:t>
      </w:r>
      <w:r w:rsidRPr="004F27E3">
        <w:rPr>
          <w:rStyle w:val="Emphasis"/>
        </w:rPr>
        <w:t>norms</w:t>
      </w:r>
      <w:r w:rsidRPr="004F27E3">
        <w:rPr>
          <w:rStyle w:val="StyleUnderline"/>
          <w:sz w:val="16"/>
        </w:rPr>
        <w:t xml:space="preserve"> (rules, principles or values)</w:t>
      </w:r>
      <w:r w:rsidRPr="004F27E3">
        <w:rPr>
          <w:rStyle w:val="StyleUnderline"/>
        </w:rPr>
        <w:t xml:space="preserve"> creating, structuring, and possibly defining</w:t>
      </w:r>
      <w:r w:rsidRPr="004F27E3">
        <w:rPr>
          <w:rStyle w:val="StyleUnderline"/>
          <w:sz w:val="16"/>
        </w:rPr>
        <w:t xml:space="preserve"> the </w:t>
      </w:r>
      <w:r w:rsidRPr="004F27E3">
        <w:rPr>
          <w:rStyle w:val="Emphasis"/>
        </w:rPr>
        <w:t>limits</w:t>
      </w:r>
      <w:r w:rsidRPr="004F27E3">
        <w:rPr>
          <w:rStyle w:val="StyleUnderline"/>
        </w:rPr>
        <w:t xml:space="preserve"> of government power</w:t>
      </w:r>
      <w:r w:rsidRPr="004F27E3">
        <w:rPr>
          <w:rStyle w:val="StyleUnderline"/>
          <w:sz w:val="16"/>
        </w:rPr>
        <w:t xml:space="preserve"> or authority.”15 Third, </w:t>
      </w:r>
      <w:r w:rsidRPr="00216233">
        <w:rPr>
          <w:rStyle w:val="StyleUnderline"/>
        </w:rPr>
        <w:t>the “instigating” role of the convention should be to</w:t>
      </w:r>
      <w:r w:rsidRPr="004F27E3">
        <w:rPr>
          <w:rStyle w:val="StyleUnderline"/>
          <w:sz w:val="16"/>
        </w:rPr>
        <w:t xml:space="preserve"> discuss, develop, make recommendations toward, and set in motion a process for the </w:t>
      </w:r>
      <w:r w:rsidRPr="00216233">
        <w:rPr>
          <w:rStyle w:val="Emphasis"/>
        </w:rPr>
        <w:t>establish</w:t>
      </w:r>
      <w:r w:rsidRPr="004F27E3">
        <w:rPr>
          <w:rStyle w:val="StyleUnderline"/>
          <w:sz w:val="16"/>
        </w:rPr>
        <w:t xml:space="preserve">ment of </w:t>
      </w:r>
      <w:r w:rsidRPr="00216233">
        <w:rPr>
          <w:rStyle w:val="Emphasis"/>
        </w:rPr>
        <w:t>a constitution.</w:t>
      </w:r>
      <w:r w:rsidRPr="004F27E3">
        <w:rPr>
          <w:rStyle w:val="StyleUnderline"/>
          <w:sz w:val="16"/>
        </w:rPr>
        <w:t xml:space="preserve"> Fourth, </w:t>
      </w:r>
      <w:r w:rsidRPr="004F27E3">
        <w:rPr>
          <w:rStyle w:val="StyleUnderline"/>
        </w:rPr>
        <w:t xml:space="preserve">its primary </w:t>
      </w:r>
      <w:r w:rsidRPr="00916199">
        <w:rPr>
          <w:rStyle w:val="StyleUnderline"/>
          <w:highlight w:val="cyan"/>
        </w:rPr>
        <w:t>subject</w:t>
      </w:r>
      <w:r w:rsidRPr="004F27E3">
        <w:rPr>
          <w:rStyle w:val="StyleUnderline"/>
        </w:rPr>
        <w:t xml:space="preserve"> matter should be</w:t>
      </w:r>
      <w:r w:rsidRPr="004F27E3">
        <w:rPr>
          <w:rStyle w:val="StyleUnderline"/>
          <w:sz w:val="16"/>
        </w:rPr>
        <w:t xml:space="preserve"> the need </w:t>
      </w:r>
      <w:r w:rsidRPr="004F27E3">
        <w:rPr>
          <w:rStyle w:val="StyleUnderline"/>
        </w:rPr>
        <w:t>to</w:t>
      </w:r>
      <w:r w:rsidRPr="004F27E3">
        <w:rPr>
          <w:rStyle w:val="Emphasis"/>
        </w:rPr>
        <w:t xml:space="preserve"> adequately </w:t>
      </w:r>
      <w:r w:rsidRPr="00916199">
        <w:rPr>
          <w:rStyle w:val="Emphasis"/>
          <w:highlight w:val="cyan"/>
        </w:rPr>
        <w:t>reflect</w:t>
      </w:r>
      <w:r w:rsidRPr="004F27E3">
        <w:rPr>
          <w:rStyle w:val="Emphasis"/>
        </w:rPr>
        <w:t xml:space="preserve"> and embody </w:t>
      </w:r>
      <w:r w:rsidRPr="00916199">
        <w:rPr>
          <w:rStyle w:val="Emphasis"/>
          <w:highlight w:val="cyan"/>
        </w:rPr>
        <w:t>intergenerational concern</w:t>
      </w:r>
      <w:r w:rsidRPr="004F27E3">
        <w:rPr>
          <w:rStyle w:val="StyleUnderline"/>
        </w:rPr>
        <w:t>, where this would include</w:t>
      </w:r>
      <w:r w:rsidRPr="004F27E3">
        <w:rPr>
          <w:rStyle w:val="StyleUnderline"/>
          <w:sz w:val="16"/>
        </w:rPr>
        <w:t xml:space="preserve"> at least the </w:t>
      </w:r>
      <w:r w:rsidRPr="004F27E3">
        <w:rPr>
          <w:rStyle w:val="StyleUnderline"/>
        </w:rPr>
        <w:t>protection of future generations</w:t>
      </w:r>
      <w:r w:rsidRPr="004F27E3">
        <w:rPr>
          <w:rStyle w:val="StyleUnderline"/>
          <w:sz w:val="16"/>
        </w:rPr>
        <w:t xml:space="preserve">, the </w:t>
      </w:r>
      <w:r w:rsidRPr="004F27E3">
        <w:rPr>
          <w:rStyle w:val="StyleUnderline"/>
        </w:rPr>
        <w:t>promotion of their interests</w:t>
      </w:r>
      <w:r w:rsidRPr="004F27E3">
        <w:rPr>
          <w:rStyle w:val="StyleUnderline"/>
          <w:sz w:val="16"/>
        </w:rPr>
        <w:t xml:space="preserve"> (where “interests” is to be broadly conceived so as to include rights, claims, welfare, and so on), </w:t>
      </w:r>
      <w:r w:rsidRPr="004F27E3">
        <w:rPr>
          <w:rStyle w:val="StyleUnderline"/>
        </w:rPr>
        <w:t>and</w:t>
      </w:r>
      <w:r w:rsidRPr="004F27E3">
        <w:rPr>
          <w:rStyle w:val="StyleUnderline"/>
          <w:sz w:val="16"/>
        </w:rPr>
        <w:t xml:space="preserve"> the </w:t>
      </w:r>
      <w:r w:rsidRPr="004F27E3">
        <w:rPr>
          <w:rStyle w:val="StyleUnderline"/>
        </w:rPr>
        <w:t>discharging of duties with respect to them.</w:t>
      </w:r>
      <w:r w:rsidRPr="004F27E3">
        <w:rPr>
          <w:rStyle w:val="StyleUnderline"/>
          <w:sz w:val="16"/>
        </w:rPr>
        <w:t xml:space="preserve"> It may also (and in my view should) include some way of reflecting concern for past generations, including responsiveness to at least certain of their interests and views. However, I will leave</w:t>
      </w:r>
      <w:r w:rsidRPr="00560AAE">
        <w:rPr>
          <w:sz w:val="16"/>
          <w:szCs w:val="16"/>
        </w:rPr>
        <w:t xml:space="preserve"> </w:t>
      </w:r>
      <w:r w:rsidRPr="004F27E3">
        <w:rPr>
          <w:rStyle w:val="StyleUnderline"/>
          <w:sz w:val="16"/>
        </w:rPr>
        <w:t>that issue aside in what follows.</w:t>
      </w:r>
    </w:p>
    <w:p w14:paraId="112331E9" w14:textId="77777777" w:rsidR="008B5E2C" w:rsidRPr="004F27E3" w:rsidRDefault="008B5E2C" w:rsidP="008B5E2C">
      <w:pPr>
        <w:rPr>
          <w:rStyle w:val="StyleUnderline"/>
          <w:sz w:val="16"/>
        </w:rPr>
      </w:pPr>
      <w:r w:rsidRPr="004F27E3">
        <w:rPr>
          <w:rStyle w:val="StyleUnderline"/>
          <w:sz w:val="16"/>
        </w:rPr>
        <w:t xml:space="preserve">The proposal to initiate </w:t>
      </w:r>
      <w:r w:rsidRPr="004F27E3">
        <w:rPr>
          <w:rStyle w:val="StyleUnderline"/>
        </w:rPr>
        <w:t xml:space="preserve">a </w:t>
      </w:r>
      <w:r w:rsidRPr="00916199">
        <w:rPr>
          <w:rStyle w:val="StyleUnderline"/>
          <w:highlight w:val="cyan"/>
        </w:rPr>
        <w:t>call</w:t>
      </w:r>
      <w:r w:rsidRPr="004F27E3">
        <w:rPr>
          <w:rStyle w:val="StyleUnderline"/>
        </w:rPr>
        <w:t xml:space="preserve"> for a global constitutional convention</w:t>
      </w:r>
      <w:r w:rsidRPr="004F27E3">
        <w:rPr>
          <w:rStyle w:val="StyleUnderline"/>
          <w:sz w:val="16"/>
        </w:rPr>
        <w:t xml:space="preserve"> has at least two attractive features. First, it </w:t>
      </w:r>
      <w:r w:rsidRPr="00916199">
        <w:rPr>
          <w:rStyle w:val="StyleUnderline"/>
          <w:highlight w:val="cyan"/>
        </w:rPr>
        <w:t>is based in</w:t>
      </w:r>
      <w:r w:rsidRPr="004F27E3">
        <w:rPr>
          <w:rStyle w:val="StyleUnderline"/>
          <w:sz w:val="16"/>
        </w:rPr>
        <w:t xml:space="preserve"> a </w:t>
      </w:r>
      <w:r w:rsidRPr="004F27E3">
        <w:rPr>
          <w:rStyle w:val="Emphasis"/>
        </w:rPr>
        <w:t xml:space="preserve">deep political </w:t>
      </w:r>
      <w:r w:rsidRPr="00916199">
        <w:rPr>
          <w:rStyle w:val="Emphasis"/>
          <w:highlight w:val="cyan"/>
        </w:rPr>
        <w:t>reality</w:t>
      </w:r>
      <w:r w:rsidRPr="004F27E3">
        <w:rPr>
          <w:rStyle w:val="StyleUnderline"/>
          <w:sz w:val="16"/>
        </w:rPr>
        <w:t xml:space="preserve">, and does not underplay the challenge. </w:t>
      </w:r>
      <w:r w:rsidRPr="004F27E3">
        <w:rPr>
          <w:rStyle w:val="StyleUnderline"/>
        </w:rPr>
        <w:t xml:space="preserve">It acknowledges the problem as </w:t>
      </w:r>
      <w:r w:rsidRPr="004F27E3">
        <w:rPr>
          <w:sz w:val="16"/>
        </w:rPr>
        <w:t xml:space="preserve">it </w:t>
      </w:r>
      <w:r w:rsidRPr="004F27E3">
        <w:rPr>
          <w:rStyle w:val="StyleUnderline"/>
        </w:rPr>
        <w:t>is</w:t>
      </w:r>
      <w:r w:rsidRPr="004F27E3">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sidRPr="004F27E3">
        <w:rPr>
          <w:rStyle w:val="StyleUnderline"/>
        </w:rPr>
        <w:t xml:space="preserve">the proposal is </w:t>
      </w:r>
      <w:r w:rsidRPr="004F27E3">
        <w:rPr>
          <w:rStyle w:val="StyleUnderline"/>
          <w:sz w:val="16"/>
        </w:rPr>
        <w:t>dramatic and rhetorically eye-catching, it is so in a way that is</w:t>
      </w:r>
      <w:r w:rsidRPr="004F27E3">
        <w:rPr>
          <w:rStyle w:val="StyleUnderline"/>
        </w:rPr>
        <w:t xml:space="preserve"> appropriately responsive to the seriousness of the issue</w:t>
      </w:r>
      <w:r w:rsidRPr="004F27E3">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0E3E6B33" w14:textId="77777777" w:rsidR="008B5E2C" w:rsidRDefault="008B5E2C" w:rsidP="008B5E2C">
      <w:pPr>
        <w:rPr>
          <w:rStyle w:val="StyleUnderline"/>
          <w:sz w:val="16"/>
        </w:rPr>
      </w:pPr>
      <w:r w:rsidRPr="004F27E3">
        <w:rPr>
          <w:rStyle w:val="StyleUnderline"/>
          <w:sz w:val="16"/>
        </w:rPr>
        <w:t xml:space="preserve">The second attractive feature of </w:t>
      </w:r>
      <w:r w:rsidRPr="004F27E3">
        <w:rPr>
          <w:rStyle w:val="StyleUnderline"/>
        </w:rPr>
        <w:t xml:space="preserve">the </w:t>
      </w:r>
      <w:r w:rsidRPr="00916199">
        <w:rPr>
          <w:rStyle w:val="StyleUnderline"/>
          <w:highlight w:val="cyan"/>
        </w:rPr>
        <w:t>proposal is</w:t>
      </w:r>
      <w:r w:rsidRPr="004F27E3">
        <w:rPr>
          <w:rStyle w:val="StyleUnderline"/>
          <w:sz w:val="16"/>
        </w:rPr>
        <w:t xml:space="preserve"> that, though ambitious, it is </w:t>
      </w:r>
      <w:r w:rsidRPr="00916199">
        <w:rPr>
          <w:rStyle w:val="Emphasis"/>
          <w:highlight w:val="cyan"/>
        </w:rPr>
        <w:t>not alienating</w:t>
      </w:r>
      <w:r w:rsidRPr="004F27E3">
        <w:rPr>
          <w:rStyle w:val="Emphasis"/>
        </w:rPr>
        <w:t>.</w:t>
      </w:r>
      <w:r w:rsidRPr="004F27E3">
        <w:rPr>
          <w:rStyle w:val="StyleUnderline"/>
          <w:sz w:val="16"/>
        </w:rPr>
        <w:t xml:space="preserve"> While </w:t>
      </w:r>
      <w:r w:rsidRPr="004F27E3">
        <w:rPr>
          <w:rStyle w:val="StyleUnderline"/>
        </w:rPr>
        <w:t>it does not</w:t>
      </w:r>
      <w:r w:rsidRPr="004F27E3">
        <w:rPr>
          <w:rStyle w:val="StyleUnderline"/>
          <w:sz w:val="16"/>
        </w:rPr>
        <w:t xml:space="preserve"> succumb to despair in the face of the challenge, neither does it </w:t>
      </w:r>
      <w:r w:rsidRPr="004F27E3">
        <w:rPr>
          <w:rStyle w:val="Emphasis"/>
        </w:rPr>
        <w:t>needlessly polarize and divide</w:t>
      </w:r>
      <w:r w:rsidRPr="004F27E3">
        <w:rPr>
          <w:rStyle w:val="StyleUnderline"/>
          <w:sz w:val="16"/>
        </w:rPr>
        <w:t xml:space="preserve"> from the outset (for example, by leaping to specific recommendations about how to fill the institutional gap). Instead, </w:t>
      </w:r>
      <w:r w:rsidRPr="004F27E3">
        <w:rPr>
          <w:rStyle w:val="StyleUnderline"/>
        </w:rPr>
        <w:t xml:space="preserve">it </w:t>
      </w:r>
      <w:r w:rsidRPr="00916199">
        <w:rPr>
          <w:rStyle w:val="StyleUnderline"/>
          <w:highlight w:val="cyan"/>
        </w:rPr>
        <w:t>acknowledges</w:t>
      </w:r>
      <w:r w:rsidRPr="004F27E3">
        <w:rPr>
          <w:rStyle w:val="StyleUnderline"/>
          <w:sz w:val="16"/>
        </w:rPr>
        <w:t xml:space="preserve"> that there are </w:t>
      </w:r>
      <w:r w:rsidRPr="004F27E3">
        <w:rPr>
          <w:rStyle w:val="Emphasis"/>
        </w:rPr>
        <w:t xml:space="preserve">fundamental </w:t>
      </w:r>
      <w:r w:rsidRPr="00916199">
        <w:rPr>
          <w:rStyle w:val="Emphasis"/>
          <w:highlight w:val="cyan"/>
        </w:rPr>
        <w:t>difficulties</w:t>
      </w:r>
      <w:r w:rsidRPr="004F27E3">
        <w:rPr>
          <w:rStyle w:val="Emphasis"/>
        </w:rPr>
        <w:t xml:space="preserve"> and anxieties</w:t>
      </w:r>
      <w:r w:rsidRPr="004F27E3">
        <w:rPr>
          <w:rStyle w:val="StyleUnderline"/>
        </w:rPr>
        <w:t xml:space="preserve">, </w:t>
      </w:r>
      <w:r w:rsidRPr="00916199">
        <w:rPr>
          <w:rStyle w:val="StyleUnderline"/>
          <w:highlight w:val="cyan"/>
        </w:rPr>
        <w:t>but</w:t>
      </w:r>
      <w:r w:rsidRPr="004F27E3">
        <w:rPr>
          <w:rStyle w:val="StyleUnderline"/>
        </w:rPr>
        <w:t xml:space="preserve"> uses them to </w:t>
      </w:r>
      <w:r w:rsidRPr="00916199">
        <w:rPr>
          <w:rStyle w:val="Emphasis"/>
          <w:highlight w:val="cyan"/>
        </w:rPr>
        <w:t>start</w:t>
      </w:r>
      <w:r w:rsidRPr="004F27E3">
        <w:rPr>
          <w:rStyle w:val="Emphasis"/>
        </w:rPr>
        <w:t xml:space="preserve"> the </w:t>
      </w:r>
      <w:r w:rsidRPr="00916199">
        <w:rPr>
          <w:rStyle w:val="Emphasis"/>
          <w:highlight w:val="cyan"/>
        </w:rPr>
        <w:t>right</w:t>
      </w:r>
      <w:r w:rsidRPr="004F27E3">
        <w:rPr>
          <w:rStyle w:val="Emphasis"/>
        </w:rPr>
        <w:t xml:space="preserve"> kind of </w:t>
      </w:r>
      <w:r w:rsidRPr="00916199">
        <w:rPr>
          <w:rStyle w:val="Emphasis"/>
          <w:highlight w:val="cyan"/>
        </w:rPr>
        <w:t>debate</w:t>
      </w:r>
      <w:r w:rsidRPr="004F27E3">
        <w:rPr>
          <w:rStyle w:val="StyleUnderline"/>
          <w:sz w:val="16"/>
        </w:rPr>
        <w:t xml:space="preserve">, rather than to foreclose it. As a result, </w:t>
      </w:r>
      <w:r w:rsidRPr="004F27E3">
        <w:rPr>
          <w:rStyle w:val="StyleUnderline"/>
        </w:rPr>
        <w:t xml:space="preserve">the proposal is a </w:t>
      </w:r>
      <w:r w:rsidRPr="004F27E3">
        <w:rPr>
          <w:rStyle w:val="StyleUnderline"/>
        </w:rPr>
        <w:lastRenderedPageBreak/>
        <w:t xml:space="preserve">promising candidate to </w:t>
      </w:r>
      <w:r w:rsidRPr="00916199">
        <w:rPr>
          <w:rStyle w:val="StyleUnderline"/>
          <w:highlight w:val="cyan"/>
        </w:rPr>
        <w:t>serve as</w:t>
      </w:r>
      <w:r w:rsidRPr="004F27E3">
        <w:rPr>
          <w:rStyle w:val="StyleUnderline"/>
          <w:sz w:val="16"/>
        </w:rPr>
        <w:t xml:space="preserve"> the subject of a </w:t>
      </w:r>
      <w:r w:rsidRPr="00916199">
        <w:rPr>
          <w:rStyle w:val="Emphasis"/>
          <w:highlight w:val="cyan"/>
        </w:rPr>
        <w:t>wide</w:t>
      </w:r>
      <w:r w:rsidRPr="004F27E3">
        <w:rPr>
          <w:rStyle w:val="StyleUnderline"/>
          <w:sz w:val="16"/>
        </w:rPr>
        <w:t xml:space="preserve"> and overlapping </w:t>
      </w:r>
      <w:r w:rsidRPr="004F27E3">
        <w:rPr>
          <w:rStyle w:val="Emphasis"/>
        </w:rPr>
        <w:t xml:space="preserve">political </w:t>
      </w:r>
      <w:r w:rsidRPr="00916199">
        <w:rPr>
          <w:rStyle w:val="Emphasis"/>
          <w:highlight w:val="cyan"/>
        </w:rPr>
        <w:t>consensus</w:t>
      </w:r>
      <w:r w:rsidRPr="004F27E3">
        <w:rPr>
          <w:rStyle w:val="StyleUnderline"/>
          <w:sz w:val="16"/>
        </w:rPr>
        <w:t>, at least among those who share intergenerational concern.</w:t>
      </w:r>
    </w:p>
    <w:p w14:paraId="0BA335CF" w14:textId="77777777" w:rsidR="008B5E2C" w:rsidRPr="004D3406" w:rsidRDefault="008B5E2C" w:rsidP="008B5E2C">
      <w:pPr>
        <w:rPr>
          <w:sz w:val="16"/>
          <w:szCs w:val="16"/>
        </w:rPr>
      </w:pPr>
      <w:r w:rsidRPr="004D3406">
        <w:rPr>
          <w:sz w:val="16"/>
          <w:szCs w:val="16"/>
        </w:rPr>
        <w:t>Selective Mirroring</w:t>
      </w:r>
    </w:p>
    <w:p w14:paraId="0F53F51C" w14:textId="77777777" w:rsidR="008B5E2C" w:rsidRPr="00A07B72" w:rsidRDefault="008B5E2C" w:rsidP="008B5E2C">
      <w:pPr>
        <w:rPr>
          <w:rStyle w:val="Emphasis"/>
        </w:rPr>
      </w:pPr>
      <w:r w:rsidRPr="00A07B72">
        <w:rPr>
          <w:sz w:val="16"/>
        </w:rPr>
        <w:t xml:space="preserve">To quell some initial anxieties, it is perhaps worth clarifying the open-ended and non-alienating character of the proposal. </w:t>
      </w:r>
      <w:r w:rsidRPr="00A07B72">
        <w:rPr>
          <w:rStyle w:val="StyleUnderline"/>
        </w:rPr>
        <w:t>One temptation would be to view</w:t>
      </w:r>
      <w:r w:rsidRPr="00A07B72">
        <w:rPr>
          <w:sz w:val="16"/>
        </w:rPr>
        <w:t xml:space="preserve"> the call for </w:t>
      </w:r>
      <w:r w:rsidRPr="00A07B72">
        <w:rPr>
          <w:rStyle w:val="StyleUnderline"/>
        </w:rPr>
        <w:t>a global constitutional convention as a</w:t>
      </w:r>
      <w:r w:rsidRPr="00A07B72">
        <w:rPr>
          <w:sz w:val="16"/>
        </w:rPr>
        <w:t xml:space="preserve"> fairly naked plea for </w:t>
      </w:r>
      <w:r w:rsidRPr="004D3406">
        <w:rPr>
          <w:rStyle w:val="Emphasis"/>
        </w:rPr>
        <w:t>world government</w:t>
      </w:r>
      <w:r w:rsidRPr="00A07B72">
        <w:rPr>
          <w:sz w:val="16"/>
        </w:rPr>
        <w:t xml:space="preserve">, a prospect that would be deeply alienating—indeed anathema—to many. However, that is not my intention. </w:t>
      </w:r>
      <w:r w:rsidRPr="00A07B72">
        <w:rPr>
          <w:rStyle w:val="StyleUnderline"/>
        </w:rPr>
        <w:t xml:space="preserve">Though it is possible that a global constitutional convention would lead in this direction, it </w:t>
      </w:r>
      <w:r w:rsidRPr="004D3406">
        <w:rPr>
          <w:rStyle w:val="StyleUnderline"/>
        </w:rPr>
        <w:t xml:space="preserve">is </w:t>
      </w:r>
      <w:r w:rsidRPr="004D3406">
        <w:rPr>
          <w:rStyle w:val="Emphasis"/>
        </w:rPr>
        <w:t>by no means certain</w:t>
      </w:r>
      <w:r w:rsidRPr="00A07B72">
        <w:rPr>
          <w:rStyle w:val="Emphasis"/>
        </w:rPr>
        <w:t>.</w:t>
      </w:r>
    </w:p>
    <w:p w14:paraId="22EEDB69" w14:textId="77777777" w:rsidR="008B5E2C" w:rsidRPr="004D3406" w:rsidRDefault="008B5E2C" w:rsidP="008B5E2C">
      <w:pPr>
        <w:rPr>
          <w:sz w:val="16"/>
        </w:rPr>
      </w:pPr>
      <w:r w:rsidRPr="004D3406">
        <w:rPr>
          <w:sz w:val="16"/>
        </w:rPr>
        <w:t xml:space="preserve">At a minimum, </w:t>
      </w:r>
      <w:r w:rsidRPr="00B92B5B">
        <w:rPr>
          <w:rStyle w:val="StyleUnderline"/>
        </w:rPr>
        <w:t>no</w:t>
      </w:r>
      <w:r w:rsidRPr="004D3406">
        <w:rPr>
          <w:sz w:val="16"/>
        </w:rPr>
        <w:t xml:space="preserve"> such </w:t>
      </w:r>
      <w:r w:rsidRPr="00B92B5B">
        <w:rPr>
          <w:rStyle w:val="StyleUnderline"/>
        </w:rPr>
        <w:t>body could</w:t>
      </w:r>
      <w:r w:rsidRPr="004D3406">
        <w:rPr>
          <w:sz w:val="16"/>
        </w:rPr>
        <w:t xml:space="preserve"> plausibly </w:t>
      </w:r>
      <w:r w:rsidRPr="00B92B5B">
        <w:rPr>
          <w:rStyle w:val="StyleUnderline"/>
        </w:rPr>
        <w:t>recommend</w:t>
      </w:r>
      <w:r w:rsidRPr="00A07B72">
        <w:rPr>
          <w:rStyle w:val="StyleUnderline"/>
        </w:rPr>
        <w:t xml:space="preserve"> any</w:t>
      </w:r>
      <w:r w:rsidRPr="004D3406">
        <w:rPr>
          <w:sz w:val="16"/>
        </w:rPr>
        <w:t xml:space="preserve"> form of </w:t>
      </w:r>
      <w:r w:rsidRPr="00A07B72">
        <w:rPr>
          <w:rStyle w:val="StyleUnderline"/>
        </w:rPr>
        <w:t>“</w:t>
      </w:r>
      <w:r w:rsidRPr="00B92B5B">
        <w:rPr>
          <w:rStyle w:val="StyleUnderline"/>
        </w:rPr>
        <w:t>world government</w:t>
      </w:r>
      <w:r w:rsidRPr="00A07B72">
        <w:rPr>
          <w:rStyle w:val="StyleUnderline"/>
        </w:rPr>
        <w:t xml:space="preserve">” </w:t>
      </w:r>
      <w:r w:rsidRPr="00B92B5B">
        <w:rPr>
          <w:rStyle w:val="Emphasis"/>
        </w:rPr>
        <w:t>without</w:t>
      </w:r>
      <w:r w:rsidRPr="00A07B72">
        <w:rPr>
          <w:rStyle w:val="Emphasis"/>
        </w:rPr>
        <w:t xml:space="preserve"> simultaneously advancing </w:t>
      </w:r>
      <w:r w:rsidRPr="00B92B5B">
        <w:rPr>
          <w:rStyle w:val="Emphasis"/>
        </w:rPr>
        <w:t>detailed suggestions</w:t>
      </w:r>
      <w:r w:rsidRPr="004D3406">
        <w:rPr>
          <w:sz w:val="16"/>
        </w:rPr>
        <w:t xml:space="preserve"> about how </w:t>
      </w:r>
      <w:r w:rsidRPr="00B92B5B">
        <w:rPr>
          <w:rStyle w:val="StyleUnderline"/>
        </w:rPr>
        <w:t xml:space="preserve">to </w:t>
      </w:r>
      <w:r w:rsidRPr="00B92B5B">
        <w:rPr>
          <w:rStyle w:val="Emphasis"/>
        </w:rPr>
        <w:t>avoid</w:t>
      </w:r>
      <w:r w:rsidRPr="004D3406">
        <w:rPr>
          <w:sz w:val="16"/>
        </w:rPr>
        <w:t xml:space="preserve"> the </w:t>
      </w:r>
      <w:r w:rsidRPr="00B92B5B">
        <w:rPr>
          <w:rStyle w:val="Emphasis"/>
        </w:rPr>
        <w:t>standard threats</w:t>
      </w:r>
      <w:r w:rsidRPr="00A07B72">
        <w:rPr>
          <w:rStyle w:val="StyleUnderline"/>
        </w:rPr>
        <w:t xml:space="preserve"> such an institution might pose.</w:t>
      </w:r>
      <w:r w:rsidRPr="004D3406">
        <w:rPr>
          <w:sz w:val="16"/>
        </w:rPr>
        <w:t xml:space="preserve"> Moreover, it seems perfectly conceivable, even likely under current ways of thinking, that </w:t>
      </w:r>
      <w:r w:rsidRPr="00A07B72">
        <w:rPr>
          <w:rStyle w:val="StyleUnderline"/>
        </w:rPr>
        <w:t xml:space="preserve">a global constitutional </w:t>
      </w:r>
      <w:r w:rsidRPr="00916199">
        <w:rPr>
          <w:rStyle w:val="StyleUnderline"/>
          <w:highlight w:val="cyan"/>
        </w:rPr>
        <w:t>convention would pursue</w:t>
      </w:r>
      <w:r w:rsidRPr="004D3406">
        <w:rPr>
          <w:sz w:val="16"/>
        </w:rPr>
        <w:t xml:space="preserve"> what we might call a </w:t>
      </w:r>
      <w:r w:rsidRPr="00916199">
        <w:rPr>
          <w:rStyle w:val="Emphasis"/>
          <w:highlight w:val="cyan"/>
        </w:rPr>
        <w:t>selective mirroring</w:t>
      </w:r>
      <w:r w:rsidRPr="004D3406">
        <w:rPr>
          <w:sz w:val="16"/>
        </w:rPr>
        <w:t xml:space="preserve"> strategy. Specifically, </w:t>
      </w:r>
      <w:r w:rsidRPr="00A07B72">
        <w:rPr>
          <w:rStyle w:val="StyleUnderline"/>
        </w:rPr>
        <w:t xml:space="preserve">a convention would seek </w:t>
      </w:r>
      <w:r w:rsidRPr="00916199">
        <w:rPr>
          <w:rStyle w:val="StyleUnderline"/>
          <w:highlight w:val="cyan"/>
        </w:rPr>
        <w:t>to develop</w:t>
      </w:r>
      <w:r w:rsidRPr="004D3406">
        <w:rPr>
          <w:sz w:val="16"/>
        </w:rPr>
        <w:t xml:space="preserve"> a </w:t>
      </w:r>
      <w:r w:rsidRPr="00916199">
        <w:rPr>
          <w:rStyle w:val="Emphasis"/>
          <w:highlight w:val="cyan"/>
        </w:rPr>
        <w:t>broader</w:t>
      </w:r>
      <w:r w:rsidRPr="004D3406">
        <w:rPr>
          <w:sz w:val="16"/>
        </w:rPr>
        <w:t xml:space="preserve"> system of </w:t>
      </w:r>
      <w:r w:rsidRPr="00A07B72">
        <w:rPr>
          <w:rStyle w:val="Emphasis"/>
        </w:rPr>
        <w:t>institutions</w:t>
      </w:r>
      <w:r w:rsidRPr="00A07B72">
        <w:rPr>
          <w:rStyle w:val="StyleUnderline"/>
        </w:rPr>
        <w:t xml:space="preserve"> and </w:t>
      </w:r>
      <w:r w:rsidRPr="00916199">
        <w:rPr>
          <w:rStyle w:val="Emphasis"/>
          <w:highlight w:val="cyan"/>
        </w:rPr>
        <w:t>practices</w:t>
      </w:r>
      <w:r w:rsidRPr="00916199">
        <w:rPr>
          <w:rStyle w:val="StyleUnderline"/>
          <w:highlight w:val="cyan"/>
        </w:rPr>
        <w:t xml:space="preserve"> that reflected</w:t>
      </w:r>
      <w:r w:rsidRPr="004D3406">
        <w:rPr>
          <w:sz w:val="16"/>
        </w:rPr>
        <w:t xml:space="preserve"> the </w:t>
      </w:r>
      <w:r w:rsidRPr="00916199">
        <w:rPr>
          <w:rStyle w:val="Emphasis"/>
          <w:highlight w:val="cyan"/>
        </w:rPr>
        <w:t>desirable features</w:t>
      </w:r>
      <w:r w:rsidRPr="00A07B72">
        <w:rPr>
          <w:rStyle w:val="StyleUnderline"/>
        </w:rPr>
        <w:t xml:space="preserve"> of a powerful and</w:t>
      </w:r>
      <w:r w:rsidRPr="004D3406">
        <w:rPr>
          <w:sz w:val="16"/>
        </w:rPr>
        <w:t xml:space="preserve"> highly </w:t>
      </w:r>
      <w:r w:rsidRPr="00A07B72">
        <w:rPr>
          <w:rStyle w:val="StyleUnderline"/>
        </w:rPr>
        <w:t xml:space="preserve">centralized global authority </w:t>
      </w:r>
      <w:r w:rsidRPr="00916199">
        <w:rPr>
          <w:rStyle w:val="StyleUnderline"/>
          <w:highlight w:val="cyan"/>
        </w:rPr>
        <w:t xml:space="preserve">but </w:t>
      </w:r>
      <w:r w:rsidRPr="00916199">
        <w:rPr>
          <w:rStyle w:val="Emphasis"/>
          <w:highlight w:val="cyan"/>
        </w:rPr>
        <w:t>neutralized</w:t>
      </w:r>
      <w:r w:rsidRPr="004D3406">
        <w:rPr>
          <w:sz w:val="16"/>
        </w:rPr>
        <w:t xml:space="preserve"> the </w:t>
      </w:r>
      <w:r w:rsidRPr="00A07B72">
        <w:rPr>
          <w:rStyle w:val="Emphasis"/>
        </w:rPr>
        <w:t xml:space="preserve">standing </w:t>
      </w:r>
      <w:r w:rsidRPr="00916199">
        <w:rPr>
          <w:rStyle w:val="Emphasis"/>
          <w:highlight w:val="cyan"/>
        </w:rPr>
        <w:t>threats</w:t>
      </w:r>
      <w:r w:rsidRPr="00A07B72">
        <w:rPr>
          <w:rStyle w:val="StyleUnderline"/>
        </w:rPr>
        <w:t xml:space="preserve"> posed by it</w:t>
      </w:r>
      <w:r w:rsidRPr="004D3406">
        <w:rPr>
          <w:sz w:val="16"/>
        </w:rPr>
        <w:t xml:space="preserve"> (for example, it might employ familiar strategies such as the separation of powers). In all likelihood,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40641360" w14:textId="77777777" w:rsidR="008B5E2C" w:rsidRPr="006012A9" w:rsidRDefault="008B5E2C" w:rsidP="008B5E2C">
      <w:pPr>
        <w:pStyle w:val="Heading4"/>
      </w:pPr>
      <w:r w:rsidRPr="006012A9">
        <w:t xml:space="preserve">It </w:t>
      </w:r>
      <w:r w:rsidRPr="006012A9">
        <w:rPr>
          <w:u w:val="single"/>
        </w:rPr>
        <w:t>spills over</w:t>
      </w:r>
      <w:r w:rsidRPr="006012A9">
        <w:t xml:space="preserve"> to foster </w:t>
      </w:r>
      <w:r w:rsidRPr="006012A9">
        <w:rPr>
          <w:u w:val="single"/>
        </w:rPr>
        <w:t>broader</w:t>
      </w:r>
      <w:r w:rsidRPr="006012A9">
        <w:t xml:space="preserve"> intergenerational representation, but </w:t>
      </w:r>
      <w:r w:rsidRPr="006012A9">
        <w:rPr>
          <w:u w:val="single"/>
        </w:rPr>
        <w:t>independence</w:t>
      </w:r>
      <w:r w:rsidRPr="006012A9">
        <w:t xml:space="preserve"> is </w:t>
      </w:r>
      <w:r w:rsidRPr="006012A9">
        <w:rPr>
          <w:u w:val="single"/>
        </w:rPr>
        <w:t>key</w:t>
      </w:r>
    </w:p>
    <w:p w14:paraId="5A48279C" w14:textId="77777777" w:rsidR="008B5E2C" w:rsidRDefault="008B5E2C" w:rsidP="008B5E2C">
      <w:r w:rsidRPr="004F27E3">
        <w:rPr>
          <w:rStyle w:val="Style13ptBold"/>
        </w:rPr>
        <w:t>Gardiner 14</w:t>
      </w:r>
      <w:r>
        <w:rPr>
          <w:rStyle w:val="Style13ptBold"/>
        </w:rPr>
        <w:t xml:space="preserve"> 2</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https://doi.org/10.1017/S0892679414000379</w:t>
      </w:r>
      <w:r>
        <w:t>, EA]</w:t>
      </w:r>
    </w:p>
    <w:p w14:paraId="1D246E6E" w14:textId="77777777" w:rsidR="008B5E2C" w:rsidRPr="00F3084D" w:rsidRDefault="008B5E2C" w:rsidP="008B5E2C">
      <w:pPr>
        <w:rPr>
          <w:sz w:val="16"/>
        </w:rPr>
      </w:pPr>
      <w:r w:rsidRPr="00F3084D">
        <w:rPr>
          <w:sz w:val="16"/>
        </w:rPr>
        <w:t xml:space="preserve">One set of </w:t>
      </w:r>
      <w:r w:rsidRPr="00B92B5B">
        <w:rPr>
          <w:rStyle w:val="StyleUnderline"/>
        </w:rPr>
        <w:t>guidelines concern</w:t>
      </w:r>
      <w:r w:rsidRPr="00B92B5B">
        <w:rPr>
          <w:sz w:val="16"/>
        </w:rPr>
        <w:t>s</w:t>
      </w:r>
      <w:r w:rsidRPr="00F3084D">
        <w:rPr>
          <w:sz w:val="16"/>
        </w:rPr>
        <w:t xml:space="preserve"> </w:t>
      </w:r>
      <w:r w:rsidRPr="00F3084D">
        <w:rPr>
          <w:rStyle w:val="StyleUnderline"/>
        </w:rPr>
        <w:t>how the global constitutional convention relates to other institutions. The first</w:t>
      </w:r>
      <w:r w:rsidRPr="00F3084D">
        <w:rPr>
          <w:sz w:val="16"/>
        </w:rPr>
        <w:t xml:space="preserve"> guideline </w:t>
      </w:r>
      <w:r w:rsidRPr="00F3084D">
        <w:rPr>
          <w:rStyle w:val="StyleUnderline"/>
        </w:rPr>
        <w:t>concerns</w:t>
      </w:r>
      <w:r w:rsidRPr="00F3084D">
        <w:rPr>
          <w:sz w:val="16"/>
        </w:rPr>
        <w:t xml:space="preserve"> relative </w:t>
      </w:r>
      <w:r w:rsidRPr="00B92B5B">
        <w:rPr>
          <w:rStyle w:val="StyleUnderline"/>
        </w:rPr>
        <w:t>independence</w:t>
      </w:r>
      <w:r w:rsidRPr="00F3084D">
        <w:rPr>
          <w:rStyle w:val="StyleUnderline"/>
        </w:rPr>
        <w:t>:</w:t>
      </w:r>
    </w:p>
    <w:p w14:paraId="19AD34E0" w14:textId="77777777" w:rsidR="008B5E2C" w:rsidRPr="00F3084D" w:rsidRDefault="008B5E2C" w:rsidP="008B5E2C">
      <w:pPr>
        <w:ind w:left="720"/>
        <w:rPr>
          <w:sz w:val="16"/>
        </w:rPr>
      </w:pPr>
      <w:r w:rsidRPr="00F3084D">
        <w:rPr>
          <w:sz w:val="16"/>
        </w:rPr>
        <w:t xml:space="preserve">(1) </w:t>
      </w:r>
      <w:r w:rsidRPr="00B56A55">
        <w:rPr>
          <w:rStyle w:val="Emphasis"/>
        </w:rPr>
        <w:t>Autonomy</w:t>
      </w:r>
      <w:r w:rsidRPr="00B56A55">
        <w:rPr>
          <w:rStyle w:val="StyleUnderline"/>
        </w:rPr>
        <w:t>: Any</w:t>
      </w:r>
      <w:r w:rsidRPr="00F3084D">
        <w:rPr>
          <w:rStyle w:val="StyleUnderline"/>
        </w:rPr>
        <w:t xml:space="preserve"> global constitutional </w:t>
      </w:r>
      <w:r w:rsidRPr="00916199">
        <w:rPr>
          <w:rStyle w:val="StyleUnderline"/>
          <w:highlight w:val="cyan"/>
        </w:rPr>
        <w:t xml:space="preserve">convention should have </w:t>
      </w:r>
      <w:r w:rsidRPr="00B92B5B">
        <w:rPr>
          <w:rStyle w:val="Emphasis"/>
        </w:rPr>
        <w:t xml:space="preserve">considerable </w:t>
      </w:r>
      <w:r w:rsidRPr="00916199">
        <w:rPr>
          <w:rStyle w:val="Emphasis"/>
          <w:highlight w:val="cyan"/>
        </w:rPr>
        <w:t>autonomy</w:t>
      </w:r>
      <w:r w:rsidRPr="00916199">
        <w:rPr>
          <w:rStyle w:val="StyleUnderline"/>
          <w:highlight w:val="cyan"/>
        </w:rPr>
        <w:t xml:space="preserve"> </w:t>
      </w:r>
      <w:r w:rsidRPr="00B56A55">
        <w:rPr>
          <w:rStyle w:val="StyleUnderline"/>
        </w:rPr>
        <w:t>from other institutions</w:t>
      </w:r>
      <w:r w:rsidRPr="00B56A55">
        <w:rPr>
          <w:sz w:val="16"/>
        </w:rPr>
        <w:t>,</w:t>
      </w:r>
      <w:r w:rsidRPr="00F3084D">
        <w:rPr>
          <w:sz w:val="16"/>
        </w:rPr>
        <w:t xml:space="preserve"> and </w:t>
      </w:r>
      <w:r w:rsidRPr="00916199">
        <w:rPr>
          <w:rStyle w:val="StyleUnderline"/>
          <w:highlight w:val="cyan"/>
        </w:rPr>
        <w:t>especially from</w:t>
      </w:r>
      <w:r w:rsidRPr="00B56A55">
        <w:rPr>
          <w:rStyle w:val="StyleUnderline"/>
        </w:rPr>
        <w:t xml:space="preserve"> those</w:t>
      </w:r>
      <w:r w:rsidRPr="00F3084D">
        <w:rPr>
          <w:rStyle w:val="StyleUnderline"/>
        </w:rPr>
        <w:t xml:space="preserve"> dominated by factors </w:t>
      </w:r>
      <w:r w:rsidRPr="00B56A55">
        <w:rPr>
          <w:rStyle w:val="StyleUnderline"/>
        </w:rPr>
        <w:t>that</w:t>
      </w:r>
      <w:r w:rsidRPr="00F3084D">
        <w:rPr>
          <w:sz w:val="16"/>
        </w:rPr>
        <w:t xml:space="preserve"> generate or </w:t>
      </w:r>
      <w:r w:rsidRPr="00B56A55">
        <w:rPr>
          <w:rStyle w:val="Emphasis"/>
        </w:rPr>
        <w:t>facilitate</w:t>
      </w:r>
      <w:r w:rsidRPr="00F3084D">
        <w:rPr>
          <w:rStyle w:val="Emphasis"/>
        </w:rPr>
        <w:t xml:space="preserve"> </w:t>
      </w:r>
      <w:r w:rsidRPr="00B92B5B">
        <w:rPr>
          <w:rStyle w:val="Emphasis"/>
        </w:rPr>
        <w:t>the tyranny of the contemporary</w:t>
      </w:r>
      <w:r w:rsidRPr="00F3084D">
        <w:rPr>
          <w:sz w:val="16"/>
        </w:rPr>
        <w:t xml:space="preserve"> (and the perfect moral storm, more generally).</w:t>
      </w:r>
    </w:p>
    <w:p w14:paraId="24D230B8" w14:textId="77777777" w:rsidR="008B5E2C" w:rsidRDefault="008B5E2C" w:rsidP="008B5E2C">
      <w:pPr>
        <w:rPr>
          <w:rStyle w:val="Emphasis"/>
        </w:rPr>
      </w:pPr>
      <w:r w:rsidRPr="00F3084D">
        <w:rPr>
          <w:sz w:val="16"/>
        </w:rPr>
        <w:t xml:space="preserve">Thus, for example, </w:t>
      </w:r>
      <w:r w:rsidRPr="00F3084D">
        <w:rPr>
          <w:rStyle w:val="StyleUnderline"/>
        </w:rPr>
        <w:t xml:space="preserve">attempts should be made to </w:t>
      </w:r>
      <w:r w:rsidRPr="00B92B5B">
        <w:rPr>
          <w:rStyle w:val="StyleUnderline"/>
        </w:rPr>
        <w:t>insulate</w:t>
      </w:r>
      <w:r w:rsidRPr="00F3084D">
        <w:rPr>
          <w:rStyle w:val="StyleUnderline"/>
        </w:rPr>
        <w:t xml:space="preserve"> the global constitutional </w:t>
      </w:r>
      <w:r w:rsidRPr="00B92B5B">
        <w:rPr>
          <w:rStyle w:val="StyleUnderline"/>
        </w:rPr>
        <w:t>convention from</w:t>
      </w:r>
      <w:r w:rsidRPr="00F3084D">
        <w:rPr>
          <w:sz w:val="16"/>
        </w:rPr>
        <w:t xml:space="preserve"> too much </w:t>
      </w:r>
      <w:r w:rsidRPr="00B92B5B">
        <w:rPr>
          <w:rStyle w:val="StyleUnderline"/>
        </w:rPr>
        <w:t>influence from</w:t>
      </w:r>
      <w:r w:rsidRPr="00B92B5B">
        <w:rPr>
          <w:rStyle w:val="Emphasis"/>
        </w:rPr>
        <w:t xml:space="preserve"> </w:t>
      </w:r>
      <w:r w:rsidRPr="00916199">
        <w:rPr>
          <w:rStyle w:val="Emphasis"/>
          <w:highlight w:val="cyan"/>
        </w:rPr>
        <w:t>short-term</w:t>
      </w:r>
      <w:r w:rsidRPr="00F3084D">
        <w:rPr>
          <w:sz w:val="16"/>
        </w:rPr>
        <w:t xml:space="preserve"> and narrowly economic </w:t>
      </w:r>
      <w:r w:rsidRPr="00916199">
        <w:rPr>
          <w:rStyle w:val="Emphasis"/>
          <w:highlight w:val="cyan"/>
        </w:rPr>
        <w:t>forces</w:t>
      </w:r>
      <w:r w:rsidRPr="00F3084D">
        <w:rPr>
          <w:rStyle w:val="Emphasis"/>
        </w:rPr>
        <w:t>.</w:t>
      </w:r>
    </w:p>
    <w:p w14:paraId="2EA3D74A" w14:textId="77777777" w:rsidR="008B5E2C" w:rsidRPr="0038527D" w:rsidRDefault="008B5E2C" w:rsidP="008B5E2C">
      <w:pPr>
        <w:rPr>
          <w:sz w:val="16"/>
        </w:rPr>
      </w:pPr>
      <w:r w:rsidRPr="0038527D">
        <w:rPr>
          <w:rStyle w:val="StyleUnderline"/>
        </w:rPr>
        <w:t xml:space="preserve">The </w:t>
      </w:r>
      <w:r w:rsidRPr="00B92B5B">
        <w:rPr>
          <w:rStyle w:val="StyleUnderline"/>
        </w:rPr>
        <w:t xml:space="preserve">second guideline </w:t>
      </w:r>
      <w:r w:rsidRPr="0038527D">
        <w:rPr>
          <w:rStyle w:val="StyleUnderline"/>
        </w:rPr>
        <w:t xml:space="preserve">concerns </w:t>
      </w:r>
      <w:proofErr w:type="gramStart"/>
      <w:r w:rsidRPr="0038527D">
        <w:rPr>
          <w:rStyle w:val="Emphasis"/>
        </w:rPr>
        <w:t>limits</w:t>
      </w:r>
      <w:proofErr w:type="gramEnd"/>
      <w:r w:rsidRPr="0038527D">
        <w:rPr>
          <w:rStyle w:val="StyleUnderline"/>
        </w:rPr>
        <w:t xml:space="preserve"> to</w:t>
      </w:r>
      <w:r w:rsidRPr="0038527D">
        <w:rPr>
          <w:sz w:val="16"/>
        </w:rPr>
        <w:t xml:space="preserve"> that </w:t>
      </w:r>
      <w:r w:rsidRPr="0038527D">
        <w:rPr>
          <w:rStyle w:val="StyleUnderline"/>
        </w:rPr>
        <w:t>independence</w:t>
      </w:r>
      <w:r w:rsidRPr="0038527D">
        <w:rPr>
          <w:sz w:val="16"/>
        </w:rPr>
        <w:t>:</w:t>
      </w:r>
    </w:p>
    <w:p w14:paraId="5E87008E" w14:textId="77777777" w:rsidR="008B5E2C" w:rsidRPr="0038527D" w:rsidRDefault="008B5E2C" w:rsidP="008B5E2C">
      <w:pPr>
        <w:ind w:firstLine="720"/>
        <w:rPr>
          <w:sz w:val="16"/>
        </w:rPr>
      </w:pPr>
      <w:r w:rsidRPr="0038527D">
        <w:rPr>
          <w:sz w:val="16"/>
        </w:rPr>
        <w:t xml:space="preserve">(2) </w:t>
      </w:r>
      <w:r w:rsidRPr="0038527D">
        <w:rPr>
          <w:rStyle w:val="Emphasis"/>
        </w:rPr>
        <w:t xml:space="preserve">Mutual </w:t>
      </w:r>
      <w:r w:rsidRPr="00B92B5B">
        <w:rPr>
          <w:rStyle w:val="Emphasis"/>
        </w:rPr>
        <w:t>Accountability</w:t>
      </w:r>
      <w:r w:rsidRPr="0038527D">
        <w:rPr>
          <w:rStyle w:val="StyleUnderline"/>
        </w:rPr>
        <w:t>:</w:t>
      </w:r>
      <w:r w:rsidRPr="0038527D">
        <w:rPr>
          <w:sz w:val="16"/>
        </w:rPr>
        <w:t xml:space="preserve"> Any global constitutional convention should be to some extent accountable to other </w:t>
      </w:r>
      <w:r w:rsidRPr="00916199">
        <w:rPr>
          <w:rStyle w:val="StyleUnderline"/>
          <w:highlight w:val="cyan"/>
        </w:rPr>
        <w:t>major institutions</w:t>
      </w:r>
      <w:r w:rsidRPr="0038527D">
        <w:rPr>
          <w:sz w:val="16"/>
        </w:rPr>
        <w:t xml:space="preserve">, and they </w:t>
      </w:r>
      <w:r w:rsidRPr="00916199">
        <w:rPr>
          <w:rStyle w:val="Emphasis"/>
          <w:highlight w:val="cyan"/>
        </w:rPr>
        <w:t>should be accountable to it</w:t>
      </w:r>
      <w:r w:rsidRPr="0038527D">
        <w:rPr>
          <w:rStyle w:val="Emphasis"/>
        </w:rPr>
        <w:t>.</w:t>
      </w:r>
    </w:p>
    <w:p w14:paraId="7C2D3D25" w14:textId="77777777" w:rsidR="008B5E2C" w:rsidRPr="0038527D" w:rsidRDefault="008B5E2C" w:rsidP="008B5E2C">
      <w:pPr>
        <w:rPr>
          <w:sz w:val="16"/>
        </w:rPr>
      </w:pPr>
      <w:r w:rsidRPr="0038527D">
        <w:rPr>
          <w:sz w:val="16"/>
        </w:rPr>
        <w:t xml:space="preserve">Thus, for example, though the global constitutional convention should not be able to decide unilaterally that national institutions should be radically supplanted, nevertheless such </w:t>
      </w:r>
      <w:r w:rsidRPr="0038527D">
        <w:rPr>
          <w:rStyle w:val="StyleUnderline"/>
        </w:rPr>
        <w:t>institutions</w:t>
      </w:r>
      <w:r w:rsidRPr="0038527D">
        <w:rPr>
          <w:rStyle w:val="Emphasis"/>
        </w:rPr>
        <w:t xml:space="preserve"> </w:t>
      </w:r>
      <w:r w:rsidRPr="00163F84">
        <w:rPr>
          <w:rStyle w:val="Emphasis"/>
        </w:rPr>
        <w:t xml:space="preserve">should </w:t>
      </w:r>
      <w:r w:rsidRPr="00916199">
        <w:rPr>
          <w:rStyle w:val="Emphasis"/>
          <w:highlight w:val="cyan"/>
        </w:rPr>
        <w:t>no</w:t>
      </w:r>
      <w:r w:rsidRPr="00163F84">
        <w:rPr>
          <w:rStyle w:val="Emphasis"/>
        </w:rPr>
        <w:t xml:space="preserve">t have a </w:t>
      </w:r>
      <w:r w:rsidRPr="00916199">
        <w:rPr>
          <w:rStyle w:val="Emphasis"/>
          <w:highlight w:val="cyan"/>
        </w:rPr>
        <w:t>simple veto</w:t>
      </w:r>
      <w:r w:rsidRPr="0038527D">
        <w:rPr>
          <w:rStyle w:val="StyleUnderline"/>
        </w:rPr>
        <w:t xml:space="preserve"> on</w:t>
      </w:r>
      <w:r w:rsidRPr="0038527D">
        <w:rPr>
          <w:sz w:val="16"/>
        </w:rPr>
        <w:t xml:space="preserve"> the </w:t>
      </w:r>
      <w:r w:rsidRPr="0038527D">
        <w:rPr>
          <w:rStyle w:val="StyleUnderline"/>
        </w:rPr>
        <w:t>recommendations of the convention</w:t>
      </w:r>
      <w:r w:rsidRPr="0038527D">
        <w:rPr>
          <w:sz w:val="16"/>
        </w:rPr>
        <w:t>, including those that would result in sharp limits to their powers.</w:t>
      </w:r>
    </w:p>
    <w:p w14:paraId="6E8FB46B" w14:textId="77777777" w:rsidR="008B5E2C" w:rsidRPr="0038527D" w:rsidRDefault="008B5E2C" w:rsidP="008B5E2C">
      <w:pPr>
        <w:rPr>
          <w:rStyle w:val="StyleUnderline"/>
        </w:rPr>
      </w:pPr>
      <w:r w:rsidRPr="0038527D">
        <w:rPr>
          <w:rStyle w:val="StyleUnderline"/>
        </w:rPr>
        <w:t xml:space="preserve">A third guideline concerns </w:t>
      </w:r>
      <w:r w:rsidRPr="0038527D">
        <w:rPr>
          <w:rStyle w:val="Emphasis"/>
        </w:rPr>
        <w:t>adequacy</w:t>
      </w:r>
      <w:r w:rsidRPr="0038527D">
        <w:rPr>
          <w:rStyle w:val="StyleUnderline"/>
        </w:rPr>
        <w:t>:</w:t>
      </w:r>
    </w:p>
    <w:p w14:paraId="1A095001" w14:textId="77777777" w:rsidR="008B5E2C" w:rsidRPr="0038527D" w:rsidRDefault="008B5E2C" w:rsidP="008B5E2C">
      <w:pPr>
        <w:ind w:firstLine="720"/>
        <w:rPr>
          <w:sz w:val="16"/>
        </w:rPr>
      </w:pPr>
      <w:r w:rsidRPr="0038527D">
        <w:rPr>
          <w:sz w:val="16"/>
        </w:rPr>
        <w:t xml:space="preserve">(3) </w:t>
      </w:r>
      <w:r w:rsidRPr="0038527D">
        <w:rPr>
          <w:rStyle w:val="Emphasis"/>
        </w:rPr>
        <w:t xml:space="preserve">Functional </w:t>
      </w:r>
      <w:r w:rsidRPr="00B92B5B">
        <w:rPr>
          <w:rStyle w:val="Emphasis"/>
        </w:rPr>
        <w:t>Adequacy</w:t>
      </w:r>
      <w:r w:rsidRPr="0038527D">
        <w:rPr>
          <w:rStyle w:val="StyleUnderline"/>
        </w:rPr>
        <w:t xml:space="preserve">: The </w:t>
      </w:r>
      <w:r w:rsidRPr="00B92B5B">
        <w:rPr>
          <w:rStyle w:val="StyleUnderline"/>
        </w:rPr>
        <w:t>global</w:t>
      </w:r>
      <w:r w:rsidRPr="0038527D">
        <w:rPr>
          <w:rStyle w:val="StyleUnderline"/>
        </w:rPr>
        <w:t xml:space="preserve"> constitutional </w:t>
      </w:r>
      <w:r w:rsidRPr="00B92B5B">
        <w:rPr>
          <w:rStyle w:val="StyleUnderline"/>
        </w:rPr>
        <w:t>convention should</w:t>
      </w:r>
      <w:r w:rsidRPr="0038527D">
        <w:rPr>
          <w:rStyle w:val="StyleUnderline"/>
        </w:rPr>
        <w:t xml:space="preserve"> be constructed in</w:t>
      </w:r>
      <w:r w:rsidRPr="0038527D">
        <w:rPr>
          <w:sz w:val="16"/>
        </w:rPr>
        <w:t xml:space="preserve"> such </w:t>
      </w:r>
      <w:r w:rsidRPr="0038527D">
        <w:rPr>
          <w:rStyle w:val="StyleUnderline"/>
        </w:rPr>
        <w:t xml:space="preserve">a way that it is highly likely to </w:t>
      </w:r>
      <w:r w:rsidRPr="00B92B5B">
        <w:rPr>
          <w:rStyle w:val="StyleUnderline"/>
        </w:rPr>
        <w:t>produce recommendations</w:t>
      </w:r>
      <w:r w:rsidRPr="0038527D">
        <w:rPr>
          <w:rStyle w:val="StyleUnderline"/>
        </w:rPr>
        <w:t xml:space="preserve"> </w:t>
      </w:r>
      <w:r w:rsidRPr="0038527D">
        <w:rPr>
          <w:sz w:val="16"/>
        </w:rPr>
        <w:t xml:space="preserve">that are </w:t>
      </w:r>
      <w:r w:rsidRPr="0038527D">
        <w:rPr>
          <w:rStyle w:val="StyleUnderline"/>
        </w:rPr>
        <w:t xml:space="preserve">functionally </w:t>
      </w:r>
      <w:r w:rsidRPr="00B92B5B">
        <w:rPr>
          <w:rStyle w:val="StyleUnderline"/>
        </w:rPr>
        <w:t>adequate to the task</w:t>
      </w:r>
      <w:r w:rsidRPr="0038527D">
        <w:rPr>
          <w:rStyle w:val="StyleUnderline"/>
        </w:rPr>
        <w:t>.</w:t>
      </w:r>
    </w:p>
    <w:p w14:paraId="724EF5D3" w14:textId="77777777" w:rsidR="008B5E2C" w:rsidRPr="00BB50DC" w:rsidRDefault="008B5E2C" w:rsidP="008B5E2C">
      <w:pPr>
        <w:rPr>
          <w:rStyle w:val="StyleUnderline"/>
          <w:sz w:val="16"/>
        </w:rPr>
      </w:pPr>
      <w:r w:rsidRPr="0038527D">
        <w:rPr>
          <w:sz w:val="16"/>
        </w:rPr>
        <w:lastRenderedPageBreak/>
        <w:t xml:space="preserve">Thus, for example, the </w:t>
      </w:r>
      <w:r w:rsidRPr="00916199">
        <w:rPr>
          <w:rStyle w:val="StyleUnderline"/>
          <w:highlight w:val="cyan"/>
        </w:rPr>
        <w:t>tasks</w:t>
      </w:r>
      <w:r w:rsidRPr="0038527D">
        <w:rPr>
          <w:sz w:val="16"/>
        </w:rPr>
        <w:t xml:space="preserve"> of the global constitutional convention </w:t>
      </w:r>
      <w:r w:rsidRPr="00916199">
        <w:rPr>
          <w:rStyle w:val="StyleUnderline"/>
          <w:highlight w:val="cyan"/>
        </w:rPr>
        <w:t xml:space="preserve">should not be assigned to </w:t>
      </w:r>
      <w:r w:rsidRPr="00916199">
        <w:rPr>
          <w:rStyle w:val="Emphasis"/>
          <w:highlight w:val="cyan"/>
          <w:bdr w:val="single" w:sz="4" w:space="0" w:color="auto"/>
        </w:rPr>
        <w:t>any</w:t>
      </w:r>
      <w:r w:rsidRPr="0038527D">
        <w:rPr>
          <w:rStyle w:val="Emphasis"/>
          <w:bdr w:val="single" w:sz="4" w:space="0" w:color="auto"/>
        </w:rPr>
        <w:t xml:space="preserve"> currently </w:t>
      </w:r>
      <w:r w:rsidRPr="00916199">
        <w:rPr>
          <w:rStyle w:val="Emphasis"/>
          <w:highlight w:val="cyan"/>
          <w:bdr w:val="single" w:sz="4" w:space="0" w:color="auto"/>
        </w:rPr>
        <w:t>existing body</w:t>
      </w:r>
      <w:r w:rsidRPr="0038527D">
        <w:rPr>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38527D">
        <w:rPr>
          <w:rStyle w:val="StyleUnderline"/>
        </w:rPr>
        <w:t xml:space="preserve">such </w:t>
      </w:r>
      <w:r w:rsidRPr="00B92B5B">
        <w:rPr>
          <w:rStyle w:val="StyleUnderline"/>
        </w:rPr>
        <w:t>proposals</w:t>
      </w:r>
      <w:r w:rsidRPr="0038527D">
        <w:rPr>
          <w:sz w:val="16"/>
        </w:rPr>
        <w:t xml:space="preserve"> may have merit for some purposes (for example, </w:t>
      </w:r>
      <w:r w:rsidRPr="0038527D">
        <w:rPr>
          <w:rStyle w:val="StyleUnderline"/>
        </w:rPr>
        <w:t>as pragmatic</w:t>
      </w:r>
      <w:r w:rsidRPr="0038527D">
        <w:rPr>
          <w:sz w:val="16"/>
        </w:rPr>
        <w:t xml:space="preserve">, incremental </w:t>
      </w:r>
      <w:r w:rsidRPr="0038527D">
        <w:rPr>
          <w:rStyle w:val="StyleUnderline"/>
        </w:rPr>
        <w:t>suggestions to highlight the importance of intergenerational issues</w:t>
      </w:r>
      <w:r w:rsidRPr="0038527D">
        <w:rPr>
          <w:sz w:val="16"/>
        </w:rPr>
        <w:t xml:space="preserve">), they </w:t>
      </w:r>
      <w:r w:rsidRPr="00B92B5B">
        <w:rPr>
          <w:rStyle w:val="StyleUnderline"/>
        </w:rPr>
        <w:t xml:space="preserve">are </w:t>
      </w:r>
      <w:r w:rsidRPr="00B92B5B">
        <w:rPr>
          <w:rStyle w:val="Emphasis"/>
        </w:rPr>
        <w:t>too</w:t>
      </w:r>
      <w:r w:rsidRPr="00B92B5B">
        <w:rPr>
          <w:rStyle w:val="StyleUnderline"/>
        </w:rPr>
        <w:t xml:space="preserve"> </w:t>
      </w:r>
      <w:r w:rsidRPr="00B92B5B">
        <w:rPr>
          <w:rStyle w:val="Emphasis"/>
        </w:rPr>
        <w:t>modest</w:t>
      </w:r>
      <w:r w:rsidRPr="0038527D">
        <w:rPr>
          <w:sz w:val="16"/>
        </w:rPr>
        <w:t xml:space="preserve">, in my opinion, </w:t>
      </w:r>
      <w:r w:rsidRPr="00B92B5B">
        <w:rPr>
          <w:rStyle w:val="StyleUnderline"/>
        </w:rPr>
        <w:t xml:space="preserve">to </w:t>
      </w:r>
      <w:r w:rsidRPr="00B92B5B">
        <w:rPr>
          <w:rStyle w:val="Emphasis"/>
        </w:rPr>
        <w:t>reflect</w:t>
      </w:r>
      <w:r w:rsidRPr="0038527D">
        <w:rPr>
          <w:rStyle w:val="StyleUnderline"/>
        </w:rPr>
        <w:t xml:space="preserve"> the </w:t>
      </w:r>
      <w:r w:rsidRPr="00B92B5B">
        <w:rPr>
          <w:rStyle w:val="Emphasis"/>
        </w:rPr>
        <w:t>gravity</w:t>
      </w:r>
      <w:r w:rsidRPr="00B92B5B">
        <w:rPr>
          <w:rStyle w:val="StyleUnderline"/>
        </w:rPr>
        <w:t xml:space="preserve"> </w:t>
      </w:r>
      <w:r w:rsidRPr="00B92B5B">
        <w:rPr>
          <w:rStyle w:val="Emphasis"/>
        </w:rPr>
        <w:t>of</w:t>
      </w:r>
      <w:r w:rsidRPr="0038527D">
        <w:rPr>
          <w:sz w:val="16"/>
        </w:rPr>
        <w:t xml:space="preserve"> the </w:t>
      </w:r>
      <w:r w:rsidRPr="00B92B5B">
        <w:rPr>
          <w:rStyle w:val="Emphasis"/>
        </w:rPr>
        <w:t>threats</w:t>
      </w:r>
      <w:r w:rsidRPr="0038527D">
        <w:rPr>
          <w:sz w:val="16"/>
        </w:rPr>
        <w:t xml:space="preserve"> posed by climate change in particular, </w:t>
      </w:r>
      <w:r w:rsidRPr="0038527D">
        <w:rPr>
          <w:rStyle w:val="StyleUnderline"/>
        </w:rPr>
        <w:t>and the perfect moral storm</w:t>
      </w:r>
      <w:r w:rsidRPr="0038527D">
        <w:rPr>
          <w:sz w:val="16"/>
        </w:rPr>
        <w:t xml:space="preserve"> more generally.</w:t>
      </w:r>
    </w:p>
    <w:p w14:paraId="5A399A15" w14:textId="77777777" w:rsidR="008B5E2C" w:rsidRPr="007E6AA4" w:rsidRDefault="008B5E2C" w:rsidP="008B5E2C">
      <w:pPr>
        <w:rPr>
          <w:sz w:val="16"/>
          <w:szCs w:val="16"/>
        </w:rPr>
      </w:pPr>
      <w:r w:rsidRPr="007E6AA4">
        <w:rPr>
          <w:sz w:val="16"/>
          <w:szCs w:val="16"/>
        </w:rPr>
        <w:t>Aims</w:t>
      </w:r>
    </w:p>
    <w:p w14:paraId="6ED91056" w14:textId="77777777" w:rsidR="008B5E2C" w:rsidRPr="003E78F8" w:rsidRDefault="008B5E2C" w:rsidP="008B5E2C">
      <w:pPr>
        <w:rPr>
          <w:sz w:val="16"/>
        </w:rPr>
      </w:pPr>
      <w:r w:rsidRPr="003E78F8">
        <w:rPr>
          <w:sz w:val="16"/>
        </w:rPr>
        <w:t xml:space="preserve">A second set of guidelines concerns the aims of the global constitutional convention. Here, </w:t>
      </w:r>
      <w:r w:rsidRPr="00C646FD">
        <w:rPr>
          <w:rStyle w:val="StyleUnderline"/>
        </w:rPr>
        <w:t>the perfect moral storm analysis would suggest</w:t>
      </w:r>
      <w:r w:rsidRPr="003E78F8">
        <w:rPr>
          <w:sz w:val="16"/>
        </w:rPr>
        <w:t>:</w:t>
      </w:r>
    </w:p>
    <w:p w14:paraId="1854A4FC" w14:textId="77777777" w:rsidR="008B5E2C" w:rsidRPr="00C646FD" w:rsidRDefault="008B5E2C" w:rsidP="008B5E2C">
      <w:pPr>
        <w:ind w:left="720"/>
        <w:rPr>
          <w:rStyle w:val="StyleUnderline"/>
        </w:rPr>
      </w:pPr>
      <w:r w:rsidRPr="00C646FD">
        <w:rPr>
          <w:sz w:val="16"/>
        </w:rPr>
        <w:t xml:space="preserve">(4) </w:t>
      </w:r>
      <w:r w:rsidRPr="00B92B5B">
        <w:rPr>
          <w:rStyle w:val="Emphasis"/>
        </w:rPr>
        <w:t>Comprehensiveness</w:t>
      </w:r>
      <w:r w:rsidRPr="00C646FD">
        <w:rPr>
          <w:rStyle w:val="StyleUnderline"/>
        </w:rPr>
        <w:t xml:space="preserve">: The </w:t>
      </w:r>
      <w:r w:rsidRPr="00916199">
        <w:rPr>
          <w:rStyle w:val="StyleUnderline"/>
          <w:highlight w:val="cyan"/>
        </w:rPr>
        <w:t>convention should</w:t>
      </w:r>
      <w:r w:rsidRPr="00C646FD">
        <w:rPr>
          <w:rStyle w:val="StyleUnderline"/>
        </w:rPr>
        <w:t xml:space="preserve"> be under a mandate to </w:t>
      </w:r>
      <w:r w:rsidRPr="00916199">
        <w:rPr>
          <w:rStyle w:val="StyleUnderline"/>
          <w:highlight w:val="cyan"/>
        </w:rPr>
        <w:t>consider a</w:t>
      </w:r>
      <w:r w:rsidRPr="00C646FD">
        <w:rPr>
          <w:rStyle w:val="StyleUnderline"/>
        </w:rPr>
        <w:t xml:space="preserve"> </w:t>
      </w:r>
      <w:r w:rsidRPr="00C646FD">
        <w:rPr>
          <w:rStyle w:val="Emphasis"/>
        </w:rPr>
        <w:t>very</w:t>
      </w:r>
      <w:r w:rsidRPr="00C646FD">
        <w:rPr>
          <w:rStyle w:val="StyleUnderline"/>
        </w:rPr>
        <w:t xml:space="preserve"> </w:t>
      </w:r>
      <w:r w:rsidRPr="00916199">
        <w:rPr>
          <w:rStyle w:val="Emphasis"/>
          <w:highlight w:val="cyan"/>
        </w:rPr>
        <w:t>broad</w:t>
      </w:r>
      <w:r w:rsidRPr="00916199">
        <w:rPr>
          <w:rStyle w:val="StyleUnderline"/>
          <w:highlight w:val="cyan"/>
        </w:rPr>
        <w:t xml:space="preserve"> </w:t>
      </w:r>
      <w:r w:rsidRPr="00916199">
        <w:rPr>
          <w:rStyle w:val="Emphasis"/>
          <w:highlight w:val="cyan"/>
        </w:rPr>
        <w:t>range</w:t>
      </w:r>
      <w:r w:rsidRPr="00916199">
        <w:rPr>
          <w:rStyle w:val="StyleUnderline"/>
          <w:highlight w:val="cyan"/>
        </w:rPr>
        <w:t xml:space="preserve"> of</w:t>
      </w:r>
      <w:r w:rsidRPr="00C646FD">
        <w:rPr>
          <w:rStyle w:val="StyleUnderline"/>
        </w:rPr>
        <w:t xml:space="preserve"> </w:t>
      </w:r>
      <w:r w:rsidRPr="00C646FD">
        <w:rPr>
          <w:rStyle w:val="Emphasis"/>
        </w:rPr>
        <w:t>global</w:t>
      </w:r>
      <w:r w:rsidRPr="00C646FD">
        <w:rPr>
          <w:rStyle w:val="StyleUnderline"/>
        </w:rPr>
        <w:t xml:space="preserve">, </w:t>
      </w:r>
      <w:r w:rsidRPr="00C646FD">
        <w:rPr>
          <w:rStyle w:val="Emphasis"/>
        </w:rPr>
        <w:t>intergenerational</w:t>
      </w:r>
      <w:r w:rsidRPr="00C646FD">
        <w:rPr>
          <w:rStyle w:val="StyleUnderline"/>
        </w:rPr>
        <w:t xml:space="preserve"> </w:t>
      </w:r>
      <w:r w:rsidRPr="00916199">
        <w:rPr>
          <w:rStyle w:val="Emphasis"/>
          <w:highlight w:val="cyan"/>
        </w:rPr>
        <w:t>issues</w:t>
      </w:r>
      <w:r w:rsidRPr="003E78F8">
        <w:rPr>
          <w:rStyle w:val="StyleUnderline"/>
        </w:rPr>
        <w:t>, to focus on</w:t>
      </w:r>
      <w:r w:rsidRPr="00C646FD">
        <w:rPr>
          <w:sz w:val="16"/>
        </w:rPr>
        <w:t xml:space="preserve"> such issues </w:t>
      </w:r>
      <w:r w:rsidRPr="00C646FD">
        <w:rPr>
          <w:rStyle w:val="StyleUnderline"/>
        </w:rPr>
        <w:t xml:space="preserve">at a </w:t>
      </w:r>
      <w:r w:rsidRPr="00C646FD">
        <w:rPr>
          <w:rStyle w:val="Emphasis"/>
        </w:rPr>
        <w:t>foundational</w:t>
      </w:r>
      <w:r w:rsidRPr="00C646FD">
        <w:rPr>
          <w:rStyle w:val="StyleUnderline"/>
        </w:rPr>
        <w:t xml:space="preserve"> </w:t>
      </w:r>
      <w:r w:rsidRPr="00C646FD">
        <w:rPr>
          <w:rStyle w:val="Emphasis"/>
        </w:rPr>
        <w:t>level</w:t>
      </w:r>
      <w:r w:rsidRPr="00C646FD">
        <w:rPr>
          <w:rStyle w:val="StyleUnderline"/>
        </w:rPr>
        <w:t>, and to recommend institutional reform accordingly.</w:t>
      </w:r>
    </w:p>
    <w:p w14:paraId="024A2733" w14:textId="77777777" w:rsidR="008B5E2C" w:rsidRPr="003E78F8" w:rsidRDefault="008B5E2C" w:rsidP="008B5E2C">
      <w:pPr>
        <w:ind w:left="720"/>
        <w:rPr>
          <w:rStyle w:val="StyleUnderline"/>
        </w:rPr>
      </w:pPr>
      <w:r w:rsidRPr="003E78F8">
        <w:rPr>
          <w:sz w:val="16"/>
        </w:rPr>
        <w:t xml:space="preserve">(5) </w:t>
      </w:r>
      <w:r w:rsidRPr="00B92B5B">
        <w:rPr>
          <w:rStyle w:val="Emphasis"/>
        </w:rPr>
        <w:t>Standing Authority</w:t>
      </w:r>
      <w:r w:rsidRPr="003E78F8">
        <w:rPr>
          <w:sz w:val="16"/>
        </w:rPr>
        <w:t xml:space="preserve">: Though </w:t>
      </w:r>
      <w:r w:rsidRPr="003E78F8">
        <w:rPr>
          <w:rStyle w:val="StyleUnderline"/>
        </w:rPr>
        <w:t xml:space="preserve">the </w:t>
      </w:r>
      <w:r w:rsidRPr="00B92B5B">
        <w:rPr>
          <w:rStyle w:val="StyleUnderline"/>
        </w:rPr>
        <w:t>convention</w:t>
      </w:r>
      <w:r w:rsidRPr="003E78F8">
        <w:rPr>
          <w:sz w:val="16"/>
        </w:rPr>
        <w:t xml:space="preserve"> may recommend the establishment of some temporary and issue-specific bodies, its focus </w:t>
      </w:r>
      <w:r w:rsidRPr="00B92B5B">
        <w:rPr>
          <w:rStyle w:val="StyleUnderline"/>
        </w:rPr>
        <w:t>should</w:t>
      </w:r>
      <w:r w:rsidRPr="003E78F8">
        <w:rPr>
          <w:sz w:val="16"/>
        </w:rPr>
        <w:t xml:space="preserve"> be on the </w:t>
      </w:r>
      <w:r w:rsidRPr="00B92B5B">
        <w:rPr>
          <w:rStyle w:val="Emphasis"/>
        </w:rPr>
        <w:t>establish</w:t>
      </w:r>
      <w:r w:rsidRPr="00B92B5B">
        <w:rPr>
          <w:sz w:val="16"/>
        </w:rPr>
        <w:t>ment</w:t>
      </w:r>
      <w:r w:rsidRPr="003E78F8">
        <w:rPr>
          <w:sz w:val="16"/>
        </w:rPr>
        <w:t xml:space="preserve"> of </w:t>
      </w:r>
      <w:r w:rsidRPr="00B92B5B">
        <w:rPr>
          <w:rStyle w:val="Emphasis"/>
        </w:rPr>
        <w:t>institutions</w:t>
      </w:r>
      <w:r w:rsidRPr="003E78F8">
        <w:rPr>
          <w:rStyle w:val="StyleUnderline"/>
        </w:rPr>
        <w:t xml:space="preserve"> with standing authority over the long term.</w:t>
      </w:r>
    </w:p>
    <w:p w14:paraId="71CE8639" w14:textId="77777777" w:rsidR="008B5E2C" w:rsidRDefault="008B5E2C" w:rsidP="008B5E2C">
      <w:pPr>
        <w:rPr>
          <w:rStyle w:val="StyleUnderline"/>
        </w:rPr>
      </w:pPr>
      <w:r w:rsidRPr="003E78F8">
        <w:rPr>
          <w:rStyle w:val="StyleUnderline"/>
        </w:rPr>
        <w:t xml:space="preserve">These </w:t>
      </w:r>
      <w:r w:rsidRPr="00916199">
        <w:rPr>
          <w:rStyle w:val="StyleUnderline"/>
          <w:highlight w:val="cyan"/>
        </w:rPr>
        <w:t>guidelines</w:t>
      </w:r>
      <w:r w:rsidRPr="003E78F8">
        <w:rPr>
          <w:sz w:val="16"/>
        </w:rPr>
        <w:t xml:space="preserve"> are significant in that they </w:t>
      </w:r>
      <w:r w:rsidRPr="00916199">
        <w:rPr>
          <w:rStyle w:val="Emphasis"/>
          <w:highlight w:val="cyan"/>
        </w:rPr>
        <w:t>stand</w:t>
      </w:r>
      <w:r w:rsidRPr="00916199">
        <w:rPr>
          <w:rStyle w:val="StyleUnderline"/>
          <w:highlight w:val="cyan"/>
        </w:rPr>
        <w:t xml:space="preserve"> </w:t>
      </w:r>
      <w:r w:rsidRPr="00916199">
        <w:rPr>
          <w:rStyle w:val="Emphasis"/>
          <w:highlight w:val="cyan"/>
        </w:rPr>
        <w:t>against</w:t>
      </w:r>
      <w:r w:rsidRPr="00916199">
        <w:rPr>
          <w:rStyle w:val="StyleUnderline"/>
          <w:highlight w:val="cyan"/>
        </w:rPr>
        <w:t xml:space="preserve"> </w:t>
      </w:r>
      <w:r w:rsidRPr="00916199">
        <w:rPr>
          <w:rStyle w:val="Emphasis"/>
          <w:highlight w:val="cyan"/>
        </w:rPr>
        <w:t>existing</w:t>
      </w:r>
      <w:r w:rsidRPr="003E78F8">
        <w:rPr>
          <w:rStyle w:val="Emphasis"/>
        </w:rPr>
        <w:t xml:space="preserve"> issue-specific </w:t>
      </w:r>
      <w:r w:rsidRPr="00916199">
        <w:rPr>
          <w:rStyle w:val="Emphasis"/>
          <w:highlight w:val="cyan"/>
        </w:rPr>
        <w:t>approaches</w:t>
      </w:r>
      <w:r w:rsidRPr="003E78F8">
        <w:rPr>
          <w:rStyle w:val="StyleUnderline"/>
        </w:rPr>
        <w:t xml:space="preserve"> to global</w:t>
      </w:r>
      <w:r w:rsidRPr="003E78F8">
        <w:rPr>
          <w:sz w:val="16"/>
        </w:rPr>
        <w:t xml:space="preserve"> and </w:t>
      </w:r>
      <w:r w:rsidRPr="003E78F8">
        <w:rPr>
          <w:rStyle w:val="StyleUnderline"/>
        </w:rPr>
        <w:t>intergenerational problems</w:t>
      </w:r>
      <w:r w:rsidRPr="003E78F8">
        <w:rPr>
          <w:sz w:val="16"/>
        </w:rPr>
        <w:t xml:space="preserve">, </w:t>
      </w:r>
      <w:r w:rsidRPr="00916199">
        <w:rPr>
          <w:rStyle w:val="StyleUnderline"/>
          <w:highlight w:val="cyan"/>
        </w:rPr>
        <w:t>and encourage</w:t>
      </w:r>
      <w:r w:rsidRPr="008C5483">
        <w:rPr>
          <w:sz w:val="16"/>
          <w:szCs w:val="16"/>
        </w:rPr>
        <w:t xml:space="preserve"> not only </w:t>
      </w:r>
      <w:r w:rsidRPr="00916199">
        <w:rPr>
          <w:rStyle w:val="StyleUnderline"/>
          <w:highlight w:val="cyan"/>
        </w:rPr>
        <w:t xml:space="preserve">a </w:t>
      </w:r>
      <w:r w:rsidRPr="00916199">
        <w:rPr>
          <w:rStyle w:val="Emphasis"/>
          <w:highlight w:val="cyan"/>
        </w:rPr>
        <w:t>less ad hoc</w:t>
      </w:r>
      <w:r w:rsidRPr="008C5483">
        <w:rPr>
          <w:sz w:val="16"/>
          <w:szCs w:val="16"/>
        </w:rPr>
        <w:t xml:space="preserve"> but also a </w:t>
      </w:r>
      <w:r w:rsidRPr="00B92B5B">
        <w:rPr>
          <w:rStyle w:val="Emphasis"/>
        </w:rPr>
        <w:t>more</w:t>
      </w:r>
      <w:r w:rsidRPr="00B92B5B">
        <w:rPr>
          <w:rStyle w:val="StyleUnderline"/>
        </w:rPr>
        <w:t xml:space="preserve"> </w:t>
      </w:r>
      <w:r w:rsidRPr="00916199">
        <w:rPr>
          <w:rStyle w:val="Emphasis"/>
          <w:highlight w:val="cyan"/>
        </w:rPr>
        <w:t>proactive</w:t>
      </w:r>
      <w:r w:rsidRPr="00916199">
        <w:rPr>
          <w:rStyle w:val="StyleUnderline"/>
          <w:highlight w:val="cyan"/>
        </w:rPr>
        <w:t xml:space="preserve"> </w:t>
      </w:r>
      <w:r w:rsidRPr="00916199">
        <w:rPr>
          <w:rStyle w:val="Emphasis"/>
          <w:highlight w:val="cyan"/>
        </w:rPr>
        <w:t>approach</w:t>
      </w:r>
      <w:r w:rsidRPr="003E78F8">
        <w:rPr>
          <w:sz w:val="16"/>
        </w:rPr>
        <w:t xml:space="preserve">. In particular, the global constitutional convention might be expected to recommend institutions that would be charged with identifying, monitoring, and taking charge of intergenerational issues as such. For example, such </w:t>
      </w:r>
      <w:r w:rsidRPr="003E78F8">
        <w:rPr>
          <w:rStyle w:val="StyleUnderline"/>
        </w:rPr>
        <w:t xml:space="preserve">institutions should address </w:t>
      </w:r>
      <w:r w:rsidRPr="003E78F8">
        <w:rPr>
          <w:rStyle w:val="Emphasis"/>
        </w:rPr>
        <w:t>not</w:t>
      </w:r>
      <w:r w:rsidRPr="003E78F8">
        <w:rPr>
          <w:rStyle w:val="StyleUnderline"/>
        </w:rPr>
        <w:t xml:space="preserve"> </w:t>
      </w:r>
      <w:r w:rsidRPr="003E78F8">
        <w:rPr>
          <w:rStyle w:val="Emphasis"/>
        </w:rPr>
        <w:t>only</w:t>
      </w:r>
      <w:r w:rsidRPr="003E78F8">
        <w:rPr>
          <w:rStyle w:val="StyleUnderline"/>
        </w:rPr>
        <w:t xml:space="preserve"> </w:t>
      </w:r>
      <w:r w:rsidRPr="003E78F8">
        <w:rPr>
          <w:rStyle w:val="Emphasis"/>
        </w:rPr>
        <w:t>specific</w:t>
      </w:r>
      <w:r w:rsidRPr="003E78F8">
        <w:rPr>
          <w:rStyle w:val="StyleUnderline"/>
        </w:rPr>
        <w:t xml:space="preserve"> </w:t>
      </w:r>
      <w:r w:rsidRPr="003E78F8">
        <w:rPr>
          <w:rStyle w:val="Emphasis"/>
        </w:rPr>
        <w:t>policy</w:t>
      </w:r>
      <w:r w:rsidRPr="003E78F8">
        <w:rPr>
          <w:rStyle w:val="StyleUnderline"/>
        </w:rPr>
        <w:t xml:space="preserve"> </w:t>
      </w:r>
      <w:r w:rsidRPr="003E78F8">
        <w:rPr>
          <w:rStyle w:val="Emphasis"/>
        </w:rPr>
        <w:t>issues</w:t>
      </w:r>
      <w:r w:rsidRPr="003E78F8">
        <w:rPr>
          <w:sz w:val="16"/>
        </w:rPr>
        <w:t xml:space="preserve"> (such as climate change, large asteroid detection, and long-term nuclear waste) </w:t>
      </w:r>
      <w:r w:rsidRPr="003E78F8">
        <w:rPr>
          <w:rStyle w:val="StyleUnderline"/>
        </w:rPr>
        <w:t>but also</w:t>
      </w:r>
      <w:r w:rsidRPr="003E78F8">
        <w:rPr>
          <w:sz w:val="16"/>
        </w:rPr>
        <w:t xml:space="preserve"> the need to </w:t>
      </w:r>
      <w:r w:rsidRPr="003E78F8">
        <w:rPr>
          <w:rStyle w:val="Emphasis"/>
        </w:rPr>
        <w:t>identify similar threats</w:t>
      </w:r>
      <w:r w:rsidRPr="003E78F8">
        <w:rPr>
          <w:rStyle w:val="StyleUnderline"/>
        </w:rPr>
        <w:t xml:space="preserve"> before they arise.</w:t>
      </w:r>
    </w:p>
    <w:p w14:paraId="1B00297B" w14:textId="77777777" w:rsidR="008B5E2C" w:rsidRDefault="008B5E2C" w:rsidP="008B5E2C">
      <w:pPr>
        <w:pStyle w:val="Heading4"/>
      </w:pPr>
      <w:r>
        <w:t xml:space="preserve">Proactive measures mitigate a </w:t>
      </w:r>
      <w:r w:rsidRPr="003D05DA">
        <w:rPr>
          <w:u w:val="single"/>
        </w:rPr>
        <w:t>laundry list</w:t>
      </w:r>
      <w:r>
        <w:t xml:space="preserve"> of emerging </w:t>
      </w:r>
      <w:r w:rsidRPr="00454510">
        <w:rPr>
          <w:u w:val="single"/>
        </w:rPr>
        <w:t>catastrophic risks</w:t>
      </w:r>
      <w:r>
        <w:t xml:space="preserve"> – </w:t>
      </w:r>
      <w:r w:rsidRPr="00F10096">
        <w:rPr>
          <w:u w:val="single"/>
        </w:rPr>
        <w:t>extinction</w:t>
      </w:r>
    </w:p>
    <w:p w14:paraId="704405F5" w14:textId="77777777" w:rsidR="008B5E2C" w:rsidRPr="00BA2DCC" w:rsidRDefault="008B5E2C" w:rsidP="008B5E2C">
      <w:proofErr w:type="spellStart"/>
      <w:r>
        <w:rPr>
          <w:rStyle w:val="Style13ptBold"/>
        </w:rPr>
        <w:t>Beckstead</w:t>
      </w:r>
      <w:proofErr w:type="spellEnd"/>
      <w:r w:rsidRPr="00702E8D">
        <w:rPr>
          <w:rStyle w:val="Style13ptBold"/>
          <w:b w:val="0"/>
          <w:sz w:val="22"/>
        </w:rPr>
        <w:t xml:space="preserve"> et al. </w:t>
      </w:r>
      <w:r w:rsidRPr="00702E8D">
        <w:rPr>
          <w:rStyle w:val="Style13ptBold"/>
        </w:rPr>
        <w:t>14</w:t>
      </w:r>
      <w:r>
        <w:t xml:space="preserve"> [</w:t>
      </w:r>
      <w:r w:rsidRPr="00702E8D">
        <w:t xml:space="preserve">Nick </w:t>
      </w:r>
      <w:proofErr w:type="spellStart"/>
      <w:r w:rsidRPr="00702E8D">
        <w:t>Beckstead</w:t>
      </w:r>
      <w:proofErr w:type="spellEnd"/>
      <w:r>
        <w:t xml:space="preserve">, </w:t>
      </w:r>
      <w:r w:rsidRPr="00702E8D">
        <w:t xml:space="preserve">Nick Bostrom, </w:t>
      </w:r>
      <w:proofErr w:type="spellStart"/>
      <w:r w:rsidRPr="00702E8D">
        <w:t>Niel</w:t>
      </w:r>
      <w:proofErr w:type="spellEnd"/>
      <w:r w:rsidRPr="00702E8D">
        <w:t xml:space="preserve"> Bowerman, Owen Cotton-Barratt</w:t>
      </w:r>
      <w:r>
        <w:t>,</w:t>
      </w:r>
      <w:r w:rsidRPr="00702E8D">
        <w:t xml:space="preserve"> William MacAskill, Seán Ó </w:t>
      </w:r>
      <w:proofErr w:type="spellStart"/>
      <w:r w:rsidRPr="00702E8D">
        <w:t>hÉigeartaigh</w:t>
      </w:r>
      <w:proofErr w:type="spellEnd"/>
      <w:r w:rsidRPr="00702E8D">
        <w:t>, Toby Ord,</w:t>
      </w:r>
      <w:r>
        <w:t xml:space="preserve"> * Future of Humanity Institute, University of Oxford, ** Director, Future of Humanity Institute, University of Oxford, ***</w:t>
      </w:r>
      <w:r w:rsidRPr="00BA2DCC">
        <w:t xml:space="preserve"> </w:t>
      </w:r>
      <w:r>
        <w:t xml:space="preserve">Global Priorities Project, Centre for Effective Altruism; Department of Physics, University of Oxford, **** Global Priorities Project, Centre for Effective Altruism; Future of Humanity Institute, University of Oxford, ***** </w:t>
      </w:r>
      <w:proofErr w:type="spellStart"/>
      <w:r>
        <w:t>Uehiro</w:t>
      </w:r>
      <w:proofErr w:type="spellEnd"/>
      <w:r>
        <w:t xml:space="preserve"> Centre for Practical Ethics, University of Oxford, </w:t>
      </w:r>
      <w:r w:rsidRPr="00702E8D">
        <w:t>*****</w:t>
      </w:r>
      <w:r>
        <w:t xml:space="preserve">* Cambridge Centre for the Study of Existential Risk; Future of Humanity Institute, University of Oxford, </w:t>
      </w:r>
      <w:r w:rsidRPr="00702E8D">
        <w:t>******</w:t>
      </w:r>
      <w:r>
        <w:t xml:space="preserve">* </w:t>
      </w:r>
      <w:proofErr w:type="spellStart"/>
      <w:r>
        <w:t>Programme</w:t>
      </w:r>
      <w:proofErr w:type="spellEnd"/>
      <w:r>
        <w:t xml:space="preserve"> on the Impacts of Future Technology, Oxford Martin School, University of Oxford,</w:t>
      </w:r>
      <w:r w:rsidRPr="00702E8D">
        <w:t xml:space="preserve"> </w:t>
      </w:r>
      <w:r>
        <w:t>“</w:t>
      </w:r>
      <w:r w:rsidRPr="00BA2DCC">
        <w:t>Policy Brief: Unprecedented Technological Risks</w:t>
      </w:r>
      <w:r>
        <w:t xml:space="preserve">,” 2014, </w:t>
      </w:r>
      <w:r w:rsidRPr="00702E8D">
        <w:rPr>
          <w:i/>
          <w:iCs/>
        </w:rPr>
        <w:t xml:space="preserve">The Global Priorities Project, The Future of Humanity Institute, The Oxford Martin </w:t>
      </w:r>
      <w:proofErr w:type="spellStart"/>
      <w:r w:rsidRPr="00702E8D">
        <w:rPr>
          <w:i/>
          <w:iCs/>
        </w:rPr>
        <w:t>Programme</w:t>
      </w:r>
      <w:proofErr w:type="spellEnd"/>
      <w:r w:rsidRPr="00702E8D">
        <w:rPr>
          <w:i/>
          <w:iCs/>
        </w:rPr>
        <w:t xml:space="preserve"> on the Impacts of Future Technology, and The Centre for the Study of Existential Risk</w:t>
      </w:r>
      <w:r w:rsidRPr="00702E8D">
        <w:t>,</w:t>
      </w:r>
      <w:r>
        <w:t xml:space="preserve"> </w:t>
      </w:r>
      <w:r w:rsidRPr="00702E8D">
        <w:t>https://www.fhi.ox.ac.uk/wp-content/uploads/Unprecedented-Technological-Risks.pdf</w:t>
      </w:r>
      <w:r>
        <w:t>, Accessed: 03/13/21, EA]</w:t>
      </w:r>
    </w:p>
    <w:p w14:paraId="7CA583A2" w14:textId="77777777" w:rsidR="008B5E2C" w:rsidRPr="006012A9" w:rsidRDefault="008B5E2C" w:rsidP="008B5E2C">
      <w:pPr>
        <w:rPr>
          <w:sz w:val="16"/>
        </w:rPr>
      </w:pPr>
      <w:r w:rsidRPr="006012A9">
        <w:rPr>
          <w:sz w:val="16"/>
        </w:rPr>
        <w:t>In the near future</w:t>
      </w:r>
      <w:r w:rsidRPr="00916199">
        <w:rPr>
          <w:sz w:val="16"/>
        </w:rPr>
        <w:t xml:space="preserve">, </w:t>
      </w:r>
      <w:r w:rsidRPr="00916199">
        <w:rPr>
          <w:rStyle w:val="StyleUnderline"/>
        </w:rPr>
        <w:t xml:space="preserve">major technological developments will give </w:t>
      </w:r>
      <w:r w:rsidRPr="00916199">
        <w:rPr>
          <w:rStyle w:val="StyleUnderline"/>
          <w:highlight w:val="cyan"/>
        </w:rPr>
        <w:t xml:space="preserve">rise to </w:t>
      </w:r>
      <w:r w:rsidRPr="00916199">
        <w:rPr>
          <w:rStyle w:val="Emphasis"/>
          <w:highlight w:val="cyan"/>
        </w:rPr>
        <w:t>new</w:t>
      </w:r>
      <w:r w:rsidRPr="006012A9">
        <w:rPr>
          <w:rStyle w:val="Emphasis"/>
        </w:rPr>
        <w:t xml:space="preserve"> unprecedented </w:t>
      </w:r>
      <w:r w:rsidRPr="00916199">
        <w:rPr>
          <w:rStyle w:val="Emphasis"/>
          <w:highlight w:val="cyan"/>
        </w:rPr>
        <w:t>risks</w:t>
      </w:r>
      <w:r w:rsidRPr="006012A9">
        <w:rPr>
          <w:sz w:val="16"/>
        </w:rPr>
        <w:t xml:space="preserve">. In particular, like nuclear technology, </w:t>
      </w:r>
      <w:r w:rsidRPr="006012A9">
        <w:rPr>
          <w:rStyle w:val="StyleUnderline"/>
        </w:rPr>
        <w:t xml:space="preserve">developments in </w:t>
      </w:r>
      <w:r w:rsidRPr="00916199">
        <w:rPr>
          <w:rStyle w:val="Emphasis"/>
          <w:highlight w:val="cyan"/>
        </w:rPr>
        <w:t>synthetic</w:t>
      </w:r>
      <w:r w:rsidRPr="00916199">
        <w:rPr>
          <w:rStyle w:val="StyleUnderline"/>
          <w:highlight w:val="cyan"/>
        </w:rPr>
        <w:t xml:space="preserve"> </w:t>
      </w:r>
      <w:r w:rsidRPr="00916199">
        <w:rPr>
          <w:rStyle w:val="Emphasis"/>
          <w:highlight w:val="cyan"/>
        </w:rPr>
        <w:t>biology, geoengineering, distributed manufacturing and a</w:t>
      </w:r>
      <w:r w:rsidRPr="006012A9">
        <w:rPr>
          <w:rStyle w:val="Emphasis"/>
        </w:rPr>
        <w:t xml:space="preserve">rtificial </w:t>
      </w:r>
      <w:r w:rsidRPr="00916199">
        <w:rPr>
          <w:rStyle w:val="Emphasis"/>
          <w:highlight w:val="cyan"/>
        </w:rPr>
        <w:t>i</w:t>
      </w:r>
      <w:r w:rsidRPr="00916199">
        <w:rPr>
          <w:rStyle w:val="Emphasis"/>
        </w:rPr>
        <w:t>ntelligence</w:t>
      </w:r>
      <w:r w:rsidRPr="00916199">
        <w:rPr>
          <w:rStyle w:val="StyleUnderline"/>
        </w:rPr>
        <w:t xml:space="preserve"> create </w:t>
      </w:r>
      <w:r w:rsidRPr="00916199">
        <w:rPr>
          <w:rStyle w:val="StyleUnderline"/>
          <w:highlight w:val="cyan"/>
        </w:rPr>
        <w:t xml:space="preserve">risks of </w:t>
      </w:r>
      <w:r w:rsidRPr="00916199">
        <w:rPr>
          <w:rStyle w:val="Emphasis"/>
          <w:highlight w:val="cyan"/>
        </w:rPr>
        <w:t>catastrophe</w:t>
      </w:r>
      <w:r w:rsidRPr="006012A9">
        <w:rPr>
          <w:rStyle w:val="StyleUnderline"/>
        </w:rPr>
        <w:t xml:space="preserve"> on a</w:t>
      </w:r>
      <w:r w:rsidRPr="006012A9">
        <w:rPr>
          <w:rStyle w:val="Emphasis"/>
        </w:rPr>
        <w:t xml:space="preserve"> global scale.</w:t>
      </w:r>
      <w:r w:rsidRPr="006012A9">
        <w:rPr>
          <w:rStyle w:val="StyleUnderline"/>
        </w:rPr>
        <w:t xml:space="preserve"> </w:t>
      </w:r>
      <w:r w:rsidRPr="006012A9">
        <w:rPr>
          <w:sz w:val="16"/>
        </w:rPr>
        <w:t xml:space="preserve">These </w:t>
      </w:r>
      <w:r w:rsidRPr="006012A9">
        <w:rPr>
          <w:rStyle w:val="StyleUnderline"/>
        </w:rPr>
        <w:t xml:space="preserve">new technologies will have </w:t>
      </w:r>
      <w:r w:rsidRPr="006012A9">
        <w:rPr>
          <w:rStyle w:val="Emphasis"/>
        </w:rPr>
        <w:t>very</w:t>
      </w:r>
      <w:r w:rsidRPr="006012A9">
        <w:rPr>
          <w:rStyle w:val="StyleUnderline"/>
        </w:rPr>
        <w:t xml:space="preserve"> </w:t>
      </w:r>
      <w:r w:rsidRPr="006012A9">
        <w:rPr>
          <w:rStyle w:val="Emphasis"/>
        </w:rPr>
        <w:t>large</w:t>
      </w:r>
      <w:r w:rsidRPr="006012A9">
        <w:rPr>
          <w:rStyle w:val="StyleUnderline"/>
        </w:rPr>
        <w:t xml:space="preserve"> </w:t>
      </w:r>
      <w:r w:rsidRPr="006012A9">
        <w:rPr>
          <w:rStyle w:val="Emphasis"/>
        </w:rPr>
        <w:t>benefits</w:t>
      </w:r>
      <w:r w:rsidRPr="006012A9">
        <w:rPr>
          <w:sz w:val="16"/>
        </w:rPr>
        <w:t xml:space="preserve"> to humankind. </w:t>
      </w:r>
      <w:r w:rsidRPr="006012A9">
        <w:rPr>
          <w:rStyle w:val="StyleUnderline"/>
        </w:rPr>
        <w:t xml:space="preserve">But, </w:t>
      </w:r>
      <w:r w:rsidRPr="00F10096">
        <w:rPr>
          <w:rStyle w:val="StyleUnderline"/>
        </w:rPr>
        <w:t>without</w:t>
      </w:r>
      <w:r w:rsidRPr="006012A9">
        <w:rPr>
          <w:rStyle w:val="StyleUnderline"/>
        </w:rPr>
        <w:t xml:space="preserve"> proper </w:t>
      </w:r>
      <w:r w:rsidRPr="00F10096">
        <w:rPr>
          <w:rStyle w:val="StyleUnderline"/>
        </w:rPr>
        <w:t>regulation</w:t>
      </w:r>
      <w:r w:rsidRPr="006012A9">
        <w:rPr>
          <w:sz w:val="16"/>
        </w:rPr>
        <w:t xml:space="preserve">, they </w:t>
      </w:r>
      <w:r w:rsidRPr="006012A9">
        <w:rPr>
          <w:rStyle w:val="StyleUnderline"/>
        </w:rPr>
        <w:t>risk</w:t>
      </w:r>
      <w:r w:rsidRPr="006012A9">
        <w:rPr>
          <w:sz w:val="16"/>
        </w:rPr>
        <w:t xml:space="preserve"> the creation of </w:t>
      </w:r>
      <w:r w:rsidRPr="006012A9">
        <w:rPr>
          <w:rStyle w:val="Emphasis"/>
        </w:rPr>
        <w:t>new weapons of mass destruction</w:t>
      </w:r>
      <w:r w:rsidRPr="006012A9">
        <w:rPr>
          <w:sz w:val="16"/>
        </w:rPr>
        <w:t xml:space="preserve">, the start of </w:t>
      </w:r>
      <w:r w:rsidRPr="006012A9">
        <w:rPr>
          <w:rStyle w:val="Emphasis"/>
        </w:rPr>
        <w:t>a new arms race</w:t>
      </w:r>
      <w:r w:rsidRPr="006012A9">
        <w:rPr>
          <w:rStyle w:val="StyleUnderline"/>
        </w:rPr>
        <w:t>, or</w:t>
      </w:r>
      <w:r w:rsidRPr="006012A9">
        <w:rPr>
          <w:sz w:val="16"/>
        </w:rPr>
        <w:t xml:space="preserve"> catastrophe through </w:t>
      </w:r>
      <w:r w:rsidRPr="006012A9">
        <w:rPr>
          <w:rStyle w:val="Emphasis"/>
        </w:rPr>
        <w:t>accidental</w:t>
      </w:r>
      <w:r w:rsidRPr="006012A9">
        <w:rPr>
          <w:rStyle w:val="StyleUnderline"/>
        </w:rPr>
        <w:t xml:space="preserve"> </w:t>
      </w:r>
      <w:r w:rsidRPr="006012A9">
        <w:rPr>
          <w:rStyle w:val="Emphasis"/>
        </w:rPr>
        <w:t>misuse</w:t>
      </w:r>
      <w:r w:rsidRPr="006012A9">
        <w:rPr>
          <w:sz w:val="16"/>
        </w:rPr>
        <w:t xml:space="preserve">. Some experts have suggested that these </w:t>
      </w:r>
      <w:r w:rsidRPr="003D05DA">
        <w:rPr>
          <w:rStyle w:val="StyleUnderline"/>
        </w:rPr>
        <w:t>technologies are</w:t>
      </w:r>
      <w:r w:rsidRPr="006012A9">
        <w:rPr>
          <w:sz w:val="16"/>
        </w:rPr>
        <w:t xml:space="preserve"> even </w:t>
      </w:r>
      <w:r w:rsidRPr="00916199">
        <w:rPr>
          <w:rStyle w:val="Emphasis"/>
          <w:highlight w:val="cyan"/>
        </w:rPr>
        <w:t>more worrying than nuclear weapons</w:t>
      </w:r>
      <w:r w:rsidRPr="003D05DA">
        <w:rPr>
          <w:rStyle w:val="StyleUnderline"/>
        </w:rPr>
        <w:t xml:space="preserve">, because they are </w:t>
      </w:r>
      <w:r w:rsidRPr="003D05DA">
        <w:rPr>
          <w:rStyle w:val="Emphasis"/>
        </w:rPr>
        <w:t xml:space="preserve">more difficult to </w:t>
      </w:r>
      <w:r w:rsidRPr="003D05DA">
        <w:rPr>
          <w:rStyle w:val="Emphasis"/>
        </w:rPr>
        <w:lastRenderedPageBreak/>
        <w:t>control</w:t>
      </w:r>
      <w:r w:rsidRPr="003D05DA">
        <w:rPr>
          <w:rStyle w:val="StyleUnderline"/>
        </w:rPr>
        <w:t xml:space="preserve">. </w:t>
      </w:r>
      <w:r w:rsidRPr="006012A9">
        <w:rPr>
          <w:sz w:val="16"/>
        </w:rPr>
        <w:t>Whereas nuclear weapons require the rare and controllable resources of uranium-235 or plutonium-239, once these new technologies are developed, they will be very difficult to regulate and easily accessible to small countries or even terrorist groups.</w:t>
      </w:r>
    </w:p>
    <w:p w14:paraId="74B7D2F6" w14:textId="77777777" w:rsidR="008B5E2C" w:rsidRPr="00F10096" w:rsidRDefault="008B5E2C" w:rsidP="008B5E2C">
      <w:pPr>
        <w:rPr>
          <w:rStyle w:val="StyleUnderline"/>
        </w:rPr>
      </w:pPr>
      <w:r w:rsidRPr="00F10096">
        <w:rPr>
          <w:sz w:val="16"/>
        </w:rPr>
        <w:t xml:space="preserve">Moreover, </w:t>
      </w:r>
      <w:r w:rsidRPr="006012A9">
        <w:rPr>
          <w:rStyle w:val="StyleUnderline"/>
        </w:rPr>
        <w:t xml:space="preserve">these </w:t>
      </w:r>
      <w:r w:rsidRPr="00916199">
        <w:rPr>
          <w:rStyle w:val="StyleUnderline"/>
          <w:highlight w:val="cyan"/>
        </w:rPr>
        <w:t xml:space="preserve">risks </w:t>
      </w:r>
      <w:r w:rsidRPr="00916199">
        <w:rPr>
          <w:rStyle w:val="StyleUnderline"/>
        </w:rPr>
        <w:t>are</w:t>
      </w:r>
      <w:r w:rsidRPr="00F10096">
        <w:rPr>
          <w:sz w:val="16"/>
        </w:rPr>
        <w:t xml:space="preserve"> currently </w:t>
      </w:r>
      <w:r w:rsidRPr="00916199">
        <w:rPr>
          <w:rStyle w:val="Emphasis"/>
          <w:highlight w:val="cyan"/>
        </w:rPr>
        <w:t>underregulated</w:t>
      </w:r>
      <w:r w:rsidRPr="00F10096">
        <w:rPr>
          <w:sz w:val="16"/>
        </w:rPr>
        <w:t xml:space="preserve">, for a number of reasons. </w:t>
      </w:r>
      <w:r w:rsidRPr="006012A9">
        <w:rPr>
          <w:rStyle w:val="StyleUnderline"/>
        </w:rPr>
        <w:t xml:space="preserve">Protection against such risks is a </w:t>
      </w:r>
      <w:r w:rsidRPr="00916199">
        <w:rPr>
          <w:rStyle w:val="Emphasis"/>
          <w:highlight w:val="cyan"/>
        </w:rPr>
        <w:t>global</w:t>
      </w:r>
      <w:r w:rsidRPr="00916199">
        <w:rPr>
          <w:rStyle w:val="StyleUnderline"/>
          <w:highlight w:val="cyan"/>
        </w:rPr>
        <w:t xml:space="preserve"> </w:t>
      </w:r>
      <w:r w:rsidRPr="00916199">
        <w:rPr>
          <w:rStyle w:val="Emphasis"/>
          <w:highlight w:val="cyan"/>
        </w:rPr>
        <w:t>public</w:t>
      </w:r>
      <w:r w:rsidRPr="00916199">
        <w:rPr>
          <w:rStyle w:val="StyleUnderline"/>
          <w:highlight w:val="cyan"/>
        </w:rPr>
        <w:t xml:space="preserve"> </w:t>
      </w:r>
      <w:r w:rsidRPr="00916199">
        <w:rPr>
          <w:rStyle w:val="Emphasis"/>
          <w:highlight w:val="cyan"/>
        </w:rPr>
        <w:t>good</w:t>
      </w:r>
      <w:r w:rsidRPr="006012A9">
        <w:rPr>
          <w:rStyle w:val="StyleUnderline"/>
        </w:rPr>
        <w:t xml:space="preserve"> and</w:t>
      </w:r>
      <w:r w:rsidRPr="00F10096">
        <w:rPr>
          <w:sz w:val="16"/>
        </w:rPr>
        <w:t xml:space="preserve"> thus </w:t>
      </w:r>
      <w:r w:rsidRPr="00916199">
        <w:rPr>
          <w:rStyle w:val="StyleUnderline"/>
          <w:highlight w:val="cyan"/>
        </w:rPr>
        <w:t>undersupplied</w:t>
      </w:r>
      <w:r w:rsidRPr="006012A9">
        <w:rPr>
          <w:rStyle w:val="StyleUnderline"/>
        </w:rPr>
        <w:t xml:space="preserve"> by the market. Implementation</w:t>
      </w:r>
      <w:r w:rsidRPr="00F10096">
        <w:rPr>
          <w:sz w:val="16"/>
        </w:rPr>
        <w:t xml:space="preserve"> often </w:t>
      </w:r>
      <w:r w:rsidRPr="006012A9">
        <w:rPr>
          <w:rStyle w:val="StyleUnderline"/>
        </w:rPr>
        <w:t>requires</w:t>
      </w:r>
      <w:r w:rsidRPr="006012A9">
        <w:rPr>
          <w:rStyle w:val="Emphasis"/>
        </w:rPr>
        <w:t xml:space="preserve"> </w:t>
      </w:r>
      <w:r w:rsidRPr="00916199">
        <w:rPr>
          <w:rStyle w:val="Emphasis"/>
          <w:highlight w:val="cyan"/>
        </w:rPr>
        <w:t>cooperation among</w:t>
      </w:r>
      <w:r w:rsidRPr="006012A9">
        <w:rPr>
          <w:rStyle w:val="Emphasis"/>
        </w:rPr>
        <w:t xml:space="preserve"> many </w:t>
      </w:r>
      <w:r w:rsidRPr="00916199">
        <w:rPr>
          <w:rStyle w:val="Emphasis"/>
          <w:highlight w:val="cyan"/>
        </w:rPr>
        <w:t>governments</w:t>
      </w:r>
      <w:r w:rsidRPr="006012A9">
        <w:rPr>
          <w:rStyle w:val="StyleUnderline"/>
        </w:rPr>
        <w:t xml:space="preserve">, which </w:t>
      </w:r>
      <w:r w:rsidRPr="00916199">
        <w:rPr>
          <w:rStyle w:val="StyleUnderline"/>
          <w:highlight w:val="cyan"/>
        </w:rPr>
        <w:t>adds</w:t>
      </w:r>
      <w:r w:rsidRPr="006012A9">
        <w:rPr>
          <w:rStyle w:val="StyleUnderline"/>
        </w:rPr>
        <w:t xml:space="preserve"> political </w:t>
      </w:r>
      <w:r w:rsidRPr="00916199">
        <w:rPr>
          <w:rStyle w:val="StyleUnderline"/>
          <w:highlight w:val="cyan"/>
        </w:rPr>
        <w:t>complexity</w:t>
      </w:r>
      <w:r w:rsidRPr="006012A9">
        <w:rPr>
          <w:rStyle w:val="StyleUnderline"/>
        </w:rPr>
        <w:t>.</w:t>
      </w:r>
      <w:r w:rsidRPr="00F10096">
        <w:rPr>
          <w:rStyle w:val="StyleUnderline"/>
        </w:rPr>
        <w:t xml:space="preserve"> Due to the </w:t>
      </w:r>
      <w:r w:rsidRPr="00F10096">
        <w:rPr>
          <w:rStyle w:val="Emphasis"/>
        </w:rPr>
        <w:t>unprecedented</w:t>
      </w:r>
      <w:r w:rsidRPr="00F10096">
        <w:rPr>
          <w:rStyle w:val="StyleUnderline"/>
        </w:rPr>
        <w:t xml:space="preserve"> </w:t>
      </w:r>
      <w:r w:rsidRPr="00F10096">
        <w:rPr>
          <w:rStyle w:val="Emphasis"/>
        </w:rPr>
        <w:t>nature</w:t>
      </w:r>
      <w:r w:rsidRPr="00F10096">
        <w:rPr>
          <w:rStyle w:val="StyleUnderline"/>
        </w:rPr>
        <w:t xml:space="preserve"> of</w:t>
      </w:r>
      <w:r w:rsidRPr="00F10096">
        <w:rPr>
          <w:sz w:val="16"/>
        </w:rPr>
        <w:t xml:space="preserve"> the </w:t>
      </w:r>
      <w:r w:rsidRPr="00F10096">
        <w:rPr>
          <w:rStyle w:val="StyleUnderline"/>
        </w:rPr>
        <w:t xml:space="preserve">risks, </w:t>
      </w:r>
      <w:r w:rsidRPr="00916199">
        <w:rPr>
          <w:rStyle w:val="StyleUnderline"/>
          <w:highlight w:val="cyan"/>
        </w:rPr>
        <w:t xml:space="preserve">there is </w:t>
      </w:r>
      <w:r w:rsidRPr="00916199">
        <w:rPr>
          <w:rStyle w:val="Emphasis"/>
          <w:highlight w:val="cyan"/>
        </w:rPr>
        <w:t>little</w:t>
      </w:r>
      <w:r w:rsidRPr="00F10096">
        <w:rPr>
          <w:sz w:val="16"/>
        </w:rPr>
        <w:t xml:space="preserve"> or no </w:t>
      </w:r>
      <w:r w:rsidRPr="00916199">
        <w:rPr>
          <w:rStyle w:val="Emphasis"/>
          <w:highlight w:val="cyan"/>
        </w:rPr>
        <w:t>previous</w:t>
      </w:r>
      <w:r w:rsidRPr="00916199">
        <w:rPr>
          <w:rStyle w:val="StyleUnderline"/>
          <w:highlight w:val="cyan"/>
        </w:rPr>
        <w:t xml:space="preserve"> </w:t>
      </w:r>
      <w:r w:rsidRPr="00916199">
        <w:rPr>
          <w:rStyle w:val="Emphasis"/>
          <w:highlight w:val="cyan"/>
        </w:rPr>
        <w:t>experience</w:t>
      </w:r>
      <w:r w:rsidRPr="00F10096">
        <w:rPr>
          <w:rStyle w:val="StyleUnderline"/>
        </w:rPr>
        <w:t xml:space="preserve"> from which to draw lessons and form policy.</w:t>
      </w:r>
      <w:r w:rsidRPr="00F10096">
        <w:rPr>
          <w:sz w:val="16"/>
        </w:rPr>
        <w:t xml:space="preserve"> And </w:t>
      </w:r>
      <w:r w:rsidRPr="00F10096">
        <w:rPr>
          <w:rStyle w:val="StyleUnderline"/>
        </w:rPr>
        <w:t xml:space="preserve">the </w:t>
      </w:r>
      <w:r w:rsidRPr="00916199">
        <w:rPr>
          <w:rStyle w:val="Emphasis"/>
          <w:highlight w:val="cyan"/>
        </w:rPr>
        <w:t>beneficiaries</w:t>
      </w:r>
      <w:r w:rsidRPr="00F10096">
        <w:rPr>
          <w:rStyle w:val="StyleUnderline"/>
        </w:rPr>
        <w:t xml:space="preserve"> of preventative policy </w:t>
      </w:r>
      <w:r w:rsidRPr="00B92B5B">
        <w:rPr>
          <w:rStyle w:val="StyleUnderline"/>
        </w:rPr>
        <w:t>include</w:t>
      </w:r>
      <w:r w:rsidRPr="00B92B5B">
        <w:rPr>
          <w:rStyle w:val="Emphasis"/>
        </w:rPr>
        <w:t xml:space="preserve"> people who </w:t>
      </w:r>
      <w:r w:rsidRPr="00916199">
        <w:rPr>
          <w:rStyle w:val="Emphasis"/>
          <w:highlight w:val="cyan"/>
        </w:rPr>
        <w:t>have no sway over current</w:t>
      </w:r>
      <w:r w:rsidRPr="00F10096">
        <w:rPr>
          <w:rStyle w:val="Emphasis"/>
        </w:rPr>
        <w:t xml:space="preserve"> political </w:t>
      </w:r>
      <w:r w:rsidRPr="00916199">
        <w:rPr>
          <w:rStyle w:val="Emphasis"/>
          <w:highlight w:val="cyan"/>
        </w:rPr>
        <w:t>processes</w:t>
      </w:r>
      <w:r w:rsidRPr="00F10096">
        <w:rPr>
          <w:rStyle w:val="StyleUnderline"/>
        </w:rPr>
        <w:t xml:space="preserve"> — our children and grandchildren.</w:t>
      </w:r>
    </w:p>
    <w:p w14:paraId="4B2523F9" w14:textId="77777777" w:rsidR="008B5E2C" w:rsidRPr="00DA49BC" w:rsidRDefault="008B5E2C" w:rsidP="008B5E2C">
      <w:pPr>
        <w:rPr>
          <w:u w:val="single"/>
        </w:rPr>
      </w:pPr>
      <w:r w:rsidRPr="00F10096">
        <w:rPr>
          <w:sz w:val="16"/>
        </w:rPr>
        <w:t xml:space="preserve">Given the unpredictable nature of technological progress, </w:t>
      </w:r>
      <w:r w:rsidRPr="00916199">
        <w:rPr>
          <w:rStyle w:val="StyleUnderline"/>
          <w:highlight w:val="cyan"/>
        </w:rPr>
        <w:t>development</w:t>
      </w:r>
      <w:r w:rsidRPr="00F10096">
        <w:rPr>
          <w:rStyle w:val="StyleUnderline"/>
        </w:rPr>
        <w:t xml:space="preserve"> of</w:t>
      </w:r>
      <w:r w:rsidRPr="00F10096">
        <w:rPr>
          <w:sz w:val="16"/>
        </w:rPr>
        <w:t xml:space="preserve"> these </w:t>
      </w:r>
      <w:r w:rsidRPr="00F10096">
        <w:rPr>
          <w:rStyle w:val="StyleUnderline"/>
        </w:rPr>
        <w:t xml:space="preserve">technologies </w:t>
      </w:r>
      <w:r w:rsidRPr="00916199">
        <w:rPr>
          <w:rStyle w:val="StyleUnderline"/>
          <w:highlight w:val="cyan"/>
        </w:rPr>
        <w:t>may be</w:t>
      </w:r>
      <w:r w:rsidRPr="00F10096">
        <w:rPr>
          <w:rStyle w:val="StyleUnderline"/>
        </w:rPr>
        <w:t xml:space="preserve"> </w:t>
      </w:r>
      <w:r w:rsidRPr="00F10096">
        <w:rPr>
          <w:rStyle w:val="Emphasis"/>
        </w:rPr>
        <w:t>unexpectedly</w:t>
      </w:r>
      <w:r w:rsidRPr="00F10096">
        <w:rPr>
          <w:rStyle w:val="StyleUnderline"/>
        </w:rPr>
        <w:t xml:space="preserve"> </w:t>
      </w:r>
      <w:r w:rsidRPr="00916199">
        <w:rPr>
          <w:rStyle w:val="Emphasis"/>
          <w:highlight w:val="cyan"/>
        </w:rPr>
        <w:t>rapid</w:t>
      </w:r>
      <w:r w:rsidRPr="00F10096">
        <w:rPr>
          <w:rStyle w:val="StyleUnderline"/>
        </w:rPr>
        <w:t xml:space="preserve">. A </w:t>
      </w:r>
      <w:r w:rsidRPr="00916199">
        <w:rPr>
          <w:rStyle w:val="StyleUnderline"/>
          <w:highlight w:val="cyan"/>
        </w:rPr>
        <w:t>political reaction</w:t>
      </w:r>
      <w:r w:rsidRPr="00F10096">
        <w:rPr>
          <w:rStyle w:val="StyleUnderline"/>
        </w:rPr>
        <w:t xml:space="preserve"> to these technologies only</w:t>
      </w:r>
      <w:r w:rsidRPr="00F10096">
        <w:rPr>
          <w:sz w:val="16"/>
        </w:rPr>
        <w:t xml:space="preserve"> when they are already</w:t>
      </w:r>
      <w:r w:rsidRPr="00F10096">
        <w:rPr>
          <w:rStyle w:val="StyleUnderline"/>
        </w:rPr>
        <w:t xml:space="preserve"> </w:t>
      </w:r>
      <w:r w:rsidRPr="00916199">
        <w:rPr>
          <w:rStyle w:val="StyleUnderline"/>
          <w:highlight w:val="cyan"/>
        </w:rPr>
        <w:t>on the brink</w:t>
      </w:r>
      <w:r w:rsidRPr="00F10096">
        <w:rPr>
          <w:rStyle w:val="StyleUnderline"/>
        </w:rPr>
        <w:t xml:space="preserve"> of development </w:t>
      </w:r>
      <w:r w:rsidRPr="00916199">
        <w:rPr>
          <w:rStyle w:val="Emphasis"/>
          <w:highlight w:val="cyan"/>
        </w:rPr>
        <w:t>may</w:t>
      </w:r>
      <w:r w:rsidRPr="00F10096">
        <w:rPr>
          <w:sz w:val="16"/>
        </w:rPr>
        <w:t xml:space="preserve"> therefore </w:t>
      </w:r>
      <w:r w:rsidRPr="00916199">
        <w:rPr>
          <w:rStyle w:val="Emphasis"/>
          <w:highlight w:val="cyan"/>
        </w:rPr>
        <w:t xml:space="preserve">be too late. </w:t>
      </w:r>
      <w:r w:rsidRPr="00916199">
        <w:rPr>
          <w:rStyle w:val="StyleUnderline"/>
          <w:highlight w:val="cyan"/>
        </w:rPr>
        <w:t>We need</w:t>
      </w:r>
      <w:r w:rsidRPr="00F10096">
        <w:rPr>
          <w:sz w:val="16"/>
        </w:rPr>
        <w:t xml:space="preserve"> to implement </w:t>
      </w:r>
      <w:r w:rsidRPr="00916199">
        <w:rPr>
          <w:rStyle w:val="Emphasis"/>
          <w:highlight w:val="cyan"/>
          <w:bdr w:val="single" w:sz="4" w:space="0" w:color="auto"/>
        </w:rPr>
        <w:t>prudent</w:t>
      </w:r>
      <w:r w:rsidRPr="00916199">
        <w:rPr>
          <w:rStyle w:val="StyleUnderline"/>
          <w:highlight w:val="cyan"/>
          <w:bdr w:val="single" w:sz="4" w:space="0" w:color="auto"/>
        </w:rPr>
        <w:t xml:space="preserve"> </w:t>
      </w:r>
      <w:r w:rsidRPr="00916199">
        <w:rPr>
          <w:rStyle w:val="Emphasis"/>
          <w:highlight w:val="cyan"/>
          <w:bdr w:val="single" w:sz="4" w:space="0" w:color="auto"/>
        </w:rPr>
        <w:t>and</w:t>
      </w:r>
      <w:r w:rsidRPr="00916199">
        <w:rPr>
          <w:rStyle w:val="StyleUnderline"/>
          <w:highlight w:val="cyan"/>
          <w:bdr w:val="single" w:sz="4" w:space="0" w:color="auto"/>
        </w:rPr>
        <w:t xml:space="preserve"> </w:t>
      </w:r>
      <w:r w:rsidRPr="00916199">
        <w:rPr>
          <w:rStyle w:val="Emphasis"/>
          <w:highlight w:val="cyan"/>
          <w:bdr w:val="single" w:sz="4" w:space="0" w:color="auto"/>
        </w:rPr>
        <w:t>proactive policy</w:t>
      </w:r>
      <w:r w:rsidRPr="008C5483">
        <w:rPr>
          <w:rStyle w:val="Emphasis"/>
          <w:bdr w:val="single" w:sz="4" w:space="0" w:color="auto"/>
        </w:rPr>
        <w:t xml:space="preserve"> measures</w:t>
      </w:r>
      <w:r w:rsidRPr="006012A9">
        <w:rPr>
          <w:rStyle w:val="StyleUnderline"/>
        </w:rPr>
        <w:t xml:space="preserve"> in th</w:t>
      </w:r>
      <w:r w:rsidRPr="00F10096">
        <w:rPr>
          <w:rStyle w:val="StyleUnderline"/>
        </w:rPr>
        <w:t>e near futu</w:t>
      </w:r>
      <w:r w:rsidRPr="006012A9">
        <w:rPr>
          <w:rStyle w:val="StyleUnderline"/>
        </w:rPr>
        <w:t>re</w:t>
      </w:r>
      <w:r w:rsidRPr="00F10096">
        <w:rPr>
          <w:rStyle w:val="StyleUnderline"/>
        </w:rPr>
        <w:t>, even if no</w:t>
      </w:r>
      <w:r w:rsidRPr="00F10096">
        <w:rPr>
          <w:sz w:val="16"/>
        </w:rPr>
        <w:t xml:space="preserve"> such </w:t>
      </w:r>
      <w:r w:rsidRPr="00F10096">
        <w:rPr>
          <w:rStyle w:val="StyleUnderline"/>
        </w:rPr>
        <w:t>breakthroughs currently appear imminent.</w:t>
      </w:r>
      <w:bookmarkEnd w:id="0"/>
    </w:p>
    <w:p w14:paraId="6AE1E3FE" w14:textId="77777777" w:rsidR="008B5E2C" w:rsidRDefault="008B5E2C" w:rsidP="008B5E2C">
      <w:pPr>
        <w:pStyle w:val="Heading4"/>
      </w:pPr>
      <w:r>
        <w:t>Maintaining sustainable use of outer space is key to future generations</w:t>
      </w:r>
    </w:p>
    <w:p w14:paraId="76F46D9F" w14:textId="77777777" w:rsidR="008B5E2C" w:rsidRPr="00E20CB7" w:rsidRDefault="008B5E2C" w:rsidP="008B5E2C">
      <w:r w:rsidRPr="00DA49BC">
        <w:rPr>
          <w:rFonts w:eastAsiaTheme="majorEastAsia" w:cstheme="majorBidi"/>
          <w:b/>
          <w:iCs/>
          <w:sz w:val="26"/>
        </w:rPr>
        <w:t>Islam 18</w:t>
      </w:r>
      <w:r>
        <w:t xml:space="preserve"> [Mohammad Saiful Islam</w:t>
      </w:r>
      <w:r w:rsidRPr="00E20CB7">
        <w:t xml:space="preserve">, </w:t>
      </w:r>
      <w:r>
        <w:t xml:space="preserve">Mohammad works for the Institute of Advanced Judicial Studies and the Beijing Institute of Technology. </w:t>
      </w:r>
      <w:r w:rsidRPr="00E20CB7">
        <w:t xml:space="preserve">4-27-2018, "The Sustainable Use of Outer Space: Complications and Legal Challenges to the Peaceful Uses and Benefit of Humankind," </w:t>
      </w:r>
      <w:r>
        <w:t>Beijing Law Review</w:t>
      </w:r>
      <w:r w:rsidRPr="00E20CB7">
        <w:t xml:space="preserve">, </w:t>
      </w:r>
      <w:hyperlink r:id="rId6" w:history="1">
        <w:r w:rsidRPr="00D76829">
          <w:rPr>
            <w:rStyle w:val="Hyperlink"/>
          </w:rPr>
          <w:t>https://www.scirp.org/journal/paperinformation.aspx?paperid=85201</w:t>
        </w:r>
      </w:hyperlink>
      <w:r>
        <w:t xml:space="preserve"> accessed 12/12/21] Adam</w:t>
      </w:r>
    </w:p>
    <w:p w14:paraId="1A1E71C3" w14:textId="77777777" w:rsidR="008B5E2C" w:rsidRPr="00CF435E" w:rsidRDefault="008B5E2C" w:rsidP="008B5E2C">
      <w:pPr>
        <w:rPr>
          <w:rStyle w:val="StyleUnderline"/>
        </w:rPr>
      </w:pPr>
      <w:r w:rsidRPr="00CF435E">
        <w:t xml:space="preserve">4.2. </w:t>
      </w:r>
      <w:r w:rsidRPr="00983F8B">
        <w:rPr>
          <w:rStyle w:val="StyleUnderline"/>
        </w:rPr>
        <w:t>Ensure the Rights of Future Generations in Outer Space</w:t>
      </w:r>
    </w:p>
    <w:p w14:paraId="1CFF0934" w14:textId="77777777" w:rsidR="008B5E2C" w:rsidRPr="005B384F" w:rsidRDefault="008B5E2C" w:rsidP="008B5E2C">
      <w:r w:rsidRPr="00CF435E">
        <w:rPr>
          <w:rStyle w:val="StyleUnderline"/>
        </w:rPr>
        <w:t xml:space="preserve">Sustainable development is the </w:t>
      </w:r>
      <w:r w:rsidRPr="00983F8B">
        <w:rPr>
          <w:rStyle w:val="StyleUnderline"/>
          <w:highlight w:val="cyan"/>
        </w:rPr>
        <w:t>establishing</w:t>
      </w:r>
      <w:r w:rsidRPr="00CF435E">
        <w:rPr>
          <w:rStyle w:val="StyleUnderline"/>
        </w:rPr>
        <w:t xml:space="preserve"> </w:t>
      </w:r>
      <w:r w:rsidRPr="00983F8B">
        <w:rPr>
          <w:rStyle w:val="StyleUnderline"/>
          <w:highlight w:val="cyan"/>
        </w:rPr>
        <w:t>principle</w:t>
      </w:r>
      <w:r w:rsidRPr="00CF435E">
        <w:rPr>
          <w:rStyle w:val="StyleUnderline"/>
        </w:rPr>
        <w:t xml:space="preserve"> </w:t>
      </w:r>
      <w:r w:rsidRPr="00983F8B">
        <w:rPr>
          <w:rStyle w:val="StyleUnderline"/>
          <w:highlight w:val="cyan"/>
        </w:rPr>
        <w:t>for</w:t>
      </w:r>
      <w:r w:rsidRPr="00CF435E">
        <w:rPr>
          <w:rStyle w:val="StyleUnderline"/>
        </w:rPr>
        <w:t xml:space="preserve"> achieving </w:t>
      </w:r>
      <w:r w:rsidRPr="00983F8B">
        <w:rPr>
          <w:rStyle w:val="StyleUnderline"/>
          <w:highlight w:val="cyan"/>
        </w:rPr>
        <w:t>present</w:t>
      </w:r>
      <w:r w:rsidRPr="00CF435E">
        <w:rPr>
          <w:rStyle w:val="StyleUnderline"/>
        </w:rPr>
        <w:t xml:space="preserve"> human </w:t>
      </w:r>
      <w:r w:rsidRPr="00983F8B">
        <w:rPr>
          <w:rStyle w:val="StyleUnderline"/>
          <w:highlight w:val="cyan"/>
        </w:rPr>
        <w:t>needs</w:t>
      </w:r>
      <w:r w:rsidRPr="00CF435E">
        <w:rPr>
          <w:rStyle w:val="StyleUnderline"/>
        </w:rPr>
        <w:t xml:space="preserve"> </w:t>
      </w:r>
      <w:r w:rsidRPr="00983F8B">
        <w:rPr>
          <w:rStyle w:val="StyleUnderline"/>
          <w:highlight w:val="cyan"/>
        </w:rPr>
        <w:t>without</w:t>
      </w:r>
      <w:r w:rsidRPr="00CF435E">
        <w:rPr>
          <w:rStyle w:val="StyleUnderline"/>
        </w:rPr>
        <w:t xml:space="preserve"> </w:t>
      </w:r>
      <w:r w:rsidRPr="00983F8B">
        <w:rPr>
          <w:rStyle w:val="StyleUnderline"/>
          <w:highlight w:val="cyan"/>
        </w:rPr>
        <w:t>damaging</w:t>
      </w:r>
      <w:r w:rsidRPr="00CF435E">
        <w:rPr>
          <w:rStyle w:val="StyleUnderline"/>
        </w:rPr>
        <w:t xml:space="preserve"> the demands of </w:t>
      </w:r>
      <w:r w:rsidRPr="00983F8B">
        <w:rPr>
          <w:rStyle w:val="StyleUnderline"/>
          <w:highlight w:val="cyan"/>
        </w:rPr>
        <w:t>future generations</w:t>
      </w:r>
      <w:r w:rsidRPr="00CF435E">
        <w:rPr>
          <w:rStyle w:val="StyleUnderline"/>
        </w:rPr>
        <w:t xml:space="preserve"> maintaining integrity and constancy of the natural systems.</w:t>
      </w:r>
      <w:r w:rsidRPr="00CF435E">
        <w:t xml:space="preserve"> The </w:t>
      </w:r>
      <w:r w:rsidRPr="00CF435E">
        <w:rPr>
          <w:rStyle w:val="StyleUnderline"/>
        </w:rPr>
        <w:t>modern idea of sustainable development is derived from the Brundtland Report in 1987.</w:t>
      </w:r>
      <w:r w:rsidRPr="00CF435E">
        <w:t xml:space="preserve"> Generally considered in </w:t>
      </w:r>
      <w:r w:rsidRPr="00CF435E">
        <w:rPr>
          <w:rStyle w:val="StyleUnderline"/>
        </w:rPr>
        <w:t xml:space="preserve">modern </w:t>
      </w:r>
      <w:r w:rsidRPr="00983F8B">
        <w:rPr>
          <w:rStyle w:val="StyleUnderline"/>
          <w:highlight w:val="cyan"/>
        </w:rPr>
        <w:t>application and exploration of outer space</w:t>
      </w:r>
      <w:r w:rsidRPr="00CF435E">
        <w:rPr>
          <w:rStyle w:val="StyleUnderline"/>
        </w:rPr>
        <w:t xml:space="preserve">, fundamental elements are the area </w:t>
      </w:r>
      <w:r w:rsidRPr="00983F8B">
        <w:rPr>
          <w:rStyle w:val="StyleUnderline"/>
          <w:highlight w:val="cyan"/>
        </w:rPr>
        <w:t>must</w:t>
      </w:r>
      <w:r w:rsidRPr="00CF435E">
        <w:rPr>
          <w:rStyle w:val="StyleUnderline"/>
        </w:rPr>
        <w:t xml:space="preserve"> </w:t>
      </w:r>
      <w:r w:rsidRPr="00983F8B">
        <w:rPr>
          <w:rStyle w:val="StyleUnderline"/>
          <w:highlight w:val="cyan"/>
        </w:rPr>
        <w:t>be</w:t>
      </w:r>
      <w:r w:rsidRPr="00CF435E">
        <w:rPr>
          <w:rStyle w:val="StyleUnderline"/>
        </w:rPr>
        <w:t xml:space="preserve"> </w:t>
      </w:r>
      <w:r w:rsidRPr="00983F8B">
        <w:rPr>
          <w:rStyle w:val="StyleUnderline"/>
          <w:highlight w:val="cyan"/>
        </w:rPr>
        <w:t>dedicated</w:t>
      </w:r>
      <w:r w:rsidRPr="00CF435E">
        <w:rPr>
          <w:rStyle w:val="StyleUnderline"/>
        </w:rPr>
        <w:t xml:space="preserve"> </w:t>
      </w:r>
      <w:r w:rsidRPr="00983F8B">
        <w:rPr>
          <w:rStyle w:val="StyleUnderline"/>
          <w:highlight w:val="cyan"/>
        </w:rPr>
        <w:t>to</w:t>
      </w:r>
      <w:r w:rsidRPr="00CF435E">
        <w:rPr>
          <w:rStyle w:val="StyleUnderline"/>
        </w:rPr>
        <w:t xml:space="preserve"> </w:t>
      </w:r>
      <w:r w:rsidRPr="00983F8B">
        <w:rPr>
          <w:rStyle w:val="StyleUnderline"/>
          <w:highlight w:val="cyan"/>
        </w:rPr>
        <w:t>peace</w:t>
      </w:r>
      <w:r w:rsidRPr="00983F8B">
        <w:rPr>
          <w:rStyle w:val="StyleUnderline"/>
        </w:rPr>
        <w:t>ful</w:t>
      </w:r>
      <w:r w:rsidRPr="00CF435E">
        <w:rPr>
          <w:rStyle w:val="StyleUnderline"/>
        </w:rPr>
        <w:t xml:space="preserve"> purposes</w:t>
      </w:r>
      <w:r w:rsidRPr="00CF435E">
        <w:t xml:space="preserve">; and the </w:t>
      </w:r>
      <w:r w:rsidRPr="00CF435E">
        <w:rPr>
          <w:rStyle w:val="StyleUnderline"/>
        </w:rPr>
        <w:t xml:space="preserve">area must be </w:t>
      </w:r>
      <w:r w:rsidRPr="00983F8B">
        <w:rPr>
          <w:rStyle w:val="StyleUnderline"/>
          <w:highlight w:val="cyan"/>
        </w:rPr>
        <w:t>preserved</w:t>
      </w:r>
      <w:r w:rsidRPr="00CF435E">
        <w:rPr>
          <w:rStyle w:val="StyleUnderline"/>
        </w:rPr>
        <w:t xml:space="preserve"> </w:t>
      </w:r>
      <w:r w:rsidRPr="00983F8B">
        <w:rPr>
          <w:rStyle w:val="StyleUnderline"/>
          <w:highlight w:val="cyan"/>
        </w:rPr>
        <w:t>for</w:t>
      </w:r>
      <w:r w:rsidRPr="00CF435E">
        <w:rPr>
          <w:rStyle w:val="StyleUnderline"/>
        </w:rPr>
        <w:t xml:space="preserve"> </w:t>
      </w:r>
      <w:r w:rsidRPr="00983F8B">
        <w:rPr>
          <w:rStyle w:val="StyleUnderline"/>
          <w:highlight w:val="cyan"/>
        </w:rPr>
        <w:t>future</w:t>
      </w:r>
      <w:r w:rsidRPr="00CF435E">
        <w:rPr>
          <w:rStyle w:val="StyleUnderline"/>
        </w:rPr>
        <w:t xml:space="preserve"> </w:t>
      </w:r>
      <w:r w:rsidRPr="00983F8B">
        <w:rPr>
          <w:rStyle w:val="StyleUnderline"/>
          <w:highlight w:val="cyan"/>
        </w:rPr>
        <w:t>generations</w:t>
      </w:r>
      <w:r w:rsidRPr="00CF435E">
        <w:rPr>
          <w:rStyle w:val="StyleUnderline"/>
        </w:rPr>
        <w:t> </w:t>
      </w:r>
      <w:hyperlink r:id="rId7" w:anchor="ref17" w:tgtFrame="_self" w:history="1">
        <w:r w:rsidRPr="00CF435E">
          <w:rPr>
            <w:rStyle w:val="Hyperlink"/>
          </w:rPr>
          <w:t>(Heim, 1990) </w:t>
        </w:r>
      </w:hyperlink>
      <w:r w:rsidRPr="00CF435E">
        <w:t xml:space="preserve">. It is an </w:t>
      </w:r>
      <w:r w:rsidRPr="00CF435E">
        <w:rPr>
          <w:rStyle w:val="StyleUnderline"/>
        </w:rPr>
        <w:t xml:space="preserve">indispensable and inordinate challenge to confirm </w:t>
      </w:r>
      <w:r w:rsidRPr="00983F8B">
        <w:rPr>
          <w:rStyle w:val="StyleUnderline"/>
          <w:highlight w:val="cyan"/>
        </w:rPr>
        <w:t>uphold</w:t>
      </w:r>
      <w:r w:rsidRPr="00CF435E">
        <w:rPr>
          <w:rStyle w:val="StyleUnderline"/>
        </w:rPr>
        <w:t xml:space="preserve"> the </w:t>
      </w:r>
      <w:r w:rsidRPr="00983F8B">
        <w:rPr>
          <w:rStyle w:val="StyleUnderline"/>
          <w:highlight w:val="cyan"/>
        </w:rPr>
        <w:t>healthy environment</w:t>
      </w:r>
      <w:r w:rsidRPr="00CF435E">
        <w:rPr>
          <w:rStyle w:val="StyleUnderline"/>
        </w:rPr>
        <w:t xml:space="preserve"> and make sure development </w:t>
      </w:r>
      <w:r w:rsidRPr="00983F8B">
        <w:rPr>
          <w:rStyle w:val="StyleUnderline"/>
          <w:highlight w:val="cyan"/>
        </w:rPr>
        <w:t>without</w:t>
      </w:r>
      <w:r w:rsidRPr="00CF435E">
        <w:rPr>
          <w:rStyle w:val="StyleUnderline"/>
        </w:rPr>
        <w:t xml:space="preserve"> </w:t>
      </w:r>
      <w:r w:rsidRPr="00983F8B">
        <w:rPr>
          <w:rStyle w:val="StyleUnderline"/>
          <w:highlight w:val="cyan"/>
        </w:rPr>
        <w:t>destroying</w:t>
      </w:r>
      <w:r w:rsidRPr="00CF435E">
        <w:rPr>
          <w:rStyle w:val="StyleUnderline"/>
        </w:rPr>
        <w:t xml:space="preserve"> the rights of </w:t>
      </w:r>
      <w:r w:rsidRPr="00983F8B">
        <w:rPr>
          <w:rStyle w:val="StyleUnderline"/>
          <w:highlight w:val="cyan"/>
        </w:rPr>
        <w:t>future generations</w:t>
      </w:r>
      <w:r w:rsidRPr="00CF435E">
        <w:rPr>
          <w:rStyle w:val="StyleUnderline"/>
        </w:rPr>
        <w:t xml:space="preserve"> in space</w:t>
      </w:r>
      <w:r w:rsidRPr="00CF435E">
        <w:t xml:space="preserve">. </w:t>
      </w:r>
      <w:r w:rsidRPr="00CF435E">
        <w:rPr>
          <w:rStyle w:val="StyleUnderline"/>
        </w:rPr>
        <w:t xml:space="preserve">Article IX of The Outer Space Treaty provided, in the exploration and use of outer space, </w:t>
      </w:r>
      <w:r w:rsidRPr="00983F8B">
        <w:rPr>
          <w:rStyle w:val="StyleUnderline"/>
          <w:highlight w:val="cyan"/>
        </w:rPr>
        <w:t>States should</w:t>
      </w:r>
      <w:r w:rsidRPr="00CF435E">
        <w:rPr>
          <w:rStyle w:val="StyleUnderline"/>
        </w:rPr>
        <w:t xml:space="preserve"> </w:t>
      </w:r>
      <w:r w:rsidRPr="00983F8B">
        <w:rPr>
          <w:rStyle w:val="StyleUnderline"/>
          <w:highlight w:val="cyan"/>
        </w:rPr>
        <w:t>pursue</w:t>
      </w:r>
      <w:r w:rsidRPr="00CF435E">
        <w:rPr>
          <w:rStyle w:val="StyleUnderline"/>
        </w:rPr>
        <w:t xml:space="preserve"> studies and conduct </w:t>
      </w:r>
      <w:r w:rsidRPr="00983F8B">
        <w:rPr>
          <w:rStyle w:val="StyleUnderline"/>
          <w:highlight w:val="cyan"/>
        </w:rPr>
        <w:t>exploration of outer space</w:t>
      </w:r>
      <w:r w:rsidRPr="00CF435E">
        <w:rPr>
          <w:rStyle w:val="StyleUnderline"/>
        </w:rPr>
        <w:t xml:space="preserve"> so as </w:t>
      </w:r>
      <w:r w:rsidRPr="00983F8B">
        <w:rPr>
          <w:rStyle w:val="StyleUnderline"/>
          <w:highlight w:val="cyan"/>
        </w:rPr>
        <w:t>to</w:t>
      </w:r>
      <w:r w:rsidRPr="00CF435E">
        <w:rPr>
          <w:rStyle w:val="StyleUnderline"/>
        </w:rPr>
        <w:t xml:space="preserve"> </w:t>
      </w:r>
      <w:r w:rsidRPr="00983F8B">
        <w:rPr>
          <w:rStyle w:val="StyleUnderline"/>
          <w:highlight w:val="cyan"/>
        </w:rPr>
        <w:t>avoid harmful contamination</w:t>
      </w:r>
      <w:r w:rsidRPr="00CF435E">
        <w:rPr>
          <w:rStyle w:val="StyleUnderline"/>
        </w:rPr>
        <w:t xml:space="preserve"> and also adverse changes in the environment of the Earth </w:t>
      </w:r>
      <w:hyperlink r:id="rId8" w:anchor="ref35" w:tgtFrame="_self" w:history="1">
        <w:r w:rsidRPr="00CF435E">
          <w:rPr>
            <w:rStyle w:val="StyleUnderline"/>
          </w:rPr>
          <w:t>(Outer Space Treaty, 1967)</w:t>
        </w:r>
        <w:r w:rsidRPr="00CF435E">
          <w:rPr>
            <w:rStyle w:val="Hyperlink"/>
          </w:rPr>
          <w:t> </w:t>
        </w:r>
      </w:hyperlink>
      <w:r w:rsidRPr="00CF435E">
        <w:t>.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9" w:anchor="ref38" w:tgtFrame="_self" w:history="1">
        <w:r w:rsidRPr="00CF435E">
          <w:rPr>
            <w:rStyle w:val="Hyperlink"/>
          </w:rPr>
          <w:t>(Robinson, 2005) </w:t>
        </w:r>
      </w:hyperlink>
      <w:r w:rsidRPr="00CF435E">
        <w:t xml:space="preserve">. As a result of multifaceted political, economic, scientific, technological, educational, and other global problems, </w:t>
      </w:r>
      <w:r w:rsidRPr="00983F8B">
        <w:rPr>
          <w:rStyle w:val="StyleUnderline"/>
        </w:rPr>
        <w:t>there has been practicing exclusively only international cooperation for sustainable space development among the developed countries </w:t>
      </w:r>
      <w:hyperlink r:id="rId10" w:anchor="ref34" w:tgtFrame="_self" w:history="1">
        <w:r w:rsidRPr="00983F8B">
          <w:rPr>
            <w:rStyle w:val="StyleUnderline"/>
          </w:rPr>
          <w:t>(</w:t>
        </w:r>
        <w:proofErr w:type="spellStart"/>
        <w:r w:rsidRPr="00983F8B">
          <w:rPr>
            <w:rStyle w:val="StyleUnderline"/>
          </w:rPr>
          <w:t>Noichim</w:t>
        </w:r>
        <w:proofErr w:type="spellEnd"/>
        <w:r w:rsidRPr="00983F8B">
          <w:rPr>
            <w:rStyle w:val="StyleUnderline"/>
          </w:rPr>
          <w:t>, 2005) </w:t>
        </w:r>
      </w:hyperlink>
      <w:r w:rsidRPr="00983F8B">
        <w:rPr>
          <w:rStyle w:val="StyleUnderline"/>
        </w:rPr>
        <w:t xml:space="preserve">. </w:t>
      </w:r>
      <w:r w:rsidRPr="00CF435E">
        <w:t xml:space="preserve">The </w:t>
      </w:r>
      <w:r w:rsidRPr="00983F8B">
        <w:rPr>
          <w:rStyle w:val="StyleUnderline"/>
        </w:rPr>
        <w:t xml:space="preserve">space faring nations should </w:t>
      </w:r>
      <w:r w:rsidRPr="00983F8B">
        <w:rPr>
          <w:rStyle w:val="StyleUnderline"/>
          <w:highlight w:val="cyan"/>
        </w:rPr>
        <w:t>promote</w:t>
      </w:r>
      <w:r w:rsidRPr="00983F8B">
        <w:rPr>
          <w:rStyle w:val="StyleUnderline"/>
        </w:rPr>
        <w:t xml:space="preserve"> a supportive environment for </w:t>
      </w:r>
      <w:r w:rsidRPr="00983F8B">
        <w:rPr>
          <w:rStyle w:val="StyleUnderline"/>
          <w:highlight w:val="cyan"/>
        </w:rPr>
        <w:t>peaceful</w:t>
      </w:r>
      <w:r w:rsidRPr="00983F8B">
        <w:rPr>
          <w:rStyle w:val="StyleUnderline"/>
        </w:rPr>
        <w:t xml:space="preserve"> and </w:t>
      </w:r>
      <w:r w:rsidRPr="00983F8B">
        <w:rPr>
          <w:rStyle w:val="StyleUnderline"/>
          <w:highlight w:val="cyan"/>
        </w:rPr>
        <w:t>sustainable</w:t>
      </w:r>
      <w:r w:rsidRPr="00983F8B">
        <w:rPr>
          <w:rStyle w:val="StyleUnderline"/>
        </w:rPr>
        <w:t xml:space="preserve"> </w:t>
      </w:r>
      <w:r w:rsidRPr="00983F8B">
        <w:rPr>
          <w:rStyle w:val="StyleUnderline"/>
          <w:highlight w:val="cyan"/>
        </w:rPr>
        <w:t>use</w:t>
      </w:r>
      <w:r w:rsidRPr="00983F8B">
        <w:rPr>
          <w:rStyle w:val="StyleUnderline"/>
        </w:rPr>
        <w:t xml:space="preserve"> </w:t>
      </w:r>
      <w:r w:rsidRPr="00983F8B">
        <w:rPr>
          <w:rStyle w:val="StyleUnderline"/>
          <w:highlight w:val="cyan"/>
        </w:rPr>
        <w:t>of</w:t>
      </w:r>
      <w:r w:rsidRPr="00983F8B">
        <w:rPr>
          <w:rStyle w:val="StyleUnderline"/>
        </w:rPr>
        <w:t xml:space="preserve"> </w:t>
      </w:r>
      <w:r w:rsidRPr="00983F8B">
        <w:rPr>
          <w:rStyle w:val="StyleUnderline"/>
          <w:highlight w:val="cyan"/>
        </w:rPr>
        <w:t>space</w:t>
      </w:r>
      <w:r w:rsidRPr="00983F8B">
        <w:rPr>
          <w:rStyle w:val="StyleUnderline"/>
        </w:rPr>
        <w:t>, decrease environmental effects on Earth and protect the terrestrial environment</w:t>
      </w:r>
      <w:r w:rsidRPr="00CF435E">
        <w:t>. We should escape a regime that will ultimately reflect the over-exploitation of resources and environmental havoc </w:t>
      </w:r>
      <w:hyperlink r:id="rId11" w:anchor="ref9" w:tgtFrame="_self" w:history="1">
        <w:r w:rsidRPr="00CF435E">
          <w:rPr>
            <w:rStyle w:val="Hyperlink"/>
          </w:rPr>
          <w:t>(Fountain, 2002) </w:t>
        </w:r>
      </w:hyperlink>
      <w:r w:rsidRPr="00CF435E">
        <w:t>.</w:t>
      </w:r>
    </w:p>
    <w:p w14:paraId="659E1DB6" w14:textId="1902E19B" w:rsidR="00512814" w:rsidRDefault="00512814" w:rsidP="00512814">
      <w:pPr>
        <w:pStyle w:val="Heading3"/>
      </w:pPr>
      <w:r>
        <w:lastRenderedPageBreak/>
        <w:t>DA</w:t>
      </w:r>
    </w:p>
    <w:p w14:paraId="02BFF832" w14:textId="6AC6BF19" w:rsidR="007506CD" w:rsidRDefault="007506CD" w:rsidP="007506CD">
      <w:pPr>
        <w:pStyle w:val="Heading4"/>
      </w:pPr>
      <w:r>
        <w:t xml:space="preserve">Asteroid mining is starting </w:t>
      </w:r>
      <w:r>
        <w:rPr>
          <w:u w:val="single"/>
        </w:rPr>
        <w:t>now</w:t>
      </w:r>
      <w:r>
        <w:t>. New legal frameworks and massive investments bring it closer than you think-but we need to focus on maintaining progress</w:t>
      </w:r>
    </w:p>
    <w:p w14:paraId="19A149A4" w14:textId="77777777" w:rsidR="007506CD" w:rsidRPr="00C319A5" w:rsidRDefault="007506CD" w:rsidP="007506CD">
      <w:r w:rsidRPr="00C319A5">
        <w:rPr>
          <w:rStyle w:val="Style13ptBold"/>
        </w:rPr>
        <w:t>Gilbert 21</w:t>
      </w:r>
      <w:r>
        <w:t xml:space="preserve"> </w:t>
      </w:r>
      <w:r w:rsidRPr="00C319A5">
        <w:t>Alex Gilbert, 4-26-2021, "Mining in Space Is Coming," Milken Institute Review, https://www.milkenreview.org/articles/mining-in-space-is-coming</w:t>
      </w:r>
      <w:r>
        <w:t>//SJJK</w:t>
      </w:r>
    </w:p>
    <w:p w14:paraId="5B92EA40" w14:textId="77777777" w:rsidR="007506CD" w:rsidRPr="005228BD" w:rsidRDefault="007506CD" w:rsidP="007506CD">
      <w:pPr>
        <w:rPr>
          <w:sz w:val="14"/>
        </w:rPr>
      </w:pPr>
      <w:r w:rsidRPr="00842275">
        <w:rPr>
          <w:rFonts w:ascii="Times New Roman" w:eastAsia="Times New Roman" w:hAnsi="Times New Roman" w:cs="Times New Roman"/>
          <w:color w:val="333333"/>
          <w:sz w:val="14"/>
        </w:rPr>
        <w:t xml:space="preserve">Space exploration is back. after decades of disappointment, </w:t>
      </w:r>
      <w:r w:rsidRPr="00842275">
        <w:rPr>
          <w:rStyle w:val="Emphasis"/>
        </w:rPr>
        <w:t xml:space="preserve">a </w:t>
      </w:r>
      <w:r w:rsidRPr="00842275">
        <w:rPr>
          <w:rStyle w:val="Emphasis"/>
          <w:highlight w:val="green"/>
        </w:rPr>
        <w:t>combination of better technology</w:t>
      </w:r>
      <w:r w:rsidRPr="00842275">
        <w:rPr>
          <w:rStyle w:val="Emphasis"/>
        </w:rPr>
        <w:t xml:space="preserve">, </w:t>
      </w:r>
      <w:r w:rsidRPr="00842275">
        <w:rPr>
          <w:rStyle w:val="Emphasis"/>
          <w:highlight w:val="green"/>
        </w:rPr>
        <w:t>falling costs</w:t>
      </w:r>
      <w:r w:rsidRPr="00842275">
        <w:rPr>
          <w:rStyle w:val="Emphasis"/>
        </w:rPr>
        <w:t xml:space="preserve"> and a rush of competitive energy from the </w:t>
      </w:r>
      <w:r w:rsidRPr="00842275">
        <w:rPr>
          <w:rStyle w:val="Emphasis"/>
          <w:highlight w:val="green"/>
        </w:rPr>
        <w:t>private sector</w:t>
      </w:r>
      <w:r w:rsidRPr="00842275">
        <w:rPr>
          <w:rStyle w:val="Emphasis"/>
        </w:rPr>
        <w:t xml:space="preserve"> has put </w:t>
      </w:r>
      <w:r w:rsidRPr="00842275">
        <w:rPr>
          <w:rStyle w:val="Emphasis"/>
          <w:highlight w:val="green"/>
        </w:rPr>
        <w:t>space travel front and cente</w:t>
      </w:r>
      <w:r w:rsidRPr="00842275">
        <w:rPr>
          <w:rFonts w:ascii="Times New Roman" w:eastAsia="Times New Roman" w:hAnsi="Times New Roman" w:cs="Times New Roman"/>
          <w:color w:val="333333"/>
          <w:sz w:val="14"/>
          <w:highlight w:val="green"/>
        </w:rPr>
        <w:t>r</w:t>
      </w:r>
      <w:r w:rsidRPr="00842275">
        <w:rPr>
          <w:rFonts w:ascii="Times New Roman" w:eastAsia="Times New Roman" w:hAnsi="Times New Roman" w:cs="Times New Roman"/>
          <w:color w:val="333333"/>
          <w:sz w:val="14"/>
        </w:rPr>
        <w:t xml:space="preserve">. indeed, </w:t>
      </w:r>
      <w:r w:rsidRPr="00842275">
        <w:rPr>
          <w:rStyle w:val="Emphasis"/>
        </w:rPr>
        <w:t xml:space="preserve">many </w:t>
      </w:r>
      <w:r w:rsidRPr="00842275">
        <w:rPr>
          <w:rStyle w:val="Emphasis"/>
          <w:highlight w:val="green"/>
        </w:rPr>
        <w:t>analysts</w:t>
      </w:r>
      <w:r w:rsidRPr="00842275">
        <w:rPr>
          <w:rFonts w:ascii="Times New Roman" w:eastAsia="Times New Roman" w:hAnsi="Times New Roman" w:cs="Times New Roman"/>
          <w:color w:val="333333"/>
          <w:sz w:val="14"/>
        </w:rPr>
        <w:t xml:space="preserve"> (even some with their feet on the ground) </w:t>
      </w:r>
      <w:r w:rsidRPr="00842275">
        <w:rPr>
          <w:rStyle w:val="Emphasis"/>
          <w:highlight w:val="green"/>
        </w:rPr>
        <w:t>believe</w:t>
      </w:r>
      <w:r w:rsidRPr="00842275">
        <w:rPr>
          <w:rStyle w:val="Emphasis"/>
        </w:rPr>
        <w:t xml:space="preserve"> that </w:t>
      </w:r>
      <w:r w:rsidRPr="00842275">
        <w:rPr>
          <w:rStyle w:val="Emphasis"/>
          <w:highlight w:val="green"/>
        </w:rPr>
        <w:t>commercial developments</w:t>
      </w:r>
      <w:r w:rsidRPr="00842275">
        <w:rPr>
          <w:rStyle w:val="Emphasis"/>
        </w:rPr>
        <w:t xml:space="preserve"> in the space industry </w:t>
      </w:r>
      <w:r w:rsidRPr="00842275">
        <w:rPr>
          <w:rStyle w:val="Emphasis"/>
          <w:highlight w:val="green"/>
        </w:rPr>
        <w:t>may be on the cusp</w:t>
      </w:r>
      <w:r w:rsidRPr="00842275">
        <w:rPr>
          <w:rFonts w:ascii="Times New Roman" w:eastAsia="Times New Roman" w:hAnsi="Times New Roman" w:cs="Times New Roman"/>
          <w:color w:val="333333"/>
          <w:sz w:val="14"/>
          <w:highlight w:val="green"/>
        </w:rPr>
        <w:t xml:space="preserve"> </w:t>
      </w:r>
      <w:r w:rsidRPr="00842275">
        <w:rPr>
          <w:rStyle w:val="Emphasis"/>
          <w:highlight w:val="green"/>
        </w:rPr>
        <w:t>of starting the largest resource rush in history</w:t>
      </w:r>
      <w:r w:rsidRPr="00842275">
        <w:rPr>
          <w:rStyle w:val="Emphasis"/>
        </w:rPr>
        <w:t xml:space="preserve">: </w:t>
      </w:r>
      <w:r w:rsidRPr="00842275">
        <w:rPr>
          <w:rStyle w:val="Emphasis"/>
          <w:highlight w:val="green"/>
        </w:rPr>
        <w:t>mining</w:t>
      </w:r>
      <w:r w:rsidRPr="00842275">
        <w:rPr>
          <w:rStyle w:val="Emphasis"/>
        </w:rPr>
        <w:t xml:space="preserve"> on the Moon, Mars and </w:t>
      </w:r>
      <w:r w:rsidRPr="00842275">
        <w:rPr>
          <w:rStyle w:val="Emphasis"/>
          <w:highlight w:val="green"/>
        </w:rPr>
        <w:t>asteroids</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While this may sound fantastical, some baby </w:t>
      </w:r>
      <w:r w:rsidRPr="00842275">
        <w:rPr>
          <w:rFonts w:ascii="Times New Roman" w:eastAsia="Times New Roman" w:hAnsi="Times New Roman" w:cs="Times New Roman"/>
          <w:color w:val="333333"/>
          <w:sz w:val="14"/>
          <w:highlight w:val="green"/>
        </w:rPr>
        <w:t>ste</w:t>
      </w:r>
      <w:r w:rsidRPr="00842275">
        <w:rPr>
          <w:rStyle w:val="Emphasis"/>
          <w:highlight w:val="green"/>
        </w:rPr>
        <w:t>ps toward the goal have</w:t>
      </w:r>
      <w:r w:rsidRPr="00842275">
        <w:rPr>
          <w:rStyle w:val="Emphasis"/>
        </w:rPr>
        <w:t xml:space="preserve"> already </w:t>
      </w:r>
      <w:r w:rsidRPr="00842275">
        <w:rPr>
          <w:rStyle w:val="Emphasis"/>
          <w:highlight w:val="green"/>
        </w:rPr>
        <w:t>been taken</w:t>
      </w:r>
      <w:r w:rsidRPr="00842275">
        <w:rPr>
          <w:rFonts w:ascii="Times New Roman" w:eastAsia="Times New Roman" w:hAnsi="Times New Roman" w:cs="Times New Roman"/>
          <w:color w:val="333333"/>
          <w:sz w:val="14"/>
        </w:rPr>
        <w:t>. Last year</w:t>
      </w:r>
      <w:r w:rsidRPr="00842275">
        <w:rPr>
          <w:rFonts w:ascii="Times New Roman" w:eastAsia="Times New Roman" w:hAnsi="Times New Roman" w:cs="Times New Roman"/>
          <w:color w:val="333333"/>
          <w:sz w:val="14"/>
          <w:highlight w:val="green"/>
        </w:rPr>
        <w:t>, N</w:t>
      </w:r>
      <w:r w:rsidRPr="00842275">
        <w:rPr>
          <w:rStyle w:val="Emphasis"/>
          <w:highlight w:val="green"/>
        </w:rPr>
        <w:t>ASA awarded contracts to four companies</w:t>
      </w:r>
      <w:r w:rsidRPr="00842275">
        <w:rPr>
          <w:rStyle w:val="Emphasis"/>
        </w:rPr>
        <w:t xml:space="preserve"> to extract small amounts of lunar regolith by 2024</w:t>
      </w:r>
      <w:r w:rsidRPr="00842275">
        <w:rPr>
          <w:rFonts w:ascii="Times New Roman" w:eastAsia="Times New Roman" w:hAnsi="Times New Roman" w:cs="Times New Roman"/>
          <w:color w:val="333333"/>
          <w:sz w:val="14"/>
        </w:rPr>
        <w:t xml:space="preserve">, effectively beginning </w:t>
      </w:r>
      <w:r w:rsidRPr="00842275">
        <w:rPr>
          <w:sz w:val="14"/>
        </w:rPr>
        <w:t>the</w:t>
      </w:r>
      <w:r w:rsidRPr="004B786D">
        <w:rPr>
          <w:sz w:val="14"/>
        </w:rPr>
        <w:t xml:space="preserve"> </w:t>
      </w:r>
      <w:hyperlink r:id="rId12" w:tgtFrame="_blank" w:history="1">
        <w:r w:rsidRPr="00842275">
          <w:rPr>
            <w:rStyle w:val="Hyperlink"/>
            <w:sz w:val="14"/>
          </w:rPr>
          <w:t>era of commercial space mining</w:t>
        </w:r>
      </w:hyperlink>
      <w:r w:rsidRPr="00842275">
        <w:rPr>
          <w:rFonts w:ascii="Times New Roman" w:eastAsia="Times New Roman" w:hAnsi="Times New Roman" w:cs="Times New Roman"/>
          <w:color w:val="333333"/>
          <w:sz w:val="14"/>
        </w:rPr>
        <w:t>. Whether this proves to be the dawn of a gigantic adjunct to mining on earth — and more immediately, a key to unlocking cost-effective space travel — will turn on the answers to a host of questions ranging from what resources can be efficiently.</w:t>
      </w:r>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w:t>
      </w:r>
      <w:r w:rsidRPr="00842275">
        <w:rPr>
          <w:sz w:val="14"/>
        </w:rPr>
        <w:t>Bezos</w:t>
      </w:r>
      <w:r w:rsidRPr="004B786D">
        <w:rPr>
          <w:sz w:val="14"/>
        </w:rPr>
        <w:t xml:space="preserve"> </w:t>
      </w:r>
      <w:hyperlink r:id="rId13" w:tgtFrame="_blank" w:history="1">
        <w:r w:rsidRPr="00842275">
          <w:rPr>
            <w:rStyle w:val="Hyperlink"/>
            <w:sz w:val="14"/>
          </w:rPr>
          <w:t>imagine heavy industry moving to space</w:t>
        </w:r>
      </w:hyperlink>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and Earth becoming a residential area. </w:t>
      </w:r>
      <w:r w:rsidRPr="00842275">
        <w:rPr>
          <w:rStyle w:val="Emphasis"/>
        </w:rPr>
        <w:t xml:space="preserve">However, as entrepreneurs look to harness the riches beyond the atmosphere, </w:t>
      </w:r>
      <w:r w:rsidRPr="00842275">
        <w:rPr>
          <w:rStyle w:val="Emphasis"/>
          <w:highlight w:val="green"/>
        </w:rPr>
        <w:t>access to space resources remains tangled in the realities of economics and governance</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w:t>
      </w:r>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That said, </w:t>
      </w:r>
      <w:r w:rsidRPr="00842275">
        <w:rPr>
          <w:sz w:val="14"/>
        </w:rPr>
        <w:t>there’s no grass growing under potential pioneers’ feet. Potential economic, scientific and even security benefits underlie an emerging</w:t>
      </w:r>
      <w:r w:rsidRPr="004B786D">
        <w:rPr>
          <w:sz w:val="14"/>
        </w:rPr>
        <w:t xml:space="preserve"> </w:t>
      </w:r>
      <w:hyperlink r:id="rId14" w:tgtFrame="_blank" w:history="1">
        <w:r w:rsidRPr="00842275">
          <w:rPr>
            <w:rStyle w:val="Hyperlink"/>
            <w:sz w:val="14"/>
          </w:rPr>
          <w:t>geopolitical competition</w:t>
        </w:r>
      </w:hyperlink>
      <w:r w:rsidRPr="004B786D">
        <w:rPr>
          <w:sz w:val="14"/>
        </w:rPr>
        <w:t xml:space="preserve"> </w:t>
      </w:r>
      <w:r w:rsidRPr="00842275">
        <w:rPr>
          <w:sz w:val="14"/>
        </w:rPr>
        <w:t>to</w:t>
      </w:r>
      <w:r w:rsidRPr="00842275">
        <w:rPr>
          <w:rFonts w:ascii="Times New Roman" w:eastAsia="Times New Roman" w:hAnsi="Times New Roman" w:cs="Times New Roman"/>
          <w:color w:val="333333"/>
          <w:sz w:val="14"/>
        </w:rPr>
        <w:t xml:space="preserve"> pursue space mining. The United States is rapidly emerging as a front-runner, in part due to its ambitious Artemis Program to lead a multinational consortium back to the Moon. But it is also a leader in creating a legal infrastructure for mineral exploitation. </w:t>
      </w:r>
      <w:r w:rsidRPr="00842275">
        <w:rPr>
          <w:rStyle w:val="Emphasis"/>
          <w:highlight w:val="green"/>
        </w:rPr>
        <w:t xml:space="preserve">The United States has adopted the world’s first </w:t>
      </w:r>
      <w:proofErr w:type="spellStart"/>
      <w:r w:rsidRPr="00842275">
        <w:rPr>
          <w:rStyle w:val="Emphasis"/>
          <w:highlight w:val="green"/>
        </w:rPr>
        <w:t>spaceresources</w:t>
      </w:r>
      <w:proofErr w:type="spellEnd"/>
      <w:r w:rsidRPr="00842275">
        <w:rPr>
          <w:rStyle w:val="Emphasis"/>
        </w:rPr>
        <w:t xml:space="preserve"> </w:t>
      </w:r>
      <w:r w:rsidRPr="00842275">
        <w:rPr>
          <w:rStyle w:val="Emphasis"/>
          <w:highlight w:val="green"/>
        </w:rPr>
        <w:t>law</w:t>
      </w:r>
      <w:r w:rsidRPr="00842275">
        <w:rPr>
          <w:rStyle w:val="Emphasis"/>
        </w:rPr>
        <w:t xml:space="preserve">, </w:t>
      </w:r>
      <w:r w:rsidRPr="00842275">
        <w:rPr>
          <w:rStyle w:val="Emphasis"/>
          <w:highlight w:val="green"/>
        </w:rPr>
        <w:t>recognizing the property rights of private companies and individuals to materials gathered in space</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w:t>
      </w:r>
      <w:r w:rsidRPr="00842275">
        <w:rPr>
          <w:rStyle w:val="Emphasis"/>
          <w:highlight w:val="green"/>
        </w:rPr>
        <w:t>Russia, Japan, India and the European Space Agency all harbor space-mining ambitions of their own</w:t>
      </w:r>
      <w:r w:rsidRPr="00842275">
        <w:rPr>
          <w:rStyle w:val="Emphasis"/>
        </w:rPr>
        <w:t>.</w:t>
      </w:r>
      <w:r w:rsidRPr="00842275">
        <w:rPr>
          <w:rFonts w:ascii="Times New Roman" w:eastAsia="Times New Roman" w:hAnsi="Times New Roman" w:cs="Times New Roman"/>
          <w:color w:val="333333"/>
          <w:sz w:val="14"/>
        </w:rPr>
        <w:t xml:space="preserve"> Governing these emerging interests is an outdated treaty framework from the Cold War. Sooner rather than later, we’ll </w:t>
      </w:r>
      <w:r w:rsidRPr="00842275">
        <w:rPr>
          <w:sz w:val="14"/>
        </w:rPr>
        <w:t>need</w:t>
      </w:r>
      <w:r w:rsidRPr="004B786D">
        <w:rPr>
          <w:sz w:val="14"/>
        </w:rPr>
        <w:t xml:space="preserve"> </w:t>
      </w:r>
      <w:hyperlink r:id="rId15" w:tgtFrame="_blank" w:history="1">
        <w:r w:rsidRPr="00842275">
          <w:rPr>
            <w:rStyle w:val="Hyperlink"/>
            <w:sz w:val="14"/>
          </w:rPr>
          <w:t>new agreements</w:t>
        </w:r>
      </w:hyperlink>
      <w:r w:rsidRPr="004B786D">
        <w:rPr>
          <w:sz w:val="14"/>
        </w:rPr>
        <w:t xml:space="preserve"> </w:t>
      </w:r>
      <w:r w:rsidRPr="00842275">
        <w:rPr>
          <w:sz w:val="14"/>
        </w:rPr>
        <w:t>to facilitate private investment and ensure international cooperation.</w:t>
      </w:r>
      <w:r w:rsidRPr="004B786D">
        <w:rPr>
          <w:sz w:val="14"/>
        </w:rPr>
        <w:t xml:space="preserve"> </w:t>
      </w:r>
    </w:p>
    <w:p w14:paraId="2E3189A5" w14:textId="77777777" w:rsidR="007506CD" w:rsidRDefault="007506CD" w:rsidP="007506CD"/>
    <w:p w14:paraId="3D7A441A" w14:textId="77777777" w:rsidR="007506CD" w:rsidRDefault="007506CD" w:rsidP="007506CD">
      <w:pPr>
        <w:pStyle w:val="Heading4"/>
      </w:pPr>
      <w:r>
        <w:t xml:space="preserve">Prohibitions on appropriation prevent asteroid mining </w:t>
      </w:r>
      <w:r w:rsidRPr="00380C30">
        <w:rPr>
          <w:u w:val="single"/>
        </w:rPr>
        <w:t>despite</w:t>
      </w:r>
      <w:r>
        <w:t xml:space="preserve"> growing space industries</w:t>
      </w:r>
    </w:p>
    <w:p w14:paraId="16936606" w14:textId="77777777" w:rsidR="007506CD" w:rsidRPr="00992ADF" w:rsidRDefault="007506CD" w:rsidP="007506CD">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2FBDC015" w14:textId="77777777" w:rsidR="007506CD" w:rsidRPr="00380C30" w:rsidRDefault="007506CD" w:rsidP="007506CD">
      <w:r w:rsidRPr="001F7CD6">
        <w:rPr>
          <w:rStyle w:val="StyleUnderline"/>
          <w:highlight w:val="yellow"/>
        </w:rPr>
        <w:t>Despite a decrease in national space program funding, corporate space missions are on the rise</w:t>
      </w:r>
      <w:r w:rsidRPr="00380C30">
        <w:t xml:space="preserve">. In 2010, President Obama proposed that NASA exit the business of flying astronauts from Earth to low Earth orbit and move it to private companies.52 Several companies have stepped up to bat, and </w:t>
      </w:r>
      <w:r w:rsidRPr="001F7CD6">
        <w:rPr>
          <w:rStyle w:val="StyleUnderline"/>
          <w:highlight w:val="yellow"/>
        </w:rPr>
        <w:t>corporate space programs now include space tourism, supply missions, and</w:t>
      </w:r>
      <w:r w:rsidRPr="00380C30">
        <w:rPr>
          <w:rStyle w:val="StyleUnderline"/>
        </w:rPr>
        <w:t xml:space="preserve"> in one case a one-way </w:t>
      </w:r>
      <w:r w:rsidRPr="001F7CD6">
        <w:rPr>
          <w:rStyle w:val="StyleUnderline"/>
          <w:highlight w:val="yellow"/>
        </w:rPr>
        <w:t>colonization</w:t>
      </w:r>
      <w:r w:rsidRPr="00380C30">
        <w:rPr>
          <w:rStyle w:val="StyleUnderline"/>
        </w:rPr>
        <w:t xml:space="preserve"> mission to Mars</w:t>
      </w:r>
      <w:r w:rsidRPr="00380C30">
        <w:t xml:space="preserve">.53 </w:t>
      </w:r>
      <w:r w:rsidRPr="00380C30">
        <w:rPr>
          <w:rStyle w:val="StyleUnderline"/>
        </w:rPr>
        <w:t xml:space="preserve">Corporate </w:t>
      </w:r>
      <w:r w:rsidRPr="001F7CD6">
        <w:rPr>
          <w:rStyle w:val="StyleUnderline"/>
          <w:highlight w:val="yellow"/>
        </w:rPr>
        <w:t>interest in space</w:t>
      </w:r>
      <w:r w:rsidRPr="00380C30">
        <w:rPr>
          <w:rStyle w:val="StyleUnderline"/>
        </w:rPr>
        <w:t xml:space="preserve"> tourism and development </w:t>
      </w:r>
      <w:r w:rsidRPr="001F7CD6">
        <w:rPr>
          <w:rStyle w:val="StyleUnderline"/>
          <w:highlight w:val="yellow"/>
        </w:rPr>
        <w:t>demonstrates a strong private commercial interest in space as an industry</w:t>
      </w:r>
      <w:r w:rsidRPr="00380C30">
        <w:t xml:space="preserve">, which could serve to finance the exploration of space </w:t>
      </w:r>
      <w:r w:rsidRPr="00380C30">
        <w:rPr>
          <w:rStyle w:val="StyleUnderline"/>
        </w:rPr>
        <w:t xml:space="preserve">in a period </w:t>
      </w:r>
      <w:r w:rsidRPr="001F7CD6">
        <w:rPr>
          <w:rStyle w:val="StyleUnderline"/>
          <w:highlight w:val="yellow"/>
        </w:rPr>
        <w:t>where national governments do not have an active financial interest</w:t>
      </w:r>
      <w:r w:rsidRPr="00380C30">
        <w:rPr>
          <w:rStyle w:val="StyleUnderline"/>
        </w:rPr>
        <w:t xml:space="preserve"> in space.</w:t>
      </w:r>
      <w:r w:rsidRPr="00380C30">
        <w:t xml:space="preserve"> </w:t>
      </w:r>
      <w:r w:rsidRPr="00380C30">
        <w:rPr>
          <w:rStyle w:val="StyleUnderline"/>
        </w:rPr>
        <w:t xml:space="preserve">However, </w:t>
      </w:r>
      <w:r w:rsidRPr="001F7CD6">
        <w:rPr>
          <w:rStyle w:val="StyleUnderline"/>
          <w:highlight w:val="yellow"/>
        </w:rPr>
        <w:t>under current international treaties</w:t>
      </w:r>
      <w:r w:rsidRPr="00380C30">
        <w:rPr>
          <w:rStyle w:val="StyleUnderline"/>
        </w:rPr>
        <w:t xml:space="preserve">, the </w:t>
      </w:r>
      <w:r w:rsidRPr="001F7CD6">
        <w:rPr>
          <w:rStyle w:val="StyleUnderline"/>
          <w:highlight w:val="yellow"/>
        </w:rPr>
        <w:t>ownership of asteroids is prohibited, preventing corporations willing to invest</w:t>
      </w:r>
      <w:r w:rsidRPr="00380C30">
        <w:rPr>
          <w:rStyle w:val="StyleUnderline"/>
        </w:rPr>
        <w:t xml:space="preserve"> in asteroid mining </w:t>
      </w:r>
      <w:r w:rsidRPr="001F7CD6">
        <w:rPr>
          <w:rStyle w:val="StyleUnderline"/>
          <w:highlight w:val="yellow"/>
        </w:rPr>
        <w:t>from having a</w:t>
      </w:r>
      <w:r w:rsidRPr="00380C30">
        <w:rPr>
          <w:rStyle w:val="StyleUnderline"/>
        </w:rPr>
        <w:t xml:space="preserve"> secure </w:t>
      </w:r>
      <w:r w:rsidRPr="001F7CD6">
        <w:rPr>
          <w:rStyle w:val="StyleUnderline"/>
          <w:highlight w:val="yellow"/>
        </w:rPr>
        <w:t>claim</w:t>
      </w:r>
      <w:r w:rsidRPr="00380C30">
        <w:t>.</w:t>
      </w:r>
    </w:p>
    <w:p w14:paraId="1D7EBF8C" w14:textId="77777777" w:rsidR="007506CD" w:rsidRPr="00DC4636" w:rsidRDefault="007506CD" w:rsidP="007506CD">
      <w:pPr>
        <w:pStyle w:val="Heading4"/>
      </w:pPr>
      <w:r>
        <w:lastRenderedPageBreak/>
        <w:t xml:space="preserve">Asteroid Mining key to </w:t>
      </w:r>
      <w:r w:rsidRPr="00BF0FFD">
        <w:rPr>
          <w:u w:val="single"/>
        </w:rPr>
        <w:t>prevent</w:t>
      </w:r>
      <w:r>
        <w:t xml:space="preserve"> terrestrial mining and </w:t>
      </w:r>
      <w:r w:rsidRPr="00BF0FFD">
        <w:rPr>
          <w:u w:val="single"/>
        </w:rPr>
        <w:t>solve warming</w:t>
      </w:r>
      <w:r>
        <w:t>.</w:t>
      </w:r>
    </w:p>
    <w:p w14:paraId="22871023" w14:textId="77777777" w:rsidR="007506CD" w:rsidRPr="00C37EF9" w:rsidRDefault="007506CD" w:rsidP="007506CD">
      <w:proofErr w:type="spellStart"/>
      <w:r w:rsidRPr="00C37EF9">
        <w:rPr>
          <w:rStyle w:val="Style13ptBold"/>
        </w:rPr>
        <w:t>MacWhorter</w:t>
      </w:r>
      <w:proofErr w:type="spellEnd"/>
      <w:r w:rsidRPr="00C37EF9">
        <w:rPr>
          <w:rStyle w:val="Style13ptBold"/>
        </w:rPr>
        <w:t xml:space="preserve">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16" w:history="1">
        <w:r w:rsidRPr="00A56056">
          <w:rPr>
            <w:rStyle w:val="Hyperlink"/>
          </w:rPr>
          <w:t>https://scholarship.law.wm.edu/cgi/viewcontent.cgi?referer=https://www.google.com/&amp;httpsredir=1&amp;article=1653&amp;context=wmelpr</w:t>
        </w:r>
      </w:hyperlink>
      <w:r>
        <w:t xml:space="preserve">] </w:t>
      </w:r>
      <w:proofErr w:type="spellStart"/>
      <w:r>
        <w:t>brett</w:t>
      </w:r>
      <w:proofErr w:type="spellEnd"/>
    </w:p>
    <w:p w14:paraId="7F10CEAD" w14:textId="74E5D78F" w:rsidR="00A95652" w:rsidRPr="00AC4D14" w:rsidRDefault="007506CD" w:rsidP="00B55AD5">
      <w:pPr>
        <w:rPr>
          <w:sz w:val="16"/>
        </w:rPr>
      </w:pPr>
      <w:r w:rsidRPr="00C37EF9">
        <w:rPr>
          <w:rStyle w:val="StyleUnderline"/>
        </w:rPr>
        <w:t xml:space="preserve">In the next sixty years, scientists predict that certain </w:t>
      </w:r>
      <w:r w:rsidRPr="00A84F2D">
        <w:rPr>
          <w:rStyle w:val="Emphasis"/>
          <w:highlight w:val="green"/>
        </w:rPr>
        <w:t xml:space="preserve">elements </w:t>
      </w:r>
      <w:r w:rsidRPr="00BF0FFD">
        <w:rPr>
          <w:rStyle w:val="Emphasis"/>
        </w:rPr>
        <w:t>crucial to modern industry</w:t>
      </w:r>
      <w:r w:rsidRPr="00BF0FFD">
        <w:rPr>
          <w:rStyle w:val="StyleUnderline"/>
        </w:rPr>
        <w:t xml:space="preserve"> such as platinum, zinc, copper</w:t>
      </w:r>
      <w:r w:rsidRPr="00C37EF9">
        <w:rPr>
          <w:rStyle w:val="StyleUnderline"/>
        </w:rPr>
        <w:t xml:space="preserve">, phosphorous, lead, gold, and indium </w:t>
      </w:r>
      <w:r w:rsidRPr="00A84F2D">
        <w:rPr>
          <w:rStyle w:val="StyleUnderline"/>
          <w:highlight w:val="green"/>
        </w:rPr>
        <w:t xml:space="preserve">could be </w:t>
      </w:r>
      <w:r w:rsidRPr="00A84F2D">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A84F2D">
        <w:rPr>
          <w:rStyle w:val="StyleUnderline"/>
          <w:highlight w:val="green"/>
        </w:rPr>
        <w:t xml:space="preserve">no </w:t>
      </w:r>
      <w:r w:rsidRPr="00BF0FFD">
        <w:rPr>
          <w:rStyle w:val="StyleUnderline"/>
        </w:rPr>
        <w:t xml:space="preserve">synthetic </w:t>
      </w:r>
      <w:r w:rsidRPr="00A84F2D">
        <w:rPr>
          <w:rStyle w:val="StyleUnderline"/>
          <w:highlight w:val="green"/>
        </w:rPr>
        <w:t>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A84F2D">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A84F2D">
        <w:rPr>
          <w:rStyle w:val="StyleUnderline"/>
          <w:highlight w:val="green"/>
        </w:rPr>
        <w:t xml:space="preserve">require these </w:t>
      </w:r>
      <w:r w:rsidRPr="00BF0FFD">
        <w:rPr>
          <w:rStyle w:val="StyleUnderline"/>
        </w:rPr>
        <w:t>rare elements</w:t>
      </w:r>
      <w:r w:rsidRPr="00BF0FFD">
        <w:rPr>
          <w:sz w:val="16"/>
        </w:rPr>
        <w:t xml:space="preserve">. 15 </w:t>
      </w:r>
      <w:r w:rsidRPr="00BF0FFD">
        <w:rPr>
          <w:rStyle w:val="StyleUnderline"/>
        </w:rPr>
        <w:t>As demand</w:t>
      </w:r>
      <w:r w:rsidRPr="00C37EF9">
        <w:rPr>
          <w:rStyle w:val="StyleUnderline"/>
        </w:rPr>
        <w:t xml:space="preserve"> rises for both types of technologies, and as reserves of rare metals fall, prices skyrocket</w:t>
      </w:r>
      <w:r w:rsidRPr="00C37EF9">
        <w:rPr>
          <w:sz w:val="16"/>
        </w:rPr>
        <w:t xml:space="preserve">.16 </w:t>
      </w:r>
      <w:r w:rsidRPr="00A84F2D">
        <w:rPr>
          <w:rStyle w:val="StyleUnderline"/>
          <w:highlight w:val="green"/>
        </w:rPr>
        <w:t>Demand</w:t>
      </w:r>
      <w:r w:rsidRPr="00C37EF9">
        <w:rPr>
          <w:rStyle w:val="StyleUnderline"/>
        </w:rPr>
        <w:t xml:space="preserve"> for nonrenewable resources </w:t>
      </w:r>
      <w:r w:rsidRPr="00A84F2D">
        <w:rPr>
          <w:rStyle w:val="StyleUnderline"/>
          <w:highlight w:val="green"/>
        </w:rPr>
        <w:t xml:space="preserve">creates </w:t>
      </w:r>
      <w:r w:rsidRPr="00A84F2D">
        <w:rPr>
          <w:rStyle w:val="Emphasis"/>
          <w:highlight w:val="green"/>
        </w:rPr>
        <w:t>conflict</w:t>
      </w:r>
      <w:r w:rsidRPr="00C37EF9">
        <w:rPr>
          <w:sz w:val="16"/>
        </w:rPr>
        <w:t>, and consumerism in rich countries results in harsh labor treatment for poorer countries.17</w:t>
      </w:r>
      <w:r>
        <w:rPr>
          <w:sz w:val="16"/>
        </w:rPr>
        <w:t xml:space="preserve"> </w:t>
      </w: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A84F2D">
        <w:rPr>
          <w:rStyle w:val="StyleUnderline"/>
          <w:highlight w:val="green"/>
        </w:rPr>
        <w:t>mining</w:t>
      </w:r>
      <w:r w:rsidRPr="00C37EF9">
        <w:rPr>
          <w:rStyle w:val="StyleUnderline"/>
        </w:rPr>
        <w:t xml:space="preserve"> can </w:t>
      </w:r>
      <w:r w:rsidRPr="00A84F2D">
        <w:rPr>
          <w:rStyle w:val="StyleUnderline"/>
          <w:highlight w:val="green"/>
        </w:rPr>
        <w:t xml:space="preserve">destroy </w:t>
      </w:r>
      <w:r w:rsidRPr="00BF0FFD">
        <w:rPr>
          <w:rStyle w:val="Emphasis"/>
        </w:rPr>
        <w:t xml:space="preserve">entire </w:t>
      </w:r>
      <w:r w:rsidRPr="00A84F2D">
        <w:rPr>
          <w:rStyle w:val="Emphasis"/>
          <w:highlight w:val="green"/>
        </w:rPr>
        <w:t>ecosystems</w:t>
      </w:r>
      <w:r w:rsidRPr="00C37EF9">
        <w:rPr>
          <w:rStyle w:val="StyleUnderline"/>
        </w:rPr>
        <w:t xml:space="preserve"> by </w:t>
      </w:r>
      <w:r w:rsidRPr="00A84F2D">
        <w:rPr>
          <w:rStyle w:val="Emphasis"/>
          <w:highlight w:val="green"/>
        </w:rPr>
        <w:t>polluting water</w:t>
      </w:r>
      <w:r w:rsidRPr="00C37EF9">
        <w:rPr>
          <w:rStyle w:val="StyleUnderline"/>
        </w:rPr>
        <w:t xml:space="preserve"> sources and </w:t>
      </w:r>
      <w:r w:rsidRPr="00A84F2D">
        <w:rPr>
          <w:rStyle w:val="StyleUnderline"/>
          <w:highlight w:val="green"/>
        </w:rPr>
        <w:t xml:space="preserve">contributing to </w:t>
      </w:r>
      <w:r w:rsidRPr="00A84F2D">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C37EF9">
        <w:rPr>
          <w:rStyle w:val="Emphasis"/>
        </w:rPr>
        <w:t>more toxic and hazardous waste than any other industrial 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Poor regulations and oxymoronic corporate definitions of sustainability, however, make it unclear as to just how much waste the industry actually produces.</w:t>
      </w:r>
      <w:r w:rsidRPr="00C37EF9">
        <w:rPr>
          <w:sz w:val="16"/>
        </w:rPr>
        <w:t>23</w:t>
      </w:r>
      <w:r>
        <w:rPr>
          <w:sz w:val="16"/>
        </w:rPr>
        <w:t xml:space="preserve"> </w:t>
      </w:r>
      <w:r w:rsidRPr="00A84F2D">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BF0FFD">
        <w:rPr>
          <w:rStyle w:val="StyleUnderline"/>
        </w:rPr>
        <w:t xml:space="preserve">extremely </w:t>
      </w:r>
      <w:r w:rsidRPr="00A84F2D">
        <w:rPr>
          <w:rStyle w:val="StyleUnderline"/>
          <w:highlight w:val="green"/>
        </w:rPr>
        <w:t>rare</w:t>
      </w:r>
      <w:r w:rsidRPr="00C37EF9">
        <w:rPr>
          <w:rStyle w:val="StyleUnderline"/>
        </w:rPr>
        <w:t xml:space="preserve"> and expensive metal—an ore </w:t>
      </w:r>
      <w:r w:rsidRPr="00A84F2D">
        <w:rPr>
          <w:rStyle w:val="StyleUnderline"/>
          <w:highlight w:val="green"/>
        </w:rPr>
        <w:t>expected</w:t>
      </w:r>
      <w:r w:rsidRPr="00C37EF9">
        <w:rPr>
          <w:rStyle w:val="StyleUnderline"/>
        </w:rPr>
        <w:t xml:space="preserve"> to exist </w:t>
      </w:r>
      <w:r w:rsidRPr="00A84F2D">
        <w:rPr>
          <w:rStyle w:val="StyleUnderline"/>
          <w:highlight w:val="green"/>
        </w:rPr>
        <w:t xml:space="preserve">in </w:t>
      </w:r>
      <w:r w:rsidRPr="00BF0FFD">
        <w:rPr>
          <w:rStyle w:val="Emphasis"/>
        </w:rPr>
        <w:t>vast quantities</w:t>
      </w:r>
      <w:r w:rsidRPr="00BF0FFD">
        <w:rPr>
          <w:rStyle w:val="StyleUnderline"/>
        </w:rPr>
        <w:t xml:space="preserve"> in </w:t>
      </w:r>
      <w:r w:rsidRPr="00A84F2D">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BF0FFD">
        <w:rPr>
          <w:rStyle w:val="StyleUnderline"/>
        </w:rPr>
        <w:t>do not expect demand to slow any time soon</w:t>
      </w:r>
      <w:r w:rsidRPr="00BF0FFD">
        <w:rPr>
          <w:sz w:val="16"/>
        </w:rPr>
        <w:t>.27 Among other</w:t>
      </w:r>
      <w:r w:rsidRPr="00C37EF9">
        <w:rPr>
          <w:sz w:val="16"/>
        </w:rPr>
        <w:t xml:space="preserve">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of platinum will take humanity, many </w:t>
      </w:r>
      <w:r w:rsidRPr="00C37EF9">
        <w:rPr>
          <w:rStyle w:val="StyleUnderline"/>
        </w:rPr>
        <w:t xml:space="preserve">scientists agree that platinum ore </w:t>
      </w:r>
      <w:r w:rsidRPr="00DC4636">
        <w:rPr>
          <w:rStyle w:val="StyleUnderline"/>
          <w:highlight w:val="green"/>
        </w:rPr>
        <w:t>reserves will deplete in</w:t>
      </w:r>
      <w:r w:rsidRPr="00C37EF9">
        <w:rPr>
          <w:rStyle w:val="StyleUnderline"/>
        </w:rPr>
        <w:t xml:space="preserve"> a relatively </w:t>
      </w:r>
      <w:r w:rsidRPr="00DC4636">
        <w:rPr>
          <w:rStyle w:val="Emphasis"/>
          <w:highlight w:val="green"/>
        </w:rPr>
        <w:t xml:space="preserve">short </w:t>
      </w:r>
      <w:r w:rsidRPr="00DC4636">
        <w:rPr>
          <w:rStyle w:val="Emphasis"/>
        </w:rPr>
        <w:t xml:space="preserve">amount of </w:t>
      </w:r>
      <w:r w:rsidRPr="00DC4636">
        <w:rPr>
          <w:rStyle w:val="Emphasis"/>
          <w:highlight w:val="green"/>
        </w:rPr>
        <w:t>time</w:t>
      </w:r>
      <w:r w:rsidRPr="00C37EF9">
        <w:rPr>
          <w:sz w:val="16"/>
        </w:rPr>
        <w:t>.29</w:t>
      </w:r>
      <w:r>
        <w:rPr>
          <w:sz w:val="16"/>
        </w:rPr>
        <w:t xml:space="preserve"> </w:t>
      </w: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C37EF9">
        <w:rPr>
          <w:sz w:val="16"/>
        </w:rPr>
        <w:t xml:space="preserve"> into the future.32</w:t>
      </w:r>
      <w:r>
        <w:rPr>
          <w:sz w:val="16"/>
        </w:rPr>
        <w:t xml:space="preserve"> </w:t>
      </w:r>
      <w:r w:rsidRPr="00C37EF9">
        <w:rPr>
          <w:sz w:val="16"/>
        </w:rPr>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DC4636">
        <w:rPr>
          <w:rStyle w:val="StyleUnderline"/>
          <w:highlight w:val="green"/>
        </w:rPr>
        <w:t>environmental consequences</w:t>
      </w:r>
      <w:r w:rsidRPr="00C37EF9">
        <w:rPr>
          <w:rStyle w:val="StyleUnderline"/>
        </w:rPr>
        <w:t xml:space="preserve"> of platinum production </w:t>
      </w:r>
      <w:r w:rsidRPr="00DC4636">
        <w:rPr>
          <w:rStyle w:val="StyleUnderline"/>
          <w:highlight w:val="green"/>
        </w:rPr>
        <w:t>are</w:t>
      </w:r>
      <w:r w:rsidRPr="00C37EF9">
        <w:rPr>
          <w:rStyle w:val="StyleUnderline"/>
        </w:rPr>
        <w:t xml:space="preserve"> thus quite </w:t>
      </w:r>
      <w:r w:rsidRPr="00DC4636">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r>
        <w:rPr>
          <w:sz w:val="16"/>
        </w:rPr>
        <w:t xml:space="preserve"> </w:t>
      </w:r>
      <w:r w:rsidRPr="00C37EF9">
        <w:rPr>
          <w:sz w:val="16"/>
        </w:rPr>
        <w:t xml:space="preserve">While this is due to </w:t>
      </w:r>
      <w:r w:rsidRPr="00C37EF9">
        <w:rPr>
          <w:rStyle w:val="StyleUnderline"/>
        </w:rPr>
        <w:t xml:space="preserve">high production levels </w:t>
      </w:r>
      <w:r w:rsidRPr="00C37EF9">
        <w:rPr>
          <w:sz w:val="16"/>
        </w:rPr>
        <w:t xml:space="preserve">at the moment, those levels </w:t>
      </w:r>
      <w:r w:rsidRPr="00C37EF9">
        <w:rPr>
          <w:rStyle w:val="StyleUnderline"/>
        </w:rPr>
        <w:t>will only increase given the estimated future 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 xml:space="preserve">asteroids would reduce </w:t>
      </w:r>
      <w:r w:rsidRPr="00BF0FFD">
        <w:rPr>
          <w:rStyle w:val="Emphasis"/>
        </w:rPr>
        <w:t xml:space="preserve">the </w:t>
      </w:r>
      <w:r w:rsidRPr="00DC4636">
        <w:rPr>
          <w:rStyle w:val="Emphasis"/>
          <w:highlight w:val="green"/>
        </w:rPr>
        <w:t xml:space="preserve">negative </w:t>
      </w:r>
      <w:r w:rsidRPr="00BF0FFD">
        <w:rPr>
          <w:rStyle w:val="Emphasis"/>
        </w:rPr>
        <w:t xml:space="preserve">effects of future </w:t>
      </w:r>
      <w:r w:rsidRPr="00DC4636">
        <w:rPr>
          <w:rStyle w:val="Emphasis"/>
          <w:highlight w:val="green"/>
        </w:rPr>
        <w:t xml:space="preserve">mining </w:t>
      </w:r>
      <w:r w:rsidRPr="00BF0FFD">
        <w:rPr>
          <w:rStyle w:val="Emphasis"/>
        </w:rPr>
        <w:t xml:space="preserve">levels </w:t>
      </w:r>
      <w:r w:rsidRPr="00DC4636">
        <w:rPr>
          <w:rStyle w:val="Emphasis"/>
          <w:highlight w:val="green"/>
        </w:rPr>
        <w:t>on Earth</w:t>
      </w:r>
      <w:r w:rsidRPr="00C37EF9">
        <w:rPr>
          <w:sz w:val="16"/>
        </w:rPr>
        <w:t>. The economic benefits of mining need not be sacrificed for the sake of the environment.38</w:t>
      </w:r>
    </w:p>
    <w:sectPr w:rsidR="00A95652" w:rsidRPr="00AC4D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7564F9"/>
    <w:multiLevelType w:val="hybridMultilevel"/>
    <w:tmpl w:val="07CECFE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46022D"/>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E5666B6"/>
    <w:multiLevelType w:val="multilevel"/>
    <w:tmpl w:val="62F6E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2B052E8"/>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9C1356"/>
    <w:multiLevelType w:val="hybridMultilevel"/>
    <w:tmpl w:val="29B8F07E"/>
    <w:lvl w:ilvl="0" w:tplc="050CF2B2">
      <w:start w:val="4"/>
      <w:numFmt w:val="bullet"/>
      <w:lvlText w:val=""/>
      <w:lvlJc w:val="left"/>
      <w:pPr>
        <w:ind w:left="410" w:hanging="360"/>
      </w:pPr>
      <w:rPr>
        <w:rFonts w:ascii="Wingdings" w:eastAsiaTheme="minorHAnsi" w:hAnsi="Wingdings"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7" w15:restartNumberingAfterBreak="0">
    <w:nsid w:val="7D980DA9"/>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5"/>
  </w:num>
  <w:num w:numId="14">
    <w:abstractNumId w:val="16"/>
  </w:num>
  <w:num w:numId="15">
    <w:abstractNumId w:val="17"/>
  </w:num>
  <w:num w:numId="16">
    <w:abstractNumId w:val="11"/>
  </w:num>
  <w:num w:numId="17">
    <w:abstractNumId w:val="14"/>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734868498256"/>
    <w:docVar w:name="VerbatimVersion" w:val="5.1"/>
  </w:docVars>
  <w:rsids>
    <w:rsidRoot w:val="008B5E2C"/>
    <w:rsid w:val="000139A3"/>
    <w:rsid w:val="00100833"/>
    <w:rsid w:val="00104529"/>
    <w:rsid w:val="00105942"/>
    <w:rsid w:val="00107396"/>
    <w:rsid w:val="00144A4C"/>
    <w:rsid w:val="00147796"/>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836A7"/>
    <w:rsid w:val="003902BA"/>
    <w:rsid w:val="003A09E2"/>
    <w:rsid w:val="00407037"/>
    <w:rsid w:val="004605D6"/>
    <w:rsid w:val="004C60E8"/>
    <w:rsid w:val="004E3579"/>
    <w:rsid w:val="004E728B"/>
    <w:rsid w:val="004F39E0"/>
    <w:rsid w:val="00512814"/>
    <w:rsid w:val="00537BD5"/>
    <w:rsid w:val="0054537F"/>
    <w:rsid w:val="0057268A"/>
    <w:rsid w:val="005D2912"/>
    <w:rsid w:val="006065BD"/>
    <w:rsid w:val="00645FA9"/>
    <w:rsid w:val="00647866"/>
    <w:rsid w:val="00665003"/>
    <w:rsid w:val="006A2AD0"/>
    <w:rsid w:val="006A607B"/>
    <w:rsid w:val="006C2375"/>
    <w:rsid w:val="006D4ECC"/>
    <w:rsid w:val="00722258"/>
    <w:rsid w:val="007243E5"/>
    <w:rsid w:val="007506CD"/>
    <w:rsid w:val="00766EA0"/>
    <w:rsid w:val="007A2226"/>
    <w:rsid w:val="007F5B66"/>
    <w:rsid w:val="00823A1C"/>
    <w:rsid w:val="00845B9D"/>
    <w:rsid w:val="00860984"/>
    <w:rsid w:val="008B3ECB"/>
    <w:rsid w:val="008B4E85"/>
    <w:rsid w:val="008B5E2C"/>
    <w:rsid w:val="008C1B2E"/>
    <w:rsid w:val="0091627E"/>
    <w:rsid w:val="0097032B"/>
    <w:rsid w:val="009D2EAD"/>
    <w:rsid w:val="009D54B2"/>
    <w:rsid w:val="009E1922"/>
    <w:rsid w:val="009F7ED2"/>
    <w:rsid w:val="00A93661"/>
    <w:rsid w:val="00A95652"/>
    <w:rsid w:val="00AC0AB8"/>
    <w:rsid w:val="00AC4D1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F7553"/>
  <w15:chartTrackingRefBased/>
  <w15:docId w15:val="{F250262A-EDAC-4420-BE9C-DC75D6DB1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C4D14"/>
    <w:rPr>
      <w:rFonts w:ascii="Calibri" w:hAnsi="Calibri"/>
    </w:rPr>
  </w:style>
  <w:style w:type="paragraph" w:styleId="Heading1">
    <w:name w:val="heading 1"/>
    <w:aliases w:val="Pocket"/>
    <w:basedOn w:val="Normal"/>
    <w:next w:val="Normal"/>
    <w:link w:val="Heading1Char"/>
    <w:qFormat/>
    <w:rsid w:val="00AC4D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C4D1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no"/>
    <w:basedOn w:val="Normal"/>
    <w:next w:val="Normal"/>
    <w:link w:val="Heading3Char"/>
    <w:uiPriority w:val="2"/>
    <w:unhideWhenUsed/>
    <w:qFormat/>
    <w:rsid w:val="00AC4D1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AC4D1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C4D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4D14"/>
  </w:style>
  <w:style w:type="character" w:customStyle="1" w:styleId="Heading1Char">
    <w:name w:val="Heading 1 Char"/>
    <w:aliases w:val="Pocket Char"/>
    <w:basedOn w:val="DefaultParagraphFont"/>
    <w:link w:val="Heading1"/>
    <w:rsid w:val="00AC4D1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C4D14"/>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Cite 1 Char"/>
    <w:basedOn w:val="DefaultParagraphFont"/>
    <w:link w:val="Heading3"/>
    <w:uiPriority w:val="2"/>
    <w:rsid w:val="00AC4D1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AC4D14"/>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7"/>
    <w:qFormat/>
    <w:rsid w:val="00AC4D1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C4D14"/>
    <w:rPr>
      <w:b/>
      <w:bCs/>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6"/>
    <w:qFormat/>
    <w:rsid w:val="00AC4D14"/>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AC4D14"/>
    <w:rPr>
      <w:color w:val="auto"/>
      <w:u w:val="none"/>
    </w:rPr>
  </w:style>
  <w:style w:type="character" w:styleId="FollowedHyperlink">
    <w:name w:val="FollowedHyperlink"/>
    <w:basedOn w:val="DefaultParagraphFont"/>
    <w:uiPriority w:val="99"/>
    <w:semiHidden/>
    <w:unhideWhenUsed/>
    <w:rsid w:val="00AC4D14"/>
    <w:rPr>
      <w:color w:val="auto"/>
      <w:u w:val="none"/>
    </w:rPr>
  </w:style>
  <w:style w:type="paragraph" w:customStyle="1" w:styleId="textbold">
    <w:name w:val="text bold"/>
    <w:basedOn w:val="Normal"/>
    <w:link w:val="Emphasis"/>
    <w:autoRedefine/>
    <w:uiPriority w:val="7"/>
    <w:qFormat/>
    <w:rsid w:val="008B5E2C"/>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Card,nonunderlined,Debate Text,No Spacing11"/>
    <w:basedOn w:val="Heading1"/>
    <w:link w:val="Hyperlink"/>
    <w:autoRedefine/>
    <w:uiPriority w:val="99"/>
    <w:qFormat/>
    <w:rsid w:val="008B5E2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8B5E2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Analytics">
    <w:name w:val="Analytics"/>
    <w:basedOn w:val="Heading4"/>
    <w:qFormat/>
    <w:rsid w:val="008B5E2C"/>
  </w:style>
  <w:style w:type="character" w:styleId="UnresolvedMention">
    <w:name w:val="Unresolved Mention"/>
    <w:basedOn w:val="DefaultParagraphFont"/>
    <w:uiPriority w:val="99"/>
    <w:semiHidden/>
    <w:unhideWhenUsed/>
    <w:rsid w:val="008B5E2C"/>
    <w:rPr>
      <w:color w:val="605E5C"/>
      <w:shd w:val="clear" w:color="auto" w:fill="E1DFDD"/>
    </w:rPr>
  </w:style>
  <w:style w:type="paragraph" w:styleId="ListParagraph">
    <w:name w:val="List Paragraph"/>
    <w:aliases w:val="6 font"/>
    <w:basedOn w:val="Normal"/>
    <w:uiPriority w:val="34"/>
    <w:qFormat/>
    <w:rsid w:val="008B5E2C"/>
    <w:pPr>
      <w:ind w:left="720"/>
      <w:contextualSpacing/>
    </w:pPr>
  </w:style>
  <w:style w:type="character" w:customStyle="1" w:styleId="underline">
    <w:name w:val="underline"/>
    <w:rsid w:val="008B5E2C"/>
    <w:rPr>
      <w:b w:val="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rp.org/journal/paperinformation.aspx?paperid=85201" TargetMode="External"/><Relationship Id="rId13" Type="http://schemas.openxmlformats.org/officeDocument/2006/relationships/hyperlink" Target="https://www.fastcompany.com/90347364/jeff-bezos-wants-to-save-earth-by-moving-industry-to-spac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scirp.org/journal/paperinformation.aspx?paperid=85201" TargetMode="External"/><Relationship Id="rId12" Type="http://schemas.openxmlformats.org/officeDocument/2006/relationships/hyperlink" Target="https://payneinstitute.mines.edu/wp-content/uploads/sites/149/2020/09/Payne-Institute-Commentary-The-Era-of-Commercial-Space-Mining-Begins.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cholarship.law.wm.edu/cgi/viewcontent.cgi?referer=https://www.google.com/&amp;httpsredir=1&amp;article=1653&amp;context=wmelpr" TargetMode="External"/><Relationship Id="rId1" Type="http://schemas.openxmlformats.org/officeDocument/2006/relationships/customXml" Target="../customXml/item1.xml"/><Relationship Id="rId6" Type="http://schemas.openxmlformats.org/officeDocument/2006/relationships/hyperlink" Target="https://www.scirp.org/journal/paperinformation.aspx?paperid=85201" TargetMode="External"/><Relationship Id="rId11" Type="http://schemas.openxmlformats.org/officeDocument/2006/relationships/hyperlink" Target="https://www.scirp.org/journal/paperinformation.aspx?paperid=85201" TargetMode="External"/><Relationship Id="rId5" Type="http://schemas.openxmlformats.org/officeDocument/2006/relationships/webSettings" Target="webSettings.xml"/><Relationship Id="rId15" Type="http://schemas.openxmlformats.org/officeDocument/2006/relationships/hyperlink" Target="https://issues.org/new-policies-needed-to-advance-space-mining/" TargetMode="External"/><Relationship Id="rId10" Type="http://schemas.openxmlformats.org/officeDocument/2006/relationships/hyperlink" Target="https://www.scirp.org/journal/paperinformation.aspx?paperid=85201" TargetMode="External"/><Relationship Id="rId4" Type="http://schemas.openxmlformats.org/officeDocument/2006/relationships/settings" Target="settings.xml"/><Relationship Id="rId9" Type="http://schemas.openxmlformats.org/officeDocument/2006/relationships/hyperlink" Target="https://www.scirp.org/journal/paperinformation.aspx?paperid=85201" TargetMode="External"/><Relationship Id="rId14" Type="http://schemas.openxmlformats.org/officeDocument/2006/relationships/hyperlink" Target="https://nationalinterest.org/feature/geostrategic-importance-outer-space-resources-15474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n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0628A-70B8-405A-96B6-311E53205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6</Pages>
  <Words>3906</Words>
  <Characters>22270</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dc:creator>
  <cp:keywords>5.1.1</cp:keywords>
  <dc:description/>
  <cp:lastModifiedBy>Jennifer Tu</cp:lastModifiedBy>
  <cp:revision>2</cp:revision>
  <dcterms:created xsi:type="dcterms:W3CDTF">2022-01-09T16:53:00Z</dcterms:created>
  <dcterms:modified xsi:type="dcterms:W3CDTF">2022-01-09T16:53:00Z</dcterms:modified>
</cp:coreProperties>
</file>