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87D4E" w14:textId="7CAF2D27" w:rsidR="00435221" w:rsidRDefault="00435221" w:rsidP="00435221">
      <w:pPr>
        <w:pStyle w:val="Heading3"/>
      </w:pPr>
      <w:bookmarkStart w:id="0" w:name="_Hlk92524791"/>
      <w:r>
        <w:t>PLA</w:t>
      </w:r>
    </w:p>
    <w:p w14:paraId="1BB3ACE4" w14:textId="0AFB0AC2" w:rsidR="00435221" w:rsidRDefault="00435221" w:rsidP="00435221">
      <w:pPr>
        <w:pStyle w:val="Heading4"/>
      </w:pPr>
      <w:r>
        <w:t xml:space="preserve">Xi is </w:t>
      </w:r>
      <w:r w:rsidRPr="00DB568A">
        <w:rPr>
          <w:u w:val="single"/>
        </w:rPr>
        <w:t>tightening control</w:t>
      </w:r>
      <w:r>
        <w:t xml:space="preserve"> over the PLA but completing goals are </w:t>
      </w:r>
      <w:r w:rsidRPr="00DB568A">
        <w:rPr>
          <w:u w:val="single"/>
        </w:rPr>
        <w:t>critical</w:t>
      </w:r>
      <w:r>
        <w:t>.</w:t>
      </w:r>
    </w:p>
    <w:p w14:paraId="56FC5941" w14:textId="77777777" w:rsidR="00435221" w:rsidRPr="00F82E63" w:rsidRDefault="00435221" w:rsidP="00435221">
      <w:r w:rsidRPr="00F82E63">
        <w:rPr>
          <w:rStyle w:val="Style13ptBold"/>
        </w:rPr>
        <w:t>Krishnan 21</w:t>
      </w:r>
      <w:r>
        <w:t xml:space="preserve"> – Ananth, 11/18/21, [</w:t>
      </w:r>
      <w:r w:rsidRPr="00F82E63">
        <w:t>‘Xi tightened control over the PLA’</w:t>
      </w:r>
      <w:r>
        <w:t xml:space="preserve">, </w:t>
      </w:r>
      <w:proofErr w:type="spellStart"/>
      <w:r>
        <w:t>TheHindu</w:t>
      </w:r>
      <w:proofErr w:type="spellEnd"/>
      <w:r>
        <w:t xml:space="preserve">, </w:t>
      </w:r>
      <w:hyperlink r:id="rId6" w:history="1">
        <w:r w:rsidRPr="008E3DAC">
          <w:rPr>
            <w:rStyle w:val="Hyperlink"/>
          </w:rPr>
          <w:t>https://www.thehindu.com/news/international/xi-tightened-control-over-the-pla/article37549460.ece</w:t>
        </w:r>
      </w:hyperlink>
      <w:r>
        <w:t>] Justin</w:t>
      </w:r>
    </w:p>
    <w:p w14:paraId="29F8F5D2" w14:textId="77777777" w:rsidR="00435221" w:rsidRPr="00F82E63" w:rsidRDefault="00435221" w:rsidP="00435221">
      <w:pPr>
        <w:rPr>
          <w:sz w:val="16"/>
        </w:rPr>
      </w:pPr>
      <w:r w:rsidRPr="00F82E63">
        <w:rPr>
          <w:sz w:val="16"/>
        </w:rPr>
        <w:t xml:space="preserve">The new resolution on history passed last week by China’s ruling Communist Party has said that President </w:t>
      </w:r>
      <w:r w:rsidRPr="00DE2EF7">
        <w:rPr>
          <w:highlight w:val="green"/>
          <w:u w:val="single"/>
        </w:rPr>
        <w:t>Xi</w:t>
      </w:r>
      <w:r w:rsidRPr="00DB568A">
        <w:rPr>
          <w:u w:val="single"/>
        </w:rPr>
        <w:t xml:space="preserve"> Jinping had </w:t>
      </w:r>
      <w:r w:rsidRPr="00DE2EF7">
        <w:rPr>
          <w:rStyle w:val="Emphasis"/>
          <w:highlight w:val="green"/>
        </w:rPr>
        <w:t>tightened control</w:t>
      </w:r>
      <w:r w:rsidRPr="00DE2EF7">
        <w:rPr>
          <w:highlight w:val="green"/>
          <w:u w:val="single"/>
        </w:rPr>
        <w:t xml:space="preserve"> over the </w:t>
      </w:r>
      <w:r w:rsidRPr="00F82E63">
        <w:rPr>
          <w:rStyle w:val="Emphasis"/>
        </w:rPr>
        <w:t>military</w:t>
      </w:r>
      <w:r w:rsidRPr="00DB568A">
        <w:rPr>
          <w:u w:val="single"/>
        </w:rPr>
        <w:t xml:space="preserve"> to </w:t>
      </w:r>
      <w:r w:rsidRPr="00F82E63">
        <w:rPr>
          <w:rStyle w:val="Emphasis"/>
        </w:rPr>
        <w:t>address</w:t>
      </w:r>
      <w:r w:rsidRPr="00DB568A">
        <w:rPr>
          <w:u w:val="single"/>
        </w:rPr>
        <w:t xml:space="preserve"> the party’s “obviously lacking” leadership of the </w:t>
      </w:r>
      <w:r w:rsidRPr="00F82E63">
        <w:rPr>
          <w:rStyle w:val="Emphasis"/>
        </w:rPr>
        <w:t>armed forces under his predecessors</w:t>
      </w:r>
      <w:r w:rsidRPr="00F82E63">
        <w:rPr>
          <w:sz w:val="16"/>
        </w:rPr>
        <w:t>.</w:t>
      </w:r>
    </w:p>
    <w:p w14:paraId="4EFB3FA5" w14:textId="77777777" w:rsidR="00435221" w:rsidRPr="00F82E63" w:rsidRDefault="00435221" w:rsidP="00435221">
      <w:pPr>
        <w:rPr>
          <w:sz w:val="16"/>
        </w:rPr>
      </w:pPr>
      <w:r w:rsidRPr="00F82E63">
        <w:rPr>
          <w:sz w:val="16"/>
        </w:rPr>
        <w:t xml:space="preserve">The full text of the resolution, released on Tuesday evening, listed some of the actions </w:t>
      </w:r>
      <w:r w:rsidRPr="00F82E63">
        <w:rPr>
          <w:u w:val="single"/>
        </w:rPr>
        <w:t>taken by the People’s Liberation Army (</w:t>
      </w:r>
      <w:r w:rsidRPr="00DE2EF7">
        <w:rPr>
          <w:rStyle w:val="Emphasis"/>
          <w:highlight w:val="green"/>
        </w:rPr>
        <w:t>PLA</w:t>
      </w:r>
      <w:r w:rsidRPr="00F82E63">
        <w:rPr>
          <w:u w:val="single"/>
        </w:rPr>
        <w:t>)</w:t>
      </w:r>
      <w:r w:rsidRPr="00F82E63">
        <w:rPr>
          <w:sz w:val="16"/>
        </w:rPr>
        <w:t xml:space="preserve"> under Mr. Xi, who is also the chairman of the Central Military Commission. These included what the document described as “major operations related to border </w:t>
      </w:r>
      <w:proofErr w:type="spellStart"/>
      <w:r w:rsidRPr="00F82E63">
        <w:rPr>
          <w:sz w:val="16"/>
        </w:rPr>
        <w:t>defence</w:t>
      </w:r>
      <w:proofErr w:type="spellEnd"/>
      <w:r w:rsidRPr="00F82E63">
        <w:rPr>
          <w:sz w:val="16"/>
        </w:rPr>
        <w:t>”.</w:t>
      </w:r>
    </w:p>
    <w:p w14:paraId="17C58C4A" w14:textId="77777777" w:rsidR="00435221" w:rsidRPr="00F82E63" w:rsidRDefault="00435221" w:rsidP="00435221">
      <w:pPr>
        <w:rPr>
          <w:sz w:val="6"/>
          <w:szCs w:val="6"/>
        </w:rPr>
      </w:pPr>
      <w:r w:rsidRPr="00F82E63">
        <w:rPr>
          <w:sz w:val="6"/>
          <w:szCs w:val="6"/>
        </w:rPr>
        <w:t>No specifics</w:t>
      </w:r>
    </w:p>
    <w:p w14:paraId="10A3A337" w14:textId="77777777" w:rsidR="00435221" w:rsidRPr="00F82E63" w:rsidRDefault="00435221" w:rsidP="00435221">
      <w:pPr>
        <w:rPr>
          <w:sz w:val="6"/>
          <w:szCs w:val="6"/>
        </w:rPr>
      </w:pPr>
      <w:r w:rsidRPr="00F82E63">
        <w:rPr>
          <w:sz w:val="6"/>
          <w:szCs w:val="6"/>
        </w:rPr>
        <w:t xml:space="preserve">It did not specify what those major operations were. China has unresolved land borders with India and Bhutan. In April 2020, the PLA </w:t>
      </w:r>
      <w:proofErr w:type="spellStart"/>
      <w:r w:rsidRPr="00F82E63">
        <w:rPr>
          <w:sz w:val="6"/>
          <w:szCs w:val="6"/>
        </w:rPr>
        <w:t>mobilised</w:t>
      </w:r>
      <w:proofErr w:type="spellEnd"/>
      <w:r w:rsidRPr="00F82E63">
        <w:rPr>
          <w:sz w:val="6"/>
          <w:szCs w:val="6"/>
        </w:rPr>
        <w:t xml:space="preserve"> two divisions and carried out multiple transgressions across the Line of Actual Control (LAC) in Eastern Ladakh, sparking the worst crisis along the border in many years. Talks to resolve the tensions are still on-going.</w:t>
      </w:r>
    </w:p>
    <w:p w14:paraId="70B92E86" w14:textId="77777777" w:rsidR="00435221" w:rsidRPr="00F82E63" w:rsidRDefault="00435221" w:rsidP="00435221">
      <w:pPr>
        <w:rPr>
          <w:sz w:val="6"/>
          <w:szCs w:val="6"/>
        </w:rPr>
      </w:pPr>
      <w:r w:rsidRPr="00F82E63">
        <w:rPr>
          <w:sz w:val="6"/>
          <w:szCs w:val="6"/>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p>
    <w:p w14:paraId="0B3AB7B4" w14:textId="77777777" w:rsidR="00435221" w:rsidRPr="00F82E63" w:rsidRDefault="00435221" w:rsidP="00435221">
      <w:pPr>
        <w:rPr>
          <w:sz w:val="6"/>
          <w:szCs w:val="6"/>
        </w:rPr>
      </w:pPr>
      <w:r w:rsidRPr="00F82E63">
        <w:rPr>
          <w:sz w:val="6"/>
          <w:szCs w:val="6"/>
        </w:rPr>
        <w:t xml:space="preserve">“They have conducted major operations related to border </w:t>
      </w:r>
      <w:proofErr w:type="spellStart"/>
      <w:r w:rsidRPr="00F82E63">
        <w:rPr>
          <w:sz w:val="6"/>
          <w:szCs w:val="6"/>
        </w:rPr>
        <w:t>defence</w:t>
      </w:r>
      <w:proofErr w:type="spellEnd"/>
      <w:r w:rsidRPr="00F82E63">
        <w:rPr>
          <w:sz w:val="6"/>
          <w:szCs w:val="6"/>
        </w:rPr>
        <w:t>, protecting China’s maritime rights, countering terrorism and maintaining stability, disaster rescue and relief, fighting COVID-19, peacekeeping and escort services, humanitarian assistance, and international military cooperation.”</w:t>
      </w:r>
    </w:p>
    <w:p w14:paraId="66A632F4" w14:textId="77777777" w:rsidR="00435221" w:rsidRPr="00F82E63" w:rsidRDefault="00435221" w:rsidP="00435221">
      <w:pPr>
        <w:rPr>
          <w:sz w:val="6"/>
          <w:szCs w:val="6"/>
        </w:rPr>
      </w:pPr>
      <w:r w:rsidRPr="00F82E63">
        <w:rPr>
          <w:sz w:val="6"/>
          <w:szCs w:val="6"/>
        </w:rPr>
        <w:t>Last week’s resolution on history was only third such document putting forth the official view on party history, following resolutions passed by Mao Zedong in 1945 and Deng Xiaoping in 1981.</w:t>
      </w:r>
    </w:p>
    <w:p w14:paraId="10FDAE2F" w14:textId="77777777" w:rsidR="00435221" w:rsidRPr="00F82E63" w:rsidRDefault="00435221" w:rsidP="00435221">
      <w:pPr>
        <w:rPr>
          <w:sz w:val="6"/>
          <w:szCs w:val="6"/>
        </w:rPr>
      </w:pPr>
      <w:r w:rsidRPr="00F82E63">
        <w:rPr>
          <w:sz w:val="6"/>
          <w:szCs w:val="6"/>
        </w:rPr>
        <w:t>The new resolution dealt more with the future than the past. It essentially reaffirmed the official view on history, saying that the “basic points and conclusions” of past resolutions “remain valid to this day.”</w:t>
      </w:r>
    </w:p>
    <w:p w14:paraId="6F0FF7FE" w14:textId="77777777" w:rsidR="00435221" w:rsidRPr="00F82E63" w:rsidRDefault="00435221" w:rsidP="00435221">
      <w:pPr>
        <w:rPr>
          <w:sz w:val="6"/>
          <w:szCs w:val="6"/>
        </w:rPr>
      </w:pPr>
      <w:r w:rsidRPr="00F82E63">
        <w:rPr>
          <w:sz w:val="6"/>
          <w:szCs w:val="6"/>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p>
    <w:p w14:paraId="52A9D0F2" w14:textId="77777777" w:rsidR="00435221" w:rsidRPr="00F82E63" w:rsidRDefault="00435221" w:rsidP="00435221">
      <w:pPr>
        <w:rPr>
          <w:sz w:val="6"/>
          <w:szCs w:val="6"/>
        </w:rPr>
      </w:pPr>
      <w:r w:rsidRPr="00F82E63">
        <w:rPr>
          <w:sz w:val="6"/>
          <w:szCs w:val="6"/>
        </w:rPr>
        <w:t>Criticism of predecessors</w:t>
      </w:r>
    </w:p>
    <w:p w14:paraId="57C1AF8D" w14:textId="77777777" w:rsidR="00435221" w:rsidRPr="00F82E63" w:rsidRDefault="00435221" w:rsidP="00435221">
      <w:pPr>
        <w:rPr>
          <w:sz w:val="16"/>
        </w:rPr>
      </w:pPr>
      <w:r w:rsidRPr="00F82E63">
        <w:rPr>
          <w:rStyle w:val="Emphasis"/>
        </w:rPr>
        <w:t>Much</w:t>
      </w:r>
      <w:r w:rsidRPr="00DB568A">
        <w:rPr>
          <w:u w:val="single"/>
        </w:rPr>
        <w:t xml:space="preserve"> of </w:t>
      </w:r>
      <w:r w:rsidRPr="00DE2EF7">
        <w:rPr>
          <w:highlight w:val="green"/>
          <w:u w:val="single"/>
        </w:rPr>
        <w:t xml:space="preserve">the </w:t>
      </w:r>
      <w:r w:rsidRPr="00DE2EF7">
        <w:rPr>
          <w:rStyle w:val="Emphasis"/>
          <w:highlight w:val="green"/>
        </w:rPr>
        <w:t>new resolution</w:t>
      </w:r>
      <w:r w:rsidRPr="00DB568A">
        <w:rPr>
          <w:u w:val="single"/>
        </w:rPr>
        <w:t xml:space="preserve"> focuses on </w:t>
      </w:r>
      <w:proofErr w:type="spellStart"/>
      <w:r w:rsidRPr="00DE2EF7">
        <w:rPr>
          <w:rStyle w:val="Emphasis"/>
          <w:highlight w:val="green"/>
        </w:rPr>
        <w:t>emphasising</w:t>
      </w:r>
      <w:proofErr w:type="spellEnd"/>
      <w:r w:rsidRPr="00DB568A">
        <w:rPr>
          <w:u w:val="single"/>
        </w:rPr>
        <w:t xml:space="preserve"> Mr. </w:t>
      </w:r>
      <w:r w:rsidRPr="00DE2EF7">
        <w:rPr>
          <w:highlight w:val="green"/>
          <w:u w:val="single"/>
        </w:rPr>
        <w:t xml:space="preserve">Xi’s </w:t>
      </w:r>
      <w:r w:rsidRPr="00DE2EF7">
        <w:rPr>
          <w:rStyle w:val="Emphasis"/>
          <w:highlight w:val="green"/>
        </w:rPr>
        <w:t>leadership</w:t>
      </w:r>
      <w:r w:rsidRPr="00DE2EF7">
        <w:rPr>
          <w:highlight w:val="green"/>
          <w:u w:val="single"/>
        </w:rPr>
        <w:t xml:space="preserve"> and calling</w:t>
      </w:r>
      <w:r w:rsidRPr="00DB568A">
        <w:rPr>
          <w:u w:val="single"/>
        </w:rPr>
        <w:t xml:space="preserve"> for the party </w:t>
      </w:r>
      <w:r w:rsidRPr="00DE2EF7">
        <w:rPr>
          <w:highlight w:val="green"/>
          <w:u w:val="single"/>
        </w:rPr>
        <w:t xml:space="preserve">to </w:t>
      </w:r>
      <w:r w:rsidRPr="00DE2EF7">
        <w:rPr>
          <w:rStyle w:val="Emphasis"/>
          <w:highlight w:val="green"/>
        </w:rPr>
        <w:t>support his “core”</w:t>
      </w:r>
      <w:r w:rsidRPr="00F82E63">
        <w:rPr>
          <w:rStyle w:val="Emphasis"/>
        </w:rPr>
        <w:t xml:space="preserve"> status</w:t>
      </w:r>
      <w:r w:rsidRPr="00F82E63">
        <w:rPr>
          <w:sz w:val="16"/>
        </w:rPr>
        <w:t xml:space="preserve">. It only briefly mentioned Mr. Xi’s predecessors Jiang Zemin and Hu Jintao, and implicitly </w:t>
      </w:r>
      <w:proofErr w:type="spellStart"/>
      <w:r w:rsidRPr="00F82E63">
        <w:rPr>
          <w:sz w:val="16"/>
        </w:rPr>
        <w:t>critcised</w:t>
      </w:r>
      <w:proofErr w:type="spellEnd"/>
      <w:r w:rsidRPr="00F82E63">
        <w:rPr>
          <w:sz w:val="16"/>
        </w:rPr>
        <w:t xml:space="preserve"> some aspects of their leadership including on military matters.</w:t>
      </w:r>
    </w:p>
    <w:p w14:paraId="3C7893AF" w14:textId="77777777" w:rsidR="00435221" w:rsidRPr="00F82E63" w:rsidRDefault="00435221" w:rsidP="00435221">
      <w:pPr>
        <w:rPr>
          <w:sz w:val="16"/>
        </w:rPr>
      </w:pPr>
      <w:r w:rsidRPr="00F82E63">
        <w:rPr>
          <w:sz w:val="16"/>
        </w:rPr>
        <w:t>“</w:t>
      </w:r>
      <w:r w:rsidRPr="00DB568A">
        <w:rPr>
          <w:u w:val="single"/>
        </w:rPr>
        <w:t xml:space="preserve">For a </w:t>
      </w:r>
      <w:r w:rsidRPr="00F82E63">
        <w:rPr>
          <w:rStyle w:val="Emphasis"/>
        </w:rPr>
        <w:t>period of time</w:t>
      </w:r>
      <w:r w:rsidRPr="00DB568A">
        <w:rPr>
          <w:u w:val="single"/>
        </w:rPr>
        <w:t xml:space="preserve">, </w:t>
      </w:r>
      <w:r w:rsidRPr="00DE2EF7">
        <w:rPr>
          <w:highlight w:val="green"/>
          <w:u w:val="single"/>
        </w:rPr>
        <w:t xml:space="preserve">the party’s </w:t>
      </w:r>
      <w:r w:rsidRPr="00DE2EF7">
        <w:rPr>
          <w:rStyle w:val="Emphasis"/>
          <w:highlight w:val="green"/>
        </w:rPr>
        <w:t>leadership</w:t>
      </w:r>
      <w:r w:rsidRPr="00DE2EF7">
        <w:rPr>
          <w:highlight w:val="green"/>
          <w:u w:val="single"/>
        </w:rPr>
        <w:t xml:space="preserve"> over the military was</w:t>
      </w:r>
      <w:r w:rsidRPr="00DB568A">
        <w:rPr>
          <w:u w:val="single"/>
        </w:rPr>
        <w:t xml:space="preserve"> </w:t>
      </w:r>
      <w:r w:rsidRPr="00F82E63">
        <w:rPr>
          <w:rStyle w:val="Emphasis"/>
        </w:rPr>
        <w:t xml:space="preserve">obviously </w:t>
      </w:r>
      <w:r w:rsidRPr="00DE2EF7">
        <w:rPr>
          <w:rStyle w:val="Emphasis"/>
          <w:highlight w:val="green"/>
        </w:rPr>
        <w:t>lacking</w:t>
      </w:r>
      <w:r w:rsidRPr="00F82E63">
        <w:rPr>
          <w:sz w:val="16"/>
        </w:rPr>
        <w:t>,” it noted. “</w:t>
      </w:r>
      <w:r w:rsidRPr="00DB568A">
        <w:rPr>
          <w:u w:val="single"/>
        </w:rPr>
        <w:t xml:space="preserve">If this problem had not been </w:t>
      </w:r>
      <w:r w:rsidRPr="00F82E63">
        <w:rPr>
          <w:rStyle w:val="Emphasis"/>
        </w:rPr>
        <w:t>completely solved</w:t>
      </w:r>
      <w:r w:rsidRPr="00DB568A">
        <w:rPr>
          <w:u w:val="single"/>
        </w:rPr>
        <w:t xml:space="preserve">, it would not only have </w:t>
      </w:r>
      <w:r w:rsidRPr="00F82E63">
        <w:rPr>
          <w:rStyle w:val="Emphasis"/>
        </w:rPr>
        <w:t>diminished the military’s combat</w:t>
      </w:r>
      <w:r w:rsidRPr="00DB568A">
        <w:rPr>
          <w:u w:val="single"/>
        </w:rPr>
        <w:t xml:space="preserve"> capacity, but also undermined the key </w:t>
      </w:r>
      <w:r w:rsidRPr="00F82E63">
        <w:rPr>
          <w:rStyle w:val="Emphasis"/>
        </w:rPr>
        <w:t>political principle</w:t>
      </w:r>
      <w:r w:rsidRPr="00DB568A">
        <w:rPr>
          <w:u w:val="single"/>
        </w:rPr>
        <w:t xml:space="preserve"> that the </w:t>
      </w:r>
      <w:r w:rsidRPr="00F82E63">
        <w:rPr>
          <w:rStyle w:val="Emphasis"/>
        </w:rPr>
        <w:t>party</w:t>
      </w:r>
      <w:r w:rsidRPr="00DB568A">
        <w:rPr>
          <w:u w:val="single"/>
        </w:rPr>
        <w:t xml:space="preserve"> commands the gun</w:t>
      </w:r>
      <w:r w:rsidRPr="00F82E63">
        <w:rPr>
          <w:sz w:val="16"/>
        </w:rPr>
        <w:t>.”</w:t>
      </w:r>
    </w:p>
    <w:p w14:paraId="78C663C8" w14:textId="77777777" w:rsidR="00435221" w:rsidRPr="00DB568A" w:rsidRDefault="00435221" w:rsidP="00435221">
      <w:pPr>
        <w:rPr>
          <w:u w:val="single"/>
        </w:rPr>
      </w:pPr>
      <w:r w:rsidRPr="00F82E63">
        <w:rPr>
          <w:sz w:val="16"/>
        </w:rPr>
        <w:t xml:space="preserve">The document said Mr. </w:t>
      </w:r>
      <w:r w:rsidRPr="00DE2EF7">
        <w:rPr>
          <w:highlight w:val="green"/>
          <w:u w:val="single"/>
        </w:rPr>
        <w:t>Xi’s</w:t>
      </w:r>
      <w:r w:rsidRPr="00DB568A">
        <w:rPr>
          <w:u w:val="single"/>
        </w:rPr>
        <w:t xml:space="preserve"> leadership had </w:t>
      </w:r>
      <w:r w:rsidRPr="00DE2EF7">
        <w:rPr>
          <w:highlight w:val="green"/>
          <w:u w:val="single"/>
        </w:rPr>
        <w:t xml:space="preserve">tightened </w:t>
      </w:r>
      <w:r w:rsidRPr="00DE2EF7">
        <w:rPr>
          <w:rStyle w:val="Emphasis"/>
          <w:highlight w:val="green"/>
        </w:rPr>
        <w:t>supervision</w:t>
      </w:r>
      <w:r w:rsidRPr="00DB568A">
        <w:rPr>
          <w:u w:val="single"/>
        </w:rPr>
        <w:t xml:space="preserve"> on the military </w:t>
      </w:r>
      <w:r w:rsidRPr="00DE2EF7">
        <w:rPr>
          <w:highlight w:val="green"/>
          <w:u w:val="single"/>
        </w:rPr>
        <w:t xml:space="preserve">including </w:t>
      </w:r>
      <w:r w:rsidRPr="00F82E63">
        <w:rPr>
          <w:rStyle w:val="Emphasis"/>
        </w:rPr>
        <w:t>boosting</w:t>
      </w:r>
      <w:r w:rsidRPr="00DB568A">
        <w:rPr>
          <w:u w:val="single"/>
        </w:rPr>
        <w:t xml:space="preserve"> “</w:t>
      </w:r>
      <w:r w:rsidRPr="00F82E63">
        <w:rPr>
          <w:rStyle w:val="Emphasis"/>
        </w:rPr>
        <w:t>troop</w:t>
      </w:r>
      <w:r w:rsidRPr="00DB568A">
        <w:rPr>
          <w:u w:val="single"/>
        </w:rPr>
        <w:t xml:space="preserve"> </w:t>
      </w:r>
      <w:r w:rsidRPr="00F82E63">
        <w:rPr>
          <w:rStyle w:val="Emphasis"/>
        </w:rPr>
        <w:t>training</w:t>
      </w:r>
      <w:r w:rsidRPr="00DB568A">
        <w:rPr>
          <w:u w:val="single"/>
        </w:rPr>
        <w:t xml:space="preserve"> and </w:t>
      </w:r>
      <w:r w:rsidRPr="00F82E63">
        <w:rPr>
          <w:rStyle w:val="Emphasis"/>
        </w:rPr>
        <w:t>battle</w:t>
      </w:r>
      <w:r w:rsidRPr="00DB568A">
        <w:rPr>
          <w:u w:val="single"/>
        </w:rPr>
        <w:t xml:space="preserve"> </w:t>
      </w:r>
      <w:r w:rsidRPr="00F82E63">
        <w:rPr>
          <w:rStyle w:val="Emphasis"/>
        </w:rPr>
        <w:t>preparedness</w:t>
      </w:r>
      <w:r w:rsidRPr="00DB568A">
        <w:rPr>
          <w:u w:val="single"/>
        </w:rPr>
        <w:t xml:space="preserve">”, and it </w:t>
      </w:r>
      <w:r w:rsidRPr="00DE2EF7">
        <w:rPr>
          <w:highlight w:val="green"/>
          <w:u w:val="single"/>
        </w:rPr>
        <w:t>repeated China’s</w:t>
      </w:r>
      <w:r w:rsidRPr="00DB568A">
        <w:rPr>
          <w:u w:val="single"/>
        </w:rPr>
        <w:t xml:space="preserve"> </w:t>
      </w:r>
      <w:r w:rsidRPr="00F82E63">
        <w:rPr>
          <w:rStyle w:val="Emphasis"/>
        </w:rPr>
        <w:t xml:space="preserve">stated </w:t>
      </w:r>
      <w:r w:rsidRPr="00DE2EF7">
        <w:rPr>
          <w:rStyle w:val="Emphasis"/>
          <w:highlight w:val="green"/>
        </w:rPr>
        <w:t>goals</w:t>
      </w:r>
      <w:r w:rsidRPr="00DE2EF7">
        <w:rPr>
          <w:highlight w:val="green"/>
          <w:u w:val="single"/>
        </w:rPr>
        <w:t xml:space="preserve"> of </w:t>
      </w:r>
      <w:r w:rsidRPr="00DE2EF7">
        <w:rPr>
          <w:rStyle w:val="Emphasis"/>
          <w:highlight w:val="green"/>
        </w:rPr>
        <w:t xml:space="preserve">completing </w:t>
      </w:r>
      <w:r w:rsidRPr="00F82E63">
        <w:rPr>
          <w:rStyle w:val="Emphasis"/>
        </w:rPr>
        <w:t xml:space="preserve">the </w:t>
      </w:r>
      <w:proofErr w:type="spellStart"/>
      <w:r w:rsidRPr="00DE2EF7">
        <w:rPr>
          <w:rStyle w:val="Emphasis"/>
          <w:highlight w:val="green"/>
        </w:rPr>
        <w:t>modernisation</w:t>
      </w:r>
      <w:proofErr w:type="spellEnd"/>
      <w:r w:rsidRPr="00DB568A">
        <w:rPr>
          <w:u w:val="single"/>
        </w:rPr>
        <w:t xml:space="preserve"> of its armed forces by 2035 </w:t>
      </w:r>
      <w:r w:rsidRPr="00DE2EF7">
        <w:rPr>
          <w:highlight w:val="green"/>
          <w:u w:val="single"/>
        </w:rPr>
        <w:t>and building a “</w:t>
      </w:r>
      <w:r w:rsidRPr="00DE2EF7">
        <w:rPr>
          <w:rStyle w:val="Emphasis"/>
          <w:highlight w:val="green"/>
        </w:rPr>
        <w:t>world class</w:t>
      </w:r>
      <w:r w:rsidRPr="00DE2EF7">
        <w:rPr>
          <w:highlight w:val="green"/>
          <w:u w:val="single"/>
        </w:rPr>
        <w:t>” military</w:t>
      </w:r>
      <w:r w:rsidRPr="00DB568A">
        <w:rPr>
          <w:u w:val="single"/>
        </w:rPr>
        <w:t xml:space="preserve"> by 2050</w:t>
      </w:r>
      <w:r w:rsidRPr="00F82E63">
        <w:rPr>
          <w:sz w:val="16"/>
        </w:rPr>
        <w:t xml:space="preserve">, </w:t>
      </w:r>
      <w:r w:rsidRPr="00DB568A">
        <w:rPr>
          <w:u w:val="single"/>
        </w:rPr>
        <w:t xml:space="preserve">which observers see as meaning </w:t>
      </w:r>
      <w:r w:rsidRPr="00DE2EF7">
        <w:rPr>
          <w:rStyle w:val="Emphasis"/>
          <w:highlight w:val="green"/>
        </w:rPr>
        <w:t>on par</w:t>
      </w:r>
      <w:r w:rsidRPr="00DE2EF7">
        <w:rPr>
          <w:highlight w:val="green"/>
          <w:u w:val="single"/>
        </w:rPr>
        <w:t xml:space="preserve"> with the U.S.</w:t>
      </w:r>
    </w:p>
    <w:p w14:paraId="6DEEED3C" w14:textId="77777777" w:rsidR="00435221" w:rsidRPr="00F82E63" w:rsidRDefault="00435221" w:rsidP="00435221">
      <w:pPr>
        <w:rPr>
          <w:sz w:val="16"/>
        </w:rPr>
      </w:pPr>
      <w:r w:rsidRPr="00F82E63">
        <w:rPr>
          <w:sz w:val="16"/>
        </w:rPr>
        <w:t>‘Working vigorously’</w:t>
      </w:r>
    </w:p>
    <w:p w14:paraId="02100120" w14:textId="77777777" w:rsidR="00435221" w:rsidRPr="00F82E63" w:rsidRDefault="00435221" w:rsidP="00435221">
      <w:pPr>
        <w:rPr>
          <w:sz w:val="16"/>
        </w:rPr>
      </w:pPr>
      <w:r w:rsidRPr="00F82E63">
        <w:rPr>
          <w:sz w:val="16"/>
        </w:rPr>
        <w:t>“</w:t>
      </w:r>
      <w:r w:rsidRPr="00DB568A">
        <w:rPr>
          <w:u w:val="single"/>
        </w:rPr>
        <w:t xml:space="preserve">To build </w:t>
      </w:r>
      <w:r w:rsidRPr="00F82E63">
        <w:rPr>
          <w:rStyle w:val="Emphasis"/>
        </w:rPr>
        <w:t>strong people’s armed forces</w:t>
      </w:r>
      <w:r w:rsidRPr="00DB568A">
        <w:rPr>
          <w:u w:val="single"/>
        </w:rPr>
        <w:t xml:space="preserve">, </w:t>
      </w:r>
      <w:r w:rsidRPr="00DE2EF7">
        <w:rPr>
          <w:highlight w:val="green"/>
          <w:u w:val="single"/>
        </w:rPr>
        <w:t>it is of</w:t>
      </w:r>
      <w:r w:rsidRPr="00DB568A">
        <w:rPr>
          <w:u w:val="single"/>
        </w:rPr>
        <w:t xml:space="preserve"> </w:t>
      </w:r>
      <w:r w:rsidRPr="00F82E63">
        <w:rPr>
          <w:rStyle w:val="Emphasis"/>
        </w:rPr>
        <w:t xml:space="preserve">paramount </w:t>
      </w:r>
      <w:r w:rsidRPr="00DE2EF7">
        <w:rPr>
          <w:rStyle w:val="Emphasis"/>
          <w:highlight w:val="green"/>
        </w:rPr>
        <w:t>importance</w:t>
      </w:r>
      <w:r w:rsidRPr="00DE2EF7">
        <w:rPr>
          <w:highlight w:val="green"/>
          <w:u w:val="single"/>
        </w:rPr>
        <w:t xml:space="preserve"> to uphold</w:t>
      </w:r>
      <w:r w:rsidRPr="00DB568A">
        <w:rPr>
          <w:u w:val="single"/>
        </w:rPr>
        <w:t xml:space="preserve"> the </w:t>
      </w:r>
      <w:r w:rsidRPr="00DE2EF7">
        <w:rPr>
          <w:rStyle w:val="Emphasis"/>
          <w:highlight w:val="green"/>
        </w:rPr>
        <w:t xml:space="preserve">fundamental </w:t>
      </w:r>
      <w:r w:rsidRPr="00F82E63">
        <w:rPr>
          <w:rStyle w:val="Emphasis"/>
        </w:rPr>
        <w:t>principle</w:t>
      </w:r>
      <w:r w:rsidRPr="00F82E63">
        <w:rPr>
          <w:u w:val="single"/>
        </w:rPr>
        <w:t xml:space="preserve"> </w:t>
      </w:r>
      <w:r w:rsidRPr="00DE2EF7">
        <w:rPr>
          <w:highlight w:val="green"/>
          <w:u w:val="single"/>
        </w:rPr>
        <w:t>and</w:t>
      </w:r>
      <w:r w:rsidRPr="00DB568A">
        <w:rPr>
          <w:u w:val="single"/>
        </w:rPr>
        <w:t xml:space="preserve"> system of </w:t>
      </w:r>
      <w:r w:rsidRPr="00F82E63">
        <w:rPr>
          <w:rStyle w:val="Emphasis"/>
        </w:rPr>
        <w:t>absolute party leadership</w:t>
      </w:r>
      <w:r w:rsidRPr="00DB568A">
        <w:rPr>
          <w:u w:val="single"/>
        </w:rPr>
        <w:t xml:space="preserve"> over the military</w:t>
      </w:r>
      <w:r w:rsidRPr="00F82E63">
        <w:rPr>
          <w:sz w:val="16"/>
        </w:rPr>
        <w:t xml:space="preserve">, </w:t>
      </w:r>
      <w:r w:rsidRPr="00DB568A">
        <w:rPr>
          <w:u w:val="single"/>
        </w:rPr>
        <w:t xml:space="preserve">to ensure that </w:t>
      </w:r>
      <w:r w:rsidRPr="00DE2EF7">
        <w:rPr>
          <w:rStyle w:val="Emphasis"/>
          <w:highlight w:val="green"/>
        </w:rPr>
        <w:t>supreme leadership</w:t>
      </w:r>
      <w:r w:rsidRPr="00DE2EF7">
        <w:rPr>
          <w:highlight w:val="green"/>
          <w:u w:val="single"/>
        </w:rPr>
        <w:t xml:space="preserve"> and </w:t>
      </w:r>
      <w:r w:rsidRPr="00DE2EF7">
        <w:rPr>
          <w:rStyle w:val="Emphasis"/>
          <w:highlight w:val="green"/>
        </w:rPr>
        <w:t>command authority</w:t>
      </w:r>
      <w:r w:rsidRPr="00DB568A">
        <w:rPr>
          <w:u w:val="single"/>
        </w:rPr>
        <w:t xml:space="preserve"> rest with the party </w:t>
      </w:r>
      <w:r w:rsidRPr="00F82E63">
        <w:rPr>
          <w:rStyle w:val="Emphasis"/>
        </w:rPr>
        <w:t>Central Committee</w:t>
      </w:r>
      <w:r w:rsidRPr="00DB568A">
        <w:rPr>
          <w:u w:val="single"/>
        </w:rPr>
        <w:t xml:space="preserve"> and the </w:t>
      </w:r>
      <w:r w:rsidRPr="00F82E63">
        <w:rPr>
          <w:rStyle w:val="Emphasis"/>
        </w:rPr>
        <w:t>Central Military Commission</w:t>
      </w:r>
      <w:r w:rsidRPr="00F82E63">
        <w:rPr>
          <w:sz w:val="16"/>
        </w:rPr>
        <w:t xml:space="preserve"> (CMC), </w:t>
      </w:r>
      <w:r w:rsidRPr="00DB568A">
        <w:rPr>
          <w:u w:val="single"/>
        </w:rPr>
        <w:t xml:space="preserve">and to fully enforce the system of the CMC chairman assuming </w:t>
      </w:r>
      <w:r w:rsidRPr="00F82E63">
        <w:rPr>
          <w:rStyle w:val="Emphasis"/>
        </w:rPr>
        <w:t>overall responsibility</w:t>
      </w:r>
      <w:r w:rsidRPr="00F82E63">
        <w:rPr>
          <w:sz w:val="16"/>
        </w:rPr>
        <w:t>,” the resolution said, adding that “</w:t>
      </w:r>
      <w:r w:rsidRPr="00DB568A">
        <w:rPr>
          <w:u w:val="single"/>
        </w:rPr>
        <w:t xml:space="preserve">setting their sights on this problem, the Central Committee and the CMC have worked vigorously to govern the military with </w:t>
      </w:r>
      <w:r w:rsidRPr="00F82E63">
        <w:rPr>
          <w:rStyle w:val="Emphasis"/>
        </w:rPr>
        <w:t>strict discipline in every respect</w:t>
      </w:r>
      <w:r w:rsidRPr="00F82E63">
        <w:rPr>
          <w:sz w:val="16"/>
        </w:rPr>
        <w:t>.”</w:t>
      </w:r>
    </w:p>
    <w:p w14:paraId="3B07D283" w14:textId="77777777" w:rsidR="00435221" w:rsidRPr="00DA193B" w:rsidRDefault="00435221" w:rsidP="00435221"/>
    <w:p w14:paraId="3623B3AD" w14:textId="77777777" w:rsidR="00435221" w:rsidRDefault="00435221" w:rsidP="00435221">
      <w:pPr>
        <w:pStyle w:val="Heading4"/>
      </w:pPr>
      <w:r>
        <w:t xml:space="preserve">The </w:t>
      </w:r>
      <w:r w:rsidRPr="00F82E63">
        <w:rPr>
          <w:u w:val="single"/>
        </w:rPr>
        <w:t>commercial space sector</w:t>
      </w:r>
      <w:r>
        <w:t xml:space="preserve"> is one of the PLAs </w:t>
      </w:r>
      <w:r w:rsidRPr="00F82E63">
        <w:rPr>
          <w:u w:val="single"/>
        </w:rPr>
        <w:t>central goals</w:t>
      </w:r>
      <w:r>
        <w:t xml:space="preserve"> – the plan is a </w:t>
      </w:r>
      <w:r w:rsidRPr="00F82E63">
        <w:rPr>
          <w:u w:val="single"/>
        </w:rPr>
        <w:t>180</w:t>
      </w:r>
      <w:r>
        <w:t>.</w:t>
      </w:r>
    </w:p>
    <w:p w14:paraId="12B0B44A" w14:textId="77777777" w:rsidR="00435221" w:rsidRPr="00DC1444" w:rsidRDefault="00435221" w:rsidP="00435221">
      <w:r w:rsidRPr="00DC1444">
        <w:rPr>
          <w:rStyle w:val="Style13ptBold"/>
        </w:rPr>
        <w:t>Bartholomew &amp; Cleveland 19</w:t>
      </w:r>
      <w:r>
        <w:t xml:space="preserve"> – Carolyn and Robin, 4/25/19, Chairmen and Vice Chairmen. Section is written from Michael A. McDevitt, US Congressperson, [“</w:t>
      </w:r>
      <w:r w:rsidRPr="00DC1444">
        <w:t xml:space="preserve">HEARING ON CHINA IN SPACE: A STRATEGIC </w:t>
      </w:r>
      <w:r w:rsidRPr="00DC1444">
        <w:lastRenderedPageBreak/>
        <w:t>COMPETITION?</w:t>
      </w:r>
      <w:r>
        <w:t xml:space="preserve">,” </w:t>
      </w:r>
      <w:hyperlink r:id="rId7" w:history="1">
        <w:r w:rsidRPr="008E3DAC">
          <w:rPr>
            <w:rStyle w:val="Hyperlink"/>
          </w:rPr>
          <w:t>https://www.uscc.gov/sites/default/files/transcripts/April%2025%2C%202019%20Hearing%20Transcript%20%282%29.pdf</w:t>
        </w:r>
      </w:hyperlink>
      <w:r>
        <w:t>] Justin</w:t>
      </w:r>
    </w:p>
    <w:p w14:paraId="20013674" w14:textId="77777777" w:rsidR="00435221" w:rsidRPr="00DC1444" w:rsidRDefault="00435221" w:rsidP="00435221">
      <w:pPr>
        <w:rPr>
          <w:sz w:val="24"/>
          <w:szCs w:val="24"/>
          <w:u w:val="single"/>
        </w:rPr>
      </w:pPr>
      <w:r w:rsidRPr="00DC1444">
        <w:rPr>
          <w:sz w:val="16"/>
        </w:rPr>
        <w:t xml:space="preserve">As the Chairman said, </w:t>
      </w:r>
      <w:r w:rsidRPr="00DE2EF7">
        <w:rPr>
          <w:highlight w:val="green"/>
          <w:u w:val="single"/>
        </w:rPr>
        <w:t xml:space="preserve">China </w:t>
      </w:r>
      <w:r w:rsidRPr="00DC1444">
        <w:rPr>
          <w:u w:val="single"/>
        </w:rPr>
        <w:t xml:space="preserve">is </w:t>
      </w:r>
      <w:r w:rsidRPr="00DC1444">
        <w:rPr>
          <w:rStyle w:val="Emphasis"/>
        </w:rPr>
        <w:t>determined</w:t>
      </w:r>
      <w:r w:rsidRPr="00DC1444">
        <w:rPr>
          <w:u w:val="single"/>
        </w:rPr>
        <w:t xml:space="preserve"> to </w:t>
      </w:r>
      <w:r w:rsidRPr="00DE2EF7">
        <w:rPr>
          <w:highlight w:val="green"/>
          <w:u w:val="single"/>
        </w:rPr>
        <w:t>become a</w:t>
      </w:r>
      <w:r w:rsidRPr="00DC1444">
        <w:rPr>
          <w:u w:val="single"/>
        </w:rPr>
        <w:t xml:space="preserve"> </w:t>
      </w:r>
      <w:r w:rsidRPr="00DC1444">
        <w:rPr>
          <w:rStyle w:val="Emphasis"/>
        </w:rPr>
        <w:t xml:space="preserve">leading </w:t>
      </w:r>
      <w:r w:rsidRPr="00DE2EF7">
        <w:rPr>
          <w:rStyle w:val="Emphasis"/>
          <w:highlight w:val="green"/>
        </w:rPr>
        <w:t>space power</w:t>
      </w:r>
      <w:r w:rsidRPr="00DE2EF7">
        <w:rPr>
          <w:highlight w:val="green"/>
          <w:u w:val="single"/>
        </w:rPr>
        <w:t>, which requires</w:t>
      </w:r>
      <w:r w:rsidRPr="00DC1444">
        <w:rPr>
          <w:u w:val="single"/>
        </w:rPr>
        <w:t xml:space="preserve"> continuing to </w:t>
      </w:r>
      <w:r w:rsidRPr="00DC1444">
        <w:rPr>
          <w:rStyle w:val="Emphasis"/>
        </w:rPr>
        <w:t xml:space="preserve">boost its </w:t>
      </w:r>
      <w:r w:rsidRPr="00DE2EF7">
        <w:rPr>
          <w:rStyle w:val="Emphasis"/>
          <w:highlight w:val="green"/>
        </w:rPr>
        <w:t>innovation</w:t>
      </w:r>
      <w:r w:rsidRPr="00DC1444">
        <w:rPr>
          <w:rStyle w:val="Emphasis"/>
        </w:rPr>
        <w:t xml:space="preserve"> capabilities</w:t>
      </w:r>
      <w:r w:rsidRPr="00DC1444">
        <w:rPr>
          <w:u w:val="single"/>
        </w:rPr>
        <w:t xml:space="preserve">, both </w:t>
      </w:r>
      <w:r w:rsidRPr="00DE2EF7">
        <w:rPr>
          <w:highlight w:val="green"/>
          <w:u w:val="single"/>
        </w:rPr>
        <w:t xml:space="preserve">in its </w:t>
      </w:r>
      <w:r w:rsidRPr="00DE2EF7">
        <w:rPr>
          <w:rStyle w:val="Emphasis"/>
          <w:highlight w:val="green"/>
        </w:rPr>
        <w:t>civilian</w:t>
      </w:r>
      <w:r w:rsidRPr="00DC1444">
        <w:rPr>
          <w:u w:val="single"/>
        </w:rPr>
        <w:t xml:space="preserve"> and </w:t>
      </w:r>
      <w:r w:rsidRPr="00DC1444">
        <w:rPr>
          <w:rStyle w:val="Emphasis"/>
        </w:rPr>
        <w:t>military</w:t>
      </w:r>
      <w:r w:rsidRPr="00DC1444">
        <w:rPr>
          <w:u w:val="single"/>
        </w:rPr>
        <w:t xml:space="preserve"> </w:t>
      </w:r>
      <w:r w:rsidRPr="00DE2EF7">
        <w:rPr>
          <w:rStyle w:val="Emphasis"/>
          <w:highlight w:val="green"/>
        </w:rPr>
        <w:t>sector</w:t>
      </w:r>
      <w:r w:rsidRPr="00DC1444">
        <w:rPr>
          <w:rStyle w:val="Emphasis"/>
        </w:rPr>
        <w:t>s</w:t>
      </w:r>
      <w:r w:rsidRPr="00DC1444">
        <w:rPr>
          <w:sz w:val="16"/>
        </w:rPr>
        <w:t xml:space="preserve">. </w:t>
      </w:r>
      <w:r w:rsidRPr="00DE2EF7">
        <w:rPr>
          <w:highlight w:val="green"/>
          <w:u w:val="single"/>
        </w:rPr>
        <w:t xml:space="preserve">The </w:t>
      </w:r>
      <w:r w:rsidRPr="00DE2EF7">
        <w:rPr>
          <w:rStyle w:val="Emphasis"/>
          <w:highlight w:val="green"/>
        </w:rPr>
        <w:t>P</w:t>
      </w:r>
      <w:r w:rsidRPr="00DC1444">
        <w:rPr>
          <w:rStyle w:val="Emphasis"/>
        </w:rPr>
        <w:t>eople’s</w:t>
      </w:r>
      <w:r w:rsidRPr="00DC1444">
        <w:rPr>
          <w:u w:val="single"/>
        </w:rPr>
        <w:t xml:space="preserve"> </w:t>
      </w:r>
      <w:r w:rsidRPr="00DE2EF7">
        <w:rPr>
          <w:rStyle w:val="Emphasis"/>
          <w:highlight w:val="green"/>
        </w:rPr>
        <w:t>L</w:t>
      </w:r>
      <w:r w:rsidRPr="00DC1444">
        <w:rPr>
          <w:rStyle w:val="Emphasis"/>
        </w:rPr>
        <w:t>iberation</w:t>
      </w:r>
      <w:r w:rsidRPr="00DC1444">
        <w:rPr>
          <w:u w:val="single"/>
        </w:rPr>
        <w:t xml:space="preserve"> </w:t>
      </w:r>
      <w:r w:rsidRPr="00DE2EF7">
        <w:rPr>
          <w:rStyle w:val="Emphasis"/>
          <w:highlight w:val="green"/>
        </w:rPr>
        <w:t>A</w:t>
      </w:r>
      <w:r w:rsidRPr="00DC1444">
        <w:rPr>
          <w:rStyle w:val="Emphasis"/>
        </w:rPr>
        <w:t>rmy</w:t>
      </w:r>
      <w:r w:rsidRPr="00DC1444">
        <w:rPr>
          <w:u w:val="single"/>
        </w:rPr>
        <w:t xml:space="preserve"> </w:t>
      </w:r>
      <w:r w:rsidRPr="00DE2EF7">
        <w:rPr>
          <w:highlight w:val="green"/>
          <w:u w:val="single"/>
        </w:rPr>
        <w:t>is</w:t>
      </w:r>
      <w:r w:rsidRPr="00DC1444">
        <w:rPr>
          <w:u w:val="single"/>
        </w:rPr>
        <w:t xml:space="preserve"> </w:t>
      </w:r>
      <w:r w:rsidRPr="00DC1444">
        <w:rPr>
          <w:rStyle w:val="Emphasis"/>
        </w:rPr>
        <w:t xml:space="preserve">closely </w:t>
      </w:r>
      <w:r w:rsidRPr="00DE2EF7">
        <w:rPr>
          <w:rStyle w:val="Emphasis"/>
          <w:highlight w:val="green"/>
        </w:rPr>
        <w:t>involved</w:t>
      </w:r>
      <w:r w:rsidRPr="00DE2EF7">
        <w:rPr>
          <w:highlight w:val="green"/>
          <w:u w:val="single"/>
        </w:rPr>
        <w:t xml:space="preserve"> in</w:t>
      </w:r>
      <w:r w:rsidRPr="00DC1444">
        <w:rPr>
          <w:sz w:val="16"/>
        </w:rPr>
        <w:t xml:space="preserve"> most if not </w:t>
      </w:r>
      <w:r w:rsidRPr="00DE2EF7">
        <w:rPr>
          <w:rStyle w:val="Emphasis"/>
          <w:sz w:val="24"/>
          <w:szCs w:val="24"/>
          <w:highlight w:val="green"/>
        </w:rPr>
        <w:t>every aspect</w:t>
      </w:r>
      <w:r w:rsidRPr="00DE2EF7">
        <w:rPr>
          <w:sz w:val="24"/>
          <w:szCs w:val="24"/>
          <w:highlight w:val="green"/>
          <w:u w:val="single"/>
        </w:rPr>
        <w:t xml:space="preserve"> </w:t>
      </w:r>
      <w:r w:rsidRPr="00DE2EF7">
        <w:rPr>
          <w:highlight w:val="green"/>
          <w:u w:val="single"/>
        </w:rPr>
        <w:t xml:space="preserve">of China’s </w:t>
      </w:r>
      <w:r w:rsidRPr="00DC1444">
        <w:rPr>
          <w:rStyle w:val="Emphasis"/>
        </w:rPr>
        <w:t xml:space="preserve">space </w:t>
      </w:r>
      <w:r w:rsidRPr="00DE2EF7">
        <w:rPr>
          <w:rStyle w:val="Emphasis"/>
          <w:highlight w:val="green"/>
        </w:rPr>
        <w:t>program</w:t>
      </w:r>
      <w:r w:rsidRPr="00DC1444">
        <w:rPr>
          <w:sz w:val="16"/>
        </w:rPr>
        <w:t xml:space="preserve">, from helping formulate and execute national space goals to overseeing China’s human spaceflight program. </w:t>
      </w:r>
      <w:r w:rsidRPr="00DC1444">
        <w:rPr>
          <w:rStyle w:val="Emphasis"/>
        </w:rPr>
        <w:t>Coverage</w:t>
      </w:r>
      <w:r w:rsidRPr="00DC1444">
        <w:rPr>
          <w:u w:val="single"/>
        </w:rPr>
        <w:t xml:space="preserve"> of China’s space program must treat </w:t>
      </w:r>
      <w:r w:rsidRPr="00DC1444">
        <w:rPr>
          <w:rStyle w:val="Emphasis"/>
        </w:rPr>
        <w:t>seriously</w:t>
      </w:r>
      <w:r w:rsidRPr="00DC1444">
        <w:rPr>
          <w:u w:val="single"/>
        </w:rPr>
        <w:t xml:space="preserve"> the </w:t>
      </w:r>
      <w:r w:rsidRPr="00DC1444">
        <w:rPr>
          <w:rStyle w:val="Emphasis"/>
        </w:rPr>
        <w:t>implications</w:t>
      </w:r>
      <w:r w:rsidRPr="00DC1444">
        <w:rPr>
          <w:u w:val="single"/>
        </w:rPr>
        <w:t xml:space="preserve"> of the reality that in many cases the </w:t>
      </w:r>
      <w:r w:rsidRPr="00DE2EF7">
        <w:rPr>
          <w:rStyle w:val="Emphasis"/>
          <w:highlight w:val="green"/>
        </w:rPr>
        <w:t>boundaries</w:t>
      </w:r>
      <w:r w:rsidRPr="00DE2EF7">
        <w:rPr>
          <w:highlight w:val="green"/>
          <w:u w:val="single"/>
        </w:rPr>
        <w:t xml:space="preserve"> between the </w:t>
      </w:r>
      <w:r w:rsidRPr="00DE2EF7">
        <w:rPr>
          <w:rStyle w:val="Emphasis"/>
          <w:highlight w:val="green"/>
        </w:rPr>
        <w:t>military and civil</w:t>
      </w:r>
      <w:r w:rsidRPr="00DC1444">
        <w:rPr>
          <w:u w:val="single"/>
        </w:rPr>
        <w:t xml:space="preserve"> </w:t>
      </w:r>
      <w:r w:rsidRPr="00DC1444">
        <w:rPr>
          <w:rStyle w:val="Emphasis"/>
        </w:rPr>
        <w:t>silos</w:t>
      </w:r>
      <w:r w:rsidRPr="00DC1444">
        <w:rPr>
          <w:u w:val="single"/>
        </w:rPr>
        <w:t xml:space="preserve"> of China’s </w:t>
      </w:r>
      <w:r w:rsidRPr="00DE2EF7">
        <w:rPr>
          <w:rStyle w:val="Emphasis"/>
          <w:highlight w:val="green"/>
        </w:rPr>
        <w:t xml:space="preserve">program are thin, </w:t>
      </w:r>
      <w:r w:rsidRPr="00DE2EF7">
        <w:rPr>
          <w:rStyle w:val="Emphasis"/>
          <w:sz w:val="24"/>
          <w:szCs w:val="24"/>
          <w:highlight w:val="green"/>
        </w:rPr>
        <w:t>if they exist</w:t>
      </w:r>
      <w:r w:rsidRPr="00DC1444">
        <w:rPr>
          <w:rStyle w:val="Emphasis"/>
          <w:sz w:val="24"/>
          <w:szCs w:val="24"/>
        </w:rPr>
        <w:t xml:space="preserve"> at all.</w:t>
      </w:r>
      <w:r w:rsidRPr="00DC1444">
        <w:rPr>
          <w:sz w:val="24"/>
          <w:szCs w:val="24"/>
          <w:u w:val="single"/>
        </w:rPr>
        <w:t xml:space="preserve"> </w:t>
      </w:r>
    </w:p>
    <w:p w14:paraId="6992C320" w14:textId="77777777" w:rsidR="00435221" w:rsidRPr="00DC1444" w:rsidRDefault="00435221" w:rsidP="00435221">
      <w:pPr>
        <w:rPr>
          <w:sz w:val="16"/>
        </w:rPr>
      </w:pPr>
      <w:r w:rsidRPr="00DC1444">
        <w:rPr>
          <w:u w:val="single"/>
        </w:rPr>
        <w:t xml:space="preserve">Our second panel today will address the </w:t>
      </w:r>
      <w:r w:rsidRPr="00DC1444">
        <w:rPr>
          <w:rStyle w:val="Emphasis"/>
        </w:rPr>
        <w:t>application</w:t>
      </w:r>
      <w:r w:rsidRPr="00DC1444">
        <w:rPr>
          <w:u w:val="single"/>
        </w:rPr>
        <w:t xml:space="preserve"> of what China calls its </w:t>
      </w:r>
      <w:r w:rsidRPr="00DE2EF7">
        <w:rPr>
          <w:highlight w:val="green"/>
          <w:u w:val="single"/>
        </w:rPr>
        <w:t>“</w:t>
      </w:r>
      <w:r w:rsidRPr="00DE2EF7">
        <w:rPr>
          <w:rStyle w:val="Emphasis"/>
          <w:highlight w:val="green"/>
        </w:rPr>
        <w:t>military-civil fusion</w:t>
      </w:r>
      <w:r w:rsidRPr="00DE2EF7">
        <w:rPr>
          <w:highlight w:val="green"/>
          <w:u w:val="single"/>
        </w:rPr>
        <w:t xml:space="preserve">” </w:t>
      </w:r>
      <w:r w:rsidRPr="00DC1444">
        <w:rPr>
          <w:u w:val="single"/>
        </w:rPr>
        <w:t xml:space="preserve">strategy to its </w:t>
      </w:r>
      <w:r w:rsidRPr="00DC1444">
        <w:rPr>
          <w:rStyle w:val="Emphasis"/>
        </w:rPr>
        <w:t>space sector</w:t>
      </w:r>
      <w:r w:rsidRPr="00DC1444">
        <w:rPr>
          <w:sz w:val="16"/>
        </w:rPr>
        <w:t xml:space="preserve">. </w:t>
      </w:r>
      <w:r w:rsidRPr="00DC1444">
        <w:rPr>
          <w:rStyle w:val="Emphasis"/>
        </w:rPr>
        <w:t>Military-civil fusion</w:t>
      </w:r>
      <w:r w:rsidRPr="00DC1444">
        <w:rPr>
          <w:u w:val="single"/>
        </w:rPr>
        <w:t xml:space="preserve">, a strategic concept designed to </w:t>
      </w:r>
      <w:r w:rsidRPr="00DE2EF7">
        <w:rPr>
          <w:rStyle w:val="Emphasis"/>
          <w:highlight w:val="green"/>
        </w:rPr>
        <w:t xml:space="preserve">harness civilian </w:t>
      </w:r>
      <w:r w:rsidRPr="00DC1444">
        <w:rPr>
          <w:rStyle w:val="Emphasis"/>
        </w:rPr>
        <w:t xml:space="preserve">sector </w:t>
      </w:r>
      <w:r w:rsidRPr="00DE2EF7">
        <w:rPr>
          <w:rStyle w:val="Emphasis"/>
          <w:highlight w:val="green"/>
        </w:rPr>
        <w:t>innovation</w:t>
      </w:r>
      <w:r w:rsidRPr="00DE2EF7">
        <w:rPr>
          <w:highlight w:val="green"/>
          <w:u w:val="single"/>
        </w:rPr>
        <w:t xml:space="preserve"> to </w:t>
      </w:r>
      <w:r w:rsidRPr="00DE2EF7">
        <w:rPr>
          <w:rStyle w:val="Emphasis"/>
          <w:highlight w:val="green"/>
        </w:rPr>
        <w:t>power</w:t>
      </w:r>
      <w:r w:rsidRPr="00DC1444">
        <w:rPr>
          <w:rStyle w:val="Emphasis"/>
        </w:rPr>
        <w:t xml:space="preserve"> China’s military and technological </w:t>
      </w:r>
      <w:r w:rsidRPr="00DE2EF7">
        <w:rPr>
          <w:rStyle w:val="Emphasis"/>
          <w:highlight w:val="green"/>
        </w:rPr>
        <w:t>modernization</w:t>
      </w:r>
      <w:r w:rsidRPr="00DE2EF7">
        <w:rPr>
          <w:highlight w:val="green"/>
          <w:u w:val="single"/>
        </w:rPr>
        <w:t xml:space="preserve"> with the goal of </w:t>
      </w:r>
      <w:r w:rsidRPr="00DE2EF7">
        <w:rPr>
          <w:rStyle w:val="Emphasis"/>
          <w:highlight w:val="green"/>
        </w:rPr>
        <w:t>leapfrogging the U</w:t>
      </w:r>
      <w:r w:rsidRPr="00DC1444">
        <w:rPr>
          <w:rStyle w:val="Emphasis"/>
        </w:rPr>
        <w:t xml:space="preserve">nited </w:t>
      </w:r>
      <w:r w:rsidRPr="00DE2EF7">
        <w:rPr>
          <w:rStyle w:val="Emphasis"/>
          <w:highlight w:val="green"/>
        </w:rPr>
        <w:t>S</w:t>
      </w:r>
      <w:r w:rsidRPr="00DC1444">
        <w:rPr>
          <w:rStyle w:val="Emphasis"/>
        </w:rPr>
        <w:t>tates</w:t>
      </w:r>
      <w:r w:rsidRPr="00DC1444">
        <w:rPr>
          <w:u w:val="single"/>
        </w:rPr>
        <w:t xml:space="preserve"> and becoming a technological powerhouse. </w:t>
      </w:r>
      <w:r w:rsidRPr="00DE2EF7">
        <w:rPr>
          <w:highlight w:val="green"/>
          <w:u w:val="single"/>
        </w:rPr>
        <w:t xml:space="preserve">Space </w:t>
      </w:r>
      <w:r w:rsidRPr="00DC1444">
        <w:rPr>
          <w:u w:val="single"/>
        </w:rPr>
        <w:t xml:space="preserve">has been </w:t>
      </w:r>
      <w:r w:rsidRPr="00DC1444">
        <w:rPr>
          <w:rStyle w:val="Emphasis"/>
        </w:rPr>
        <w:t>designated</w:t>
      </w:r>
      <w:r w:rsidRPr="00DC1444">
        <w:rPr>
          <w:u w:val="single"/>
        </w:rPr>
        <w:t xml:space="preserve"> as an </w:t>
      </w:r>
      <w:r w:rsidRPr="00DE2EF7">
        <w:rPr>
          <w:rStyle w:val="Emphasis"/>
          <w:highlight w:val="green"/>
        </w:rPr>
        <w:t>especially important</w:t>
      </w:r>
      <w:r w:rsidRPr="00DE2EF7">
        <w:rPr>
          <w:highlight w:val="green"/>
          <w:u w:val="single"/>
        </w:rPr>
        <w:t xml:space="preserve"> sector</w:t>
      </w:r>
      <w:r w:rsidRPr="00DC1444">
        <w:rPr>
          <w:u w:val="single"/>
        </w:rPr>
        <w:t xml:space="preserve"> for military-civil fusion</w:t>
      </w:r>
      <w:r w:rsidRPr="00DC1444">
        <w:rPr>
          <w:sz w:val="16"/>
        </w:rPr>
        <w:t xml:space="preserve">, </w:t>
      </w:r>
      <w:r w:rsidRPr="00DC1444">
        <w:rPr>
          <w:u w:val="single"/>
        </w:rPr>
        <w:t xml:space="preserve">and the </w:t>
      </w:r>
      <w:r w:rsidRPr="00DC1444">
        <w:rPr>
          <w:rStyle w:val="Emphasis"/>
        </w:rPr>
        <w:t>impacts</w:t>
      </w:r>
      <w:r w:rsidRPr="00DC1444">
        <w:rPr>
          <w:u w:val="single"/>
        </w:rPr>
        <w:t xml:space="preserve"> of this campaign on </w:t>
      </w:r>
      <w:r w:rsidRPr="00DE2EF7">
        <w:rPr>
          <w:rStyle w:val="Emphasis"/>
          <w:highlight w:val="green"/>
        </w:rPr>
        <w:t>China’s</w:t>
      </w:r>
      <w:r w:rsidRPr="00DC1444">
        <w:rPr>
          <w:rStyle w:val="Emphasis"/>
        </w:rPr>
        <w:t xml:space="preserve"> burgeoning </w:t>
      </w:r>
      <w:r w:rsidRPr="00DE2EF7">
        <w:rPr>
          <w:rStyle w:val="Emphasis"/>
          <w:highlight w:val="green"/>
        </w:rPr>
        <w:t>commercial space sector</w:t>
      </w:r>
      <w:r w:rsidRPr="00DC1444">
        <w:rPr>
          <w:sz w:val="16"/>
        </w:rPr>
        <w:t>—</w:t>
      </w:r>
      <w:r w:rsidRPr="00DC1444">
        <w:rPr>
          <w:u w:val="single"/>
        </w:rPr>
        <w:t xml:space="preserve">itself a recipient of </w:t>
      </w:r>
      <w:r w:rsidRPr="00DC1444">
        <w:rPr>
          <w:rStyle w:val="Emphasis"/>
        </w:rPr>
        <w:t>generous government support</w:t>
      </w:r>
      <w:r w:rsidRPr="00DC1444">
        <w:rPr>
          <w:u w:val="single"/>
        </w:rPr>
        <w:t xml:space="preserve"> and </w:t>
      </w:r>
      <w:r w:rsidRPr="00DC1444">
        <w:rPr>
          <w:rStyle w:val="Emphasis"/>
        </w:rPr>
        <w:t>protection</w:t>
      </w:r>
      <w:r w:rsidRPr="00DC1444">
        <w:rPr>
          <w:sz w:val="16"/>
        </w:rPr>
        <w:t>—</w:t>
      </w:r>
      <w:r w:rsidRPr="00DE2EF7">
        <w:rPr>
          <w:highlight w:val="green"/>
          <w:u w:val="single"/>
        </w:rPr>
        <w:t xml:space="preserve">will be </w:t>
      </w:r>
      <w:r w:rsidRPr="00DE2EF7">
        <w:rPr>
          <w:rStyle w:val="Emphasis"/>
          <w:highlight w:val="green"/>
        </w:rPr>
        <w:t>crucial</w:t>
      </w:r>
      <w:r w:rsidRPr="00DE2EF7">
        <w:rPr>
          <w:highlight w:val="green"/>
          <w:u w:val="single"/>
        </w:rPr>
        <w:t xml:space="preserve"> as</w:t>
      </w:r>
      <w:r w:rsidRPr="00DC1444">
        <w:rPr>
          <w:u w:val="single"/>
        </w:rPr>
        <w:t xml:space="preserve"> Chinese </w:t>
      </w:r>
      <w:r w:rsidRPr="00DE2EF7">
        <w:rPr>
          <w:highlight w:val="green"/>
          <w:u w:val="single"/>
        </w:rPr>
        <w:t>companies</w:t>
      </w:r>
      <w:r w:rsidRPr="00DC1444">
        <w:rPr>
          <w:u w:val="single"/>
        </w:rPr>
        <w:t xml:space="preserve"> increasingly seek to </w:t>
      </w:r>
      <w:r w:rsidRPr="00DE2EF7">
        <w:rPr>
          <w:rStyle w:val="Emphasis"/>
          <w:highlight w:val="green"/>
        </w:rPr>
        <w:t xml:space="preserve">compete in </w:t>
      </w:r>
      <w:r w:rsidRPr="00DC1444">
        <w:rPr>
          <w:rStyle w:val="Emphasis"/>
        </w:rPr>
        <w:t xml:space="preserve">the </w:t>
      </w:r>
      <w:r w:rsidRPr="00DE2EF7">
        <w:rPr>
          <w:rStyle w:val="Emphasis"/>
          <w:highlight w:val="green"/>
        </w:rPr>
        <w:t>international market</w:t>
      </w:r>
      <w:r w:rsidRPr="00DC1444">
        <w:rPr>
          <w:rStyle w:val="Emphasis"/>
        </w:rPr>
        <w:t>place</w:t>
      </w:r>
      <w:r w:rsidRPr="00DC1444">
        <w:rPr>
          <w:sz w:val="16"/>
        </w:rPr>
        <w:t>. Military-civil fusion is especially worthy of attention due to its continued reliance on technology transfer, by hook or by crook, to fuel China’s industrial and military growth.</w:t>
      </w:r>
    </w:p>
    <w:p w14:paraId="3E548B4D" w14:textId="77777777" w:rsidR="00435221" w:rsidRDefault="00435221" w:rsidP="00435221">
      <w:pPr>
        <w:rPr>
          <w:sz w:val="16"/>
        </w:rPr>
      </w:pPr>
      <w:r w:rsidRPr="00DC1444">
        <w:rPr>
          <w:sz w:val="16"/>
        </w:rPr>
        <w:t>Our third and final panel today will examine China’s military space and counterspace activities. Since its direct-ascent kinetic antisatellite test in 2007, which was responsible for a large amount of all space debris currently in Earth’s orbit, China has continued to invest in a variety of offensive antisatellite capabilities. Indeed, China’s counterspace arsenal contains many options: earlier this month, Acting Secretary of Defense Patrick Shanahan said China “has exercised and continues to develop” jamming capabilities; is deploying directed-energy counterspace weapons; has deployed an operational ground-based antisatellite missile system; and is prepared to use cyberattacks against U.S. space systems.</w:t>
      </w:r>
    </w:p>
    <w:p w14:paraId="4C70D94C" w14:textId="77777777" w:rsidR="00435221" w:rsidRDefault="00435221" w:rsidP="00435221">
      <w:pPr>
        <w:rPr>
          <w:sz w:val="16"/>
        </w:rPr>
      </w:pPr>
    </w:p>
    <w:p w14:paraId="204D07A9" w14:textId="77777777" w:rsidR="00435221" w:rsidRDefault="00435221" w:rsidP="00435221">
      <w:pPr>
        <w:pStyle w:val="Heading4"/>
      </w:pPr>
      <w:r>
        <w:t xml:space="preserve">That triggers </w:t>
      </w:r>
      <w:r w:rsidRPr="00DE2EF7">
        <w:rPr>
          <w:u w:val="single"/>
        </w:rPr>
        <w:t>backlash</w:t>
      </w:r>
      <w:r>
        <w:t xml:space="preserve"> – they don’t support </w:t>
      </w:r>
      <w:r w:rsidRPr="00F82E63">
        <w:rPr>
          <w:u w:val="single"/>
        </w:rPr>
        <w:t>restrictions</w:t>
      </w:r>
      <w:r>
        <w:t xml:space="preserve"> on the </w:t>
      </w:r>
      <w:r w:rsidRPr="00F82E63">
        <w:rPr>
          <w:u w:val="single"/>
        </w:rPr>
        <w:t>space sector</w:t>
      </w:r>
      <w:r>
        <w:t xml:space="preserve"> and will do </w:t>
      </w:r>
      <w:r w:rsidRPr="005F4DD3">
        <w:rPr>
          <w:u w:val="single"/>
        </w:rPr>
        <w:t>everything</w:t>
      </w:r>
      <w:r>
        <w:t xml:space="preserve"> to convince leaders </w:t>
      </w:r>
      <w:r w:rsidRPr="005F4DD3">
        <w:rPr>
          <w:u w:val="single"/>
        </w:rPr>
        <w:t>not to do the plan</w:t>
      </w:r>
      <w:r>
        <w:t>.</w:t>
      </w:r>
    </w:p>
    <w:p w14:paraId="462BAA12" w14:textId="77777777" w:rsidR="00435221" w:rsidRPr="00DB1082" w:rsidRDefault="00435221" w:rsidP="00435221">
      <w:r>
        <w:rPr>
          <w:rStyle w:val="Style13ptBold"/>
        </w:rPr>
        <w:t xml:space="preserve">Cheng 14 </w:t>
      </w:r>
      <w:r>
        <w:t>[</w:t>
      </w:r>
      <w:r w:rsidRPr="00DB1082">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r>
        <w:t>]</w:t>
      </w:r>
    </w:p>
    <w:p w14:paraId="14285FEA" w14:textId="77777777" w:rsidR="00435221" w:rsidRPr="00F82E63" w:rsidRDefault="00435221" w:rsidP="00435221">
      <w:pPr>
        <w:rPr>
          <w:sz w:val="16"/>
        </w:rPr>
      </w:pPr>
      <w:r w:rsidRPr="00F82E63">
        <w:rPr>
          <w:rStyle w:val="StyleUnderline"/>
        </w:rPr>
        <w:t xml:space="preserve">At the same time, </w:t>
      </w:r>
      <w:r w:rsidRPr="00DE2EF7">
        <w:rPr>
          <w:rStyle w:val="StyleUnderline"/>
          <w:highlight w:val="green"/>
        </w:rPr>
        <w:t>space</w:t>
      </w:r>
      <w:r w:rsidRPr="00F82E63">
        <w:rPr>
          <w:rStyle w:val="StyleUnderline"/>
        </w:rPr>
        <w:t xml:space="preserve"> is now a sector that </w:t>
      </w:r>
      <w:r w:rsidRPr="00DE2EF7">
        <w:rPr>
          <w:rStyle w:val="StyleUnderline"/>
          <w:highlight w:val="green"/>
        </w:rPr>
        <w:t xml:space="preserve">enjoys </w:t>
      </w:r>
      <w:r w:rsidRPr="00DE2EF7">
        <w:rPr>
          <w:rStyle w:val="Emphasis"/>
          <w:highlight w:val="green"/>
        </w:rPr>
        <w:t>significant</w:t>
      </w:r>
      <w:r w:rsidRPr="00F82E63">
        <w:rPr>
          <w:rStyle w:val="Emphasis"/>
        </w:rPr>
        <w:t xml:space="preserve"> political </w:t>
      </w:r>
      <w:r w:rsidRPr="00DE2EF7">
        <w:rPr>
          <w:rStyle w:val="Emphasis"/>
          <w:highlight w:val="green"/>
        </w:rPr>
        <w:t>support</w:t>
      </w:r>
      <w:r w:rsidRPr="00DE2EF7">
        <w:rPr>
          <w:rStyle w:val="StyleUnderline"/>
          <w:highlight w:val="green"/>
        </w:rPr>
        <w:t xml:space="preserve"> </w:t>
      </w:r>
      <w:r w:rsidRPr="00F82E63">
        <w:rPr>
          <w:rStyle w:val="StyleUnderline"/>
        </w:rPr>
        <w:t>within the Chinese political system</w:t>
      </w:r>
      <w:r w:rsidRPr="00F82E63">
        <w:rPr>
          <w:sz w:val="16"/>
        </w:rPr>
        <w:t xml:space="preserve">. Based on their writings, </w:t>
      </w:r>
      <w:r w:rsidRPr="00DE2EF7">
        <w:rPr>
          <w:rStyle w:val="StyleUnderline"/>
          <w:highlight w:val="green"/>
        </w:rPr>
        <w:t>the PLA is</w:t>
      </w:r>
      <w:r w:rsidRPr="00F82E63">
        <w:rPr>
          <w:rStyle w:val="StyleUnderline"/>
        </w:rPr>
        <w:t xml:space="preserve"> </w:t>
      </w:r>
      <w:r w:rsidRPr="00F82E63">
        <w:rPr>
          <w:rStyle w:val="Emphasis"/>
        </w:rPr>
        <w:t xml:space="preserve">clearly </w:t>
      </w:r>
      <w:r w:rsidRPr="00DE2EF7">
        <w:rPr>
          <w:rStyle w:val="Emphasis"/>
          <w:highlight w:val="green"/>
        </w:rPr>
        <w:t>intent</w:t>
      </w:r>
      <w:r w:rsidRPr="00DE2EF7">
        <w:rPr>
          <w:rStyle w:val="StyleUnderline"/>
          <w:highlight w:val="green"/>
        </w:rPr>
        <w:t xml:space="preserve"> upon</w:t>
      </w:r>
      <w:r w:rsidRPr="00F82E63">
        <w:rPr>
          <w:rStyle w:val="StyleUnderline"/>
        </w:rPr>
        <w:t xml:space="preserve"> developing</w:t>
      </w:r>
      <w:r w:rsidRPr="00F82E63">
        <w:rPr>
          <w:sz w:val="16"/>
        </w:rPr>
        <w:t xml:space="preserve"> the ability to establish “space </w:t>
      </w:r>
      <w:r w:rsidRPr="00DE2EF7">
        <w:rPr>
          <w:rStyle w:val="Emphasis"/>
          <w:highlight w:val="green"/>
        </w:rPr>
        <w:t>dominance</w:t>
      </w:r>
      <w:r w:rsidRPr="00F82E63">
        <w:rPr>
          <w:sz w:val="16"/>
        </w:rPr>
        <w:t xml:space="preserve">,” in order to fight and win “local wars under </w:t>
      </w:r>
      <w:proofErr w:type="spellStart"/>
      <w:r w:rsidRPr="00F82E63">
        <w:rPr>
          <w:sz w:val="16"/>
        </w:rPr>
        <w:t>informationized</w:t>
      </w:r>
      <w:proofErr w:type="spellEnd"/>
      <w:r w:rsidRPr="00F82E63">
        <w:rPr>
          <w:sz w:val="16"/>
        </w:rPr>
        <w:t xml:space="preserve"> conditions</w:t>
      </w:r>
      <w:proofErr w:type="gramStart"/>
      <w:r w:rsidRPr="00F82E63">
        <w:rPr>
          <w:sz w:val="16"/>
        </w:rPr>
        <w:t>.”[</w:t>
      </w:r>
      <w:proofErr w:type="gramEnd"/>
      <w:r w:rsidRPr="00F82E63">
        <w:rPr>
          <w:sz w:val="16"/>
        </w:rPr>
        <w:t xml:space="preserve">8] The two SOEs are seen as key parts of the larger military-industrial complex, providing the opportunities to expose a large workforce to such areas as systems engineering and systems integration. It is no accident that China’s commercial airliner development effort tapped the top leadership of China’s aerospace corporations for managerial and design talent.[9] From a bureaucratic perspective, this is a powerful lobby, intent on preserving its interests. </w:t>
      </w:r>
      <w:r w:rsidRPr="00DE2EF7">
        <w:rPr>
          <w:rStyle w:val="StyleUnderline"/>
          <w:highlight w:val="green"/>
        </w:rPr>
        <w:t>China’s space efforts</w:t>
      </w:r>
      <w:r w:rsidRPr="00F82E63">
        <w:rPr>
          <w:rStyle w:val="StyleUnderline"/>
        </w:rPr>
        <w:t xml:space="preserve"> should therefore be </w:t>
      </w:r>
      <w:r w:rsidRPr="00DE2EF7">
        <w:rPr>
          <w:rStyle w:val="StyleUnderline"/>
          <w:highlight w:val="green"/>
        </w:rPr>
        <w:t xml:space="preserve">seen as </w:t>
      </w:r>
      <w:r w:rsidRPr="00DE2EF7">
        <w:rPr>
          <w:rStyle w:val="Emphasis"/>
          <w:highlight w:val="green"/>
        </w:rPr>
        <w:t>political</w:t>
      </w:r>
      <w:r w:rsidRPr="00F82E63">
        <w:rPr>
          <w:rStyle w:val="Emphasis"/>
        </w:rPr>
        <w:t>, as much as military or economic, statements</w:t>
      </w:r>
      <w:r w:rsidRPr="00F82E63">
        <w:rPr>
          <w:rStyle w:val="StyleUnderline"/>
        </w:rPr>
        <w:t xml:space="preserve">, </w:t>
      </w:r>
      <w:r w:rsidRPr="00DE2EF7">
        <w:rPr>
          <w:rStyle w:val="StyleUnderline"/>
          <w:highlight w:val="green"/>
        </w:rPr>
        <w:t>directed at</w:t>
      </w:r>
      <w:r w:rsidRPr="00F82E63">
        <w:rPr>
          <w:sz w:val="16"/>
        </w:rPr>
        <w:t xml:space="preserve"> both </w:t>
      </w:r>
      <w:r w:rsidRPr="00DE2EF7">
        <w:rPr>
          <w:rStyle w:val="Emphasis"/>
          <w:highlight w:val="green"/>
        </w:rPr>
        <w:t>domestic</w:t>
      </w:r>
      <w:r w:rsidRPr="00F82E63">
        <w:rPr>
          <w:rStyle w:val="Emphasis"/>
        </w:rPr>
        <w:t xml:space="preserve"> and foreign </w:t>
      </w:r>
      <w:r w:rsidRPr="00DE2EF7">
        <w:rPr>
          <w:rStyle w:val="Emphasis"/>
          <w:highlight w:val="green"/>
        </w:rPr>
        <w:t>audiences</w:t>
      </w:r>
      <w:r w:rsidRPr="00F82E63">
        <w:rPr>
          <w:sz w:val="16"/>
        </w:rPr>
        <w:t xml:space="preserve">. Insofar as the PRC has scored major achievements in space, these reflect positively on both China’s growing power and respect (internationally) and the CCP’s legitimacy (internally). Efforts at inducing Chinese cooperation in space, then, are likely to be viewed in terms of whether they promote one or both objectives. </w:t>
      </w:r>
      <w:r w:rsidRPr="00F82E63">
        <w:rPr>
          <w:rStyle w:val="StyleUnderline"/>
        </w:rPr>
        <w:t xml:space="preserve">As China has </w:t>
      </w:r>
      <w:r w:rsidRPr="00F82E63">
        <w:rPr>
          <w:rStyle w:val="Emphasis"/>
        </w:rPr>
        <w:t>progressed</w:t>
      </w:r>
      <w:r w:rsidRPr="00F82E63">
        <w:rPr>
          <w:sz w:val="16"/>
        </w:rPr>
        <w:t xml:space="preserve"> to the point of being the world’s second-largest economy (in gross domestic product terms), </w:t>
      </w:r>
      <w:r w:rsidRPr="00DE2EF7">
        <w:rPr>
          <w:rStyle w:val="StyleUnderline"/>
          <w:highlight w:val="green"/>
        </w:rPr>
        <w:t xml:space="preserve">it becomes </w:t>
      </w:r>
      <w:r w:rsidRPr="00DE2EF7">
        <w:rPr>
          <w:rStyle w:val="Emphasis"/>
          <w:highlight w:val="green"/>
        </w:rPr>
        <w:t>less clear</w:t>
      </w:r>
      <w:r w:rsidRPr="00F82E63">
        <w:rPr>
          <w:rStyle w:val="StyleUnderline"/>
        </w:rPr>
        <w:t xml:space="preserve"> as to why </w:t>
      </w:r>
      <w:r w:rsidRPr="00DE2EF7">
        <w:rPr>
          <w:rStyle w:val="StyleUnderline"/>
          <w:highlight w:val="green"/>
        </w:rPr>
        <w:t xml:space="preserve">China </w:t>
      </w:r>
      <w:r w:rsidRPr="00DE2EF7">
        <w:rPr>
          <w:rStyle w:val="StyleUnderline"/>
          <w:highlight w:val="green"/>
        </w:rPr>
        <w:lastRenderedPageBreak/>
        <w:t>would</w:t>
      </w:r>
      <w:r w:rsidRPr="00F82E63">
        <w:rPr>
          <w:sz w:val="16"/>
        </w:rPr>
        <w:t xml:space="preserve"> necessarily </w:t>
      </w:r>
      <w:r w:rsidRPr="00DE2EF7">
        <w:rPr>
          <w:rStyle w:val="Emphasis"/>
          <w:highlight w:val="green"/>
        </w:rPr>
        <w:t>want</w:t>
      </w:r>
      <w:r w:rsidRPr="00F82E63">
        <w:rPr>
          <w:rStyle w:val="StyleUnderline"/>
        </w:rPr>
        <w:t xml:space="preserve"> to </w:t>
      </w:r>
      <w:r w:rsidRPr="00DE2EF7">
        <w:rPr>
          <w:rStyle w:val="Emphasis"/>
          <w:highlight w:val="green"/>
        </w:rPr>
        <w:t>coop</w:t>
      </w:r>
      <w:r w:rsidRPr="00F82E63">
        <w:rPr>
          <w:rStyle w:val="StyleUnderline"/>
        </w:rPr>
        <w:t>erate with other countries on anything other than its own terms</w:t>
      </w:r>
      <w:r w:rsidRPr="00F82E63">
        <w:rPr>
          <w:sz w:val="16"/>
        </w:rPr>
        <w:t xml:space="preserve">. Prospects for Cooperation </w:t>
      </w:r>
      <w:r w:rsidRPr="00F82E63">
        <w:rPr>
          <w:rStyle w:val="StyleUnderline"/>
        </w:rPr>
        <w:t>Within this context</w:t>
      </w:r>
      <w:r w:rsidRPr="00F82E63">
        <w:rPr>
          <w:sz w:val="16"/>
        </w:rPr>
        <w:t xml:space="preserve">, then, </w:t>
      </w:r>
      <w:r w:rsidRPr="00F82E63">
        <w:rPr>
          <w:rStyle w:val="StyleUnderline"/>
        </w:rPr>
        <w:t xml:space="preserve">the </w:t>
      </w:r>
      <w:r w:rsidRPr="00DE2EF7">
        <w:rPr>
          <w:rStyle w:val="Emphasis"/>
          <w:highlight w:val="green"/>
        </w:rPr>
        <w:t>prospects</w:t>
      </w:r>
      <w:r w:rsidRPr="00DE2EF7">
        <w:rPr>
          <w:rStyle w:val="StyleUnderline"/>
          <w:highlight w:val="green"/>
        </w:rPr>
        <w:t xml:space="preserve"> for</w:t>
      </w:r>
      <w:r w:rsidRPr="00F82E63">
        <w:rPr>
          <w:rStyle w:val="StyleUnderline"/>
        </w:rPr>
        <w:t xml:space="preserve"> meaningful </w:t>
      </w:r>
      <w:r w:rsidRPr="00DE2EF7">
        <w:rPr>
          <w:rStyle w:val="StyleUnderline"/>
          <w:highlight w:val="green"/>
        </w:rPr>
        <w:t>cooperation</w:t>
      </w:r>
      <w:r w:rsidRPr="00F82E63">
        <w:rPr>
          <w:rStyle w:val="StyleUnderline"/>
        </w:rPr>
        <w:t xml:space="preserve"> with the PRC </w:t>
      </w:r>
      <w:r w:rsidRPr="00DE2EF7">
        <w:rPr>
          <w:rStyle w:val="StyleUnderline"/>
          <w:highlight w:val="green"/>
        </w:rPr>
        <w:t>in the area of space would</w:t>
      </w:r>
      <w:r w:rsidRPr="00F82E63">
        <w:rPr>
          <w:rStyle w:val="StyleUnderline"/>
        </w:rPr>
        <w:t xml:space="preserve"> seem to </w:t>
      </w:r>
      <w:r w:rsidRPr="00DE2EF7">
        <w:rPr>
          <w:rStyle w:val="StyleUnderline"/>
          <w:highlight w:val="green"/>
        </w:rPr>
        <w:t xml:space="preserve">be </w:t>
      </w:r>
      <w:r w:rsidRPr="00DE2EF7">
        <w:rPr>
          <w:rStyle w:val="Emphasis"/>
          <w:highlight w:val="green"/>
        </w:rPr>
        <w:t>extremely limited</w:t>
      </w:r>
      <w:r w:rsidRPr="00F82E63">
        <w:rPr>
          <w:rStyle w:val="StyleUnderline"/>
        </w:rPr>
        <w:t>. China’s past experience of major high-technology cooperative ventures (</w:t>
      </w:r>
      <w:r w:rsidRPr="00F82E63">
        <w:rPr>
          <w:rStyle w:val="Emphasis"/>
        </w:rPr>
        <w:t>Sino–Soviet</w:t>
      </w:r>
      <w:r w:rsidRPr="00F82E63">
        <w:rPr>
          <w:rStyle w:val="StyleUnderline"/>
        </w:rPr>
        <w:t xml:space="preserve"> cooperation in the</w:t>
      </w:r>
      <w:r w:rsidRPr="00F82E63">
        <w:rPr>
          <w:sz w:val="16"/>
        </w:rPr>
        <w:t xml:space="preserve"> 19</w:t>
      </w:r>
      <w:r w:rsidRPr="00F82E63">
        <w:rPr>
          <w:rStyle w:val="Emphasis"/>
        </w:rPr>
        <w:t>50s</w:t>
      </w:r>
      <w:r w:rsidRPr="00F82E63">
        <w:rPr>
          <w:rStyle w:val="StyleUnderline"/>
        </w:rPr>
        <w:t>, U.S.–China cooperation in the</w:t>
      </w:r>
      <w:r w:rsidRPr="00F82E63">
        <w:rPr>
          <w:sz w:val="16"/>
        </w:rPr>
        <w:t xml:space="preserve"> 19</w:t>
      </w:r>
      <w:r w:rsidRPr="00F82E63">
        <w:rPr>
          <w:rStyle w:val="Emphasis"/>
        </w:rPr>
        <w:t>80s</w:t>
      </w:r>
      <w:r w:rsidRPr="00F82E63">
        <w:rPr>
          <w:rStyle w:val="StyleUnderline"/>
        </w:rPr>
        <w:t xml:space="preserve"> until Tiananmen, and Sino–European space cooperation on</w:t>
      </w:r>
      <w:r w:rsidRPr="00F82E63">
        <w:rPr>
          <w:sz w:val="16"/>
        </w:rPr>
        <w:t xml:space="preserve"> the </w:t>
      </w:r>
      <w:r w:rsidRPr="00F82E63">
        <w:rPr>
          <w:rStyle w:val="Emphasis"/>
        </w:rPr>
        <w:t>Galileo</w:t>
      </w:r>
      <w:r w:rsidRPr="00F82E63">
        <w:rPr>
          <w:rStyle w:val="StyleUnderline"/>
        </w:rPr>
        <w:t xml:space="preserve"> satellite program) is an </w:t>
      </w:r>
      <w:r w:rsidRPr="00F82E63">
        <w:rPr>
          <w:rStyle w:val="Emphasis"/>
        </w:rPr>
        <w:t>unhappy one, at best</w:t>
      </w:r>
      <w:r w:rsidRPr="00F82E63">
        <w:rPr>
          <w:rStyle w:val="StyleUnderline"/>
        </w:rPr>
        <w:t xml:space="preserve">. The failure of the joint Russian–Chinese </w:t>
      </w:r>
      <w:r w:rsidRPr="00F82E63">
        <w:rPr>
          <w:rStyle w:val="Emphasis"/>
        </w:rPr>
        <w:t>Phobos</w:t>
      </w:r>
      <w:r w:rsidRPr="00F82E63">
        <w:rPr>
          <w:rStyle w:val="StyleUnderline"/>
        </w:rPr>
        <w:t xml:space="preserve">–Grunt mission is likely seen </w:t>
      </w:r>
      <w:r w:rsidRPr="00F82E63">
        <w:rPr>
          <w:rStyle w:val="Emphasis"/>
        </w:rPr>
        <w:t>in Beijing</w:t>
      </w:r>
      <w:r w:rsidRPr="00F82E63">
        <w:rPr>
          <w:rStyle w:val="StyleUnderline"/>
        </w:rPr>
        <w:t xml:space="preserve"> as further </w:t>
      </w:r>
      <w:r w:rsidRPr="00F82E63">
        <w:rPr>
          <w:rStyle w:val="Emphasis"/>
        </w:rPr>
        <w:t>evidence</w:t>
      </w:r>
      <w:r w:rsidRPr="00F82E63">
        <w:rPr>
          <w:rStyle w:val="StyleUnderline"/>
        </w:rPr>
        <w:t xml:space="preserve"> that a </w:t>
      </w:r>
      <w:r w:rsidRPr="00DE2EF7">
        <w:rPr>
          <w:rStyle w:val="Emphasis"/>
          <w:highlight w:val="green"/>
        </w:rPr>
        <w:t>“go-it-alone”</w:t>
      </w:r>
      <w:r w:rsidRPr="00F82E63">
        <w:rPr>
          <w:rStyle w:val="Emphasis"/>
        </w:rPr>
        <w:t xml:space="preserve"> approach</w:t>
      </w:r>
      <w:r w:rsidRPr="00F82E63">
        <w:rPr>
          <w:rStyle w:val="StyleUnderline"/>
        </w:rPr>
        <w:t xml:space="preserve"> </w:t>
      </w:r>
      <w:r w:rsidRPr="00DE2EF7">
        <w:rPr>
          <w:rStyle w:val="StyleUnderline"/>
          <w:highlight w:val="green"/>
        </w:rPr>
        <w:t xml:space="preserve">is </w:t>
      </w:r>
      <w:r w:rsidRPr="00DE2EF7">
        <w:rPr>
          <w:rStyle w:val="Emphasis"/>
          <w:highlight w:val="green"/>
        </w:rPr>
        <w:t>preferable</w:t>
      </w:r>
      <w:r w:rsidRPr="00F82E63">
        <w:rPr>
          <w:sz w:val="16"/>
        </w:rPr>
        <w:t xml:space="preserve">. </w:t>
      </w:r>
      <w:r w:rsidRPr="00DE2EF7">
        <w:rPr>
          <w:rStyle w:val="Emphasis"/>
          <w:highlight w:val="green"/>
        </w:rPr>
        <w:t>Nor</w:t>
      </w:r>
      <w:r w:rsidRPr="00DE2EF7">
        <w:rPr>
          <w:rStyle w:val="StyleUnderline"/>
          <w:highlight w:val="green"/>
        </w:rPr>
        <w:t xml:space="preserve"> is</w:t>
      </w:r>
      <w:r w:rsidRPr="00F82E63">
        <w:rPr>
          <w:sz w:val="16"/>
        </w:rPr>
        <w:t xml:space="preserve"> it clear that, bureaucratically, </w:t>
      </w:r>
      <w:r w:rsidRPr="00DE2EF7">
        <w:rPr>
          <w:rStyle w:val="StyleUnderline"/>
          <w:highlight w:val="green"/>
        </w:rPr>
        <w:t>there</w:t>
      </w:r>
      <w:r w:rsidRPr="00F82E63">
        <w:rPr>
          <w:sz w:val="16"/>
        </w:rPr>
        <w:t xml:space="preserve"> is significant </w:t>
      </w:r>
      <w:r w:rsidRPr="00DE2EF7">
        <w:rPr>
          <w:rStyle w:val="Emphasis"/>
          <w:highlight w:val="green"/>
        </w:rPr>
        <w:t>interest</w:t>
      </w:r>
      <w:r w:rsidRPr="00DE2EF7">
        <w:rPr>
          <w:rStyle w:val="StyleUnderline"/>
          <w:highlight w:val="green"/>
        </w:rPr>
        <w:t xml:space="preserve"> from </w:t>
      </w:r>
      <w:r w:rsidRPr="00F82E63">
        <w:rPr>
          <w:rStyle w:val="Emphasis"/>
        </w:rPr>
        <w:t>key players</w:t>
      </w:r>
      <w:r w:rsidRPr="00F82E63">
        <w:rPr>
          <w:rStyle w:val="StyleUnderline"/>
        </w:rPr>
        <w:t xml:space="preserve"> such as </w:t>
      </w:r>
      <w:r w:rsidRPr="00DE2EF7">
        <w:rPr>
          <w:rStyle w:val="Emphasis"/>
          <w:highlight w:val="green"/>
        </w:rPr>
        <w:t>the PLA</w:t>
      </w:r>
      <w:r w:rsidRPr="00F82E63">
        <w:rPr>
          <w:sz w:val="16"/>
        </w:rPr>
        <w:t xml:space="preserve"> or the military industrial complex </w:t>
      </w:r>
      <w:r w:rsidRPr="00DE2EF7">
        <w:rPr>
          <w:rStyle w:val="StyleUnderline"/>
          <w:highlight w:val="green"/>
        </w:rPr>
        <w:t xml:space="preserve">in </w:t>
      </w:r>
      <w:r w:rsidRPr="00F82E63">
        <w:rPr>
          <w:rStyle w:val="Emphasis"/>
        </w:rPr>
        <w:t xml:space="preserve">expanding </w:t>
      </w:r>
      <w:r w:rsidRPr="00DE2EF7">
        <w:rPr>
          <w:rStyle w:val="Emphasis"/>
          <w:highlight w:val="green"/>
        </w:rPr>
        <w:t>coop</w:t>
      </w:r>
      <w:r w:rsidRPr="00F82E63">
        <w:rPr>
          <w:sz w:val="16"/>
        </w:rPr>
        <w:t>eration.[10] Moreover, as long as China’s economy continues to expand, and the top political leadership values space efforts, there is little prospect of a reduction in space expenditures—making international cooperation far less urgent for the PRC than most other spacefaring states. [</w:t>
      </w:r>
      <w:r w:rsidRPr="00DE2EF7">
        <w:rPr>
          <w:rStyle w:val="StyleUnderline"/>
        </w:rPr>
        <w:t>FOOTNOTE</w:t>
      </w:r>
      <w:r w:rsidRPr="00F82E63">
        <w:rPr>
          <w:sz w:val="16"/>
        </w:rPr>
        <w:t>] [</w:t>
      </w:r>
      <w:proofErr w:type="gramStart"/>
      <w:r w:rsidRPr="00F82E63">
        <w:rPr>
          <w:sz w:val="16"/>
        </w:rPr>
        <w:t>10]</w:t>
      </w:r>
      <w:r w:rsidRPr="00F82E63">
        <w:rPr>
          <w:rStyle w:val="StyleUnderline"/>
        </w:rPr>
        <w:t>It</w:t>
      </w:r>
      <w:proofErr w:type="gramEnd"/>
      <w:r w:rsidRPr="00F82E63">
        <w:rPr>
          <w:rStyle w:val="StyleUnderline"/>
        </w:rPr>
        <w:t xml:space="preserve"> is worth noting</w:t>
      </w:r>
      <w:r w:rsidRPr="00F82E63">
        <w:rPr>
          <w:sz w:val="16"/>
        </w:rPr>
        <w:t xml:space="preserve"> here </w:t>
      </w:r>
      <w:r w:rsidRPr="00F82E63">
        <w:rPr>
          <w:rStyle w:val="StyleUnderline"/>
        </w:rPr>
        <w:t xml:space="preserve">that the Chinese </w:t>
      </w:r>
      <w:r w:rsidRPr="00F82E63">
        <w:rPr>
          <w:rStyle w:val="Emphasis"/>
        </w:rPr>
        <w:t>M</w:t>
      </w:r>
      <w:r w:rsidRPr="00F82E63">
        <w:rPr>
          <w:rStyle w:val="StyleUnderline"/>
        </w:rPr>
        <w:t xml:space="preserve">inistry of </w:t>
      </w:r>
      <w:r w:rsidRPr="00F82E63">
        <w:rPr>
          <w:rStyle w:val="Emphasis"/>
        </w:rPr>
        <w:t>F</w:t>
      </w:r>
      <w:r w:rsidRPr="00F82E63">
        <w:rPr>
          <w:rStyle w:val="StyleUnderline"/>
        </w:rPr>
        <w:t xml:space="preserve">oreign </w:t>
      </w:r>
      <w:r w:rsidRPr="00F82E63">
        <w:rPr>
          <w:rStyle w:val="Emphasis"/>
        </w:rPr>
        <w:t>A</w:t>
      </w:r>
      <w:r w:rsidRPr="00F82E63">
        <w:rPr>
          <w:rStyle w:val="StyleUnderline"/>
        </w:rPr>
        <w:t xml:space="preserve">ffairs </w:t>
      </w:r>
      <w:r w:rsidRPr="00F82E63">
        <w:rPr>
          <w:rStyle w:val="Emphasis"/>
        </w:rPr>
        <w:t>is not a part</w:t>
      </w:r>
      <w:r w:rsidRPr="00F82E63">
        <w:rPr>
          <w:rStyle w:val="StyleUnderline"/>
        </w:rPr>
        <w:t xml:space="preserve"> of the CCP Politburo, a </w:t>
      </w:r>
      <w:r w:rsidRPr="00F82E63">
        <w:rPr>
          <w:rStyle w:val="Emphasis"/>
        </w:rPr>
        <w:t>key power center</w:t>
      </w:r>
      <w:r w:rsidRPr="00F82E63">
        <w:rPr>
          <w:rStyle w:val="StyleUnderline"/>
        </w:rPr>
        <w:t xml:space="preserve"> in China. Thus, the voice of the Ministry of Foreign Affairs is </w:t>
      </w:r>
      <w:r w:rsidRPr="00DE2EF7">
        <w:rPr>
          <w:rStyle w:val="Emphasis"/>
          <w:highlight w:val="green"/>
        </w:rPr>
        <w:t>muted</w:t>
      </w:r>
      <w:r w:rsidRPr="00F82E63">
        <w:rPr>
          <w:rStyle w:val="Emphasis"/>
        </w:rPr>
        <w:t>, at best</w:t>
      </w:r>
      <w:r w:rsidRPr="00F82E63">
        <w:rPr>
          <w:rStyle w:val="StyleUnderline"/>
        </w:rPr>
        <w:t xml:space="preserve">, </w:t>
      </w:r>
      <w:r w:rsidRPr="00DE2EF7">
        <w:rPr>
          <w:rStyle w:val="StyleUnderline"/>
          <w:highlight w:val="green"/>
        </w:rPr>
        <w:t>in</w:t>
      </w:r>
      <w:r w:rsidRPr="00F82E63">
        <w:rPr>
          <w:rStyle w:val="StyleUnderline"/>
        </w:rPr>
        <w:t xml:space="preserve"> </w:t>
      </w:r>
      <w:r w:rsidRPr="00F82E63">
        <w:rPr>
          <w:rStyle w:val="Emphasis"/>
        </w:rPr>
        <w:t xml:space="preserve">any </w:t>
      </w:r>
      <w:r w:rsidRPr="00DE2EF7">
        <w:rPr>
          <w:rStyle w:val="Emphasis"/>
          <w:highlight w:val="green"/>
        </w:rPr>
        <w:t>internal debate</w:t>
      </w:r>
      <w:r w:rsidRPr="00F82E63">
        <w:rPr>
          <w:rStyle w:val="StyleUnderline"/>
        </w:rPr>
        <w:t xml:space="preserve"> on policy</w:t>
      </w:r>
      <w:r w:rsidRPr="00F82E63">
        <w:rPr>
          <w:sz w:val="16"/>
        </w:rPr>
        <w:t xml:space="preserve">. [END FOOTNOTE] If </w:t>
      </w:r>
      <w:r w:rsidRPr="00DE2EF7">
        <w:rPr>
          <w:rStyle w:val="StyleUnderline"/>
          <w:highlight w:val="green"/>
        </w:rPr>
        <w:t>there is</w:t>
      </w:r>
      <w:r w:rsidRPr="00F82E63">
        <w:rPr>
          <w:rStyle w:val="StyleUnderline"/>
        </w:rPr>
        <w:t xml:space="preserve"> likely to be </w:t>
      </w:r>
      <w:r w:rsidRPr="00DE2EF7">
        <w:rPr>
          <w:rStyle w:val="Emphasis"/>
          <w:highlight w:val="green"/>
        </w:rPr>
        <w:t>limited enthusiasm</w:t>
      </w:r>
      <w:r w:rsidRPr="00F82E63">
        <w:rPr>
          <w:rStyle w:val="StyleUnderline"/>
        </w:rPr>
        <w:t xml:space="preserve"> for cooperation </w:t>
      </w:r>
      <w:r w:rsidRPr="00DE2EF7">
        <w:rPr>
          <w:rStyle w:val="StyleUnderline"/>
          <w:highlight w:val="green"/>
        </w:rPr>
        <w:t xml:space="preserve">in </w:t>
      </w:r>
      <w:r w:rsidRPr="00DE2EF7">
        <w:rPr>
          <w:rStyle w:val="Emphasis"/>
          <w:highlight w:val="green"/>
        </w:rPr>
        <w:t>Chinese circles</w:t>
      </w:r>
      <w:r w:rsidRPr="00F82E63">
        <w:rPr>
          <w:sz w:val="16"/>
        </w:rPr>
        <w:t xml:space="preserve">, there should also be skepticism in American ones. China’s space program is arguably one of the </w:t>
      </w:r>
      <w:proofErr w:type="gramStart"/>
      <w:r w:rsidRPr="00F82E63">
        <w:rPr>
          <w:sz w:val="16"/>
        </w:rPr>
        <w:t>most opaque</w:t>
      </w:r>
      <w:proofErr w:type="gramEnd"/>
      <w:r w:rsidRPr="00F82E63">
        <w:rPr>
          <w:sz w:val="16"/>
        </w:rPr>
        <w:t xml:space="preserv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6BF452A5" w14:textId="77777777" w:rsidR="00435221" w:rsidRDefault="00435221" w:rsidP="00435221">
      <w:pPr>
        <w:rPr>
          <w:sz w:val="16"/>
        </w:rPr>
      </w:pPr>
    </w:p>
    <w:p w14:paraId="17137E74" w14:textId="77777777" w:rsidR="00435221" w:rsidRPr="00E07E9B" w:rsidRDefault="00435221" w:rsidP="00435221">
      <w:pPr>
        <w:pStyle w:val="Heading4"/>
        <w:rPr>
          <w:u w:val="single"/>
        </w:rPr>
      </w:pPr>
      <w:bookmarkStart w:id="1" w:name="_Hlk92058288"/>
      <w:r w:rsidRPr="00E07E9B">
        <w:t xml:space="preserve">An unhinged PLA triggers </w:t>
      </w:r>
      <w:r w:rsidRPr="00E07E9B">
        <w:rPr>
          <w:u w:val="single"/>
        </w:rPr>
        <w:t>Himalayan war</w:t>
      </w:r>
      <w:r>
        <w:t xml:space="preserve"> – </w:t>
      </w:r>
      <w:r w:rsidRPr="00E07E9B">
        <w:t xml:space="preserve">goes </w:t>
      </w:r>
      <w:r w:rsidRPr="00E07E9B">
        <w:rPr>
          <w:u w:val="single"/>
        </w:rPr>
        <w:t>global</w:t>
      </w:r>
    </w:p>
    <w:p w14:paraId="61E6DB04" w14:textId="77777777" w:rsidR="00435221" w:rsidRPr="00E07E9B" w:rsidRDefault="00435221" w:rsidP="00435221">
      <w:pPr>
        <w:rPr>
          <w:sz w:val="20"/>
          <w:szCs w:val="20"/>
        </w:rPr>
      </w:pPr>
      <w:proofErr w:type="spellStart"/>
      <w:r>
        <w:rPr>
          <w:rStyle w:val="Style13ptBold"/>
        </w:rPr>
        <w:t>Chellaney</w:t>
      </w:r>
      <w:proofErr w:type="spellEnd"/>
      <w:r>
        <w:rPr>
          <w:rStyle w:val="Style13ptBold"/>
        </w:rPr>
        <w:t xml:space="preserve"> 17 </w:t>
      </w:r>
      <w:r>
        <w:t>[</w:t>
      </w:r>
      <w:r w:rsidRPr="00DB1082">
        <w:t xml:space="preserve">Dr. Brahma </w:t>
      </w:r>
      <w:proofErr w:type="spellStart"/>
      <w:r w:rsidRPr="00DB1082">
        <w:t>Chellaney</w:t>
      </w:r>
      <w:proofErr w:type="spellEnd"/>
      <w:r w:rsidRPr="00DB1082">
        <w:t>,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r>
        <w:t>]</w:t>
      </w:r>
    </w:p>
    <w:p w14:paraId="706D0F1A" w14:textId="77777777" w:rsidR="00435221" w:rsidRPr="00DE2EF7" w:rsidRDefault="00435221" w:rsidP="00435221">
      <w:pPr>
        <w:rPr>
          <w:sz w:val="16"/>
        </w:rPr>
      </w:pPr>
      <w:r w:rsidRPr="00DE2EF7">
        <w:rPr>
          <w:sz w:val="16"/>
        </w:rPr>
        <w:t xml:space="preserve">China’s president </w:t>
      </w:r>
      <w:r w:rsidRPr="00DE2EF7">
        <w:rPr>
          <w:rStyle w:val="StyleUnderline"/>
          <w:highlight w:val="green"/>
        </w:rPr>
        <w:t>Xi</w:t>
      </w:r>
      <w:r w:rsidRPr="00DE2EF7">
        <w:rPr>
          <w:sz w:val="16"/>
        </w:rPr>
        <w:t xml:space="preserve"> Jinping </w:t>
      </w:r>
      <w:r w:rsidRPr="00DE2EF7">
        <w:rPr>
          <w:rStyle w:val="StyleUnderline"/>
        </w:rPr>
        <w:t>has stepped up his domestic political moves</w:t>
      </w:r>
      <w:r w:rsidRPr="00DE2EF7">
        <w:rPr>
          <w:sz w:val="16"/>
        </w:rPr>
        <w:t xml:space="preserve"> in the run-up to the critical 19th national congress of the Chinese Communist Party next month, </w:t>
      </w:r>
      <w:r w:rsidRPr="00DE2EF7">
        <w:rPr>
          <w:rStyle w:val="StyleUnderline"/>
        </w:rPr>
        <w:t xml:space="preserve">but he is still </w:t>
      </w:r>
      <w:r w:rsidRPr="00DE2EF7">
        <w:rPr>
          <w:rStyle w:val="StyleUnderline"/>
          <w:highlight w:val="green"/>
        </w:rPr>
        <w:t xml:space="preserve">struggling to </w:t>
      </w:r>
      <w:r w:rsidRPr="00DE2EF7">
        <w:rPr>
          <w:rStyle w:val="Emphasis"/>
          <w:highlight w:val="green"/>
        </w:rPr>
        <w:t>keep the</w:t>
      </w:r>
      <w:r w:rsidRPr="00DE2EF7">
        <w:rPr>
          <w:sz w:val="16"/>
        </w:rPr>
        <w:t xml:space="preserve"> People’s Liberation Army </w:t>
      </w:r>
      <w:r w:rsidRPr="00DE2EF7">
        <w:rPr>
          <w:rStyle w:val="Emphasis"/>
          <w:highlight w:val="green"/>
        </w:rPr>
        <w:t>(PLA) in line</w:t>
      </w:r>
      <w:r w:rsidRPr="00DE2EF7">
        <w:rPr>
          <w:sz w:val="16"/>
        </w:rPr>
        <w:t xml:space="preserve">. China’s political system makes it hard to get a clear picture, yet </w:t>
      </w:r>
      <w:proofErr w:type="spellStart"/>
      <w:r w:rsidRPr="00DE2EF7">
        <w:rPr>
          <w:sz w:val="16"/>
        </w:rPr>
        <w:t>Mr</w:t>
      </w:r>
      <w:proofErr w:type="spellEnd"/>
      <w:r w:rsidRPr="00DE2EF7">
        <w:rPr>
          <w:sz w:val="16"/>
        </w:rPr>
        <w:t xml:space="preserve"> </w:t>
      </w:r>
      <w:r w:rsidRPr="00DE2EF7">
        <w:rPr>
          <w:rStyle w:val="StyleUnderline"/>
        </w:rPr>
        <w:t>Xi’s actions underscore the troublesome civil-military relations in the country</w:t>
      </w:r>
      <w:r w:rsidRPr="00DE2EF7">
        <w:rPr>
          <w:sz w:val="16"/>
        </w:rPr>
        <w:t xml:space="preserve">. </w:t>
      </w:r>
      <w:r w:rsidRPr="00DE2EF7">
        <w:rPr>
          <w:rStyle w:val="StyleUnderline"/>
        </w:rPr>
        <w:t xml:space="preserve">Take the recent standoff with India that </w:t>
      </w:r>
      <w:r w:rsidRPr="00DE2EF7">
        <w:rPr>
          <w:rStyle w:val="StyleUnderline"/>
          <w:highlight w:val="green"/>
        </w:rPr>
        <w:t xml:space="preserve">raised </w:t>
      </w:r>
      <w:r w:rsidRPr="00DE2EF7">
        <w:rPr>
          <w:rStyle w:val="StyleUnderline"/>
        </w:rPr>
        <w:t xml:space="preserve">the </w:t>
      </w:r>
      <w:proofErr w:type="spellStart"/>
      <w:r w:rsidRPr="00DE2EF7">
        <w:rPr>
          <w:rStyle w:val="StyleUnderline"/>
        </w:rPr>
        <w:t>spectre</w:t>
      </w:r>
      <w:proofErr w:type="spellEnd"/>
      <w:r w:rsidRPr="00DE2EF7">
        <w:rPr>
          <w:rStyle w:val="StyleUnderline"/>
        </w:rPr>
        <w:t xml:space="preserve"> of a </w:t>
      </w:r>
      <w:r w:rsidRPr="00DE2EF7">
        <w:rPr>
          <w:rStyle w:val="Emphasis"/>
          <w:highlight w:val="green"/>
        </w:rPr>
        <w:t>Himalayan war</w:t>
      </w:r>
      <w:r w:rsidRPr="00DE2EF7">
        <w:rPr>
          <w:rStyle w:val="StyleUnderline"/>
        </w:rPr>
        <w:t xml:space="preserve">, with China threatening </w:t>
      </w:r>
      <w:r w:rsidRPr="00DE2EF7">
        <w:rPr>
          <w:rStyle w:val="Emphasis"/>
        </w:rPr>
        <w:t>reprisals</w:t>
      </w:r>
      <w:r w:rsidRPr="00DE2EF7">
        <w:rPr>
          <w:sz w:val="16"/>
        </w:rPr>
        <w:t xml:space="preserve"> if New Delhi did not unconditionally withdraw its forces from a small Bhutanese plateau, which Beijing claims is Chinese territory. After 10 weeks, </w:t>
      </w:r>
      <w:r w:rsidRPr="00DE2EF7">
        <w:rPr>
          <w:rStyle w:val="StyleUnderline"/>
        </w:rPr>
        <w:t>the face-off</w:t>
      </w:r>
      <w:r w:rsidRPr="00DE2EF7">
        <w:rPr>
          <w:sz w:val="16"/>
        </w:rPr>
        <w:t xml:space="preserve"> on the </w:t>
      </w:r>
      <w:proofErr w:type="spellStart"/>
      <w:r w:rsidRPr="00DE2EF7">
        <w:rPr>
          <w:sz w:val="16"/>
        </w:rPr>
        <w:t>Doklam</w:t>
      </w:r>
      <w:proofErr w:type="spellEnd"/>
      <w:r w:rsidRPr="00DE2EF7">
        <w:rPr>
          <w:sz w:val="16"/>
        </w:rPr>
        <w:t xml:space="preserve"> Plateau </w:t>
      </w:r>
      <w:r w:rsidRPr="00DE2EF7">
        <w:rPr>
          <w:rStyle w:val="StyleUnderline"/>
        </w:rPr>
        <w:t>ended with both sides pulling back</w:t>
      </w:r>
      <w:r w:rsidRPr="00DE2EF7">
        <w:rPr>
          <w:sz w:val="16"/>
        </w:rPr>
        <w:t xml:space="preserve"> troops and equipment from the site on the same day, </w:t>
      </w:r>
      <w:proofErr w:type="spellStart"/>
      <w:r w:rsidRPr="00DE2EF7">
        <w:rPr>
          <w:rStyle w:val="StyleUnderline"/>
        </w:rPr>
        <w:t>signalling</w:t>
      </w:r>
      <w:proofErr w:type="spellEnd"/>
      <w:r w:rsidRPr="00DE2EF7">
        <w:rPr>
          <w:rStyle w:val="StyleUnderline"/>
        </w:rPr>
        <w:t xml:space="preserve"> that </w:t>
      </w:r>
      <w:r w:rsidRPr="00DE2EF7">
        <w:rPr>
          <w:rStyle w:val="Emphasis"/>
        </w:rPr>
        <w:t>Beijing</w:t>
      </w:r>
      <w:r w:rsidRPr="00DE2EF7">
        <w:rPr>
          <w:rStyle w:val="StyleUnderline"/>
        </w:rPr>
        <w:t xml:space="preserve">, not New Delhi, had </w:t>
      </w:r>
      <w:r w:rsidRPr="00DE2EF7">
        <w:rPr>
          <w:rStyle w:val="Emphasis"/>
        </w:rPr>
        <w:t>blinked</w:t>
      </w:r>
      <w:r w:rsidRPr="00DE2EF7">
        <w:rPr>
          <w:sz w:val="16"/>
        </w:rPr>
        <w:t xml:space="preserve">. </w:t>
      </w:r>
      <w:r w:rsidRPr="00DE2EF7">
        <w:rPr>
          <w:rStyle w:val="StyleUnderline"/>
        </w:rPr>
        <w:t>The</w:t>
      </w:r>
      <w:r w:rsidRPr="00DE2EF7">
        <w:rPr>
          <w:sz w:val="16"/>
        </w:rPr>
        <w:t xml:space="preserve"> mutual-withdrawal </w:t>
      </w:r>
      <w:r w:rsidRPr="00DE2EF7">
        <w:rPr>
          <w:rStyle w:val="StyleUnderline"/>
        </w:rPr>
        <w:t>deal was struck just after</w:t>
      </w:r>
      <w:r w:rsidRPr="00DE2EF7">
        <w:rPr>
          <w:sz w:val="16"/>
        </w:rPr>
        <w:t xml:space="preserve"> </w:t>
      </w:r>
      <w:proofErr w:type="spellStart"/>
      <w:r w:rsidRPr="00DE2EF7">
        <w:rPr>
          <w:sz w:val="16"/>
        </w:rPr>
        <w:t>Mr</w:t>
      </w:r>
      <w:proofErr w:type="spellEnd"/>
      <w:r w:rsidRPr="00DE2EF7">
        <w:rPr>
          <w:sz w:val="16"/>
        </w:rPr>
        <w:t xml:space="preserve"> </w:t>
      </w:r>
      <w:r w:rsidRPr="00DE2EF7">
        <w:rPr>
          <w:rStyle w:val="StyleUnderline"/>
          <w:highlight w:val="green"/>
        </w:rPr>
        <w:t>Xi replaced</w:t>
      </w:r>
      <w:r w:rsidRPr="00DE2EF7">
        <w:rPr>
          <w:rStyle w:val="StyleUnderline"/>
        </w:rPr>
        <w:t xml:space="preserve"> the chief of the </w:t>
      </w:r>
      <w:r w:rsidRPr="00DE2EF7">
        <w:rPr>
          <w:rStyle w:val="Emphasis"/>
          <w:highlight w:val="green"/>
        </w:rPr>
        <w:t>PLA</w:t>
      </w:r>
      <w:r w:rsidRPr="00DE2EF7">
        <w:rPr>
          <w:rStyle w:val="StyleUnderline"/>
        </w:rPr>
        <w:t xml:space="preserve">’s joint </w:t>
      </w:r>
      <w:r w:rsidRPr="00DE2EF7">
        <w:rPr>
          <w:rStyle w:val="StyleUnderline"/>
          <w:highlight w:val="green"/>
        </w:rPr>
        <w:t>staff</w:t>
      </w:r>
      <w:r w:rsidRPr="00DE2EF7">
        <w:rPr>
          <w:rStyle w:val="StyleUnderline"/>
        </w:rPr>
        <w:t xml:space="preserve"> department</w:t>
      </w:r>
      <w:r w:rsidRPr="00DE2EF7">
        <w:rPr>
          <w:sz w:val="16"/>
        </w:rPr>
        <w:t xml:space="preserve">. This key position, equivalent to the chairman of the US joint chiefs of staff, was created only last year as part of </w:t>
      </w:r>
      <w:proofErr w:type="spellStart"/>
      <w:r w:rsidRPr="00DE2EF7">
        <w:rPr>
          <w:sz w:val="16"/>
        </w:rPr>
        <w:t>Mr</w:t>
      </w:r>
      <w:proofErr w:type="spellEnd"/>
      <w:r w:rsidRPr="00DE2EF7">
        <w:rPr>
          <w:sz w:val="16"/>
        </w:rPr>
        <w:t xml:space="preserve"> Xi’s military reforms to turn the PLA into a force “able to fight and win wars”. The </w:t>
      </w:r>
      <w:proofErr w:type="spellStart"/>
      <w:r w:rsidRPr="00DE2EF7">
        <w:rPr>
          <w:sz w:val="16"/>
        </w:rPr>
        <w:t>Doklam</w:t>
      </w:r>
      <w:proofErr w:type="spellEnd"/>
      <w:r w:rsidRPr="00DE2EF7">
        <w:rPr>
          <w:sz w:val="16"/>
        </w:rPr>
        <w:t xml:space="preserve"> pullback suggests that </w:t>
      </w:r>
      <w:r w:rsidRPr="00DE2EF7">
        <w:rPr>
          <w:rStyle w:val="StyleUnderline"/>
        </w:rPr>
        <w:t>the removed chief</w:t>
      </w:r>
      <w:r w:rsidRPr="00DE2EF7">
        <w:rPr>
          <w:sz w:val="16"/>
        </w:rPr>
        <w:t xml:space="preserve">, Gen Fang </w:t>
      </w:r>
      <w:proofErr w:type="spellStart"/>
      <w:r w:rsidRPr="00DE2EF7">
        <w:rPr>
          <w:sz w:val="16"/>
        </w:rPr>
        <w:t>Fenghui</w:t>
      </w:r>
      <w:proofErr w:type="spellEnd"/>
      <w:r w:rsidRPr="00DE2EF7">
        <w:rPr>
          <w:sz w:val="16"/>
        </w:rPr>
        <w:t xml:space="preserve">, who has since been detained for alleged corruption, </w:t>
      </w:r>
      <w:r w:rsidRPr="00DE2EF7">
        <w:rPr>
          <w:rStyle w:val="StyleUnderline"/>
        </w:rPr>
        <w:t xml:space="preserve">was an </w:t>
      </w:r>
      <w:r w:rsidRPr="00DE2EF7">
        <w:rPr>
          <w:rStyle w:val="Emphasis"/>
        </w:rPr>
        <w:t>obstacle</w:t>
      </w:r>
      <w:r w:rsidRPr="00DE2EF7">
        <w:rPr>
          <w:rStyle w:val="StyleUnderline"/>
        </w:rPr>
        <w:t xml:space="preserve"> to clinching a deal with India</w:t>
      </w:r>
      <w:r w:rsidRPr="00DE2EF7">
        <w:rPr>
          <w:sz w:val="16"/>
        </w:rPr>
        <w:t xml:space="preserve">. To be sure, this was not the first time that </w:t>
      </w:r>
      <w:r w:rsidRPr="00DE2EF7">
        <w:rPr>
          <w:rStyle w:val="StyleUnderline"/>
        </w:rPr>
        <w:t>the PLA’s belligerent</w:t>
      </w:r>
      <w:r w:rsidRPr="00DE2EF7">
        <w:rPr>
          <w:sz w:val="16"/>
        </w:rPr>
        <w:t xml:space="preserve"> actions in the Himalayas </w:t>
      </w:r>
      <w:r w:rsidRPr="00DE2EF7">
        <w:rPr>
          <w:rStyle w:val="Emphasis"/>
        </w:rPr>
        <w:t>impose</w:t>
      </w:r>
      <w:r w:rsidRPr="00DE2EF7">
        <w:rPr>
          <w:sz w:val="16"/>
        </w:rPr>
        <w:t xml:space="preserve">d </w:t>
      </w:r>
      <w:r w:rsidRPr="00DE2EF7">
        <w:rPr>
          <w:rStyle w:val="Emphasis"/>
        </w:rPr>
        <w:t>diplomatic costs</w:t>
      </w:r>
      <w:r w:rsidRPr="00DE2EF7">
        <w:rPr>
          <w:sz w:val="16"/>
        </w:rPr>
        <w:t xml:space="preserve"> on China. A classic case happened when </w:t>
      </w:r>
      <w:proofErr w:type="spellStart"/>
      <w:r w:rsidRPr="00DE2EF7">
        <w:rPr>
          <w:sz w:val="16"/>
        </w:rPr>
        <w:t>Mr</w:t>
      </w:r>
      <w:proofErr w:type="spellEnd"/>
      <w:r w:rsidRPr="00DE2EF7">
        <w:rPr>
          <w:sz w:val="16"/>
        </w:rPr>
        <w:t xml:space="preserve">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w:t>
      </w:r>
      <w:proofErr w:type="spellStart"/>
      <w:r w:rsidRPr="00DE2EF7">
        <w:rPr>
          <w:sz w:val="16"/>
        </w:rPr>
        <w:t>Mr</w:t>
      </w:r>
      <w:proofErr w:type="spellEnd"/>
      <w:r w:rsidRPr="00DE2EF7">
        <w:rPr>
          <w:sz w:val="16"/>
        </w:rPr>
        <w:t xml:space="preserve"> Xi’s visit. It appeared bizarre that the military of an important power would seek to mar the visit of its own head of state to a key </w:t>
      </w:r>
      <w:proofErr w:type="spellStart"/>
      <w:r w:rsidRPr="00DE2EF7">
        <w:rPr>
          <w:sz w:val="16"/>
        </w:rPr>
        <w:t>neighbouring</w:t>
      </w:r>
      <w:proofErr w:type="spellEnd"/>
      <w:r w:rsidRPr="00DE2EF7">
        <w:rPr>
          <w:sz w:val="16"/>
        </w:rPr>
        <w:t xml:space="preserve"> country. Yet Chinese premier Li Keqiang’s earlier visit to New Delhi in 2013 was similarly preceded by a PLA incursion into another part of Ladakh that lasted three weeks. Such </w:t>
      </w:r>
      <w:r w:rsidRPr="00DE2EF7">
        <w:rPr>
          <w:rStyle w:val="Emphasis"/>
          <w:highlight w:val="green"/>
        </w:rPr>
        <w:t>provocations</w:t>
      </w:r>
      <w:r w:rsidRPr="00DE2EF7">
        <w:rPr>
          <w:sz w:val="16"/>
        </w:rPr>
        <w:t xml:space="preserve"> might suggest that they are intentional, with the Chinese government in the know, thus reflecting a preference for blending soft and hard tactics. But it is also possible that these actions </w:t>
      </w:r>
      <w:r w:rsidRPr="00DE2EF7">
        <w:rPr>
          <w:rStyle w:val="StyleUnderline"/>
          <w:highlight w:val="green"/>
        </w:rPr>
        <w:t>underscore the</w:t>
      </w:r>
      <w:r w:rsidRPr="00DE2EF7">
        <w:rPr>
          <w:rStyle w:val="StyleUnderline"/>
        </w:rPr>
        <w:t xml:space="preserve"> continuing “</w:t>
      </w:r>
      <w:r w:rsidRPr="00DE2EF7">
        <w:rPr>
          <w:rStyle w:val="Emphasis"/>
          <w:highlight w:val="green"/>
        </w:rPr>
        <w:t>disconnect</w:t>
      </w:r>
      <w:r w:rsidRPr="00DE2EF7">
        <w:rPr>
          <w:rStyle w:val="StyleUnderline"/>
          <w:highlight w:val="green"/>
        </w:rPr>
        <w:t xml:space="preserve"> </w:t>
      </w:r>
      <w:r w:rsidRPr="00DE2EF7">
        <w:rPr>
          <w:rStyle w:val="StyleUnderline"/>
        </w:rPr>
        <w:t>between the military and the civilian leadership” in China</w:t>
      </w:r>
      <w:r w:rsidRPr="00DE2EF7">
        <w:rPr>
          <w:sz w:val="16"/>
        </w:rPr>
        <w:t xml:space="preserve"> that then US </w:t>
      </w:r>
      <w:proofErr w:type="spellStart"/>
      <w:r w:rsidRPr="00DE2EF7">
        <w:rPr>
          <w:sz w:val="16"/>
        </w:rPr>
        <w:t>defence</w:t>
      </w:r>
      <w:proofErr w:type="spellEnd"/>
      <w:r w:rsidRPr="00DE2EF7">
        <w:rPr>
          <w:sz w:val="16"/>
        </w:rPr>
        <w:t xml:space="preserve"> secretary Robert Gates warned about in 2011. During his 2014 India trip, </w:t>
      </w:r>
      <w:proofErr w:type="spellStart"/>
      <w:r w:rsidRPr="00DE2EF7">
        <w:rPr>
          <w:sz w:val="16"/>
        </w:rPr>
        <w:t>Mr</w:t>
      </w:r>
      <w:proofErr w:type="spellEnd"/>
      <w:r w:rsidRPr="00DE2EF7">
        <w:rPr>
          <w:sz w:val="16"/>
        </w:rPr>
        <w:t xml:space="preserve"> Xi appeared embarrassed by the accompanying PLA encroachment and assured </w:t>
      </w:r>
      <w:proofErr w:type="spellStart"/>
      <w:r w:rsidRPr="00DE2EF7">
        <w:rPr>
          <w:sz w:val="16"/>
        </w:rPr>
        <w:t>Mr</w:t>
      </w:r>
      <w:proofErr w:type="spellEnd"/>
      <w:r w:rsidRPr="00DE2EF7">
        <w:rPr>
          <w:sz w:val="16"/>
        </w:rPr>
        <w:t xml:space="preserve"> Modi that he would sort it out upon his return. Soon after he returned, the Chinese </w:t>
      </w:r>
      <w:proofErr w:type="spellStart"/>
      <w:r w:rsidRPr="00DE2EF7">
        <w:rPr>
          <w:sz w:val="16"/>
        </w:rPr>
        <w:t>defence</w:t>
      </w:r>
      <w:proofErr w:type="spellEnd"/>
      <w:r w:rsidRPr="00DE2EF7">
        <w:rPr>
          <w:sz w:val="16"/>
        </w:rPr>
        <w:t xml:space="preserve"> </w:t>
      </w:r>
      <w:r w:rsidRPr="00DE2EF7">
        <w:rPr>
          <w:sz w:val="16"/>
        </w:rPr>
        <w:lastRenderedPageBreak/>
        <w:t xml:space="preserve">ministry quoted </w:t>
      </w:r>
      <w:proofErr w:type="spellStart"/>
      <w:r w:rsidRPr="00DE2EF7">
        <w:rPr>
          <w:sz w:val="16"/>
        </w:rPr>
        <w:t>Mr</w:t>
      </w:r>
      <w:proofErr w:type="spellEnd"/>
      <w:r w:rsidRPr="00DE2EF7">
        <w:rPr>
          <w:sz w:val="16"/>
        </w:rPr>
        <w:t xml:space="preserve">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w:t>
      </w:r>
      <w:proofErr w:type="spellStart"/>
      <w:r w:rsidRPr="00DE2EF7">
        <w:rPr>
          <w:sz w:val="16"/>
        </w:rPr>
        <w:t>Mr</w:t>
      </w:r>
      <w:proofErr w:type="spellEnd"/>
      <w:r w:rsidRPr="00DE2EF7">
        <w:rPr>
          <w:sz w:val="16"/>
        </w:rPr>
        <w:t xml:space="preserve"> Xi exhorted members of his 2.3-million-strong armed forces to “unswervingly follow the absolute leadership of the party.” Had civilian control of the PLA been working well, would </w:t>
      </w:r>
      <w:proofErr w:type="spellStart"/>
      <w:r w:rsidRPr="00DE2EF7">
        <w:rPr>
          <w:sz w:val="16"/>
        </w:rPr>
        <w:t>Mr</w:t>
      </w:r>
      <w:proofErr w:type="spellEnd"/>
      <w:r w:rsidRPr="00DE2EF7">
        <w:rPr>
          <w:sz w:val="16"/>
        </w:rPr>
        <w:t xml:space="preserve"> Xi repeatedly be demanding “absolute loyalty” from the military or asking it to “follow his instructions”? China does not have a national army; rather the party has an army. </w:t>
      </w:r>
      <w:proofErr w:type="gramStart"/>
      <w:r w:rsidRPr="00DE2EF7">
        <w:rPr>
          <w:sz w:val="16"/>
        </w:rPr>
        <w:t>So</w:t>
      </w:r>
      <w:proofErr w:type="gramEnd"/>
      <w:r w:rsidRPr="00DE2EF7">
        <w:rPr>
          <w:sz w:val="16"/>
        </w:rPr>
        <w:t xml:space="preserve"> the PLA has traditionally sworn fealty to the party, not the nation. Under </w:t>
      </w:r>
      <w:proofErr w:type="spellStart"/>
      <w:r w:rsidRPr="00DE2EF7">
        <w:rPr>
          <w:sz w:val="16"/>
        </w:rPr>
        <w:t>Mr</w:t>
      </w:r>
      <w:proofErr w:type="spellEnd"/>
      <w:r w:rsidRPr="00DE2EF7">
        <w:rPr>
          <w:sz w:val="16"/>
        </w:rPr>
        <w:t xml:space="preserve"> Xi’s two immediate predecessors, Hu Jintao and Jiang Zemin, the PLA gradually became stronger at the expense of the party. The military’s rising clout has troubled </w:t>
      </w:r>
      <w:proofErr w:type="spellStart"/>
      <w:r w:rsidRPr="00DE2EF7">
        <w:rPr>
          <w:sz w:val="16"/>
        </w:rPr>
        <w:t>Mr</w:t>
      </w:r>
      <w:proofErr w:type="spellEnd"/>
      <w:r w:rsidRPr="00DE2EF7">
        <w:rPr>
          <w:sz w:val="16"/>
        </w:rPr>
        <w:t xml:space="preserve"> Xi because it hampers his larger ambition. As part of his effort to reassert party control over the military, </w:t>
      </w:r>
      <w:proofErr w:type="spellStart"/>
      <w:r w:rsidRPr="00DE2EF7">
        <w:rPr>
          <w:sz w:val="16"/>
        </w:rPr>
        <w:t>Mr</w:t>
      </w:r>
      <w:proofErr w:type="spellEnd"/>
      <w:r w:rsidRPr="00DE2EF7">
        <w:rPr>
          <w:sz w:val="16"/>
        </w:rPr>
        <w:t xml:space="preserve"> Xi has used his anti-corruption campaign to ensnare a number of top PLA officers. He has also cut the size of the ground force and established a new command-and-control structure. But just as a dog’s tail cannot be straightened, asserting full civil control over a politically ascendant PLA is proving unachievable. After all, the </w:t>
      </w:r>
      <w:r w:rsidRPr="00DE2EF7">
        <w:rPr>
          <w:rStyle w:val="StyleUnderline"/>
        </w:rPr>
        <w:t>party depends on the PLA to ensure domestic order and sustain its own political monopoly</w:t>
      </w:r>
      <w:r w:rsidRPr="00DE2EF7">
        <w:rPr>
          <w:sz w:val="16"/>
        </w:rPr>
        <w:t xml:space="preserve">. </w:t>
      </w:r>
      <w:r w:rsidRPr="00DE2EF7">
        <w:rPr>
          <w:rStyle w:val="StyleUnderline"/>
        </w:rPr>
        <w:t xml:space="preserve">The regime’s legitimacy increasingly relies on an appeal to </w:t>
      </w:r>
      <w:r w:rsidRPr="00DE2EF7">
        <w:rPr>
          <w:rStyle w:val="Emphasis"/>
        </w:rPr>
        <w:t>nationalism</w:t>
      </w:r>
      <w:r w:rsidRPr="00DE2EF7">
        <w:rPr>
          <w:rStyle w:val="StyleUnderline"/>
        </w:rPr>
        <w:t>. But the PLA</w:t>
      </w:r>
      <w:r w:rsidRPr="00DE2EF7">
        <w:rPr>
          <w:sz w:val="16"/>
        </w:rPr>
        <w:t xml:space="preserve">, with its soaring budgets and expanding role to safeguard China’s overseas interests, </w:t>
      </w:r>
      <w:r w:rsidRPr="00DE2EF7">
        <w:rPr>
          <w:rStyle w:val="StyleUnderline"/>
        </w:rPr>
        <w:t xml:space="preserve">sees itself as the </w:t>
      </w:r>
      <w:r w:rsidRPr="00DE2EF7">
        <w:rPr>
          <w:rStyle w:val="Emphasis"/>
        </w:rPr>
        <w:t>ultimate arbiter</w:t>
      </w:r>
      <w:r w:rsidRPr="00DE2EF7">
        <w:rPr>
          <w:rStyle w:val="StyleUnderline"/>
        </w:rPr>
        <w:t xml:space="preserve"> of nationalism</w:t>
      </w:r>
      <w:r w:rsidRPr="00DE2EF7">
        <w:rPr>
          <w:sz w:val="16"/>
        </w:rPr>
        <w:t xml:space="preserve">. </w:t>
      </w:r>
      <w:r w:rsidRPr="00DE2EF7">
        <w:rPr>
          <w:rStyle w:val="StyleUnderline"/>
        </w:rPr>
        <w:t>To make matters worse,</w:t>
      </w:r>
      <w:r w:rsidRPr="00DE2EF7">
        <w:rPr>
          <w:sz w:val="16"/>
        </w:rPr>
        <w:t xml:space="preserve"> </w:t>
      </w:r>
      <w:proofErr w:type="spellStart"/>
      <w:r w:rsidRPr="00DE2EF7">
        <w:rPr>
          <w:sz w:val="16"/>
        </w:rPr>
        <w:t>Mr</w:t>
      </w:r>
      <w:proofErr w:type="spellEnd"/>
      <w:r w:rsidRPr="00DE2EF7">
        <w:rPr>
          <w:sz w:val="16"/>
        </w:rPr>
        <w:t xml:space="preserve"> Xi </w:t>
      </w:r>
      <w:r w:rsidRPr="00DE2EF7">
        <w:rPr>
          <w:rStyle w:val="StyleUnderline"/>
        </w:rPr>
        <w:t>has made many enemies at home</w:t>
      </w:r>
      <w:r w:rsidRPr="00DE2EF7">
        <w:rPr>
          <w:sz w:val="16"/>
        </w:rPr>
        <w:t xml:space="preserve"> in his effort to concentrate power in himself, including through corruption purges. </w:t>
      </w:r>
      <w:r w:rsidRPr="00DE2EF7">
        <w:rPr>
          <w:rStyle w:val="StyleUnderline"/>
          <w:highlight w:val="green"/>
        </w:rPr>
        <w:t>It is not known whether</w:t>
      </w:r>
      <w:r w:rsidRPr="00DE2EF7">
        <w:rPr>
          <w:rStyle w:val="StyleUnderline"/>
        </w:rPr>
        <w:t xml:space="preserve"> the </w:t>
      </w:r>
      <w:r w:rsidRPr="00DE2EF7">
        <w:rPr>
          <w:rStyle w:val="Emphasis"/>
          <w:highlight w:val="green"/>
        </w:rPr>
        <w:t>PLA</w:t>
      </w:r>
      <w:r w:rsidRPr="00DE2EF7">
        <w:rPr>
          <w:rStyle w:val="StyleUnderline"/>
        </w:rPr>
        <w:t xml:space="preserve">’s upper echelon </w:t>
      </w:r>
      <w:r w:rsidRPr="00DE2EF7">
        <w:rPr>
          <w:rStyle w:val="Emphasis"/>
          <w:highlight w:val="green"/>
        </w:rPr>
        <w:t>respects him</w:t>
      </w:r>
      <w:r w:rsidRPr="00DE2EF7">
        <w:rPr>
          <w:rStyle w:val="StyleUnderline"/>
          <w:highlight w:val="green"/>
        </w:rPr>
        <w:t xml:space="preserve"> to </w:t>
      </w:r>
      <w:r w:rsidRPr="00DE2EF7">
        <w:rPr>
          <w:rStyle w:val="StyleUnderline"/>
        </w:rPr>
        <w:t xml:space="preserve">the </w:t>
      </w:r>
      <w:r w:rsidRPr="00DE2EF7">
        <w:rPr>
          <w:rStyle w:val="Emphasis"/>
        </w:rPr>
        <w:t>extent</w:t>
      </w:r>
      <w:r w:rsidRPr="00DE2EF7">
        <w:rPr>
          <w:rStyle w:val="StyleUnderline"/>
        </w:rPr>
        <w:t xml:space="preserve"> to </w:t>
      </w:r>
      <w:r w:rsidRPr="00DE2EF7">
        <w:rPr>
          <w:rStyle w:val="StyleUnderline"/>
          <w:highlight w:val="green"/>
        </w:rPr>
        <w:t xml:space="preserve">be </w:t>
      </w:r>
      <w:r w:rsidRPr="00DE2EF7">
        <w:rPr>
          <w:rStyle w:val="Emphasis"/>
        </w:rPr>
        <w:t xml:space="preserve">fully </w:t>
      </w:r>
      <w:r w:rsidRPr="00DE2EF7">
        <w:rPr>
          <w:rStyle w:val="Emphasis"/>
          <w:highlight w:val="green"/>
        </w:rPr>
        <w:t>guided</w:t>
      </w:r>
      <w:r w:rsidRPr="00DE2EF7">
        <w:rPr>
          <w:rStyle w:val="StyleUnderline"/>
        </w:rPr>
        <w:t xml:space="preserve"> by his instructions</w:t>
      </w:r>
      <w:r w:rsidRPr="00DE2EF7">
        <w:rPr>
          <w:sz w:val="16"/>
        </w:rPr>
        <w:t xml:space="preserve">. </w:t>
      </w:r>
      <w:r w:rsidRPr="00DE2EF7">
        <w:rPr>
          <w:rStyle w:val="StyleUnderline"/>
        </w:rPr>
        <w:t xml:space="preserve">In the past decade, the </w:t>
      </w:r>
      <w:r w:rsidRPr="00DE2EF7">
        <w:rPr>
          <w:rStyle w:val="Emphasis"/>
        </w:rPr>
        <w:t xml:space="preserve">PLA’s </w:t>
      </w:r>
      <w:r w:rsidRPr="00DE2EF7">
        <w:rPr>
          <w:rStyle w:val="Emphasis"/>
          <w:highlight w:val="green"/>
        </w:rPr>
        <w:t>increasing clout</w:t>
      </w:r>
      <w:r w:rsidRPr="00DE2EF7">
        <w:rPr>
          <w:rStyle w:val="StyleUnderline"/>
        </w:rPr>
        <w:t xml:space="preserve"> has </w:t>
      </w:r>
      <w:r w:rsidRPr="00DE2EF7">
        <w:rPr>
          <w:rStyle w:val="StyleUnderline"/>
          <w:highlight w:val="green"/>
        </w:rPr>
        <w:t>led</w:t>
      </w:r>
      <w:r w:rsidRPr="00DE2EF7">
        <w:rPr>
          <w:rStyle w:val="StyleUnderline"/>
        </w:rPr>
        <w:t xml:space="preserve"> China </w:t>
      </w:r>
      <w:r w:rsidRPr="00DE2EF7">
        <w:rPr>
          <w:rStyle w:val="StyleUnderline"/>
          <w:highlight w:val="green"/>
        </w:rPr>
        <w:t>to</w:t>
      </w:r>
      <w:r w:rsidRPr="00DE2EF7">
        <w:rPr>
          <w:rStyle w:val="StyleUnderline"/>
        </w:rPr>
        <w:t xml:space="preserve"> stake out </w:t>
      </w:r>
      <w:r w:rsidRPr="00DE2EF7">
        <w:rPr>
          <w:rStyle w:val="StyleUnderline"/>
          <w:highlight w:val="green"/>
        </w:rPr>
        <w:t>a</w:t>
      </w:r>
      <w:r w:rsidRPr="00DE2EF7">
        <w:rPr>
          <w:rStyle w:val="StyleUnderline"/>
        </w:rPr>
        <w:t xml:space="preserve"> </w:t>
      </w:r>
      <w:r w:rsidRPr="00DE2EF7">
        <w:rPr>
          <w:rStyle w:val="Emphasis"/>
        </w:rPr>
        <w:t xml:space="preserve">more muscular </w:t>
      </w:r>
      <w:r w:rsidRPr="00DE2EF7">
        <w:rPr>
          <w:rStyle w:val="Emphasis"/>
          <w:highlight w:val="green"/>
        </w:rPr>
        <w:t>role</w:t>
      </w:r>
      <w:r w:rsidRPr="00DE2EF7">
        <w:rPr>
          <w:rStyle w:val="StyleUnderline"/>
          <w:highlight w:val="green"/>
        </w:rPr>
        <w:t>. This includes</w:t>
      </w:r>
      <w:r w:rsidRPr="00DE2EF7">
        <w:rPr>
          <w:rStyle w:val="StyleUnderline"/>
        </w:rPr>
        <w:t xml:space="preserve"> resurrecting </w:t>
      </w:r>
      <w:r w:rsidRPr="00DE2EF7">
        <w:rPr>
          <w:rStyle w:val="Emphasis"/>
          <w:highlight w:val="green"/>
        </w:rPr>
        <w:t>territorial</w:t>
      </w:r>
      <w:r w:rsidRPr="00DE2EF7">
        <w:rPr>
          <w:rStyle w:val="Emphasis"/>
        </w:rPr>
        <w:t xml:space="preserve"> and maritime </w:t>
      </w:r>
      <w:r w:rsidRPr="00DE2EF7">
        <w:rPr>
          <w:rStyle w:val="Emphasis"/>
          <w:highlight w:val="green"/>
        </w:rPr>
        <w:t>disputes</w:t>
      </w:r>
      <w:r w:rsidRPr="00DE2EF7">
        <w:rPr>
          <w:rStyle w:val="StyleUnderline"/>
        </w:rPr>
        <w:t xml:space="preserve">, asserting </w:t>
      </w:r>
      <w:r w:rsidRPr="00DE2EF7">
        <w:rPr>
          <w:rStyle w:val="Emphasis"/>
        </w:rPr>
        <w:t xml:space="preserve">new </w:t>
      </w:r>
      <w:r w:rsidRPr="00DE2EF7">
        <w:rPr>
          <w:rStyle w:val="Emphasis"/>
          <w:highlight w:val="green"/>
        </w:rPr>
        <w:t>sovereignty claims</w:t>
      </w:r>
      <w:r w:rsidRPr="00DE2EF7">
        <w:rPr>
          <w:rStyle w:val="StyleUnderline"/>
        </w:rPr>
        <w:t>, and using construction activity to change the status quo</w:t>
      </w:r>
      <w:r w:rsidRPr="00DE2EF7">
        <w:rPr>
          <w:sz w:val="16"/>
        </w:rPr>
        <w:t xml:space="preserve">. </w:t>
      </w:r>
      <w:r w:rsidRPr="00DE2EF7">
        <w:rPr>
          <w:rStyle w:val="StyleUnderline"/>
        </w:rPr>
        <w:t xml:space="preserve">China’s cut-throat </w:t>
      </w:r>
      <w:r w:rsidRPr="00DE2EF7">
        <w:rPr>
          <w:rStyle w:val="Emphasis"/>
        </w:rPr>
        <w:t>internal politics</w:t>
      </w:r>
      <w:r w:rsidRPr="00DE2EF7">
        <w:rPr>
          <w:rStyle w:val="StyleUnderline"/>
        </w:rPr>
        <w:t xml:space="preserve"> and </w:t>
      </w:r>
      <w:r w:rsidRPr="00DE2EF7">
        <w:rPr>
          <w:rStyle w:val="Emphasis"/>
          <w:highlight w:val="green"/>
        </w:rPr>
        <w:t>troubled c</w:t>
      </w:r>
      <w:r w:rsidRPr="00DE2EF7">
        <w:rPr>
          <w:rStyle w:val="Emphasis"/>
        </w:rPr>
        <w:t>ivil-</w:t>
      </w:r>
      <w:r w:rsidRPr="00DE2EF7">
        <w:rPr>
          <w:rStyle w:val="Emphasis"/>
          <w:highlight w:val="green"/>
        </w:rPr>
        <w:t>m</w:t>
      </w:r>
      <w:r w:rsidRPr="00DE2EF7">
        <w:rPr>
          <w:rStyle w:val="Emphasis"/>
        </w:rPr>
        <w:t xml:space="preserve">ilitary </w:t>
      </w:r>
      <w:r w:rsidRPr="00DE2EF7">
        <w:rPr>
          <w:rStyle w:val="Emphasis"/>
          <w:highlight w:val="green"/>
        </w:rPr>
        <w:t>r</w:t>
      </w:r>
      <w:r w:rsidRPr="00DE2EF7">
        <w:rPr>
          <w:rStyle w:val="Emphasis"/>
        </w:rPr>
        <w:t>elations</w:t>
      </w:r>
      <w:r w:rsidRPr="00DE2EF7">
        <w:rPr>
          <w:rStyle w:val="StyleUnderline"/>
        </w:rPr>
        <w:t xml:space="preserve"> clearly </w:t>
      </w:r>
      <w:r w:rsidRPr="00DE2EF7">
        <w:rPr>
          <w:rStyle w:val="StyleUnderline"/>
          <w:highlight w:val="green"/>
        </w:rPr>
        <w:t xml:space="preserve">have a </w:t>
      </w:r>
      <w:r w:rsidRPr="00DE2EF7">
        <w:rPr>
          <w:rStyle w:val="Emphasis"/>
          <w:highlight w:val="green"/>
        </w:rPr>
        <w:t>bearing on</w:t>
      </w:r>
      <w:r w:rsidRPr="00DE2EF7">
        <w:rPr>
          <w:rStyle w:val="Emphasis"/>
        </w:rPr>
        <w:t xml:space="preserve"> its </w:t>
      </w:r>
      <w:r w:rsidRPr="00DE2EF7">
        <w:rPr>
          <w:rStyle w:val="Emphasis"/>
          <w:highlight w:val="green"/>
        </w:rPr>
        <w:t>external policy</w:t>
      </w:r>
      <w:r w:rsidRPr="00DE2EF7">
        <w:rPr>
          <w:sz w:val="16"/>
        </w:rPr>
        <w:t xml:space="preserve">. </w:t>
      </w:r>
      <w:r w:rsidRPr="00DE2EF7">
        <w:rPr>
          <w:rStyle w:val="StyleUnderline"/>
          <w:highlight w:val="green"/>
        </w:rPr>
        <w:t>The risks</w:t>
      </w:r>
      <w:r w:rsidRPr="00DE2EF7">
        <w:rPr>
          <w:rStyle w:val="StyleUnderline"/>
        </w:rPr>
        <w:t xml:space="preserve"> of China’s rise as a praetorian state are real and </w:t>
      </w:r>
      <w:r w:rsidRPr="00DE2EF7">
        <w:rPr>
          <w:rStyle w:val="StyleUnderline"/>
          <w:highlight w:val="green"/>
        </w:rPr>
        <w:t xml:space="preserve">carry </w:t>
      </w:r>
      <w:r w:rsidRPr="00DE2EF7">
        <w:rPr>
          <w:rStyle w:val="Emphasis"/>
        </w:rPr>
        <w:t xml:space="preserve">major </w:t>
      </w:r>
      <w:r w:rsidRPr="00DE2EF7">
        <w:rPr>
          <w:rStyle w:val="Emphasis"/>
          <w:highlight w:val="green"/>
        </w:rPr>
        <w:t>implications</w:t>
      </w:r>
      <w:r w:rsidRPr="00DE2EF7">
        <w:rPr>
          <w:rStyle w:val="StyleUnderline"/>
          <w:highlight w:val="green"/>
        </w:rPr>
        <w:t xml:space="preserve"> for </w:t>
      </w:r>
      <w:r w:rsidRPr="00DE2EF7">
        <w:rPr>
          <w:rStyle w:val="Emphasis"/>
          <w:highlight w:val="green"/>
        </w:rPr>
        <w:t>international security</w:t>
      </w:r>
      <w:r w:rsidRPr="00DE2EF7">
        <w:rPr>
          <w:sz w:val="16"/>
        </w:rPr>
        <w:t>.</w:t>
      </w:r>
    </w:p>
    <w:bookmarkEnd w:id="1"/>
    <w:p w14:paraId="22E952CE" w14:textId="77777777" w:rsidR="00435221" w:rsidRDefault="00435221" w:rsidP="00435221">
      <w:pPr>
        <w:rPr>
          <w:sz w:val="16"/>
        </w:rPr>
      </w:pPr>
    </w:p>
    <w:p w14:paraId="6C1A7423" w14:textId="77777777" w:rsidR="00435221" w:rsidRPr="007A531D" w:rsidRDefault="00435221" w:rsidP="00435221">
      <w:pPr>
        <w:pStyle w:val="Heading4"/>
      </w:pPr>
      <w:r>
        <w:t>Extinction.</w:t>
      </w:r>
    </w:p>
    <w:p w14:paraId="4DE6519C" w14:textId="77777777" w:rsidR="00435221" w:rsidRPr="007A531D" w:rsidRDefault="00435221" w:rsidP="00435221">
      <w:r w:rsidRPr="007A531D">
        <w:rPr>
          <w:rStyle w:val="Style13ptBold"/>
        </w:rPr>
        <w:t>Caldicott</w:t>
      </w:r>
      <w:r>
        <w:rPr>
          <w:rStyle w:val="Style13ptBold"/>
        </w:rPr>
        <w:t xml:space="preserve"> 17</w:t>
      </w:r>
      <w:r>
        <w:t xml:space="preserve"> – </w:t>
      </w:r>
      <w:r w:rsidRPr="007A531D">
        <w:t>Helen</w:t>
      </w:r>
      <w:r>
        <w:t xml:space="preserve">, 2017, </w:t>
      </w:r>
      <w:r w:rsidRPr="004C546E">
        <w:t>Founder of Physicians for Social Responsibility</w:t>
      </w:r>
      <w:r w:rsidRPr="007A531D">
        <w:t> </w:t>
      </w:r>
      <w:r>
        <w:t>[“</w:t>
      </w:r>
      <w:r w:rsidRPr="007A531D">
        <w:t>The new nuclear danger: George W. Bush's military-industrial complex</w:t>
      </w:r>
      <w:r>
        <w:t>,”</w:t>
      </w:r>
      <w:r w:rsidRPr="007A531D">
        <w:t xml:space="preserve"> The New Press</w:t>
      </w:r>
      <w:r>
        <w:t xml:space="preserve">]//Elmer </w:t>
      </w:r>
    </w:p>
    <w:p w14:paraId="17D5A0EC" w14:textId="77777777" w:rsidR="00435221" w:rsidRPr="00DE2EF7" w:rsidRDefault="00435221" w:rsidP="00435221">
      <w:pPr>
        <w:rPr>
          <w:sz w:val="12"/>
        </w:rPr>
      </w:pPr>
      <w:r w:rsidRPr="00DE2EF7">
        <w:rPr>
          <w:sz w:val="12"/>
        </w:rPr>
        <w:t>The use of Pakistani nuclear weapons could trigger a chain reac</w:t>
      </w:r>
      <w:r w:rsidRPr="00DE2EF7">
        <w:rPr>
          <w:sz w:val="12"/>
        </w:rPr>
        <w:softHyphen/>
        <w:t xml:space="preserve">tion. </w:t>
      </w:r>
      <w:r w:rsidRPr="00DE2EF7">
        <w:rPr>
          <w:b/>
          <w:bCs/>
          <w:highlight w:val="green"/>
          <w:u w:val="single"/>
        </w:rPr>
        <w:t>Nuclear-armed India</w:t>
      </w:r>
      <w:r w:rsidRPr="00DE2EF7">
        <w:rPr>
          <w:b/>
          <w:bCs/>
          <w:u w:val="single"/>
        </w:rPr>
        <w:t xml:space="preserve">, an ancient enemy, </w:t>
      </w:r>
      <w:r w:rsidRPr="00DE2EF7">
        <w:rPr>
          <w:b/>
          <w:bCs/>
          <w:highlight w:val="green"/>
          <w:u w:val="single"/>
        </w:rPr>
        <w:t>could respond</w:t>
      </w:r>
      <w:r w:rsidRPr="00DE2EF7">
        <w:rPr>
          <w:u w:val="single"/>
        </w:rPr>
        <w:t xml:space="preserve"> in kind. </w:t>
      </w:r>
      <w:r w:rsidRPr="00DE2EF7">
        <w:rPr>
          <w:highlight w:val="green"/>
          <w:u w:val="single"/>
        </w:rPr>
        <w:t>China</w:t>
      </w:r>
      <w:r w:rsidRPr="00DE2EF7">
        <w:rPr>
          <w:u w:val="single"/>
        </w:rPr>
        <w:t xml:space="preserve">, India's hated foe, </w:t>
      </w:r>
      <w:r w:rsidRPr="00DE2EF7">
        <w:rPr>
          <w:highlight w:val="green"/>
          <w:u w:val="single"/>
        </w:rPr>
        <w:t>could react</w:t>
      </w:r>
      <w:r w:rsidRPr="00DE2EF7">
        <w:rPr>
          <w:u w:val="single"/>
        </w:rPr>
        <w:t xml:space="preserve"> if India used her nuclear weapons, </w:t>
      </w:r>
      <w:r w:rsidRPr="00DE2EF7">
        <w:rPr>
          <w:highlight w:val="green"/>
          <w:u w:val="single"/>
        </w:rPr>
        <w:t>triggering</w:t>
      </w:r>
      <w:r w:rsidRPr="00DE2EF7">
        <w:rPr>
          <w:u w:val="single"/>
        </w:rPr>
        <w:t xml:space="preserve"> a </w:t>
      </w:r>
      <w:r w:rsidRPr="00DE2EF7">
        <w:rPr>
          <w:highlight w:val="green"/>
          <w:u w:val="single"/>
        </w:rPr>
        <w:t>nuclear [war]</w:t>
      </w:r>
      <w:r w:rsidRPr="00DE2EF7">
        <w:rPr>
          <w:u w:val="single"/>
        </w:rPr>
        <w:t xml:space="preserve"> </w:t>
      </w:r>
      <w:r w:rsidRPr="00DE2EF7">
        <w:rPr>
          <w:strike/>
          <w:u w:val="single"/>
        </w:rPr>
        <w:t>holocaust</w:t>
      </w:r>
      <w:r w:rsidRPr="00DE2EF7">
        <w:rPr>
          <w:u w:val="single"/>
        </w:rPr>
        <w:t xml:space="preserve"> on the subcontinent. </w:t>
      </w:r>
      <w:r w:rsidRPr="00DE2EF7">
        <w:rPr>
          <w:highlight w:val="green"/>
          <w:u w:val="single"/>
        </w:rPr>
        <w:t>If</w:t>
      </w:r>
      <w:r w:rsidRPr="00DE2EF7">
        <w:rPr>
          <w:u w:val="single"/>
        </w:rPr>
        <w:t xml:space="preserve"> any of either </w:t>
      </w:r>
      <w:r w:rsidRPr="00DE2EF7">
        <w:rPr>
          <w:b/>
          <w:iCs/>
          <w:highlight w:val="green"/>
          <w:u w:val="single"/>
        </w:rPr>
        <w:t>Russia</w:t>
      </w:r>
      <w:r w:rsidRPr="00DE2EF7">
        <w:rPr>
          <w:highlight w:val="green"/>
          <w:u w:val="single"/>
        </w:rPr>
        <w:t xml:space="preserve"> or </w:t>
      </w:r>
      <w:r w:rsidRPr="00DE2EF7">
        <w:rPr>
          <w:b/>
          <w:iCs/>
          <w:highlight w:val="green"/>
          <w:u w:val="single"/>
        </w:rPr>
        <w:t>America</w:t>
      </w:r>
      <w:r w:rsidRPr="00DE2EF7">
        <w:rPr>
          <w:highlight w:val="green"/>
          <w:u w:val="single"/>
        </w:rPr>
        <w:t>'s</w:t>
      </w:r>
      <w:r w:rsidRPr="00DE2EF7">
        <w:rPr>
          <w:u w:val="single"/>
        </w:rPr>
        <w:t xml:space="preserve"> 2,250 strategic </w:t>
      </w:r>
      <w:r w:rsidRPr="00DE2EF7">
        <w:rPr>
          <w:highlight w:val="green"/>
          <w:u w:val="single"/>
        </w:rPr>
        <w:t>weapons</w:t>
      </w:r>
      <w:r w:rsidRPr="00DE2EF7">
        <w:rPr>
          <w:u w:val="single"/>
        </w:rPr>
        <w:t xml:space="preserve"> on hair-trigger alert </w:t>
      </w:r>
      <w:r w:rsidRPr="00DE2EF7">
        <w:rPr>
          <w:highlight w:val="green"/>
          <w:u w:val="single"/>
        </w:rPr>
        <w:t>were launched</w:t>
      </w:r>
      <w:r w:rsidRPr="00DE2EF7">
        <w:rPr>
          <w:u w:val="single"/>
        </w:rPr>
        <w:t xml:space="preserve"> either </w:t>
      </w:r>
      <w:r w:rsidRPr="00DE2EF7">
        <w:rPr>
          <w:b/>
          <w:iCs/>
          <w:highlight w:val="green"/>
          <w:u w:val="single"/>
        </w:rPr>
        <w:t>accidentally</w:t>
      </w:r>
      <w:r w:rsidRPr="00DE2EF7">
        <w:rPr>
          <w:u w:val="single"/>
        </w:rPr>
        <w:t xml:space="preserve"> or </w:t>
      </w:r>
      <w:r w:rsidRPr="00DE2EF7">
        <w:rPr>
          <w:b/>
          <w:iCs/>
          <w:u w:val="single"/>
        </w:rPr>
        <w:t>purposefully</w:t>
      </w:r>
      <w:r w:rsidRPr="00DE2EF7">
        <w:rPr>
          <w:u w:val="single"/>
        </w:rPr>
        <w:t xml:space="preserve"> in response, </w:t>
      </w:r>
      <w:r w:rsidRPr="00DE2EF7">
        <w:rPr>
          <w:b/>
          <w:bCs/>
          <w:highlight w:val="green"/>
          <w:u w:val="single"/>
        </w:rPr>
        <w:t xml:space="preserve">nuclear winter </w:t>
      </w:r>
      <w:r w:rsidRPr="00DE2EF7">
        <w:rPr>
          <w:highlight w:val="green"/>
          <w:u w:val="single"/>
        </w:rPr>
        <w:t>would ensue, meaning</w:t>
      </w:r>
      <w:r w:rsidRPr="00DE2EF7">
        <w:rPr>
          <w:u w:val="single"/>
        </w:rPr>
        <w:t xml:space="preserve"> the </w:t>
      </w:r>
      <w:r w:rsidRPr="00DE2EF7">
        <w:rPr>
          <w:b/>
          <w:iCs/>
          <w:highlight w:val="green"/>
          <w:u w:val="single"/>
        </w:rPr>
        <w:t>end of</w:t>
      </w:r>
      <w:r w:rsidRPr="00DE2EF7">
        <w:rPr>
          <w:b/>
          <w:iCs/>
          <w:u w:val="single"/>
        </w:rPr>
        <w:t xml:space="preserve"> most </w:t>
      </w:r>
      <w:r w:rsidRPr="00DE2EF7">
        <w:rPr>
          <w:b/>
          <w:iCs/>
          <w:highlight w:val="green"/>
          <w:u w:val="single"/>
        </w:rPr>
        <w:t>life on earth</w:t>
      </w:r>
      <w:r w:rsidRPr="00DE2EF7">
        <w:rPr>
          <w:sz w:val="12"/>
        </w:rPr>
        <w:t>.</w:t>
      </w:r>
    </w:p>
    <w:bookmarkEnd w:id="0"/>
    <w:p w14:paraId="0E2C42CC" w14:textId="30682493" w:rsidR="00382579" w:rsidRPr="00382579" w:rsidRDefault="00382579" w:rsidP="00382579">
      <w:pPr>
        <w:rPr>
          <w:sz w:val="16"/>
        </w:rPr>
      </w:pPr>
    </w:p>
    <w:sectPr w:rsidR="00382579" w:rsidRPr="003825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173577402656"/>
    <w:docVar w:name="VerbatimVersion" w:val="5.1"/>
  </w:docVars>
  <w:rsids>
    <w:rsidRoot w:val="00435221"/>
    <w:rsid w:val="000139A3"/>
    <w:rsid w:val="000C7931"/>
    <w:rsid w:val="00100833"/>
    <w:rsid w:val="00104529"/>
    <w:rsid w:val="00105942"/>
    <w:rsid w:val="00107396"/>
    <w:rsid w:val="00144A4C"/>
    <w:rsid w:val="00176AB0"/>
    <w:rsid w:val="00177B7D"/>
    <w:rsid w:val="0018322D"/>
    <w:rsid w:val="001B5776"/>
    <w:rsid w:val="001E527A"/>
    <w:rsid w:val="001F78CE"/>
    <w:rsid w:val="00251FC7"/>
    <w:rsid w:val="00274959"/>
    <w:rsid w:val="00282C97"/>
    <w:rsid w:val="002855A7"/>
    <w:rsid w:val="002B146A"/>
    <w:rsid w:val="002B5E17"/>
    <w:rsid w:val="00315690"/>
    <w:rsid w:val="00316B75"/>
    <w:rsid w:val="00325646"/>
    <w:rsid w:val="003460F2"/>
    <w:rsid w:val="0038158C"/>
    <w:rsid w:val="00382579"/>
    <w:rsid w:val="003902BA"/>
    <w:rsid w:val="003A09E2"/>
    <w:rsid w:val="00407037"/>
    <w:rsid w:val="00435221"/>
    <w:rsid w:val="004605D6"/>
    <w:rsid w:val="004C60E8"/>
    <w:rsid w:val="004E3579"/>
    <w:rsid w:val="004E728B"/>
    <w:rsid w:val="004F39E0"/>
    <w:rsid w:val="00537BD5"/>
    <w:rsid w:val="0057268A"/>
    <w:rsid w:val="005D2912"/>
    <w:rsid w:val="006065BD"/>
    <w:rsid w:val="00645FA9"/>
    <w:rsid w:val="00647866"/>
    <w:rsid w:val="00665003"/>
    <w:rsid w:val="006A2AD0"/>
    <w:rsid w:val="006A607B"/>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018A2"/>
  <w15:chartTrackingRefBased/>
  <w15:docId w15:val="{477A34A8-2060-4BFF-81D4-9E08CF675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35221"/>
    <w:rPr>
      <w:rFonts w:ascii="Calibri" w:hAnsi="Calibri"/>
    </w:rPr>
  </w:style>
  <w:style w:type="paragraph" w:styleId="Heading1">
    <w:name w:val="heading 1"/>
    <w:aliases w:val="Pocket"/>
    <w:basedOn w:val="Normal"/>
    <w:next w:val="Normal"/>
    <w:link w:val="Heading1Char"/>
    <w:qFormat/>
    <w:rsid w:val="0043522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3522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3522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43522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352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5221"/>
  </w:style>
  <w:style w:type="character" w:customStyle="1" w:styleId="Heading1Char">
    <w:name w:val="Heading 1 Char"/>
    <w:aliases w:val="Pocket Char"/>
    <w:basedOn w:val="DefaultParagraphFont"/>
    <w:link w:val="Heading1"/>
    <w:rsid w:val="0043522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3522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35221"/>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43522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s,/,B1"/>
    <w:basedOn w:val="DefaultParagraphFont"/>
    <w:link w:val="textbold"/>
    <w:uiPriority w:val="7"/>
    <w:qFormat/>
    <w:rsid w:val="0043522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35221"/>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S"/>
    <w:basedOn w:val="DefaultParagraphFont"/>
    <w:uiPriority w:val="6"/>
    <w:qFormat/>
    <w:rsid w:val="00435221"/>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435221"/>
    <w:rPr>
      <w:color w:val="auto"/>
      <w:u w:val="none"/>
    </w:rPr>
  </w:style>
  <w:style w:type="character" w:styleId="FollowedHyperlink">
    <w:name w:val="FollowedHyperlink"/>
    <w:basedOn w:val="DefaultParagraphFont"/>
    <w:uiPriority w:val="99"/>
    <w:semiHidden/>
    <w:unhideWhenUsed/>
    <w:rsid w:val="00435221"/>
    <w:rPr>
      <w:color w:val="auto"/>
      <w:u w:val="none"/>
    </w:rPr>
  </w:style>
  <w:style w:type="paragraph" w:customStyle="1" w:styleId="textbold">
    <w:name w:val="text bold"/>
    <w:basedOn w:val="Normal"/>
    <w:link w:val="Emphasis"/>
    <w:uiPriority w:val="7"/>
    <w:qFormat/>
    <w:rsid w:val="00435221"/>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43522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uscc.gov/sites/default/files/transcripts/April%2025%2C%202019%20Hearing%20Transcript%20%282%29.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thehindu.com/news/international/xi-tightened-control-over-the-pla/article37549460.ec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ncen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0628A-70B8-405A-96B6-311E53205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4</Pages>
  <Words>2588</Words>
  <Characters>14757</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dc:creator>
  <cp:keywords>5.1.1</cp:keywords>
  <dc:description/>
  <cp:lastModifiedBy>Jennifer Tu</cp:lastModifiedBy>
  <cp:revision>2</cp:revision>
  <dcterms:created xsi:type="dcterms:W3CDTF">2022-01-08T15:00:00Z</dcterms:created>
  <dcterms:modified xsi:type="dcterms:W3CDTF">2022-01-08T15:00:00Z</dcterms:modified>
</cp:coreProperties>
</file>