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D2542" w14:textId="012C791A" w:rsidR="0023386B" w:rsidRDefault="0023386B" w:rsidP="0023386B">
      <w:pPr>
        <w:pStyle w:val="Heading3"/>
      </w:pPr>
      <w:r>
        <w:t>FW</w:t>
      </w:r>
    </w:p>
    <w:p w14:paraId="45E9EFC2" w14:textId="312907CE" w:rsidR="0023386B" w:rsidRPr="00CE11B7" w:rsidRDefault="0023386B" w:rsidP="0023386B">
      <w:pPr>
        <w:pStyle w:val="Heading4"/>
      </w:pPr>
      <w:r w:rsidRPr="00CE11B7">
        <w:t>The standard is maximizing life. Prefer it:</w:t>
      </w:r>
    </w:p>
    <w:p w14:paraId="3A9FB8F3" w14:textId="77777777" w:rsidR="0023386B" w:rsidRDefault="0023386B" w:rsidP="0023386B">
      <w:pPr>
        <w:pStyle w:val="Heading4"/>
      </w:pPr>
      <w:r w:rsidRPr="00CE11B7">
        <w:t xml:space="preserve">[1] Actor </w:t>
      </w:r>
      <w:r>
        <w:t>spec</w:t>
      </w:r>
      <w:r w:rsidRPr="00CE11B7">
        <w:t xml:space="preserve">: util is the best for governments, which is the actor in the rez – multiple warrants: </w:t>
      </w:r>
    </w:p>
    <w:p w14:paraId="1C870318" w14:textId="77777777" w:rsidR="0023386B" w:rsidRDefault="0023386B" w:rsidP="0023386B">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028E67C5" w14:textId="77777777" w:rsidR="0023386B" w:rsidRDefault="0023386B" w:rsidP="0023386B">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68D17005" w14:textId="3BF79685" w:rsidR="0023386B" w:rsidRPr="00941301" w:rsidRDefault="0023386B" w:rsidP="0023386B">
      <w:pPr>
        <w:pStyle w:val="Heading4"/>
      </w:pPr>
      <w:r>
        <w:t xml:space="preserve">[2] </w:t>
      </w:r>
      <w:r w:rsidRPr="00941301">
        <w:t>Extinction outweighs under any framework</w:t>
      </w:r>
    </w:p>
    <w:p w14:paraId="45C34FCD" w14:textId="77777777" w:rsidR="0023386B" w:rsidRPr="00941301" w:rsidRDefault="0023386B" w:rsidP="0023386B">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347A96D5" w14:textId="4C1B6169" w:rsidR="00A95652" w:rsidRDefault="0023386B" w:rsidP="00B55AD5">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w:t>
      </w:r>
      <w:r w:rsidRPr="006B677E">
        <w:rPr>
          <w:rFonts w:cstheme="majorHAnsi"/>
          <w:sz w:val="16"/>
        </w:rPr>
        <w:lastRenderedPageBreak/>
        <w:t xml:space="preserve">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6D7D9A1F" w14:textId="47C22660" w:rsidR="0023386B" w:rsidRDefault="0023386B" w:rsidP="0023386B">
      <w:pPr>
        <w:pStyle w:val="Heading3"/>
      </w:pPr>
      <w:r>
        <w:lastRenderedPageBreak/>
        <w:t>Plan</w:t>
      </w:r>
    </w:p>
    <w:p w14:paraId="0BFF6601" w14:textId="222E83A8" w:rsidR="0023386B" w:rsidRDefault="0023386B" w:rsidP="0023386B">
      <w:pPr>
        <w:pStyle w:val="Heading4"/>
      </w:pPr>
      <w:r>
        <w:t>Plan – The appropriation of outer space through the production of space debris by private entities is unjust.</w:t>
      </w:r>
    </w:p>
    <w:p w14:paraId="5FF8E969" w14:textId="77777777" w:rsidR="0023386B" w:rsidRPr="009A5A91" w:rsidRDefault="0023386B" w:rsidP="0023386B"/>
    <w:p w14:paraId="6B1F520F" w14:textId="77777777" w:rsidR="0023386B" w:rsidRDefault="0023386B" w:rsidP="0023386B">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2B9BFF63" w14:textId="77777777" w:rsidR="0023386B" w:rsidRPr="00612602" w:rsidRDefault="0023386B" w:rsidP="0023386B">
      <w:r w:rsidRPr="008E2E1B">
        <w:rPr>
          <w:rStyle w:val="Style13ptBold"/>
        </w:rPr>
        <w:t>Shah 20</w:t>
      </w:r>
      <w:r>
        <w:t xml:space="preserve"> – </w:t>
      </w:r>
      <w:proofErr w:type="spellStart"/>
      <w:r>
        <w:t>Sachin</w:t>
      </w:r>
      <w:proofErr w:type="spellEnd"/>
      <w:r>
        <w:t>, 8/30/20, [“</w:t>
      </w:r>
      <w:r w:rsidRPr="008E2E1B">
        <w:t xml:space="preserve">Aug 30 </w:t>
      </w:r>
      <w:proofErr w:type="gramStart"/>
      <w:r w:rsidRPr="008E2E1B">
        <w:t>The</w:t>
      </w:r>
      <w:proofErr w:type="gramEnd"/>
      <w:r w:rsidRPr="008E2E1B">
        <w:t xml:space="preserv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1AA14F36" w14:textId="77777777" w:rsidR="0023386B" w:rsidRPr="00612602" w:rsidRDefault="0023386B" w:rsidP="0023386B">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396880B7" w14:textId="77777777" w:rsidR="0023386B" w:rsidRDefault="0023386B" w:rsidP="0023386B"/>
    <w:p w14:paraId="791ECBDC" w14:textId="77777777" w:rsidR="0023386B" w:rsidRDefault="0023386B" w:rsidP="0023386B">
      <w:pPr>
        <w:pStyle w:val="Heading4"/>
      </w:pPr>
      <w:r>
        <w:t xml:space="preserve">Private entities are </w:t>
      </w:r>
      <w:r w:rsidRPr="00B265A4">
        <w:rPr>
          <w:u w:val="single"/>
        </w:rPr>
        <w:t>non-governmental</w:t>
      </w:r>
      <w:r>
        <w:t>.</w:t>
      </w:r>
    </w:p>
    <w:p w14:paraId="2D7FBFE4" w14:textId="77777777" w:rsidR="0023386B" w:rsidRPr="00B83284" w:rsidRDefault="0023386B" w:rsidP="0023386B">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8F1692B" w14:textId="77777777" w:rsidR="0023386B" w:rsidRDefault="0023386B" w:rsidP="0023386B">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05C5A36" w14:textId="77777777" w:rsidR="0023386B" w:rsidRDefault="0023386B" w:rsidP="0023386B"/>
    <w:p w14:paraId="71FD76F2" w14:textId="77777777" w:rsidR="0023386B" w:rsidRDefault="0023386B" w:rsidP="0023386B">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23C91E00" w14:textId="77777777" w:rsidR="0023386B" w:rsidRPr="00DC4B66" w:rsidRDefault="0023386B" w:rsidP="0023386B">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7590A011" w14:textId="77777777" w:rsidR="0023386B" w:rsidRPr="00DC4B66" w:rsidRDefault="0023386B" w:rsidP="0023386B">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5174E198" w14:textId="77777777" w:rsidR="0023386B" w:rsidRDefault="0023386B" w:rsidP="00B55AD5">
      <w:pPr>
        <w:rPr>
          <w:rFonts w:cstheme="majorHAnsi"/>
          <w:sz w:val="16"/>
        </w:rPr>
      </w:pPr>
    </w:p>
    <w:p w14:paraId="08CBA520" w14:textId="66DCF495" w:rsidR="0023386B" w:rsidRDefault="0023386B" w:rsidP="0023386B">
      <w:pPr>
        <w:pStyle w:val="Heading3"/>
      </w:pPr>
      <w:r>
        <w:lastRenderedPageBreak/>
        <w:t>Debris</w:t>
      </w:r>
    </w:p>
    <w:p w14:paraId="246CC310" w14:textId="7E471A5F" w:rsidR="0023386B" w:rsidRPr="00A8218A" w:rsidRDefault="0023386B" w:rsidP="0023386B">
      <w:pPr>
        <w:pStyle w:val="Heading4"/>
      </w:pPr>
      <w:r>
        <w:t xml:space="preserve">The advantage is </w:t>
      </w:r>
      <w:r w:rsidRPr="00A8218A">
        <w:rPr>
          <w:u w:val="single"/>
        </w:rPr>
        <w:t>Debris</w:t>
      </w:r>
      <w:r>
        <w:t xml:space="preserve"> –</w:t>
      </w:r>
    </w:p>
    <w:p w14:paraId="7B83FB26" w14:textId="77777777" w:rsidR="0023386B" w:rsidRDefault="0023386B" w:rsidP="0023386B">
      <w:pPr>
        <w:pStyle w:val="Heading4"/>
      </w:pPr>
      <w:r>
        <w:t xml:space="preserve">Privatization of space leads to </w:t>
      </w:r>
      <w:r w:rsidRPr="00A73303">
        <w:rPr>
          <w:u w:val="single"/>
        </w:rPr>
        <w:t>unchecked debris</w:t>
      </w:r>
      <w:r>
        <w:t>.</w:t>
      </w:r>
    </w:p>
    <w:p w14:paraId="1146E5CE" w14:textId="77777777" w:rsidR="0023386B" w:rsidRPr="00367C57" w:rsidRDefault="0023386B" w:rsidP="0023386B">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8" w:history="1">
        <w:r w:rsidRPr="008E3DAC">
          <w:rPr>
            <w:rStyle w:val="Hyperlink"/>
          </w:rPr>
          <w:t>https://www.sciencedirect.com/science/article/pii/S246889671930045X?via%3Dihub</w:t>
        </w:r>
      </w:hyperlink>
      <w:r>
        <w:t>] Justin</w:t>
      </w:r>
    </w:p>
    <w:p w14:paraId="67EAD332" w14:textId="77777777" w:rsidR="0023386B" w:rsidRPr="00A73303" w:rsidRDefault="0023386B" w:rsidP="0023386B">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6B50A51" w14:textId="77777777" w:rsidR="0023386B" w:rsidRPr="00367C57" w:rsidRDefault="0023386B" w:rsidP="0023386B">
      <w:pPr>
        <w:rPr>
          <w:sz w:val="16"/>
        </w:rPr>
      </w:pPr>
      <w:r w:rsidRPr="00367C57">
        <w:rPr>
          <w:noProof/>
          <w:sz w:val="16"/>
        </w:rPr>
        <w:lastRenderedPageBreak/>
        <w:drawing>
          <wp:inline distT="0" distB="0" distL="0" distR="0" wp14:anchorId="3044EFF4" wp14:editId="5FB61EAF">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5A59A781" w14:textId="77777777" w:rsidR="0023386B" w:rsidRDefault="0023386B" w:rsidP="0023386B">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w:t>
      </w:r>
      <w:r w:rsidRPr="00A73303">
        <w:rPr>
          <w:sz w:val="16"/>
        </w:rPr>
        <w:lastRenderedPageBreak/>
        <w:t xml:space="preserve">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3C7BF726" w14:textId="77777777" w:rsidR="0023386B" w:rsidRDefault="0023386B" w:rsidP="0023386B">
      <w:pPr>
        <w:rPr>
          <w:u w:val="single"/>
        </w:rPr>
      </w:pPr>
    </w:p>
    <w:p w14:paraId="7AC54D3C" w14:textId="77777777" w:rsidR="0023386B" w:rsidRDefault="0023386B" w:rsidP="0023386B">
      <w:pPr>
        <w:pStyle w:val="Heading4"/>
      </w:pPr>
      <w:r>
        <w:rPr>
          <w:u w:val="single"/>
        </w:rPr>
        <w:lastRenderedPageBreak/>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7E30EE3B" w14:textId="77777777" w:rsidR="0023386B" w:rsidRPr="00667B14" w:rsidRDefault="0023386B" w:rsidP="0023386B">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6303BF4" w14:textId="77777777" w:rsidR="0023386B" w:rsidRPr="009228A1" w:rsidRDefault="0023386B" w:rsidP="0023386B">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378D67B" w14:textId="77777777" w:rsidR="0023386B" w:rsidRDefault="0023386B" w:rsidP="0023386B">
      <w:pPr>
        <w:rPr>
          <w:u w:val="single"/>
        </w:rPr>
      </w:pPr>
    </w:p>
    <w:p w14:paraId="7DC91A86" w14:textId="77777777" w:rsidR="0023386B" w:rsidRPr="00A73303" w:rsidRDefault="0023386B" w:rsidP="0023386B">
      <w:pPr>
        <w:pStyle w:val="Heading4"/>
        <w:jc w:val="both"/>
      </w:pPr>
      <w:r>
        <w:t xml:space="preserve">Invisible tipping points trigger the </w:t>
      </w:r>
      <w:r w:rsidRPr="00A73303">
        <w:rPr>
          <w:u w:val="single"/>
        </w:rPr>
        <w:t>Kessler Syndrome</w:t>
      </w:r>
      <w:r>
        <w:t>.</w:t>
      </w:r>
    </w:p>
    <w:p w14:paraId="270B91F9" w14:textId="77777777" w:rsidR="0023386B" w:rsidRPr="008F7C7F" w:rsidRDefault="0023386B" w:rsidP="0023386B">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0" w:history="1">
        <w:r w:rsidRPr="008E3DAC">
          <w:rPr>
            <w:rStyle w:val="Hyperlink"/>
          </w:rPr>
          <w:t>https://onezero.medium.com/get-ready-for-the-kessler-syndrome-to-wreck-outer-space-7f29cfe62c3e</w:t>
        </w:r>
      </w:hyperlink>
      <w:r>
        <w:t>] Justin</w:t>
      </w:r>
    </w:p>
    <w:p w14:paraId="01EBCAB6" w14:textId="77777777" w:rsidR="0023386B" w:rsidRPr="00C7654E" w:rsidRDefault="0023386B" w:rsidP="0023386B">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DCC6602" w14:textId="77777777" w:rsidR="0023386B" w:rsidRPr="00A05D9C" w:rsidRDefault="0023386B" w:rsidP="0023386B"/>
    <w:p w14:paraId="357235EB" w14:textId="77777777" w:rsidR="0023386B" w:rsidRDefault="0023386B" w:rsidP="0023386B">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798B4505" w14:textId="77777777" w:rsidR="0023386B" w:rsidRPr="00667B14" w:rsidRDefault="0023386B" w:rsidP="0023386B">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EE3CA0C" w14:textId="77777777" w:rsidR="0023386B" w:rsidRPr="00BE0EC1" w:rsidRDefault="0023386B" w:rsidP="0023386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w:t>
      </w:r>
      <w:r w:rsidRPr="00BE0EC1">
        <w:rPr>
          <w:sz w:val="16"/>
        </w:rPr>
        <w:lastRenderedPageBreak/>
        <w:t xml:space="preserve">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3CB2AAB" w14:textId="77777777" w:rsidR="0023386B" w:rsidRDefault="0023386B" w:rsidP="0023386B">
      <w:r w:rsidRPr="00A44E95">
        <w:rPr>
          <w:noProof/>
        </w:rPr>
        <w:drawing>
          <wp:inline distT="0" distB="0" distL="0" distR="0" wp14:anchorId="68C3FE82" wp14:editId="4207A063">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1430A2CA" w14:textId="77777777" w:rsidR="0023386B" w:rsidRPr="00FF4115" w:rsidRDefault="0023386B" w:rsidP="0023386B">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8E1C97F" w14:textId="77777777" w:rsidR="0023386B" w:rsidRDefault="0023386B" w:rsidP="0023386B"/>
    <w:p w14:paraId="78FBC3C2" w14:textId="42CABD90" w:rsidR="0023386B" w:rsidRPr="00FF4115" w:rsidRDefault="0023386B" w:rsidP="0023386B">
      <w:pPr>
        <w:pStyle w:val="Heading4"/>
      </w:pPr>
      <w:r>
        <w:t xml:space="preserve">Models are </w:t>
      </w:r>
      <w:r w:rsidRPr="00FF4115">
        <w:rPr>
          <w:u w:val="single"/>
        </w:rPr>
        <w:t>rigorous</w:t>
      </w:r>
      <w:r>
        <w:t xml:space="preserve"> and </w:t>
      </w:r>
      <w:r w:rsidRPr="00FF4115">
        <w:rPr>
          <w:u w:val="single"/>
        </w:rPr>
        <w:t>robust</w:t>
      </w:r>
      <w:r>
        <w:t xml:space="preserve"> –.</w:t>
      </w:r>
    </w:p>
    <w:p w14:paraId="6D91D346" w14:textId="77777777" w:rsidR="0023386B" w:rsidRDefault="0023386B" w:rsidP="0023386B">
      <w:r>
        <w:t>---To clarify this is the methodology for above chart.</w:t>
      </w:r>
    </w:p>
    <w:p w14:paraId="0E63108E" w14:textId="77777777" w:rsidR="0023386B" w:rsidRDefault="0023386B" w:rsidP="0023386B">
      <w:proofErr w:type="spellStart"/>
      <w:r w:rsidRPr="00FF4115">
        <w:rPr>
          <w:rStyle w:val="Style13ptBold"/>
        </w:rPr>
        <w:lastRenderedPageBreak/>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2" w:history="1">
        <w:r w:rsidRPr="008E3DAC">
          <w:rPr>
            <w:rStyle w:val="Hyperlink"/>
          </w:rPr>
          <w:t>https://sci-hub.se/10.1016/j.actaastro.2016.03.034</w:t>
        </w:r>
      </w:hyperlink>
      <w:r w:rsidRPr="00FF4115">
        <w:t>.</w:t>
      </w:r>
      <w:r>
        <w:t>] Justin</w:t>
      </w:r>
    </w:p>
    <w:p w14:paraId="097ECF43" w14:textId="77777777" w:rsidR="0023386B" w:rsidRDefault="0023386B" w:rsidP="0023386B">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441FF87" w14:textId="77777777" w:rsidR="0023386B" w:rsidRDefault="0023386B" w:rsidP="0023386B">
      <w:pPr>
        <w:rPr>
          <w:u w:val="single"/>
        </w:rPr>
      </w:pPr>
    </w:p>
    <w:p w14:paraId="72F49556" w14:textId="77777777" w:rsidR="0023386B" w:rsidRPr="004B3D48" w:rsidRDefault="0023386B" w:rsidP="0023386B">
      <w:pPr>
        <w:pStyle w:val="Heading4"/>
      </w:pPr>
      <w:r>
        <w:t xml:space="preserve">Satellites </w:t>
      </w:r>
      <w:r w:rsidRPr="00A8218A">
        <w:rPr>
          <w:u w:val="single"/>
        </w:rPr>
        <w:t>solves the grid</w:t>
      </w:r>
      <w:r>
        <w:t xml:space="preserve"> and every </w:t>
      </w:r>
      <w:r w:rsidRPr="00A8218A">
        <w:rPr>
          <w:u w:val="single"/>
        </w:rPr>
        <w:t>extinction threat</w:t>
      </w:r>
      <w:r>
        <w:t>.</w:t>
      </w:r>
    </w:p>
    <w:p w14:paraId="2C120665" w14:textId="77777777" w:rsidR="0023386B" w:rsidRPr="004B3D48" w:rsidRDefault="0023386B" w:rsidP="0023386B">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3" w:history="1">
        <w:r w:rsidRPr="004B3D48">
          <w:rPr>
            <w:rStyle w:val="Hyperlink"/>
          </w:rPr>
          <w:t>https://www.iss.europa.eu/content/space-security-europe</w:t>
        </w:r>
      </w:hyperlink>
      <w:r w:rsidRPr="004B3D48">
        <w:t>, accessed 7-10-2019) bm</w:t>
      </w:r>
    </w:p>
    <w:p w14:paraId="4A8C17CC" w14:textId="77777777" w:rsidR="0023386B" w:rsidRDefault="0023386B" w:rsidP="0023386B">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lastRenderedPageBreak/>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B79D568" w14:textId="77777777" w:rsidR="0023386B" w:rsidRDefault="0023386B" w:rsidP="0023386B">
      <w:pPr>
        <w:rPr>
          <w:rStyle w:val="StyleUnderline"/>
        </w:rPr>
      </w:pPr>
    </w:p>
    <w:p w14:paraId="0BFCF0FE" w14:textId="77777777" w:rsidR="0023386B" w:rsidRDefault="0023386B" w:rsidP="0023386B">
      <w:pPr>
        <w:pStyle w:val="Heading4"/>
      </w:pPr>
      <w:r>
        <w:t xml:space="preserve">Grid collapse causes </w:t>
      </w:r>
      <w:r w:rsidRPr="00831EB4">
        <w:rPr>
          <w:u w:val="single"/>
        </w:rPr>
        <w:t>extinction</w:t>
      </w:r>
      <w:r>
        <w:t>.</w:t>
      </w:r>
    </w:p>
    <w:p w14:paraId="01B5FDA5" w14:textId="77777777" w:rsidR="0023386B" w:rsidRPr="001D283C" w:rsidRDefault="0023386B" w:rsidP="0023386B">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14" w:tgtFrame="_blank" w:history="1">
        <w:r w:rsidRPr="001D283C">
          <w:rPr>
            <w:rStyle w:val="Hyperlink"/>
          </w:rPr>
          <w:t>http://energyskeptic.com/2016/the-scariest-u-s-house-session-ever-electromagnetic-pulse-and-the-fall-of-civilization/</w:t>
        </w:r>
      </w:hyperlink>
      <w:r w:rsidRPr="001D283C">
        <w:t>)</w:t>
      </w:r>
    </w:p>
    <w:p w14:paraId="3DD04D5A" w14:textId="77777777" w:rsidR="0023386B" w:rsidRPr="00634AB8" w:rsidRDefault="0023386B" w:rsidP="0023386B">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7B344831" w14:textId="77777777" w:rsidR="0023386B" w:rsidRDefault="0023386B" w:rsidP="0023386B"/>
    <w:p w14:paraId="1FC2701F" w14:textId="77777777" w:rsidR="0023386B" w:rsidRPr="00831EB4" w:rsidRDefault="0023386B" w:rsidP="0023386B">
      <w:pPr>
        <w:pStyle w:val="Heading4"/>
      </w:pPr>
      <w:r>
        <w:t xml:space="preserve">Externally, </w:t>
      </w:r>
      <w:r w:rsidRPr="00831EB4">
        <w:rPr>
          <w:u w:val="single"/>
        </w:rPr>
        <w:t>acidification</w:t>
      </w:r>
      <w:r>
        <w:t>.</w:t>
      </w:r>
    </w:p>
    <w:p w14:paraId="01541388" w14:textId="77777777" w:rsidR="0023386B" w:rsidRPr="00811D19" w:rsidRDefault="0023386B" w:rsidP="0023386B">
      <w:r w:rsidRPr="00811D19">
        <w:rPr>
          <w:rStyle w:val="Style13ptBold"/>
        </w:rPr>
        <w:t>Land et al 15</w:t>
      </w:r>
      <w:r>
        <w:t xml:space="preserve"> --- Phys.org, citing a study sanctioned by the University of Exeter by </w:t>
      </w:r>
      <w:hyperlink r:id="rId15" w:history="1">
        <w:r w:rsidRPr="00E07634">
          <w:rPr>
            <w:rStyle w:val="Hyperlink"/>
          </w:rPr>
          <w:t>Peter E. Land</w:t>
        </w:r>
      </w:hyperlink>
      <w:r>
        <w:t xml:space="preserve">, </w:t>
      </w:r>
      <w:hyperlink r:id="rId16" w:history="1">
        <w:r w:rsidRPr="00E07634">
          <w:rPr>
            <w:rStyle w:val="Hyperlink"/>
          </w:rPr>
          <w:t>Jamie D. Shutler</w:t>
        </w:r>
      </w:hyperlink>
      <w:r>
        <w:t xml:space="preserve">, </w:t>
      </w:r>
      <w:hyperlink r:id="rId17" w:history="1">
        <w:r w:rsidRPr="00E07634">
          <w:rPr>
            <w:rStyle w:val="Hyperlink"/>
          </w:rPr>
          <w:t>Helen S. Findlay</w:t>
        </w:r>
      </w:hyperlink>
      <w:r>
        <w:t xml:space="preserve">, </w:t>
      </w:r>
      <w:hyperlink r:id="rId18" w:history="1">
        <w:r w:rsidRPr="00E07634">
          <w:rPr>
            <w:rStyle w:val="Hyperlink"/>
          </w:rPr>
          <w:t>Fanny Girard-Ardhuin</w:t>
        </w:r>
      </w:hyperlink>
      <w:r>
        <w:t xml:space="preserve">, </w:t>
      </w:r>
      <w:hyperlink r:id="rId19" w:history="1">
        <w:r w:rsidRPr="00E07634">
          <w:rPr>
            <w:rStyle w:val="Hyperlink"/>
          </w:rPr>
          <w:t>Roberto Sabia</w:t>
        </w:r>
      </w:hyperlink>
      <w:r>
        <w:t xml:space="preserve">, </w:t>
      </w:r>
      <w:hyperlink r:id="rId20" w:history="1">
        <w:r w:rsidRPr="00E07634">
          <w:rPr>
            <w:rStyle w:val="Hyperlink"/>
          </w:rPr>
          <w:t>Nicolas Reul</w:t>
        </w:r>
      </w:hyperlink>
      <w:r>
        <w:t xml:space="preserve">, </w:t>
      </w:r>
      <w:hyperlink r:id="rId21" w:history="1">
        <w:r w:rsidRPr="00E07634">
          <w:rPr>
            <w:rStyle w:val="Hyperlink"/>
          </w:rPr>
          <w:t>Jean-Francois Piolle</w:t>
        </w:r>
      </w:hyperlink>
      <w:r>
        <w:t xml:space="preserve">, </w:t>
      </w:r>
      <w:hyperlink r:id="rId22" w:history="1">
        <w:r w:rsidRPr="00E07634">
          <w:rPr>
            <w:rStyle w:val="Hyperlink"/>
          </w:rPr>
          <w:t>Bertrand Chapron</w:t>
        </w:r>
      </w:hyperlink>
      <w:r>
        <w:t xml:space="preserve">, </w:t>
      </w:r>
      <w:hyperlink r:id="rId23" w:history="1">
        <w:r w:rsidRPr="00E07634">
          <w:rPr>
            <w:rStyle w:val="Hyperlink"/>
          </w:rPr>
          <w:t>Yves Quilfen</w:t>
        </w:r>
      </w:hyperlink>
      <w:r>
        <w:t xml:space="preserve">, </w:t>
      </w:r>
      <w:hyperlink r:id="rId24" w:history="1">
        <w:r w:rsidRPr="00E07634">
          <w:rPr>
            <w:rStyle w:val="Hyperlink"/>
          </w:rPr>
          <w:t>Joseph Salisbury</w:t>
        </w:r>
      </w:hyperlink>
      <w:r>
        <w:t xml:space="preserve">, </w:t>
      </w:r>
      <w:hyperlink r:id="rId25" w:history="1">
        <w:r w:rsidRPr="00E07634">
          <w:rPr>
            <w:rStyle w:val="Hyperlink"/>
          </w:rPr>
          <w:t>Douglas Vandemark</w:t>
        </w:r>
      </w:hyperlink>
      <w:r>
        <w:t xml:space="preserve">, </w:t>
      </w:r>
      <w:hyperlink r:id="rId26" w:history="1">
        <w:r w:rsidRPr="00E07634">
          <w:rPr>
            <w:rStyle w:val="Hyperlink"/>
          </w:rPr>
          <w:t>Richard Bellerby</w:t>
        </w:r>
      </w:hyperlink>
      <w:r>
        <w:t xml:space="preserve">, and </w:t>
      </w:r>
      <w:hyperlink r:id="rId27"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117DF9B6" w14:textId="77777777" w:rsidR="0023386B" w:rsidRPr="00A8218A" w:rsidRDefault="0023386B" w:rsidP="0023386B">
      <w:pPr>
        <w:rPr>
          <w:sz w:val="12"/>
        </w:rPr>
      </w:pPr>
      <w:r w:rsidRPr="00A8218A">
        <w:rPr>
          <w:sz w:val="12"/>
        </w:rPr>
        <w:lastRenderedPageBreak/>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proofErr w:type="spellStart"/>
      <w:r w:rsidRPr="00916BB1">
        <w:rPr>
          <w:rStyle w:val="Emphasis"/>
          <w:highlight w:val="green"/>
        </w:rPr>
        <w:t>revolutionise</w:t>
      </w:r>
      <w:proofErr w:type="spellEnd"/>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w:t>
      </w:r>
      <w:proofErr w:type="spellStart"/>
      <w:r w:rsidRPr="00A8218A">
        <w:rPr>
          <w:sz w:val="12"/>
        </w:rPr>
        <w:t>Institut</w:t>
      </w:r>
      <w:proofErr w:type="spellEnd"/>
      <w:r w:rsidRPr="00A8218A">
        <w:rPr>
          <w:sz w:val="12"/>
        </w:rPr>
        <w:t xml:space="preserve"> </w:t>
      </w:r>
      <w:proofErr w:type="spellStart"/>
      <w:r w:rsidRPr="00A8218A">
        <w:rPr>
          <w:sz w:val="12"/>
        </w:rPr>
        <w:t>français</w:t>
      </w:r>
      <w:proofErr w:type="spellEnd"/>
      <w:r w:rsidRPr="00A8218A">
        <w:rPr>
          <w:sz w:val="12"/>
        </w:rPr>
        <w:t xml:space="preserve"> de recherche pour </w:t>
      </w:r>
      <w:proofErr w:type="spellStart"/>
      <w:r w:rsidRPr="00A8218A">
        <w:rPr>
          <w:sz w:val="12"/>
        </w:rPr>
        <w:t>l'exploitation</w:t>
      </w:r>
      <w:proofErr w:type="spellEnd"/>
      <w:r w:rsidRPr="00A8218A">
        <w:rPr>
          <w:sz w:val="12"/>
        </w:rPr>
        <w:t xml:space="preserve"> de la </w:t>
      </w:r>
      <w:proofErr w:type="spellStart"/>
      <w:r w:rsidRPr="00A8218A">
        <w:rPr>
          <w:sz w:val="12"/>
        </w:rPr>
        <w:t>mer</w:t>
      </w:r>
      <w:proofErr w:type="spellEnd"/>
      <w:r w:rsidRPr="00A8218A">
        <w:rPr>
          <w:sz w:val="12"/>
        </w:rPr>
        <w:t xml:space="preserve"> (</w:t>
      </w:r>
      <w:proofErr w:type="spellStart"/>
      <w:r w:rsidRPr="00A8218A">
        <w:rPr>
          <w:sz w:val="12"/>
        </w:rPr>
        <w:t>Ifremer</w:t>
      </w:r>
      <w:proofErr w:type="spellEnd"/>
      <w:r w:rsidRPr="00A8218A">
        <w:rPr>
          <w:sz w:val="12"/>
        </w:rPr>
        <w:t xml:space="preserve">),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 xml:space="preserve">Dr Jamie </w:t>
      </w:r>
      <w:proofErr w:type="spellStart"/>
      <w:r w:rsidRPr="00A8218A">
        <w:rPr>
          <w:sz w:val="12"/>
        </w:rPr>
        <w:t>Shutler</w:t>
      </w:r>
      <w:proofErr w:type="spellEnd"/>
      <w:r w:rsidRPr="00A8218A">
        <w:rPr>
          <w:sz w:val="12"/>
        </w:rPr>
        <w:t xml:space="preserve"> from the University of Exeter who is leading the research said: "</w:t>
      </w:r>
      <w:r w:rsidRPr="00916BB1">
        <w:rPr>
          <w:rStyle w:val="StyleUnderline"/>
          <w:highlight w:val="green"/>
        </w:rPr>
        <w:t xml:space="preserve">Satellites </w:t>
      </w:r>
      <w:r w:rsidRPr="00E60670">
        <w:rPr>
          <w:rStyle w:val="StyleUnderline"/>
        </w:rPr>
        <w:t xml:space="preserve">are likely to become </w:t>
      </w:r>
      <w:r w:rsidRPr="00E60670">
        <w:rPr>
          <w:rStyle w:val="Emphasis"/>
        </w:rPr>
        <w:t>increasingly</w:t>
      </w:r>
      <w:r w:rsidRPr="00831EB4">
        <w:rPr>
          <w:rStyle w:val="Emphasis"/>
        </w:rPr>
        <w:t xml:space="preserve">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E60670">
        <w:rPr>
          <w:rStyle w:val="StyleUnderline"/>
        </w:rPr>
        <w:t xml:space="preserve">especially </w:t>
      </w:r>
      <w:r w:rsidRPr="00916BB1">
        <w:rPr>
          <w:rStyle w:val="StyleUnderline"/>
          <w:highlight w:val="green"/>
        </w:rPr>
        <w:t xml:space="preserve">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E60670">
        <w:rPr>
          <w:rStyle w:val="StyleUnderline"/>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 xml:space="preserve">limits </w:t>
      </w:r>
      <w:r w:rsidRPr="00E60670">
        <w:rPr>
          <w:rStyle w:val="Emphasis"/>
        </w:rPr>
        <w:t xml:space="preserve">the </w:t>
      </w:r>
      <w:r w:rsidRPr="00916BB1">
        <w:rPr>
          <w:rStyle w:val="Emphasis"/>
          <w:highlight w:val="green"/>
        </w:rPr>
        <w:t>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28E18287" w14:textId="77777777" w:rsidR="0023386B" w:rsidRDefault="0023386B" w:rsidP="0023386B">
      <w:pPr>
        <w:rPr>
          <w:sz w:val="16"/>
        </w:rPr>
      </w:pPr>
    </w:p>
    <w:p w14:paraId="6E5937FD" w14:textId="77777777" w:rsidR="0023386B" w:rsidRPr="00DC6708" w:rsidRDefault="0023386B" w:rsidP="0023386B">
      <w:pPr>
        <w:pStyle w:val="Heading4"/>
      </w:pPr>
      <w:r>
        <w:t>Extinction.</w:t>
      </w:r>
    </w:p>
    <w:p w14:paraId="6FC5DD48" w14:textId="77777777" w:rsidR="0023386B" w:rsidRPr="00D414D4" w:rsidRDefault="0023386B" w:rsidP="0023386B">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14C6F8D6" w14:textId="77777777" w:rsidR="0023386B" w:rsidRPr="00A8218A" w:rsidRDefault="0023386B" w:rsidP="0023386B">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w:t>
      </w:r>
      <w:proofErr w:type="gramStart"/>
      <w:r w:rsidRPr="00A8218A">
        <w:rPr>
          <w:sz w:val="12"/>
        </w:rPr>
        <w:t>Science</w:t>
      </w:r>
      <w:proofErr w:type="gramEnd"/>
      <w:r w:rsidRPr="00A8218A">
        <w:rPr>
          <w:sz w:val="12"/>
        </w:rPr>
        <w:t xml:space="preserv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sidRPr="00A8218A">
        <w:rPr>
          <w:u w:val="single"/>
        </w:rPr>
        <w:t>So</w:t>
      </w:r>
      <w:proofErr w:type="gramEnd"/>
      <w:r w:rsidRPr="00A8218A">
        <w:rPr>
          <w:u w:val="single"/>
        </w:rPr>
        <w:t xml:space="preserve">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t>
      </w:r>
      <w:r w:rsidRPr="00A8218A">
        <w:rPr>
          <w:sz w:val="12"/>
        </w:rPr>
        <w:lastRenderedPageBreak/>
        <w:t xml:space="preserve">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6E83A7E8" w14:textId="77777777" w:rsidR="0023386B" w:rsidRDefault="0023386B" w:rsidP="0023386B"/>
    <w:p w14:paraId="4BCD546F" w14:textId="77777777" w:rsidR="0023386B" w:rsidRPr="0036263B" w:rsidRDefault="0023386B" w:rsidP="0023386B">
      <w:pPr>
        <w:pStyle w:val="Heading4"/>
      </w:pPr>
      <w:r>
        <w:t xml:space="preserve">Debris triggers </w:t>
      </w:r>
      <w:r w:rsidRPr="0020445B">
        <w:rPr>
          <w:u w:val="single"/>
        </w:rPr>
        <w:t>miscalculated war</w:t>
      </w:r>
      <w:r>
        <w:t>.</w:t>
      </w:r>
    </w:p>
    <w:p w14:paraId="1F2D088F" w14:textId="77777777" w:rsidR="0023386B" w:rsidRPr="000F20C1" w:rsidRDefault="0023386B" w:rsidP="0023386B">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28" w:history="1">
        <w:r w:rsidRPr="005773F3">
          <w:rPr>
            <w:rStyle w:val="Hyperlink"/>
          </w:rPr>
          <w:t>https://www.sciencealert.com/space-junk-accidents-could-trigger-armed-conflict-expert-warns</w:t>
        </w:r>
      </w:hyperlink>
      <w:r>
        <w:t xml:space="preserve">. </w:t>
      </w:r>
    </w:p>
    <w:p w14:paraId="1DAE0E73" w14:textId="77777777" w:rsidR="0023386B" w:rsidRDefault="0023386B" w:rsidP="0023386B">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396D039B" w14:textId="77777777" w:rsidR="0023386B" w:rsidRDefault="0023386B" w:rsidP="0023386B"/>
    <w:p w14:paraId="26302322" w14:textId="77777777" w:rsidR="0023386B" w:rsidRDefault="0023386B" w:rsidP="0023386B">
      <w:pPr>
        <w:pStyle w:val="Heading4"/>
      </w:pPr>
      <w:r>
        <w:lastRenderedPageBreak/>
        <w:t>Specifically---</w:t>
      </w:r>
      <w:r w:rsidRPr="00BB0026">
        <w:rPr>
          <w:u w:val="single"/>
        </w:rPr>
        <w:t>China</w:t>
      </w:r>
      <w:r>
        <w:t xml:space="preserve">, </w:t>
      </w:r>
      <w:r w:rsidRPr="00BB0026">
        <w:rPr>
          <w:u w:val="single"/>
        </w:rPr>
        <w:t>Iran</w:t>
      </w:r>
      <w:r>
        <w:t xml:space="preserve">, and </w:t>
      </w:r>
      <w:r w:rsidRPr="00BB0026">
        <w:rPr>
          <w:u w:val="single"/>
        </w:rPr>
        <w:t>Noko</w:t>
      </w:r>
      <w:r>
        <w:t>.</w:t>
      </w:r>
    </w:p>
    <w:p w14:paraId="1FC09051" w14:textId="77777777" w:rsidR="0023386B" w:rsidRPr="00BB0026" w:rsidRDefault="0023386B" w:rsidP="0023386B">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29" w:history="1">
        <w:r w:rsidRPr="008E3DAC">
          <w:rPr>
            <w:rStyle w:val="Hyperlink"/>
          </w:rPr>
          <w:t>https://www.vox.com/2014/4/21/5625246/space-war-china-north-korea-iran</w:t>
        </w:r>
      </w:hyperlink>
      <w:r>
        <w:t>] Justin *Brackets added for ableist language</w:t>
      </w:r>
    </w:p>
    <w:p w14:paraId="396D3969" w14:textId="77777777" w:rsidR="0023386B" w:rsidRDefault="0023386B" w:rsidP="0023386B">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E403DA6" w14:textId="77777777" w:rsidR="0023386B" w:rsidRDefault="0023386B" w:rsidP="0023386B">
      <w:pPr>
        <w:rPr>
          <w:u w:val="single"/>
        </w:rPr>
      </w:pPr>
    </w:p>
    <w:p w14:paraId="7189CE3C" w14:textId="77777777" w:rsidR="0023386B" w:rsidRPr="00831EB4" w:rsidRDefault="0023386B" w:rsidP="0023386B">
      <w:pPr>
        <w:pStyle w:val="Heading4"/>
        <w:rPr>
          <w:rStyle w:val="Style13ptBold"/>
          <w:b/>
          <w:bCs w:val="0"/>
        </w:rPr>
      </w:pPr>
      <w:r w:rsidRPr="00831EB4">
        <w:rPr>
          <w:rStyle w:val="Style13ptBold"/>
          <w:b/>
          <w:bCs w:val="0"/>
          <w:u w:val="single"/>
        </w:rPr>
        <w:t>No checks</w:t>
      </w:r>
      <w:r w:rsidRPr="00831EB4">
        <w:rPr>
          <w:rStyle w:val="Style13ptBold"/>
          <w:b/>
          <w:bCs w:val="0"/>
        </w:rPr>
        <w:t xml:space="preserve"> on escalation.</w:t>
      </w:r>
    </w:p>
    <w:p w14:paraId="4EB9D832" w14:textId="77777777" w:rsidR="0023386B" w:rsidRPr="00581846" w:rsidRDefault="0023386B" w:rsidP="0023386B">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0" w:history="1">
        <w:r w:rsidRPr="008E3734">
          <w:rPr>
            <w:rStyle w:val="Hyperlink"/>
          </w:rPr>
          <w:t>https://nsiteam.com/social/wp-content/uploads/2018/08/SMA-White-Paper_Chinese-Persepectives-on-Space_-Aug-2018.pdf</w:t>
        </w:r>
      </w:hyperlink>
      <w:r>
        <w:t>, accessed 7-14</w:t>
      </w:r>
      <w:r w:rsidRPr="004B3D48">
        <w:t>-2019) bm</w:t>
      </w:r>
    </w:p>
    <w:p w14:paraId="4AA7CE81" w14:textId="77777777" w:rsidR="0023386B" w:rsidRPr="00A96B3A" w:rsidRDefault="0023386B" w:rsidP="0023386B">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t>
      </w:r>
      <w:r w:rsidRPr="002C2CE7">
        <w:rPr>
          <w:rStyle w:val="StyleUnderline"/>
        </w:rPr>
        <w:lastRenderedPageBreak/>
        <w:t>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22AA0AA0" w14:textId="77777777" w:rsidR="0023386B" w:rsidRDefault="0023386B" w:rsidP="0023386B"/>
    <w:p w14:paraId="706654D8" w14:textId="77777777" w:rsidR="0023386B" w:rsidRPr="00635356" w:rsidRDefault="0023386B" w:rsidP="0023386B">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0D1CF91" w14:textId="77777777" w:rsidR="0023386B" w:rsidRPr="00131706" w:rsidRDefault="0023386B" w:rsidP="0023386B">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31"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2" w:history="1">
        <w:r w:rsidRPr="00131706">
          <w:rPr>
            <w:rStyle w:val="Hyperlink"/>
          </w:rPr>
          <w:t>https://ratical.org/radiation/NuclearExtinction/StevenStarr022815.html</w:t>
        </w:r>
      </w:hyperlink>
      <w:r w:rsidRPr="00131706">
        <w:rPr>
          <w:rStyle w:val="Hyperlink"/>
        </w:rPr>
        <w:t>]</w:t>
      </w:r>
      <w:r w:rsidRPr="00131706">
        <w:t xml:space="preserve"> TG </w:t>
      </w:r>
    </w:p>
    <w:p w14:paraId="2C14B323" w14:textId="77777777" w:rsidR="0023386B" w:rsidRPr="001E0213" w:rsidRDefault="0023386B" w:rsidP="0023386B">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3"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34"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5"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4AF497B4" w14:textId="77777777" w:rsidR="0023386B" w:rsidRPr="0023386B" w:rsidRDefault="0023386B" w:rsidP="00B55AD5">
      <w:pPr>
        <w:rPr>
          <w:rFonts w:cstheme="majorHAnsi"/>
          <w:sz w:val="16"/>
        </w:rPr>
      </w:pPr>
    </w:p>
    <w:sectPr w:rsidR="0023386B" w:rsidRPr="00233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40CEF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0"/>
  </w:num>
  <w:num w:numId="13">
    <w:abstractNumId w:val="17"/>
  </w:num>
  <w:num w:numId="14">
    <w:abstractNumId w:val="0"/>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386B"/>
    <w:rsid w:val="000139A3"/>
    <w:rsid w:val="00100833"/>
    <w:rsid w:val="00104529"/>
    <w:rsid w:val="00105942"/>
    <w:rsid w:val="00107396"/>
    <w:rsid w:val="00144A4C"/>
    <w:rsid w:val="00176AB0"/>
    <w:rsid w:val="00177B7D"/>
    <w:rsid w:val="0018322D"/>
    <w:rsid w:val="001B5776"/>
    <w:rsid w:val="001E527A"/>
    <w:rsid w:val="001F78CE"/>
    <w:rsid w:val="0023386B"/>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3C2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21F1F"/>
  <w15:chartTrackingRefBased/>
  <w15:docId w15:val="{CB5D4B69-456C-46F9-AF72-FCA93B82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386B"/>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338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338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2338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3386B"/>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23386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3386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3386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3386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3386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338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386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23386B"/>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23386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
    <w:basedOn w:val="DefaultParagraphFont"/>
    <w:link w:val="Heading3"/>
    <w:uiPriority w:val="2"/>
    <w:rsid w:val="0023386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3386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3386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3386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23386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3386B"/>
    <w:rPr>
      <w:color w:val="auto"/>
      <w:u w:val="none"/>
    </w:rPr>
  </w:style>
  <w:style w:type="character" w:styleId="FollowedHyperlink">
    <w:name w:val="FollowedHyperlink"/>
    <w:basedOn w:val="DefaultParagraphFont"/>
    <w:uiPriority w:val="99"/>
    <w:unhideWhenUsed/>
    <w:rsid w:val="0023386B"/>
    <w:rPr>
      <w:color w:val="auto"/>
      <w:u w:val="none"/>
    </w:rPr>
  </w:style>
  <w:style w:type="paragraph" w:customStyle="1" w:styleId="textbold">
    <w:name w:val="text bold"/>
    <w:basedOn w:val="Normal"/>
    <w:link w:val="Emphasis"/>
    <w:uiPriority w:val="7"/>
    <w:qFormat/>
    <w:rsid w:val="0023386B"/>
    <w:pPr>
      <w:widowControl w:val="0"/>
      <w:ind w:left="720"/>
    </w:pPr>
    <w:rPr>
      <w:b/>
      <w:iCs/>
      <w:u w:val="single"/>
    </w:rPr>
  </w:style>
  <w:style w:type="paragraph" w:customStyle="1" w:styleId="Emphasis1">
    <w:name w:val="Emphasis1"/>
    <w:basedOn w:val="Normal"/>
    <w:autoRedefine/>
    <w:uiPriority w:val="7"/>
    <w:qFormat/>
    <w:rsid w:val="0023386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338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23386B"/>
    <w:rPr>
      <w:rFonts w:ascii="Cambria" w:eastAsia="Times New Roman" w:hAnsi="Cambria"/>
      <w:b/>
      <w:bCs/>
      <w:i/>
      <w:iCs/>
      <w:sz w:val="20"/>
      <w:lang w:bidi="en-US"/>
    </w:rPr>
  </w:style>
  <w:style w:type="character" w:customStyle="1" w:styleId="Heading6Char">
    <w:name w:val="Heading 6 Char"/>
    <w:basedOn w:val="DefaultParagraphFont"/>
    <w:link w:val="Heading6"/>
    <w:rsid w:val="0023386B"/>
    <w:rPr>
      <w:rFonts w:ascii="Cambria" w:eastAsia="Times New Roman" w:hAnsi="Cambria"/>
      <w:b/>
      <w:bCs/>
      <w:i/>
      <w:iCs/>
      <w:sz w:val="20"/>
      <w:lang w:bidi="en-US"/>
    </w:rPr>
  </w:style>
  <w:style w:type="character" w:customStyle="1" w:styleId="Heading7Char">
    <w:name w:val="Heading 7 Char"/>
    <w:basedOn w:val="DefaultParagraphFont"/>
    <w:link w:val="Heading7"/>
    <w:rsid w:val="0023386B"/>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3386B"/>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3386B"/>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23386B"/>
    <w:rPr>
      <w:color w:val="605E5C"/>
      <w:shd w:val="clear" w:color="auto" w:fill="E1DFDD"/>
    </w:rPr>
  </w:style>
  <w:style w:type="paragraph" w:styleId="ListParagraph">
    <w:name w:val="List Paragraph"/>
    <w:aliases w:val="6 font"/>
    <w:basedOn w:val="Normal"/>
    <w:uiPriority w:val="99"/>
    <w:unhideWhenUsed/>
    <w:qFormat/>
    <w:rsid w:val="0023386B"/>
    <w:pPr>
      <w:ind w:left="720"/>
      <w:contextualSpacing/>
    </w:pPr>
  </w:style>
  <w:style w:type="character" w:customStyle="1" w:styleId="underline">
    <w:name w:val="underline"/>
    <w:basedOn w:val="DefaultParagraphFont"/>
    <w:qFormat/>
    <w:rsid w:val="0023386B"/>
    <w:rPr>
      <w:u w:val="single"/>
    </w:rPr>
  </w:style>
  <w:style w:type="paragraph" w:styleId="Title">
    <w:name w:val="Title"/>
    <w:aliases w:val="Cites and Cards,UNDERLINE,Bold Underlined,title,Block Heading,Read This"/>
    <w:basedOn w:val="Normal"/>
    <w:next w:val="Normal"/>
    <w:link w:val="TitleChar"/>
    <w:uiPriority w:val="6"/>
    <w:qFormat/>
    <w:rsid w:val="0023386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3386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3386B"/>
  </w:style>
  <w:style w:type="paragraph" w:styleId="DocumentMap">
    <w:name w:val="Document Map"/>
    <w:basedOn w:val="Normal"/>
    <w:link w:val="DocumentMapChar"/>
    <w:uiPriority w:val="99"/>
    <w:unhideWhenUsed/>
    <w:rsid w:val="0023386B"/>
    <w:rPr>
      <w:rFonts w:ascii="Lucida Grande" w:hAnsi="Lucida Grande" w:cs="Lucida Grande"/>
    </w:rPr>
  </w:style>
  <w:style w:type="character" w:customStyle="1" w:styleId="DocumentMapChar">
    <w:name w:val="Document Map Char"/>
    <w:basedOn w:val="DefaultParagraphFont"/>
    <w:link w:val="DocumentMap"/>
    <w:uiPriority w:val="99"/>
    <w:rsid w:val="0023386B"/>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3386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3386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3386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3386B"/>
    <w:rPr>
      <w:rFonts w:ascii="Tahoma" w:hAnsi="Tahoma" w:cs="Tahoma"/>
      <w:szCs w:val="16"/>
    </w:rPr>
  </w:style>
  <w:style w:type="character" w:customStyle="1" w:styleId="BalloonTextChar">
    <w:name w:val="Balloon Text Char"/>
    <w:basedOn w:val="DefaultParagraphFont"/>
    <w:link w:val="BalloonText"/>
    <w:uiPriority w:val="99"/>
    <w:rsid w:val="0023386B"/>
    <w:rPr>
      <w:rFonts w:ascii="Tahoma" w:hAnsi="Tahoma" w:cs="Tahoma"/>
      <w:szCs w:val="16"/>
    </w:rPr>
  </w:style>
  <w:style w:type="paragraph" w:styleId="Header">
    <w:name w:val="header"/>
    <w:basedOn w:val="Normal"/>
    <w:link w:val="HeaderChar"/>
    <w:uiPriority w:val="99"/>
    <w:unhideWhenUsed/>
    <w:qFormat/>
    <w:rsid w:val="0023386B"/>
    <w:pPr>
      <w:tabs>
        <w:tab w:val="center" w:pos="4680"/>
        <w:tab w:val="right" w:pos="9360"/>
      </w:tabs>
    </w:pPr>
  </w:style>
  <w:style w:type="character" w:customStyle="1" w:styleId="HeaderChar">
    <w:name w:val="Header Char"/>
    <w:basedOn w:val="DefaultParagraphFont"/>
    <w:link w:val="Header"/>
    <w:uiPriority w:val="99"/>
    <w:rsid w:val="0023386B"/>
    <w:rPr>
      <w:rFonts w:ascii="Calibri" w:hAnsi="Calibri"/>
    </w:rPr>
  </w:style>
  <w:style w:type="paragraph" w:styleId="Footer">
    <w:name w:val="footer"/>
    <w:basedOn w:val="Normal"/>
    <w:link w:val="FooterChar"/>
    <w:uiPriority w:val="99"/>
    <w:unhideWhenUsed/>
    <w:rsid w:val="0023386B"/>
    <w:pPr>
      <w:tabs>
        <w:tab w:val="center" w:pos="4680"/>
        <w:tab w:val="right" w:pos="9360"/>
      </w:tabs>
    </w:pPr>
  </w:style>
  <w:style w:type="character" w:customStyle="1" w:styleId="FooterChar">
    <w:name w:val="Footer Char"/>
    <w:basedOn w:val="DefaultParagraphFont"/>
    <w:link w:val="Footer"/>
    <w:uiPriority w:val="99"/>
    <w:rsid w:val="0023386B"/>
    <w:rPr>
      <w:rFonts w:ascii="Calibri" w:hAnsi="Calibri"/>
    </w:rPr>
  </w:style>
  <w:style w:type="character" w:customStyle="1" w:styleId="m4841727538114946087gmail-styleunderline">
    <w:name w:val="m_4841727538114946087gmail-styleunderline"/>
    <w:basedOn w:val="DefaultParagraphFont"/>
    <w:rsid w:val="0023386B"/>
  </w:style>
  <w:style w:type="paragraph" w:customStyle="1" w:styleId="Analytic">
    <w:name w:val="Analytic"/>
    <w:basedOn w:val="Normal"/>
    <w:link w:val="AnalyticChar"/>
    <w:autoRedefine/>
    <w:rsid w:val="0023386B"/>
    <w:rPr>
      <w:b/>
      <w:sz w:val="24"/>
    </w:rPr>
  </w:style>
  <w:style w:type="paragraph" w:customStyle="1" w:styleId="BreakTag">
    <w:name w:val="Break Tag"/>
    <w:basedOn w:val="Normal"/>
    <w:autoRedefine/>
    <w:uiPriority w:val="4"/>
    <w:qFormat/>
    <w:rsid w:val="0023386B"/>
    <w:pPr>
      <w:spacing w:before="240"/>
    </w:pPr>
    <w:rPr>
      <w:b/>
      <w:sz w:val="26"/>
    </w:rPr>
  </w:style>
  <w:style w:type="paragraph" w:customStyle="1" w:styleId="BreakBlock">
    <w:name w:val="Break Block"/>
    <w:basedOn w:val="Normal"/>
    <w:link w:val="BreakBlockChar"/>
    <w:autoRedefine/>
    <w:qFormat/>
    <w:rsid w:val="0023386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3386B"/>
    <w:rPr>
      <w:rFonts w:ascii="Arial Bold" w:hAnsi="Arial Bold"/>
      <w:b/>
      <w:caps/>
      <w:sz w:val="32"/>
      <w:u w:val="single"/>
    </w:rPr>
  </w:style>
  <w:style w:type="character" w:customStyle="1" w:styleId="Mention1">
    <w:name w:val="Mention1"/>
    <w:basedOn w:val="DefaultParagraphFont"/>
    <w:uiPriority w:val="99"/>
    <w:semiHidden/>
    <w:unhideWhenUsed/>
    <w:rsid w:val="0023386B"/>
    <w:rPr>
      <w:color w:val="2B579A"/>
      <w:shd w:val="clear" w:color="auto" w:fill="E6E6E6"/>
    </w:rPr>
  </w:style>
  <w:style w:type="character" w:customStyle="1" w:styleId="UnresolvedMention1">
    <w:name w:val="Unresolved Mention1"/>
    <w:basedOn w:val="DefaultParagraphFont"/>
    <w:uiPriority w:val="99"/>
    <w:unhideWhenUsed/>
    <w:rsid w:val="0023386B"/>
    <w:rPr>
      <w:color w:val="808080"/>
      <w:shd w:val="clear" w:color="auto" w:fill="E6E6E6"/>
    </w:rPr>
  </w:style>
  <w:style w:type="paragraph" w:customStyle="1" w:styleId="evidencetext">
    <w:name w:val="evidence text"/>
    <w:basedOn w:val="Normal"/>
    <w:link w:val="evidencetextChar1"/>
    <w:qFormat/>
    <w:rsid w:val="0023386B"/>
    <w:pPr>
      <w:ind w:left="432" w:right="432"/>
    </w:pPr>
    <w:rPr>
      <w:color w:val="000000"/>
      <w:lang w:val="x-none" w:eastAsia="x-none"/>
    </w:rPr>
  </w:style>
  <w:style w:type="character" w:customStyle="1" w:styleId="evidencetextChar1">
    <w:name w:val="evidence text Char1"/>
    <w:link w:val="evidencetext"/>
    <w:rsid w:val="0023386B"/>
    <w:rPr>
      <w:rFonts w:ascii="Calibri" w:hAnsi="Calibri"/>
      <w:color w:val="000000"/>
      <w:lang w:val="x-none" w:eastAsia="x-none"/>
    </w:rPr>
  </w:style>
  <w:style w:type="character" w:customStyle="1" w:styleId="Author-Date">
    <w:name w:val="Author-Date"/>
    <w:qFormat/>
    <w:rsid w:val="0023386B"/>
    <w:rPr>
      <w:b/>
      <w:sz w:val="24"/>
    </w:rPr>
  </w:style>
  <w:style w:type="paragraph" w:customStyle="1" w:styleId="Nothing">
    <w:name w:val="Nothing"/>
    <w:link w:val="NothingChar"/>
    <w:qFormat/>
    <w:rsid w:val="0023386B"/>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3386B"/>
    <w:rPr>
      <w:rFonts w:eastAsia="Times New Roman"/>
      <w:u w:val="single"/>
    </w:rPr>
  </w:style>
  <w:style w:type="character" w:customStyle="1" w:styleId="Style4Char">
    <w:name w:val="Style4 Char"/>
    <w:link w:val="Style4"/>
    <w:rsid w:val="0023386B"/>
    <w:rPr>
      <w:rFonts w:ascii="Calibri" w:eastAsia="Times New Roman" w:hAnsi="Calibri"/>
      <w:u w:val="single"/>
    </w:rPr>
  </w:style>
  <w:style w:type="character" w:customStyle="1" w:styleId="cardChar">
    <w:name w:val="card Char"/>
    <w:aliases w:val="Bold Cite Char Char,Speed Cite Char"/>
    <w:basedOn w:val="DefaultParagraphFont"/>
    <w:rsid w:val="0023386B"/>
    <w:rPr>
      <w:rFonts w:ascii="Calibri" w:hAnsi="Calibri" w:cs="Calibri"/>
      <w:u w:val="single"/>
    </w:rPr>
  </w:style>
  <w:style w:type="character" w:customStyle="1" w:styleId="term">
    <w:name w:val="term"/>
    <w:basedOn w:val="DefaultParagraphFont"/>
    <w:rsid w:val="0023386B"/>
  </w:style>
  <w:style w:type="character" w:customStyle="1" w:styleId="Style1Char">
    <w:name w:val="Style1 Char"/>
    <w:rsid w:val="0023386B"/>
    <w:rPr>
      <w:rFonts w:ascii="Times New Roman" w:eastAsia="SimSun" w:hAnsi="Times New Roman" w:cs="Times New Roman"/>
      <w:sz w:val="20"/>
      <w:szCs w:val="24"/>
      <w:u w:val="single"/>
      <w:lang w:eastAsia="zh-CN"/>
    </w:rPr>
  </w:style>
  <w:style w:type="character" w:customStyle="1" w:styleId="Styleunderline11pt">
    <w:name w:val="Style underline + 11 pt"/>
    <w:rsid w:val="0023386B"/>
    <w:rPr>
      <w:rFonts w:ascii="Times New Roman" w:hAnsi="Times New Roman"/>
      <w:sz w:val="20"/>
      <w:u w:val="single"/>
    </w:rPr>
  </w:style>
  <w:style w:type="paragraph" w:customStyle="1" w:styleId="Stylecard11pt">
    <w:name w:val="Style card + 11 pt"/>
    <w:basedOn w:val="Normal"/>
    <w:link w:val="Stylecard11ptChar"/>
    <w:qFormat/>
    <w:rsid w:val="0023386B"/>
    <w:pPr>
      <w:ind w:left="288" w:right="288"/>
    </w:pPr>
    <w:rPr>
      <w:rFonts w:eastAsia="SimSun"/>
      <w:lang w:eastAsia="zh-CN"/>
    </w:rPr>
  </w:style>
  <w:style w:type="character" w:customStyle="1" w:styleId="Stylecard11ptChar">
    <w:name w:val="Style card + 11 pt Char"/>
    <w:link w:val="Stylecard11pt"/>
    <w:rsid w:val="0023386B"/>
    <w:rPr>
      <w:rFonts w:ascii="Calibri" w:eastAsia="SimSun" w:hAnsi="Calibri"/>
      <w:lang w:eastAsia="zh-CN"/>
    </w:rPr>
  </w:style>
  <w:style w:type="paragraph" w:customStyle="1" w:styleId="Minimize">
    <w:name w:val="Minimize"/>
    <w:basedOn w:val="Normal"/>
    <w:next w:val="Normal"/>
    <w:link w:val="MinimizeChar"/>
    <w:qFormat/>
    <w:rsid w:val="0023386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3386B"/>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3386B"/>
    <w:pPr>
      <w:spacing w:after="0" w:line="240" w:lineRule="auto"/>
    </w:pPr>
    <w:rPr>
      <w:rFonts w:ascii="Arial" w:hAnsi="Arial" w:cs="Arial"/>
      <w:u w:val="single"/>
    </w:rPr>
  </w:style>
  <w:style w:type="paragraph" w:customStyle="1" w:styleId="cardtext">
    <w:name w:val="card text"/>
    <w:basedOn w:val="Normal"/>
    <w:link w:val="cardtextChar"/>
    <w:qFormat/>
    <w:rsid w:val="0023386B"/>
    <w:pPr>
      <w:ind w:left="288" w:right="288"/>
    </w:pPr>
  </w:style>
  <w:style w:type="character" w:customStyle="1" w:styleId="cardtextChar">
    <w:name w:val="card text Char"/>
    <w:basedOn w:val="DefaultParagraphFont"/>
    <w:link w:val="cardtext"/>
    <w:rsid w:val="0023386B"/>
    <w:rPr>
      <w:rFonts w:ascii="Calibri" w:hAnsi="Calibri"/>
    </w:rPr>
  </w:style>
  <w:style w:type="character" w:customStyle="1" w:styleId="byline">
    <w:name w:val="byline"/>
    <w:basedOn w:val="DefaultParagraphFont"/>
    <w:rsid w:val="0023386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3386B"/>
    <w:rPr>
      <w:rFonts w:ascii="Arial" w:hAnsi="Arial"/>
      <w:b/>
      <w:sz w:val="24"/>
      <w:szCs w:val="22"/>
      <w:u w:val="single"/>
    </w:rPr>
  </w:style>
  <w:style w:type="paragraph" w:customStyle="1" w:styleId="StyleStyle411pt">
    <w:name w:val="Style Style4 + 11 pt"/>
    <w:basedOn w:val="Normal"/>
    <w:link w:val="StyleStyle411ptChar"/>
    <w:qFormat/>
    <w:rsid w:val="0023386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3386B"/>
    <w:rPr>
      <w:rFonts w:ascii="Calibri" w:eastAsia="Times New Roman" w:hAnsi="Calibri"/>
      <w:u w:val="single"/>
    </w:rPr>
  </w:style>
  <w:style w:type="character" w:customStyle="1" w:styleId="Style11ptUnderline">
    <w:name w:val="Style 11 pt Underline"/>
    <w:rsid w:val="0023386B"/>
    <w:rPr>
      <w:sz w:val="20"/>
      <w:u w:val="single"/>
    </w:rPr>
  </w:style>
  <w:style w:type="character" w:customStyle="1" w:styleId="Style11ptBoldUnderline">
    <w:name w:val="Style 11 pt Bold Underline"/>
    <w:rsid w:val="0023386B"/>
    <w:rPr>
      <w:b/>
      <w:bCs/>
      <w:sz w:val="20"/>
      <w:u w:val="single"/>
    </w:rPr>
  </w:style>
  <w:style w:type="character" w:customStyle="1" w:styleId="Style11pt">
    <w:name w:val="Style 11 pt"/>
    <w:rsid w:val="0023386B"/>
    <w:rPr>
      <w:sz w:val="20"/>
    </w:rPr>
  </w:style>
  <w:style w:type="paragraph" w:customStyle="1" w:styleId="StyleStyle411ptBold">
    <w:name w:val="Style Style4 + 11 pt Bold"/>
    <w:basedOn w:val="Normal"/>
    <w:link w:val="StyleStyle411ptBoldChar"/>
    <w:qFormat/>
    <w:rsid w:val="0023386B"/>
    <w:rPr>
      <w:rFonts w:eastAsia="Times New Roman"/>
      <w:b/>
      <w:bCs/>
      <w:u w:val="single"/>
    </w:rPr>
  </w:style>
  <w:style w:type="character" w:customStyle="1" w:styleId="StyleStyle411ptBoldChar">
    <w:name w:val="Style Style4 + 11 pt Bold Char"/>
    <w:basedOn w:val="DefaultParagraphFont"/>
    <w:link w:val="StyleStyle411ptBold"/>
    <w:rsid w:val="0023386B"/>
    <w:rPr>
      <w:rFonts w:ascii="Calibri" w:eastAsia="Times New Roman" w:hAnsi="Calibri"/>
      <w:b/>
      <w:bCs/>
      <w:u w:val="single"/>
    </w:rPr>
  </w:style>
  <w:style w:type="paragraph" w:customStyle="1" w:styleId="BlockTitle">
    <w:name w:val="Block Title"/>
    <w:basedOn w:val="Normal"/>
    <w:next w:val="Normal"/>
    <w:qFormat/>
    <w:rsid w:val="0023386B"/>
    <w:pPr>
      <w:spacing w:after="120"/>
      <w:jc w:val="center"/>
      <w:outlineLvl w:val="0"/>
    </w:pPr>
    <w:rPr>
      <w:rFonts w:eastAsia="Times New Roman"/>
      <w:b/>
      <w:sz w:val="32"/>
      <w:szCs w:val="20"/>
      <w:u w:val="single"/>
    </w:rPr>
  </w:style>
  <w:style w:type="character" w:customStyle="1" w:styleId="Emphasis2">
    <w:name w:val="Emphasis2"/>
    <w:basedOn w:val="DefaultParagraphFont"/>
    <w:rsid w:val="0023386B"/>
    <w:rPr>
      <w:rFonts w:ascii="Franklin Gothic Heavy" w:hAnsi="Franklin Gothic Heavy"/>
      <w:iCs/>
      <w:u w:val="single"/>
    </w:rPr>
  </w:style>
  <w:style w:type="paragraph" w:customStyle="1" w:styleId="Cards">
    <w:name w:val="Cards"/>
    <w:basedOn w:val="Normal"/>
    <w:link w:val="CardsChar1"/>
    <w:qFormat/>
    <w:rsid w:val="0023386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3386B"/>
    <w:rPr>
      <w:rFonts w:ascii="Times New Roman" w:eastAsia="Times New Roman" w:hAnsi="Times New Roman" w:cs="Times New Roman"/>
      <w:sz w:val="20"/>
      <w:szCs w:val="24"/>
    </w:rPr>
  </w:style>
  <w:style w:type="character" w:customStyle="1" w:styleId="pmterms1">
    <w:name w:val="pmterms1"/>
    <w:basedOn w:val="DefaultParagraphFont"/>
    <w:rsid w:val="0023386B"/>
  </w:style>
  <w:style w:type="character" w:customStyle="1" w:styleId="hilite1">
    <w:name w:val="hilite1"/>
    <w:basedOn w:val="DefaultParagraphFont"/>
    <w:rsid w:val="0023386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3386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3386B"/>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3386B"/>
    <w:rPr>
      <w:rFonts w:eastAsia="Times New Roman"/>
      <w:b/>
      <w:szCs w:val="20"/>
    </w:rPr>
  </w:style>
  <w:style w:type="character" w:customStyle="1" w:styleId="NormaltagChar">
    <w:name w:val="Normal tag Char"/>
    <w:basedOn w:val="DefaultParagraphFont"/>
    <w:link w:val="Normaltag"/>
    <w:uiPriority w:val="99"/>
    <w:locked/>
    <w:rsid w:val="0023386B"/>
    <w:rPr>
      <w:rFonts w:ascii="Calibri" w:eastAsia="Times New Roman" w:hAnsi="Calibri"/>
      <w:b/>
      <w:szCs w:val="20"/>
    </w:rPr>
  </w:style>
  <w:style w:type="character" w:customStyle="1" w:styleId="DebateUnderline">
    <w:name w:val="Debate Underline"/>
    <w:qFormat/>
    <w:rsid w:val="0023386B"/>
    <w:rPr>
      <w:rFonts w:ascii="Times New Roman" w:hAnsi="Times New Roman"/>
      <w:sz w:val="20"/>
      <w:szCs w:val="24"/>
      <w:u w:val="thick"/>
    </w:rPr>
  </w:style>
  <w:style w:type="character" w:customStyle="1" w:styleId="blue">
    <w:name w:val="blue"/>
    <w:basedOn w:val="DefaultParagraphFont"/>
    <w:rsid w:val="0023386B"/>
    <w:rPr>
      <w:rFonts w:cs="Times New Roman"/>
    </w:rPr>
  </w:style>
  <w:style w:type="paragraph" w:customStyle="1" w:styleId="cites">
    <w:name w:val="cites"/>
    <w:link w:val="Heading1Char3"/>
    <w:autoRedefine/>
    <w:qFormat/>
    <w:rsid w:val="0023386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3386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3386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3386B"/>
    <w:rPr>
      <w:rFonts w:ascii="Times New Roman" w:eastAsia="Malgun Gothic" w:hAnsi="Times New Roman" w:cs="Times New Roman"/>
      <w:sz w:val="12"/>
      <w:szCs w:val="24"/>
    </w:rPr>
  </w:style>
  <w:style w:type="character" w:customStyle="1" w:styleId="CitesChar2">
    <w:name w:val="Cites Char2"/>
    <w:link w:val="Cites0"/>
    <w:rsid w:val="0023386B"/>
    <w:rPr>
      <w:rFonts w:eastAsia="Times New Roman" w:cs="Times New Roman"/>
      <w:b/>
      <w:bCs/>
      <w:sz w:val="20"/>
      <w:szCs w:val="20"/>
    </w:rPr>
  </w:style>
  <w:style w:type="paragraph" w:customStyle="1" w:styleId="BlockTitle2">
    <w:name w:val="Block Title2"/>
    <w:basedOn w:val="Normal"/>
    <w:next w:val="Normal"/>
    <w:qFormat/>
    <w:rsid w:val="0023386B"/>
    <w:pPr>
      <w:spacing w:after="240"/>
      <w:jc w:val="center"/>
    </w:pPr>
    <w:rPr>
      <w:rFonts w:eastAsia="Times New Roman"/>
      <w:b/>
      <w:sz w:val="32"/>
      <w:u w:val="single"/>
      <w:lang w:bidi="en-US"/>
    </w:rPr>
  </w:style>
  <w:style w:type="paragraph" w:styleId="TOC1">
    <w:name w:val="toc 1"/>
    <w:basedOn w:val="Normal"/>
    <w:next w:val="Normal"/>
    <w:autoRedefine/>
    <w:uiPriority w:val="39"/>
    <w:rsid w:val="0023386B"/>
    <w:pPr>
      <w:spacing w:before="120" w:after="120"/>
    </w:pPr>
    <w:rPr>
      <w:rFonts w:eastAsia="Times New Roman"/>
      <w:b/>
      <w:u w:val="single"/>
      <w:lang w:bidi="en-US"/>
    </w:rPr>
  </w:style>
  <w:style w:type="paragraph" w:styleId="TOC9">
    <w:name w:val="toc 9"/>
    <w:basedOn w:val="Normal"/>
    <w:next w:val="Normal"/>
    <w:autoRedefine/>
    <w:rsid w:val="0023386B"/>
    <w:pPr>
      <w:ind w:left="1600"/>
    </w:pPr>
    <w:rPr>
      <w:rFonts w:eastAsia="Times New Roman"/>
      <w:sz w:val="20"/>
      <w:lang w:bidi="en-US"/>
    </w:rPr>
  </w:style>
  <w:style w:type="paragraph" w:customStyle="1" w:styleId="TxBrp1">
    <w:name w:val="TxBr_p1"/>
    <w:basedOn w:val="Normal"/>
    <w:qFormat/>
    <w:rsid w:val="0023386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3386B"/>
    <w:pPr>
      <w:spacing w:before="100" w:beforeAutospacing="1" w:after="100" w:afterAutospacing="1"/>
    </w:pPr>
    <w:rPr>
      <w:rFonts w:eastAsia="Times New Roman"/>
      <w:lang w:bidi="en-US"/>
    </w:rPr>
  </w:style>
  <w:style w:type="paragraph" w:customStyle="1" w:styleId="fullstory">
    <w:name w:val="fullstory"/>
    <w:basedOn w:val="Normal"/>
    <w:qFormat/>
    <w:rsid w:val="0023386B"/>
    <w:pPr>
      <w:spacing w:before="100" w:beforeAutospacing="1" w:after="100" w:afterAutospacing="1"/>
    </w:pPr>
    <w:rPr>
      <w:rFonts w:eastAsia="Times New Roman"/>
      <w:lang w:bidi="en-US"/>
    </w:rPr>
  </w:style>
  <w:style w:type="character" w:customStyle="1" w:styleId="standardcontent">
    <w:name w:val="standardcontent"/>
    <w:basedOn w:val="DefaultParagraphFont"/>
    <w:rsid w:val="0023386B"/>
  </w:style>
  <w:style w:type="paragraph" w:customStyle="1" w:styleId="hat">
    <w:name w:val="hat"/>
    <w:basedOn w:val="Normal"/>
    <w:next w:val="Normal"/>
    <w:link w:val="hatChar"/>
    <w:qFormat/>
    <w:rsid w:val="0023386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3386B"/>
  </w:style>
  <w:style w:type="paragraph" w:customStyle="1" w:styleId="HotRouteChar">
    <w:name w:val="Hot Route! Char"/>
    <w:basedOn w:val="Normal"/>
    <w:qFormat/>
    <w:rsid w:val="0023386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3386B"/>
    <w:rPr>
      <w:rFonts w:cs="Times New Roman"/>
      <w:b/>
      <w:bCs/>
    </w:rPr>
  </w:style>
  <w:style w:type="paragraph" w:customStyle="1" w:styleId="Default">
    <w:name w:val="Default"/>
    <w:qFormat/>
    <w:rsid w:val="0023386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3386B"/>
    <w:rPr>
      <w:rFonts w:ascii="Cambria" w:hAnsi="Cambria" w:cs="Times New Roman"/>
      <w:b/>
      <w:bCs/>
      <w:sz w:val="26"/>
      <w:szCs w:val="26"/>
    </w:rPr>
  </w:style>
  <w:style w:type="character" w:customStyle="1" w:styleId="UnderliningChar">
    <w:name w:val="Underlining Char"/>
    <w:basedOn w:val="DefaultParagraphFont"/>
    <w:link w:val="Underlining"/>
    <w:rsid w:val="0023386B"/>
    <w:rPr>
      <w:rFonts w:ascii="Arial Narrow" w:hAnsi="Arial Narrow" w:cs="Times New Roman"/>
      <w:u w:val="single"/>
    </w:rPr>
  </w:style>
  <w:style w:type="character" w:customStyle="1" w:styleId="CardCharChar1">
    <w:name w:val="Card Char Char1"/>
    <w:basedOn w:val="DefaultParagraphFont"/>
    <w:rsid w:val="0023386B"/>
    <w:rPr>
      <w:rFonts w:cs="Times New Roman"/>
      <w:b/>
      <w:bCs/>
      <w:sz w:val="28"/>
      <w:szCs w:val="28"/>
    </w:rPr>
  </w:style>
  <w:style w:type="paragraph" w:customStyle="1" w:styleId="Cites0">
    <w:name w:val="Cites"/>
    <w:basedOn w:val="Normal"/>
    <w:link w:val="CitesChar2"/>
    <w:qFormat/>
    <w:rsid w:val="0023386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3386B"/>
    <w:rPr>
      <w:rFonts w:ascii="Times New Roman" w:eastAsia="Calibri" w:hAnsi="Times New Roman" w:cs="Times New Roman"/>
      <w:sz w:val="24"/>
      <w:szCs w:val="24"/>
    </w:rPr>
  </w:style>
  <w:style w:type="character" w:customStyle="1" w:styleId="apple-converted-space">
    <w:name w:val="apple-converted-space"/>
    <w:basedOn w:val="DefaultParagraphFont"/>
    <w:rsid w:val="0023386B"/>
  </w:style>
  <w:style w:type="character" w:customStyle="1" w:styleId="hit">
    <w:name w:val="hit"/>
    <w:basedOn w:val="DefaultParagraphFont"/>
    <w:rsid w:val="0023386B"/>
    <w:rPr>
      <w:rFonts w:cs="Times New Roman"/>
    </w:rPr>
  </w:style>
  <w:style w:type="paragraph" w:customStyle="1" w:styleId="SmallFont">
    <w:name w:val="Small Font"/>
    <w:basedOn w:val="Normal"/>
    <w:link w:val="SmallFontChar"/>
    <w:qFormat/>
    <w:rsid w:val="0023386B"/>
    <w:pPr>
      <w:spacing w:after="200"/>
      <w:jc w:val="both"/>
    </w:pPr>
    <w:rPr>
      <w:rFonts w:eastAsia="Calibri"/>
      <w:szCs w:val="18"/>
    </w:rPr>
  </w:style>
  <w:style w:type="character" w:customStyle="1" w:styleId="SmallFontChar">
    <w:name w:val="Small Font Char"/>
    <w:basedOn w:val="DefaultParagraphFont"/>
    <w:link w:val="SmallFont"/>
    <w:locked/>
    <w:rsid w:val="0023386B"/>
    <w:rPr>
      <w:rFonts w:ascii="Calibri" w:eastAsia="Calibri" w:hAnsi="Calibri"/>
      <w:szCs w:val="18"/>
    </w:rPr>
  </w:style>
  <w:style w:type="character" w:customStyle="1" w:styleId="CircleChar1">
    <w:name w:val="Circle Char1"/>
    <w:basedOn w:val="DefaultParagraphFont"/>
    <w:rsid w:val="0023386B"/>
    <w:rPr>
      <w:rFonts w:cs="Times New Roman"/>
      <w:b/>
      <w:i/>
      <w:sz w:val="18"/>
      <w:szCs w:val="18"/>
      <w:u w:val="single"/>
      <w:lang w:val="en-US" w:eastAsia="en-US" w:bidi="ar-SA"/>
    </w:rPr>
  </w:style>
  <w:style w:type="paragraph" w:styleId="BodyText">
    <w:name w:val="Body Text"/>
    <w:basedOn w:val="Normal"/>
    <w:link w:val="BodyTextChar"/>
    <w:uiPriority w:val="99"/>
    <w:unhideWhenUsed/>
    <w:rsid w:val="0023386B"/>
    <w:pPr>
      <w:spacing w:after="120"/>
    </w:pPr>
  </w:style>
  <w:style w:type="character" w:customStyle="1" w:styleId="BodyTextChar">
    <w:name w:val="Body Text Char"/>
    <w:basedOn w:val="DefaultParagraphFont"/>
    <w:link w:val="BodyText"/>
    <w:uiPriority w:val="99"/>
    <w:rsid w:val="0023386B"/>
    <w:rPr>
      <w:rFonts w:ascii="Calibri" w:hAnsi="Calibri"/>
    </w:rPr>
  </w:style>
  <w:style w:type="character" w:customStyle="1" w:styleId="verdana">
    <w:name w:val="verdana"/>
    <w:basedOn w:val="DefaultParagraphFont"/>
    <w:rsid w:val="0023386B"/>
  </w:style>
  <w:style w:type="character" w:customStyle="1" w:styleId="CardsChar1">
    <w:name w:val="Cards Char1"/>
    <w:link w:val="Cards"/>
    <w:rsid w:val="0023386B"/>
    <w:rPr>
      <w:rFonts w:ascii="Calibri" w:eastAsia="Times New Roman" w:hAnsi="Calibri" w:cs="Times New Roman"/>
      <w:sz w:val="20"/>
      <w:szCs w:val="20"/>
    </w:rPr>
  </w:style>
  <w:style w:type="paragraph" w:customStyle="1" w:styleId="BlockHeadings">
    <w:name w:val="Block Headings"/>
    <w:basedOn w:val="Normal"/>
    <w:link w:val="BlockHeadingsChar"/>
    <w:qFormat/>
    <w:rsid w:val="0023386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3386B"/>
    <w:rPr>
      <w:rFonts w:ascii="Calibri" w:eastAsia="Times New Roman" w:hAnsi="Calibri" w:cs="Times New Roman"/>
      <w:b/>
      <w:sz w:val="20"/>
      <w:szCs w:val="20"/>
    </w:rPr>
  </w:style>
  <w:style w:type="paragraph" w:customStyle="1" w:styleId="loose">
    <w:name w:val="loose"/>
    <w:basedOn w:val="Normal"/>
    <w:qFormat/>
    <w:rsid w:val="0023386B"/>
    <w:pPr>
      <w:spacing w:before="210"/>
    </w:pPr>
    <w:rPr>
      <w:rFonts w:eastAsia="Times New Roman"/>
      <w:lang w:eastAsia="zh-CN" w:bidi="he-IL"/>
    </w:rPr>
  </w:style>
  <w:style w:type="character" w:customStyle="1" w:styleId="hit1">
    <w:name w:val="hit1"/>
    <w:basedOn w:val="DefaultParagraphFont"/>
    <w:rsid w:val="0023386B"/>
    <w:rPr>
      <w:b/>
      <w:bCs/>
      <w:color w:val="CC0033"/>
    </w:rPr>
  </w:style>
  <w:style w:type="character" w:customStyle="1" w:styleId="upper">
    <w:name w:val="upper"/>
    <w:basedOn w:val="DefaultParagraphFont"/>
    <w:rsid w:val="0023386B"/>
  </w:style>
  <w:style w:type="character" w:customStyle="1" w:styleId="Author">
    <w:name w:val="Author"/>
    <w:aliases w:val="Style Date"/>
    <w:basedOn w:val="DefaultParagraphFont"/>
    <w:qFormat/>
    <w:rsid w:val="0023386B"/>
    <w:rPr>
      <w:b/>
      <w:sz w:val="24"/>
    </w:rPr>
  </w:style>
  <w:style w:type="character" w:customStyle="1" w:styleId="SmallFont7pt">
    <w:name w:val="Small Font (7 pt)"/>
    <w:basedOn w:val="DefaultParagraphFont"/>
    <w:rsid w:val="0023386B"/>
    <w:rPr>
      <w:sz w:val="14"/>
    </w:rPr>
  </w:style>
  <w:style w:type="paragraph" w:customStyle="1" w:styleId="UnderlinedText">
    <w:name w:val="Underlined Text"/>
    <w:basedOn w:val="Normal"/>
    <w:qFormat/>
    <w:rsid w:val="0023386B"/>
    <w:rPr>
      <w:rFonts w:eastAsia="Times New Roman"/>
      <w:b/>
      <w:szCs w:val="20"/>
    </w:rPr>
  </w:style>
  <w:style w:type="character" w:customStyle="1" w:styleId="SmallText-New">
    <w:name w:val="Small Text - New"/>
    <w:basedOn w:val="DefaultParagraphFont"/>
    <w:rsid w:val="0023386B"/>
    <w:rPr>
      <w:rFonts w:ascii="Arial Narrow" w:hAnsi="Arial Narrow"/>
      <w:sz w:val="14"/>
    </w:rPr>
  </w:style>
  <w:style w:type="paragraph" w:customStyle="1" w:styleId="Smalltext">
    <w:name w:val="Small text"/>
    <w:aliases w:val="Quote1,Quote11"/>
    <w:basedOn w:val="Normal"/>
    <w:link w:val="SmalltextChar"/>
    <w:qFormat/>
    <w:rsid w:val="0023386B"/>
    <w:rPr>
      <w:rFonts w:ascii="Arial Narrow" w:eastAsia="Times New Roman" w:hAnsi="Arial Narrow"/>
    </w:rPr>
  </w:style>
  <w:style w:type="character" w:customStyle="1" w:styleId="Underlined-New">
    <w:name w:val="Underlined - New"/>
    <w:basedOn w:val="DefaultParagraphFont"/>
    <w:rsid w:val="0023386B"/>
    <w:rPr>
      <w:rFonts w:ascii="Arial Narrow" w:hAnsi="Arial Narrow"/>
      <w:sz w:val="16"/>
      <w:u w:val="single"/>
    </w:rPr>
  </w:style>
  <w:style w:type="paragraph" w:styleId="TOC2">
    <w:name w:val="toc 2"/>
    <w:basedOn w:val="Normal"/>
    <w:next w:val="Normal"/>
    <w:autoRedefine/>
    <w:uiPriority w:val="39"/>
    <w:rsid w:val="0023386B"/>
    <w:pPr>
      <w:ind w:left="200"/>
    </w:pPr>
    <w:rPr>
      <w:rFonts w:eastAsia="Times New Roman"/>
      <w:sz w:val="20"/>
      <w:lang w:bidi="en-US"/>
    </w:rPr>
  </w:style>
  <w:style w:type="paragraph" w:styleId="Caption">
    <w:name w:val="caption"/>
    <w:basedOn w:val="Normal"/>
    <w:next w:val="Normal"/>
    <w:qFormat/>
    <w:rsid w:val="0023386B"/>
    <w:rPr>
      <w:rFonts w:eastAsia="Times New Roman"/>
      <w:b/>
      <w:bCs/>
      <w:sz w:val="18"/>
      <w:szCs w:val="18"/>
      <w:lang w:bidi="en-US"/>
    </w:rPr>
  </w:style>
  <w:style w:type="paragraph" w:styleId="TOCHeading">
    <w:name w:val="TOC Heading"/>
    <w:basedOn w:val="Heading1"/>
    <w:next w:val="Normal"/>
    <w:uiPriority w:val="39"/>
    <w:qFormat/>
    <w:rsid w:val="0023386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3386B"/>
    <w:rPr>
      <w:rFonts w:ascii="Arial Narrow" w:hAnsi="Arial Narrow"/>
      <w:dstrike w:val="0"/>
      <w:sz w:val="20"/>
      <w:bdr w:val="single" w:sz="2" w:space="0" w:color="auto"/>
      <w:vertAlign w:val="baseline"/>
    </w:rPr>
  </w:style>
  <w:style w:type="character" w:customStyle="1" w:styleId="style65">
    <w:name w:val="style65"/>
    <w:basedOn w:val="DefaultParagraphFont"/>
    <w:rsid w:val="0023386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3386B"/>
    <w:rPr>
      <w:rFonts w:cs="Arial"/>
      <w:bCs/>
      <w:szCs w:val="26"/>
      <w:u w:val="single"/>
      <w:lang w:val="en-US" w:eastAsia="en-US" w:bidi="ar-SA"/>
    </w:rPr>
  </w:style>
  <w:style w:type="character" w:customStyle="1" w:styleId="qlabel">
    <w:name w:val="q_label"/>
    <w:basedOn w:val="DefaultParagraphFont"/>
    <w:rsid w:val="0023386B"/>
  </w:style>
  <w:style w:type="character" w:customStyle="1" w:styleId="alabel">
    <w:name w:val="a_label"/>
    <w:basedOn w:val="DefaultParagraphFont"/>
    <w:rsid w:val="0023386B"/>
  </w:style>
  <w:style w:type="character" w:customStyle="1" w:styleId="Style1Char1">
    <w:name w:val="Style1 Char1"/>
    <w:basedOn w:val="DefaultParagraphFont"/>
    <w:rsid w:val="0023386B"/>
    <w:rPr>
      <w:rFonts w:eastAsia="SimSun"/>
      <w:sz w:val="20"/>
      <w:szCs w:val="24"/>
      <w:u w:val="single"/>
      <w:lang w:val="en-US" w:eastAsia="zh-CN" w:bidi="ar-SA"/>
    </w:rPr>
  </w:style>
  <w:style w:type="character" w:customStyle="1" w:styleId="UnderlineCharChar">
    <w:name w:val="Underline Char Char"/>
    <w:basedOn w:val="DefaultParagraphFont"/>
    <w:rsid w:val="0023386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3386B"/>
    <w:rPr>
      <w:rFonts w:eastAsia="MS Mincho"/>
      <w:b/>
      <w:u w:val="single"/>
      <w:lang w:val="en-US" w:eastAsia="en-US" w:bidi="ar-SA"/>
    </w:rPr>
  </w:style>
  <w:style w:type="character" w:customStyle="1" w:styleId="CardTextChar0">
    <w:name w:val="Card Text Char"/>
    <w:basedOn w:val="DefaultParagraphFont"/>
    <w:rsid w:val="0023386B"/>
    <w:rPr>
      <w:rFonts w:ascii="Times New Roman" w:eastAsia="Times New Roman" w:hAnsi="Times New Roman" w:cs="Times New Roman"/>
      <w:szCs w:val="24"/>
    </w:rPr>
  </w:style>
  <w:style w:type="character" w:customStyle="1" w:styleId="reduce2">
    <w:name w:val="reduce2"/>
    <w:basedOn w:val="DefaultParagraphFont"/>
    <w:rsid w:val="0023386B"/>
    <w:rPr>
      <w:rFonts w:ascii="Arial" w:hAnsi="Arial" w:cs="Arial"/>
      <w:color w:val="000000"/>
      <w:sz w:val="10"/>
      <w:szCs w:val="22"/>
    </w:rPr>
  </w:style>
  <w:style w:type="paragraph" w:customStyle="1" w:styleId="BoldUnderline">
    <w:name w:val="BoldUnderline"/>
    <w:link w:val="BoldUnderlineChar"/>
    <w:uiPriority w:val="99"/>
    <w:qFormat/>
    <w:rsid w:val="0023386B"/>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3386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3386B"/>
    <w:rPr>
      <w:rFonts w:cs="Arial"/>
      <w:bCs/>
      <w:szCs w:val="26"/>
      <w:u w:val="single"/>
      <w:lang w:val="en-US" w:eastAsia="en-US" w:bidi="ar-SA"/>
    </w:rPr>
  </w:style>
  <w:style w:type="paragraph" w:customStyle="1" w:styleId="evidencetextChar">
    <w:name w:val="evidence text Char"/>
    <w:basedOn w:val="Normal"/>
    <w:qFormat/>
    <w:rsid w:val="0023386B"/>
    <w:pPr>
      <w:ind w:left="1728" w:right="1008"/>
    </w:pPr>
    <w:rPr>
      <w:rFonts w:eastAsia="Times New Roman"/>
      <w:color w:val="000000"/>
      <w:sz w:val="18"/>
    </w:rPr>
  </w:style>
  <w:style w:type="character" w:customStyle="1" w:styleId="underline2">
    <w:name w:val="underline2"/>
    <w:basedOn w:val="DefaultParagraphFont"/>
    <w:rsid w:val="0023386B"/>
    <w:rPr>
      <w:u w:val="single"/>
    </w:rPr>
  </w:style>
  <w:style w:type="character" w:customStyle="1" w:styleId="Style11ptUnderlineBorderSinglesolidlineAuto05pt">
    <w:name w:val="Style 11 pt Underline Border: : (Single solid line Auto  0.5 pt..."/>
    <w:rsid w:val="0023386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3386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3386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23386B"/>
    <w:rPr>
      <w:u w:val="single"/>
    </w:rPr>
  </w:style>
  <w:style w:type="paragraph" w:customStyle="1" w:styleId="UnderlineChar4">
    <w:name w:val="Underline Char4"/>
    <w:basedOn w:val="Normal"/>
    <w:link w:val="UnderlineChar4Char"/>
    <w:qFormat/>
    <w:rsid w:val="0023386B"/>
    <w:rPr>
      <w:rFonts w:asciiTheme="minorHAnsi" w:hAnsiTheme="minorHAnsi"/>
      <w:u w:val="single"/>
    </w:rPr>
  </w:style>
  <w:style w:type="character" w:customStyle="1" w:styleId="BoldandUnderlineChar3Char2">
    <w:name w:val="Bold and Underline Char3 Char2"/>
    <w:basedOn w:val="DefaultParagraphFont"/>
    <w:link w:val="BoldandUnderlineChar3"/>
    <w:rsid w:val="0023386B"/>
    <w:rPr>
      <w:b/>
      <w:u w:val="single"/>
    </w:rPr>
  </w:style>
  <w:style w:type="paragraph" w:customStyle="1" w:styleId="BoldandUnderlineChar3">
    <w:name w:val="Bold and Underline Char3"/>
    <w:basedOn w:val="Normal"/>
    <w:link w:val="BoldandUnderlineChar3Char2"/>
    <w:qFormat/>
    <w:rsid w:val="0023386B"/>
    <w:rPr>
      <w:rFonts w:asciiTheme="minorHAnsi" w:hAnsiTheme="minorHAnsi"/>
      <w:b/>
      <w:u w:val="single"/>
    </w:rPr>
  </w:style>
  <w:style w:type="paragraph" w:customStyle="1" w:styleId="StyleUnderlineChar11pt">
    <w:name w:val="Style Underline Char + 11 pt"/>
    <w:basedOn w:val="Normal"/>
    <w:link w:val="StyleUnderlineChar11ptChar"/>
    <w:qFormat/>
    <w:rsid w:val="0023386B"/>
    <w:rPr>
      <w:rFonts w:eastAsia="Times New Roman"/>
      <w:u w:val="single"/>
    </w:rPr>
  </w:style>
  <w:style w:type="character" w:customStyle="1" w:styleId="StyleUnderlineChar11ptChar">
    <w:name w:val="Style Underline Char + 11 pt Char"/>
    <w:basedOn w:val="DefaultParagraphFont"/>
    <w:link w:val="StyleUnderlineChar11pt"/>
    <w:rsid w:val="0023386B"/>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23386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3386B"/>
    <w:rPr>
      <w:rFonts w:ascii="Calibri" w:eastAsia="Times New Roman" w:hAnsi="Calibri"/>
      <w:b/>
      <w:bCs/>
      <w:u w:val="single"/>
    </w:rPr>
  </w:style>
  <w:style w:type="character" w:customStyle="1" w:styleId="inside-head">
    <w:name w:val="inside-head"/>
    <w:basedOn w:val="DefaultParagraphFont"/>
    <w:rsid w:val="0023386B"/>
  </w:style>
  <w:style w:type="paragraph" w:customStyle="1" w:styleId="Style3">
    <w:name w:val="Style3"/>
    <w:basedOn w:val="Normal"/>
    <w:link w:val="Style3Char"/>
    <w:qFormat/>
    <w:rsid w:val="0023386B"/>
    <w:rPr>
      <w:rFonts w:ascii="Arial Narrow" w:eastAsia="Times New Roman" w:hAnsi="Arial Narrow"/>
      <w:b/>
    </w:rPr>
  </w:style>
  <w:style w:type="character" w:customStyle="1" w:styleId="Style3Char">
    <w:name w:val="Style3 Char"/>
    <w:basedOn w:val="DefaultParagraphFont"/>
    <w:link w:val="Style3"/>
    <w:rsid w:val="0023386B"/>
    <w:rPr>
      <w:rFonts w:ascii="Arial Narrow" w:eastAsia="Times New Roman" w:hAnsi="Arial Narrow"/>
      <w:b/>
    </w:rPr>
  </w:style>
  <w:style w:type="character" w:customStyle="1" w:styleId="7TimesNewRoman">
    <w:name w:val="7 Times New Roman"/>
    <w:rsid w:val="0023386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3386B"/>
  </w:style>
  <w:style w:type="character" w:customStyle="1" w:styleId="officialsbureau">
    <w:name w:val="official_s_bureau"/>
    <w:basedOn w:val="DefaultParagraphFont"/>
    <w:rsid w:val="0023386B"/>
  </w:style>
  <w:style w:type="paragraph" w:customStyle="1" w:styleId="Stylecard11ptUnderline">
    <w:name w:val="Style card + 11 pt Underline"/>
    <w:basedOn w:val="Normal"/>
    <w:link w:val="Stylecard11ptUnderlineChar"/>
    <w:qFormat/>
    <w:rsid w:val="0023386B"/>
    <w:pPr>
      <w:ind w:left="288" w:right="288"/>
    </w:pPr>
    <w:rPr>
      <w:rFonts w:eastAsia="SimSun"/>
      <w:u w:val="single"/>
      <w:lang w:eastAsia="zh-CN"/>
    </w:rPr>
  </w:style>
  <w:style w:type="character" w:customStyle="1" w:styleId="Stylecard11ptUnderlineChar">
    <w:name w:val="Style card + 11 pt Underline Char"/>
    <w:link w:val="Stylecard11ptUnderline"/>
    <w:rsid w:val="0023386B"/>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23386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3386B"/>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23386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3386B"/>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3386B"/>
    <w:rPr>
      <w:rFonts w:ascii="Calibri" w:eastAsia="SimSun" w:hAnsi="Calibri" w:cs="Calibri"/>
      <w:u w:val="single"/>
      <w:lang w:eastAsia="zh-CN"/>
    </w:rPr>
  </w:style>
  <w:style w:type="paragraph" w:styleId="HTMLPreformatted">
    <w:name w:val="HTML Preformatted"/>
    <w:basedOn w:val="Normal"/>
    <w:link w:val="HTMLPreformattedChar"/>
    <w:rsid w:val="00233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3386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3386B"/>
    <w:rPr>
      <w:u w:val="single"/>
    </w:rPr>
  </w:style>
  <w:style w:type="character" w:customStyle="1" w:styleId="StyleUnderlining11ptChar">
    <w:name w:val="Style Underlining + 11 pt Char"/>
    <w:basedOn w:val="DefaultParagraphFont"/>
    <w:link w:val="StyleUnderlining11pt"/>
    <w:rsid w:val="0023386B"/>
    <w:rPr>
      <w:rFonts w:ascii="Calibri" w:hAnsi="Calibri"/>
      <w:u w:val="single"/>
    </w:rPr>
  </w:style>
  <w:style w:type="paragraph" w:customStyle="1" w:styleId="StyleCardText9pt">
    <w:name w:val="Style Card Text + 9 pt"/>
    <w:basedOn w:val="Normal"/>
    <w:link w:val="StyleCardText9ptChar"/>
    <w:qFormat/>
    <w:rsid w:val="0023386B"/>
    <w:pPr>
      <w:spacing w:after="200"/>
      <w:contextualSpacing/>
    </w:pPr>
    <w:rPr>
      <w:rFonts w:eastAsia="Calibri"/>
    </w:rPr>
  </w:style>
  <w:style w:type="character" w:customStyle="1" w:styleId="StyleCardText9ptChar">
    <w:name w:val="Style Card Text + 9 pt Char"/>
    <w:basedOn w:val="DefaultParagraphFont"/>
    <w:link w:val="StyleCardText9pt"/>
    <w:rsid w:val="0023386B"/>
    <w:rPr>
      <w:rFonts w:ascii="Calibri" w:eastAsia="Calibri" w:hAnsi="Calibri"/>
    </w:rPr>
  </w:style>
  <w:style w:type="paragraph" w:styleId="Quote">
    <w:name w:val="Quote"/>
    <w:basedOn w:val="Normal"/>
    <w:next w:val="Normal"/>
    <w:link w:val="QuoteChar"/>
    <w:uiPriority w:val="29"/>
    <w:qFormat/>
    <w:rsid w:val="0023386B"/>
    <w:pPr>
      <w:widowControl w:val="0"/>
    </w:pPr>
    <w:rPr>
      <w:rFonts w:eastAsia="Times New Roman"/>
      <w:iCs/>
      <w:color w:val="000000"/>
      <w:lang w:bidi="en-US"/>
    </w:rPr>
  </w:style>
  <w:style w:type="character" w:customStyle="1" w:styleId="QuoteChar">
    <w:name w:val="Quote Char"/>
    <w:basedOn w:val="DefaultParagraphFont"/>
    <w:link w:val="Quote"/>
    <w:uiPriority w:val="29"/>
    <w:rsid w:val="0023386B"/>
    <w:rPr>
      <w:rFonts w:ascii="Calibri" w:eastAsia="Times New Roman" w:hAnsi="Calibri"/>
      <w:iCs/>
      <w:color w:val="000000"/>
      <w:lang w:bidi="en-US"/>
    </w:rPr>
  </w:style>
  <w:style w:type="paragraph" w:customStyle="1" w:styleId="Underlining">
    <w:name w:val="Underlining"/>
    <w:basedOn w:val="Normal"/>
    <w:link w:val="UnderliningChar"/>
    <w:qFormat/>
    <w:rsid w:val="0023386B"/>
    <w:rPr>
      <w:rFonts w:ascii="Arial Narrow" w:hAnsi="Arial Narrow" w:cs="Times New Roman"/>
      <w:u w:val="single"/>
    </w:rPr>
  </w:style>
  <w:style w:type="character" w:customStyle="1" w:styleId="ital-inline">
    <w:name w:val="ital-inline"/>
    <w:basedOn w:val="DefaultParagraphFont"/>
    <w:rsid w:val="0023386B"/>
  </w:style>
  <w:style w:type="character" w:customStyle="1" w:styleId="underlineChar">
    <w:name w:val="underline Char"/>
    <w:basedOn w:val="DefaultParagraphFont"/>
    <w:rsid w:val="0023386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3386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3386B"/>
    <w:rPr>
      <w:sz w:val="20"/>
      <w:u w:val="single"/>
    </w:rPr>
  </w:style>
  <w:style w:type="paragraph" w:styleId="BodyTextIndent2">
    <w:name w:val="Body Text Indent 2"/>
    <w:basedOn w:val="Normal"/>
    <w:link w:val="BodyTextIndent2Char"/>
    <w:unhideWhenUsed/>
    <w:rsid w:val="0023386B"/>
    <w:pPr>
      <w:spacing w:after="120" w:line="480" w:lineRule="auto"/>
      <w:ind w:left="360"/>
    </w:pPr>
  </w:style>
  <w:style w:type="character" w:customStyle="1" w:styleId="BodyTextIndent2Char">
    <w:name w:val="Body Text Indent 2 Char"/>
    <w:basedOn w:val="DefaultParagraphFont"/>
    <w:link w:val="BodyTextIndent2"/>
    <w:rsid w:val="0023386B"/>
    <w:rPr>
      <w:rFonts w:ascii="Calibri" w:hAnsi="Calibri"/>
    </w:rPr>
  </w:style>
  <w:style w:type="paragraph" w:styleId="BodyTextIndent3">
    <w:name w:val="Body Text Indent 3"/>
    <w:basedOn w:val="Normal"/>
    <w:link w:val="BodyTextIndent3Char"/>
    <w:uiPriority w:val="99"/>
    <w:semiHidden/>
    <w:unhideWhenUsed/>
    <w:rsid w:val="0023386B"/>
    <w:pPr>
      <w:spacing w:after="120"/>
      <w:ind w:left="360"/>
    </w:pPr>
    <w:rPr>
      <w:szCs w:val="16"/>
    </w:rPr>
  </w:style>
  <w:style w:type="character" w:customStyle="1" w:styleId="BodyTextIndent3Char">
    <w:name w:val="Body Text Indent 3 Char"/>
    <w:basedOn w:val="DefaultParagraphFont"/>
    <w:link w:val="BodyTextIndent3"/>
    <w:uiPriority w:val="99"/>
    <w:semiHidden/>
    <w:rsid w:val="0023386B"/>
    <w:rPr>
      <w:rFonts w:ascii="Calibri" w:hAnsi="Calibri"/>
      <w:szCs w:val="16"/>
    </w:rPr>
  </w:style>
  <w:style w:type="paragraph" w:styleId="BodyText2">
    <w:name w:val="Body Text 2"/>
    <w:basedOn w:val="Normal"/>
    <w:link w:val="BodyText2Char"/>
    <w:unhideWhenUsed/>
    <w:rsid w:val="0023386B"/>
    <w:pPr>
      <w:spacing w:after="120" w:line="480" w:lineRule="auto"/>
    </w:pPr>
  </w:style>
  <w:style w:type="character" w:customStyle="1" w:styleId="BodyText2Char">
    <w:name w:val="Body Text 2 Char"/>
    <w:basedOn w:val="DefaultParagraphFont"/>
    <w:link w:val="BodyText2"/>
    <w:rsid w:val="0023386B"/>
    <w:rPr>
      <w:rFonts w:ascii="Calibri" w:hAnsi="Calibri"/>
    </w:rPr>
  </w:style>
  <w:style w:type="paragraph" w:styleId="BodyTextIndent">
    <w:name w:val="Body Text Indent"/>
    <w:basedOn w:val="Normal"/>
    <w:link w:val="BodyTextIndentChar"/>
    <w:uiPriority w:val="99"/>
    <w:unhideWhenUsed/>
    <w:rsid w:val="0023386B"/>
    <w:pPr>
      <w:spacing w:after="120"/>
      <w:ind w:left="360"/>
    </w:pPr>
  </w:style>
  <w:style w:type="character" w:customStyle="1" w:styleId="BodyTextIndentChar">
    <w:name w:val="Body Text Indent Char"/>
    <w:basedOn w:val="DefaultParagraphFont"/>
    <w:link w:val="BodyTextIndent"/>
    <w:uiPriority w:val="99"/>
    <w:rsid w:val="0023386B"/>
    <w:rPr>
      <w:rFonts w:ascii="Calibri" w:hAnsi="Calibri"/>
    </w:rPr>
  </w:style>
  <w:style w:type="paragraph" w:styleId="BodyText3">
    <w:name w:val="Body Text 3"/>
    <w:basedOn w:val="Normal"/>
    <w:link w:val="BodyText3Char"/>
    <w:unhideWhenUsed/>
    <w:rsid w:val="0023386B"/>
    <w:pPr>
      <w:spacing w:after="120"/>
    </w:pPr>
    <w:rPr>
      <w:szCs w:val="16"/>
    </w:rPr>
  </w:style>
  <w:style w:type="character" w:customStyle="1" w:styleId="BodyText3Char">
    <w:name w:val="Body Text 3 Char"/>
    <w:basedOn w:val="DefaultParagraphFont"/>
    <w:link w:val="BodyText3"/>
    <w:rsid w:val="0023386B"/>
    <w:rPr>
      <w:rFonts w:ascii="Calibri" w:hAnsi="Calibri"/>
      <w:szCs w:val="16"/>
    </w:rPr>
  </w:style>
  <w:style w:type="character" w:customStyle="1" w:styleId="StyleBold">
    <w:name w:val="Style Bold"/>
    <w:basedOn w:val="DefaultParagraphFont"/>
    <w:uiPriority w:val="9"/>
    <w:semiHidden/>
    <w:rsid w:val="0023386B"/>
    <w:rPr>
      <w:b/>
      <w:bCs/>
    </w:rPr>
  </w:style>
  <w:style w:type="character" w:customStyle="1" w:styleId="body-text">
    <w:name w:val="body-text"/>
    <w:basedOn w:val="DefaultParagraphFont"/>
    <w:rsid w:val="0023386B"/>
  </w:style>
  <w:style w:type="paragraph" w:customStyle="1" w:styleId="StyleStyle411ptBoldBorderSinglesolidlineAuto0">
    <w:name w:val="Style Style4 + 11 pt Bold Border: : (Single solid line Auto  0...."/>
    <w:basedOn w:val="Normal"/>
    <w:link w:val="StyleStyle411ptBoldBorderSinglesolidlineAuto0Char"/>
    <w:qFormat/>
    <w:rsid w:val="0023386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3386B"/>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23386B"/>
    <w:rPr>
      <w:rFonts w:ascii="Tahoma" w:hAnsi="Tahoma" w:cs="Tahoma"/>
      <w:sz w:val="16"/>
      <w:szCs w:val="16"/>
    </w:rPr>
  </w:style>
  <w:style w:type="character" w:customStyle="1" w:styleId="globalcontentbody">
    <w:name w:val="globalcontentbody"/>
    <w:basedOn w:val="DefaultParagraphFont"/>
    <w:rsid w:val="0023386B"/>
  </w:style>
  <w:style w:type="paragraph" w:customStyle="1" w:styleId="StyleStyle112pt">
    <w:name w:val="Style Style1 + 12 pt"/>
    <w:basedOn w:val="Normal"/>
    <w:link w:val="StyleStyle112ptChar"/>
    <w:qFormat/>
    <w:rsid w:val="0023386B"/>
    <w:rPr>
      <w:rFonts w:eastAsia="SimSun"/>
      <w:u w:val="single"/>
      <w:lang w:eastAsia="zh-CN"/>
    </w:rPr>
  </w:style>
  <w:style w:type="character" w:customStyle="1" w:styleId="StyleStyle112ptChar">
    <w:name w:val="Style Style1 + 12 pt Char"/>
    <w:basedOn w:val="DefaultParagraphFont"/>
    <w:link w:val="StyleStyle112pt"/>
    <w:rsid w:val="0023386B"/>
    <w:rPr>
      <w:rFonts w:ascii="Calibri" w:eastAsia="SimSun" w:hAnsi="Calibri"/>
      <w:u w:val="single"/>
      <w:lang w:eastAsia="zh-CN"/>
    </w:rPr>
  </w:style>
  <w:style w:type="paragraph" w:customStyle="1" w:styleId="MinimizedText">
    <w:name w:val="Minimized Text"/>
    <w:basedOn w:val="Normal"/>
    <w:link w:val="MinimizedTextChar"/>
    <w:qFormat/>
    <w:rsid w:val="0023386B"/>
    <w:rPr>
      <w:rFonts w:eastAsia="Times New Roman"/>
    </w:rPr>
  </w:style>
  <w:style w:type="character" w:customStyle="1" w:styleId="MinimizedTextChar">
    <w:name w:val="Minimized Text Char"/>
    <w:basedOn w:val="DefaultParagraphFont"/>
    <w:link w:val="MinimizedText"/>
    <w:rsid w:val="0023386B"/>
    <w:rPr>
      <w:rFonts w:ascii="Calibri" w:eastAsia="Times New Roman" w:hAnsi="Calibri"/>
    </w:rPr>
  </w:style>
  <w:style w:type="character" w:customStyle="1" w:styleId="term1">
    <w:name w:val="term1"/>
    <w:basedOn w:val="DefaultParagraphFont"/>
    <w:rsid w:val="0023386B"/>
    <w:rPr>
      <w:b/>
      <w:bCs/>
    </w:rPr>
  </w:style>
  <w:style w:type="character" w:customStyle="1" w:styleId="Styleterm111ptUnderline">
    <w:name w:val="Style term1 + 11 pt Underline"/>
    <w:basedOn w:val="term1"/>
    <w:rsid w:val="0023386B"/>
    <w:rPr>
      <w:b/>
      <w:bCs/>
      <w:sz w:val="20"/>
      <w:u w:val="single"/>
    </w:rPr>
  </w:style>
  <w:style w:type="paragraph" w:customStyle="1" w:styleId="StyleMinimizedTextArialNarrow10pt">
    <w:name w:val="Style Minimized Text + Arial Narrow 10 pt"/>
    <w:basedOn w:val="MinimizedText"/>
    <w:link w:val="StyleMinimizedTextArialNarrow10ptChar"/>
    <w:qFormat/>
    <w:rsid w:val="0023386B"/>
    <w:rPr>
      <w:sz w:val="20"/>
    </w:rPr>
  </w:style>
  <w:style w:type="character" w:customStyle="1" w:styleId="StyleMinimizedTextArialNarrow10ptChar">
    <w:name w:val="Style Minimized Text + Arial Narrow 10 pt Char"/>
    <w:basedOn w:val="MinimizedTextChar"/>
    <w:link w:val="StyleMinimizedTextArialNarrow10pt"/>
    <w:rsid w:val="0023386B"/>
    <w:rPr>
      <w:rFonts w:ascii="Calibri" w:eastAsia="Times New Roman" w:hAnsi="Calibri"/>
      <w:sz w:val="20"/>
    </w:rPr>
  </w:style>
  <w:style w:type="character" w:customStyle="1" w:styleId="Styleunderline11ptBold">
    <w:name w:val="Style underline + 11 pt Bold"/>
    <w:basedOn w:val="underline"/>
    <w:rsid w:val="0023386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3386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3386B"/>
    <w:rPr>
      <w:rFonts w:ascii="Calibri" w:eastAsia="Times New Roman" w:hAnsi="Calibri"/>
      <w:u w:val="single"/>
      <w:bdr w:val="single" w:sz="4" w:space="0" w:color="auto"/>
    </w:rPr>
  </w:style>
  <w:style w:type="character" w:customStyle="1" w:styleId="Style9pt">
    <w:name w:val="Style 9 pt"/>
    <w:basedOn w:val="DefaultParagraphFont"/>
    <w:rsid w:val="0023386B"/>
    <w:rPr>
      <w:rFonts w:ascii="Times New Roman" w:hAnsi="Times New Roman"/>
      <w:sz w:val="20"/>
    </w:rPr>
  </w:style>
  <w:style w:type="paragraph" w:customStyle="1" w:styleId="StyleStyle49pt3">
    <w:name w:val="Style Style4 + 9 pt3"/>
    <w:basedOn w:val="Style4"/>
    <w:link w:val="StyleStyle49pt3Char"/>
    <w:qFormat/>
    <w:rsid w:val="0023386B"/>
    <w:rPr>
      <w:rFonts w:cs="Times New Roman"/>
    </w:rPr>
  </w:style>
  <w:style w:type="character" w:customStyle="1" w:styleId="StyleStyle49pt3Char">
    <w:name w:val="Style Style4 + 9 pt3 Char"/>
    <w:basedOn w:val="Style4Char"/>
    <w:link w:val="StyleStyle49pt3"/>
    <w:rsid w:val="0023386B"/>
    <w:rPr>
      <w:rFonts w:ascii="Calibri" w:eastAsia="Times New Roman" w:hAnsi="Calibri" w:cs="Times New Roman"/>
      <w:u w:val="single"/>
    </w:rPr>
  </w:style>
  <w:style w:type="paragraph" w:customStyle="1" w:styleId="StyleStyle4Bold">
    <w:name w:val="Style Style4 + Bold"/>
    <w:basedOn w:val="Style4"/>
    <w:link w:val="StyleStyle4BoldChar"/>
    <w:qFormat/>
    <w:rsid w:val="0023386B"/>
    <w:rPr>
      <w:rFonts w:cs="Times New Roman"/>
      <w:b/>
      <w:bCs/>
    </w:rPr>
  </w:style>
  <w:style w:type="character" w:customStyle="1" w:styleId="StyleStyle4BoldChar">
    <w:name w:val="Style Style4 + Bold Char"/>
    <w:basedOn w:val="Style4Char"/>
    <w:link w:val="StyleStyle4Bold"/>
    <w:rsid w:val="0023386B"/>
    <w:rPr>
      <w:rFonts w:ascii="Calibri" w:eastAsia="Times New Roman" w:hAnsi="Calibri" w:cs="Times New Roman"/>
      <w:b/>
      <w:bCs/>
      <w:u w:val="single"/>
    </w:rPr>
  </w:style>
  <w:style w:type="character" w:customStyle="1" w:styleId="CharChar11">
    <w:name w:val="Char Char11"/>
    <w:basedOn w:val="DefaultParagraphFont"/>
    <w:rsid w:val="0023386B"/>
    <w:rPr>
      <w:rFonts w:cs="Arial"/>
      <w:bCs/>
      <w:szCs w:val="26"/>
      <w:u w:val="single"/>
      <w:lang w:val="en-US" w:eastAsia="en-US" w:bidi="ar-SA"/>
    </w:rPr>
  </w:style>
  <w:style w:type="character" w:customStyle="1" w:styleId="authorbio">
    <w:name w:val="authorbio"/>
    <w:basedOn w:val="DefaultParagraphFont"/>
    <w:rsid w:val="0023386B"/>
  </w:style>
  <w:style w:type="character" w:customStyle="1" w:styleId="a">
    <w:name w:val="a"/>
    <w:basedOn w:val="DefaultParagraphFont"/>
    <w:rsid w:val="0023386B"/>
  </w:style>
  <w:style w:type="character" w:customStyle="1" w:styleId="StyleStyleUnderline411pt">
    <w:name w:val="Style Style Underline4 + 11 pt"/>
    <w:basedOn w:val="DefaultParagraphFont"/>
    <w:rsid w:val="0023386B"/>
    <w:rPr>
      <w:sz w:val="20"/>
      <w:u w:val="single"/>
    </w:rPr>
  </w:style>
  <w:style w:type="character" w:customStyle="1" w:styleId="StyleStyleUnderline411ptBold">
    <w:name w:val="Style Style Underline4 + 11 pt Bold"/>
    <w:basedOn w:val="DefaultParagraphFont"/>
    <w:rsid w:val="0023386B"/>
    <w:rPr>
      <w:b/>
      <w:bCs/>
      <w:sz w:val="20"/>
      <w:u w:val="single"/>
    </w:rPr>
  </w:style>
  <w:style w:type="character" w:customStyle="1" w:styleId="StyleStyleUnderline311pt">
    <w:name w:val="Style Style Underline3 + 11 pt"/>
    <w:basedOn w:val="DefaultParagraphFont"/>
    <w:rsid w:val="0023386B"/>
    <w:rPr>
      <w:sz w:val="20"/>
      <w:u w:val="single"/>
    </w:rPr>
  </w:style>
  <w:style w:type="character" w:customStyle="1" w:styleId="StyleStyleUnderline311ptBold">
    <w:name w:val="Style Style Underline3 + 11 pt Bold"/>
    <w:basedOn w:val="DefaultParagraphFont"/>
    <w:rsid w:val="0023386B"/>
    <w:rPr>
      <w:b/>
      <w:bCs/>
      <w:sz w:val="20"/>
      <w:u w:val="single"/>
    </w:rPr>
  </w:style>
  <w:style w:type="character" w:customStyle="1" w:styleId="StyleUnderline3">
    <w:name w:val="Style Underline3"/>
    <w:basedOn w:val="DefaultParagraphFont"/>
    <w:rsid w:val="0023386B"/>
    <w:rPr>
      <w:u w:val="single"/>
    </w:rPr>
  </w:style>
  <w:style w:type="paragraph" w:customStyle="1" w:styleId="StyleStyle111ptBorderSinglesolidlineAuto05ptL">
    <w:name w:val="Style Style1 + 11 pt Border: : (Single solid line Auto  0.5 pt L..."/>
    <w:link w:val="StyleStyle111ptBorderSinglesolidlineAuto05ptLChar"/>
    <w:qFormat/>
    <w:rsid w:val="0023386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3386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3386B"/>
    <w:rPr>
      <w:u w:val="single"/>
    </w:rPr>
  </w:style>
  <w:style w:type="character" w:customStyle="1" w:styleId="NothingChar">
    <w:name w:val="Nothing Char"/>
    <w:basedOn w:val="DefaultParagraphFont"/>
    <w:link w:val="Nothing"/>
    <w:rsid w:val="0023386B"/>
    <w:rPr>
      <w:rFonts w:ascii="Times New Roman" w:eastAsia="Times New Roman" w:hAnsi="Times New Roman" w:cs="Times New Roman"/>
      <w:sz w:val="20"/>
      <w:szCs w:val="24"/>
    </w:rPr>
  </w:style>
  <w:style w:type="character" w:customStyle="1" w:styleId="CardsFont12pt0">
    <w:name w:val="Cards + Font 12pt"/>
    <w:basedOn w:val="DefaultParagraphFont"/>
    <w:rsid w:val="0023386B"/>
    <w:rPr>
      <w:rFonts w:ascii="Times New Roman" w:eastAsia="Calibri" w:hAnsi="Times New Roman" w:cs="Times New Roman"/>
      <w:sz w:val="24"/>
      <w:szCs w:val="20"/>
      <w:u w:val="single"/>
    </w:rPr>
  </w:style>
  <w:style w:type="character" w:customStyle="1" w:styleId="SmallTextChar0">
    <w:name w:val="Small Text Char"/>
    <w:basedOn w:val="CardTextChar0"/>
    <w:rsid w:val="0023386B"/>
    <w:rPr>
      <w:rFonts w:ascii="Times New Roman" w:eastAsia="MS Mincho" w:hAnsi="Times New Roman" w:cs="Times New Roman"/>
      <w:sz w:val="15"/>
      <w:szCs w:val="24"/>
      <w:lang w:eastAsia="ja-JP"/>
    </w:rPr>
  </w:style>
  <w:style w:type="paragraph" w:customStyle="1" w:styleId="Circled">
    <w:name w:val="Circled"/>
    <w:link w:val="CircledChar"/>
    <w:qFormat/>
    <w:rsid w:val="0023386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3386B"/>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3386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3386B"/>
  </w:style>
  <w:style w:type="character" w:customStyle="1" w:styleId="part-of-speech">
    <w:name w:val="part-of-speech"/>
    <w:basedOn w:val="DefaultParagraphFont"/>
    <w:rsid w:val="0023386B"/>
  </w:style>
  <w:style w:type="character" w:customStyle="1" w:styleId="sep">
    <w:name w:val="sep"/>
    <w:basedOn w:val="DefaultParagraphFont"/>
    <w:rsid w:val="0023386B"/>
  </w:style>
  <w:style w:type="character" w:customStyle="1" w:styleId="pron">
    <w:name w:val="pron"/>
    <w:basedOn w:val="DefaultParagraphFont"/>
    <w:rsid w:val="0023386B"/>
  </w:style>
  <w:style w:type="paragraph" w:customStyle="1" w:styleId="StyleStyle4LatinTimesNewRomanAsianSimSun">
    <w:name w:val="Style Style4 + (Latin) Times New Roman (Asian) SimSun"/>
    <w:basedOn w:val="Normal"/>
    <w:link w:val="StyleStyle4LatinTimesNewRomanAsianSimSunChar"/>
    <w:qFormat/>
    <w:rsid w:val="0023386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3386B"/>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3386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3386B"/>
    <w:rPr>
      <w:rFonts w:ascii="Calibri" w:eastAsia="SimSun" w:hAnsi="Calibri"/>
      <w:b/>
      <w:bCs/>
      <w:u w:val="single"/>
    </w:rPr>
  </w:style>
  <w:style w:type="character" w:customStyle="1" w:styleId="CharChar3">
    <w:name w:val="Char Char3"/>
    <w:basedOn w:val="DefaultParagraphFont"/>
    <w:rsid w:val="0023386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3386B"/>
    <w:rPr>
      <w:bCs/>
      <w:szCs w:val="26"/>
      <w:u w:val="single"/>
    </w:rPr>
  </w:style>
  <w:style w:type="paragraph" w:styleId="Subtitle">
    <w:name w:val="Subtitle"/>
    <w:aliases w:val="Underlined card text"/>
    <w:basedOn w:val="Normal"/>
    <w:next w:val="Normal"/>
    <w:link w:val="SubtitleChar"/>
    <w:uiPriority w:val="99"/>
    <w:qFormat/>
    <w:rsid w:val="0023386B"/>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23386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23386B"/>
    <w:rPr>
      <w:rFonts w:cs="Times New Roman"/>
    </w:rPr>
  </w:style>
  <w:style w:type="character" w:customStyle="1" w:styleId="StyleStyle411pt1Char">
    <w:name w:val="Style Style4 + 11 pt1 Char"/>
    <w:basedOn w:val="Style4Char"/>
    <w:link w:val="StyleStyle411pt1"/>
    <w:rsid w:val="0023386B"/>
    <w:rPr>
      <w:rFonts w:ascii="Calibri" w:eastAsia="Times New Roman" w:hAnsi="Calibri" w:cs="Times New Roman"/>
      <w:u w:val="single"/>
    </w:rPr>
  </w:style>
  <w:style w:type="character" w:customStyle="1" w:styleId="BoldandUnderlineCharChar2">
    <w:name w:val="Bold and Underline Char Char2"/>
    <w:basedOn w:val="DefaultParagraphFont"/>
    <w:rsid w:val="0023386B"/>
    <w:rPr>
      <w:b/>
      <w:u w:val="single"/>
      <w:lang w:val="en-US" w:eastAsia="en-US" w:bidi="ar-SA"/>
    </w:rPr>
  </w:style>
  <w:style w:type="character" w:customStyle="1" w:styleId="StyleUnderlineCharChar111pt">
    <w:name w:val="Style Underline Char Char1 + 11 pt"/>
    <w:basedOn w:val="DefaultParagraphFont"/>
    <w:rsid w:val="0023386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3386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3386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3386B"/>
    <w:rPr>
      <w:sz w:val="22"/>
      <w:u w:val="single"/>
    </w:rPr>
  </w:style>
  <w:style w:type="paragraph" w:customStyle="1" w:styleId="StyleMinimizedTextArialNarrow9pt">
    <w:name w:val="Style Minimized Text + Arial Narrow 9 pt"/>
    <w:basedOn w:val="Normal"/>
    <w:link w:val="StyleMinimizedTextArialNarrow9ptChar"/>
    <w:qFormat/>
    <w:rsid w:val="0023386B"/>
    <w:rPr>
      <w:rFonts w:eastAsia="Times New Roman"/>
    </w:rPr>
  </w:style>
  <w:style w:type="character" w:customStyle="1" w:styleId="StyleMinimizedTextArialNarrow9ptChar">
    <w:name w:val="Style Minimized Text + Arial Narrow 9 pt Char"/>
    <w:basedOn w:val="DefaultParagraphFont"/>
    <w:link w:val="StyleMinimizedTextArialNarrow9pt"/>
    <w:rsid w:val="0023386B"/>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23386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3386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3386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3386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3386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3386B"/>
    <w:rPr>
      <w:b w:val="0"/>
      <w:bCs/>
      <w:sz w:val="20"/>
      <w:u w:val="single"/>
      <w:lang w:val="en-US" w:eastAsia="en-US" w:bidi="ar-SA"/>
    </w:rPr>
  </w:style>
  <w:style w:type="character" w:customStyle="1" w:styleId="Styleunderline9pt">
    <w:name w:val="Style underline + 9 pt"/>
    <w:basedOn w:val="underline"/>
    <w:rsid w:val="0023386B"/>
    <w:rPr>
      <w:rFonts w:ascii="Times New Roman" w:hAnsi="Times New Roman" w:cs="Times New Roman"/>
      <w:b/>
      <w:sz w:val="20"/>
      <w:u w:val="single"/>
    </w:rPr>
  </w:style>
  <w:style w:type="character" w:customStyle="1" w:styleId="StyleTimesNewRoman9pt">
    <w:name w:val="Style Times New Roman 9 pt"/>
    <w:basedOn w:val="DefaultParagraphFont"/>
    <w:rsid w:val="0023386B"/>
    <w:rPr>
      <w:rFonts w:ascii="Times New Roman" w:hAnsi="Times New Roman"/>
      <w:sz w:val="20"/>
    </w:rPr>
  </w:style>
  <w:style w:type="character" w:customStyle="1" w:styleId="Styleunderline9pt1">
    <w:name w:val="Style underline + 9 pt1"/>
    <w:basedOn w:val="underline"/>
    <w:rsid w:val="0023386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3386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3386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3386B"/>
    <w:rPr>
      <w:b/>
      <w:bCs/>
      <w:noProof w:val="0"/>
      <w:sz w:val="20"/>
      <w:u w:val="single"/>
      <w:lang w:val="en-US" w:eastAsia="en-US" w:bidi="ar-SA"/>
    </w:rPr>
  </w:style>
  <w:style w:type="character" w:customStyle="1" w:styleId="Hyperlink23">
    <w:name w:val="Hyperlink23"/>
    <w:basedOn w:val="DefaultParagraphFont"/>
    <w:rsid w:val="0023386B"/>
    <w:rPr>
      <w:color w:val="3300CC"/>
      <w:u w:val="single"/>
    </w:rPr>
  </w:style>
  <w:style w:type="paragraph" w:customStyle="1" w:styleId="cardCharChar">
    <w:name w:val="card Char Char"/>
    <w:basedOn w:val="Normal"/>
    <w:link w:val="cardCharCharChar"/>
    <w:qFormat/>
    <w:rsid w:val="0023386B"/>
    <w:pPr>
      <w:ind w:left="288" w:right="288"/>
    </w:pPr>
    <w:rPr>
      <w:rFonts w:eastAsia="Times New Roman"/>
      <w:szCs w:val="20"/>
    </w:rPr>
  </w:style>
  <w:style w:type="character" w:customStyle="1" w:styleId="cardCharCharChar">
    <w:name w:val="card Char Char Char"/>
    <w:basedOn w:val="DefaultParagraphFont"/>
    <w:link w:val="cardCharChar"/>
    <w:rsid w:val="0023386B"/>
    <w:rPr>
      <w:rFonts w:ascii="Calibri" w:eastAsia="Times New Roman" w:hAnsi="Calibri"/>
      <w:szCs w:val="20"/>
    </w:rPr>
  </w:style>
  <w:style w:type="character" w:customStyle="1" w:styleId="StyleunderlineArialNarrow9ptBold">
    <w:name w:val="Style underline + Arial Narrow 9 pt Bold"/>
    <w:basedOn w:val="underline"/>
    <w:rsid w:val="0023386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3386B"/>
  </w:style>
  <w:style w:type="character" w:customStyle="1" w:styleId="StylecardCharCharArialNarrow9ptChar">
    <w:name w:val="Style card Char Char + Arial Narrow 9 pt Char"/>
    <w:basedOn w:val="cardCharCharChar"/>
    <w:link w:val="StylecardCharCharArialNarrow9pt"/>
    <w:rsid w:val="0023386B"/>
    <w:rPr>
      <w:rFonts w:ascii="Calibri" w:eastAsia="Times New Roman" w:hAnsi="Calibri"/>
      <w:szCs w:val="20"/>
    </w:rPr>
  </w:style>
  <w:style w:type="character" w:customStyle="1" w:styleId="UnderlineCharCharChar">
    <w:name w:val="Underline Char Char Char"/>
    <w:basedOn w:val="DefaultParagraphFont"/>
    <w:rsid w:val="0023386B"/>
    <w:rPr>
      <w:noProof w:val="0"/>
      <w:u w:val="single"/>
      <w:lang w:val="en-US" w:eastAsia="en-US" w:bidi="ar-SA"/>
    </w:rPr>
  </w:style>
  <w:style w:type="character" w:customStyle="1" w:styleId="CardTextChar1">
    <w:name w:val="Card Text Char1"/>
    <w:basedOn w:val="DefaultParagraphFont"/>
    <w:rsid w:val="0023386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3386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3386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3386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3386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3386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3386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3386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3386B"/>
    <w:rPr>
      <w:rFonts w:eastAsia="Times New Roman"/>
    </w:rPr>
  </w:style>
  <w:style w:type="character" w:customStyle="1" w:styleId="TextsmallChar">
    <w:name w:val="Textsmall Char"/>
    <w:basedOn w:val="DefaultParagraphFont"/>
    <w:link w:val="Textsmall"/>
    <w:rsid w:val="0023386B"/>
    <w:rPr>
      <w:rFonts w:ascii="Calibri" w:eastAsia="Times New Roman" w:hAnsi="Calibri"/>
    </w:rPr>
  </w:style>
  <w:style w:type="character" w:customStyle="1" w:styleId="CharChar111">
    <w:name w:val="Char Char111"/>
    <w:basedOn w:val="DefaultParagraphFont"/>
    <w:rsid w:val="0023386B"/>
    <w:rPr>
      <w:rFonts w:cs="Arial"/>
      <w:bCs/>
      <w:szCs w:val="26"/>
      <w:u w:val="single"/>
      <w:lang w:val="en-US" w:eastAsia="en-US" w:bidi="ar-SA"/>
    </w:rPr>
  </w:style>
  <w:style w:type="character" w:customStyle="1" w:styleId="UnderlineBold">
    <w:name w:val="Underline + Bold"/>
    <w:uiPriority w:val="1"/>
    <w:qFormat/>
    <w:rsid w:val="0023386B"/>
    <w:rPr>
      <w:b/>
      <w:sz w:val="20"/>
      <w:u w:val="single"/>
    </w:rPr>
  </w:style>
  <w:style w:type="paragraph" w:customStyle="1" w:styleId="cardtextsmall">
    <w:name w:val="card text small"/>
    <w:basedOn w:val="Normal"/>
    <w:qFormat/>
    <w:rsid w:val="0023386B"/>
    <w:rPr>
      <w:rFonts w:ascii="Arial Narrow" w:eastAsia="Times New Roman" w:hAnsi="Arial Narrow"/>
    </w:rPr>
  </w:style>
  <w:style w:type="character" w:customStyle="1" w:styleId="AUnterdline">
    <w:name w:val="AUnterdline"/>
    <w:rsid w:val="0023386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3386B"/>
    <w:rPr>
      <w:rFonts w:ascii="Times New Roman" w:hAnsi="Times New Roman"/>
      <w:b/>
      <w:bCs/>
      <w:sz w:val="20"/>
      <w:u w:val="single"/>
      <w:bdr w:val="single" w:sz="4" w:space="0" w:color="auto"/>
    </w:rPr>
  </w:style>
  <w:style w:type="character" w:customStyle="1" w:styleId="highlightedsearchterm">
    <w:name w:val="highlightedsearchterm"/>
    <w:rsid w:val="0023386B"/>
  </w:style>
  <w:style w:type="character" w:customStyle="1" w:styleId="StyleUnderline1">
    <w:name w:val="Style Underline1"/>
    <w:basedOn w:val="DefaultParagraphFont"/>
    <w:rsid w:val="0023386B"/>
    <w:rPr>
      <w:rFonts w:ascii="Times New Roman" w:hAnsi="Times New Roman"/>
      <w:sz w:val="20"/>
      <w:u w:val="single"/>
    </w:rPr>
  </w:style>
  <w:style w:type="paragraph" w:customStyle="1" w:styleId="CardIndented">
    <w:name w:val="Card (Indented)"/>
    <w:basedOn w:val="Normal"/>
    <w:link w:val="CardIndentedChar"/>
    <w:qFormat/>
    <w:rsid w:val="0023386B"/>
    <w:pPr>
      <w:ind w:left="288"/>
    </w:pPr>
  </w:style>
  <w:style w:type="paragraph" w:customStyle="1" w:styleId="StyleStyle49pt10">
    <w:name w:val="Style Style4 + 9 pt10"/>
    <w:basedOn w:val="Style4"/>
    <w:link w:val="StyleStyle49pt10Char"/>
    <w:qFormat/>
    <w:rsid w:val="0023386B"/>
    <w:rPr>
      <w:rFonts w:cs="Times New Roman"/>
    </w:rPr>
  </w:style>
  <w:style w:type="character" w:customStyle="1" w:styleId="StyleStyle49pt10Char">
    <w:name w:val="Style Style4 + 9 pt10 Char"/>
    <w:basedOn w:val="Style4Char"/>
    <w:link w:val="StyleStyle49pt10"/>
    <w:rsid w:val="0023386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23386B"/>
    <w:rPr>
      <w:rFonts w:cs="Times New Roman"/>
      <w:b/>
      <w:bCs/>
    </w:rPr>
  </w:style>
  <w:style w:type="character" w:customStyle="1" w:styleId="StyleStyle49ptBold7Char">
    <w:name w:val="Style Style4 + 9 pt Bold7 Char"/>
    <w:link w:val="StyleStyle49ptBold7"/>
    <w:rsid w:val="0023386B"/>
    <w:rPr>
      <w:rFonts w:ascii="Calibri" w:eastAsia="Times New Roman" w:hAnsi="Calibri" w:cs="Times New Roman"/>
      <w:b/>
      <w:bCs/>
      <w:u w:val="single"/>
    </w:rPr>
  </w:style>
  <w:style w:type="paragraph" w:customStyle="1" w:styleId="NormalUnderline">
    <w:name w:val="Normal Underline"/>
    <w:basedOn w:val="Normal"/>
    <w:link w:val="NormalUnderlineChar"/>
    <w:qFormat/>
    <w:rsid w:val="0023386B"/>
    <w:pPr>
      <w:ind w:left="288"/>
    </w:pPr>
    <w:rPr>
      <w:rFonts w:eastAsia="Times New Roman"/>
      <w:u w:val="single"/>
    </w:rPr>
  </w:style>
  <w:style w:type="character" w:customStyle="1" w:styleId="NormalUnderlineChar">
    <w:name w:val="Normal Underline Char"/>
    <w:link w:val="NormalUnderline"/>
    <w:rsid w:val="0023386B"/>
    <w:rPr>
      <w:rFonts w:ascii="Calibri" w:eastAsia="Times New Roman" w:hAnsi="Calibri"/>
      <w:u w:val="single"/>
    </w:rPr>
  </w:style>
  <w:style w:type="character" w:customStyle="1" w:styleId="DontRead">
    <w:name w:val="Don't Read"/>
    <w:qFormat/>
    <w:rsid w:val="0023386B"/>
    <w:rPr>
      <w:rFonts w:ascii="Times New Roman" w:hAnsi="Times New Roman"/>
      <w:sz w:val="16"/>
    </w:rPr>
  </w:style>
  <w:style w:type="paragraph" w:customStyle="1" w:styleId="Underlinestyle">
    <w:name w:val="Underline style"/>
    <w:basedOn w:val="Normal"/>
    <w:qFormat/>
    <w:rsid w:val="0023386B"/>
    <w:rPr>
      <w:rFonts w:eastAsia="Times New Roman"/>
      <w:u w:val="single"/>
    </w:rPr>
  </w:style>
  <w:style w:type="character" w:customStyle="1" w:styleId="Style11ptUnderline3">
    <w:name w:val="Style 11 pt Underline3"/>
    <w:rsid w:val="0023386B"/>
    <w:rPr>
      <w:sz w:val="20"/>
      <w:u w:val="single"/>
    </w:rPr>
  </w:style>
  <w:style w:type="character" w:customStyle="1" w:styleId="27">
    <w:name w:val="27"/>
    <w:rsid w:val="0023386B"/>
    <w:rPr>
      <w:rFonts w:cs="Arial"/>
      <w:bCs/>
      <w:sz w:val="20"/>
      <w:u w:val="single"/>
      <w:lang w:val="en-US" w:eastAsia="en-US" w:bidi="ar-SA"/>
    </w:rPr>
  </w:style>
  <w:style w:type="character" w:customStyle="1" w:styleId="2">
    <w:name w:val="2"/>
    <w:rsid w:val="0023386B"/>
    <w:rPr>
      <w:rFonts w:cs="Arial"/>
      <w:bCs/>
      <w:sz w:val="20"/>
      <w:u w:val="single"/>
      <w:lang w:val="en-US" w:eastAsia="en-US" w:bidi="ar-SA"/>
    </w:rPr>
  </w:style>
  <w:style w:type="character" w:customStyle="1" w:styleId="Style9ptUnderline11">
    <w:name w:val="Style 9 pt Underline11"/>
    <w:basedOn w:val="DefaultParagraphFont"/>
    <w:rsid w:val="0023386B"/>
    <w:rPr>
      <w:sz w:val="20"/>
      <w:u w:val="single"/>
    </w:rPr>
  </w:style>
  <w:style w:type="character" w:customStyle="1" w:styleId="Style9ptBoldUnderline5">
    <w:name w:val="Style 9 pt Bold Underline5"/>
    <w:basedOn w:val="DefaultParagraphFont"/>
    <w:rsid w:val="0023386B"/>
    <w:rPr>
      <w:b/>
      <w:bCs/>
      <w:sz w:val="20"/>
      <w:u w:val="single"/>
    </w:rPr>
  </w:style>
  <w:style w:type="character" w:customStyle="1" w:styleId="CharChar114">
    <w:name w:val="Char Char114"/>
    <w:basedOn w:val="DefaultParagraphFont"/>
    <w:rsid w:val="0023386B"/>
    <w:rPr>
      <w:rFonts w:cs="Arial"/>
      <w:bCs/>
      <w:szCs w:val="26"/>
      <w:u w:val="single"/>
      <w:lang w:val="en-US" w:eastAsia="en-US" w:bidi="ar-SA"/>
    </w:rPr>
  </w:style>
  <w:style w:type="character" w:customStyle="1" w:styleId="CharChar113">
    <w:name w:val="Char Char113"/>
    <w:basedOn w:val="DefaultParagraphFont"/>
    <w:rsid w:val="0023386B"/>
    <w:rPr>
      <w:rFonts w:cs="Arial"/>
      <w:bCs/>
      <w:szCs w:val="26"/>
      <w:u w:val="single"/>
      <w:lang w:val="en-US" w:eastAsia="en-US" w:bidi="ar-SA"/>
    </w:rPr>
  </w:style>
  <w:style w:type="character" w:customStyle="1" w:styleId="CharChar112">
    <w:name w:val="Char Char112"/>
    <w:basedOn w:val="DefaultParagraphFont"/>
    <w:rsid w:val="0023386B"/>
    <w:rPr>
      <w:rFonts w:cs="Arial"/>
      <w:bCs/>
      <w:szCs w:val="26"/>
      <w:u w:val="single"/>
      <w:lang w:val="en-US" w:eastAsia="en-US" w:bidi="ar-SA"/>
    </w:rPr>
  </w:style>
  <w:style w:type="character" w:customStyle="1" w:styleId="ssl0">
    <w:name w:val="ss_l0"/>
    <w:basedOn w:val="DefaultParagraphFont"/>
    <w:rsid w:val="0023386B"/>
  </w:style>
  <w:style w:type="paragraph" w:styleId="CommentText">
    <w:name w:val="annotation text"/>
    <w:basedOn w:val="Normal"/>
    <w:link w:val="CommentTextChar"/>
    <w:uiPriority w:val="99"/>
    <w:rsid w:val="0023386B"/>
    <w:rPr>
      <w:szCs w:val="20"/>
    </w:rPr>
  </w:style>
  <w:style w:type="character" w:customStyle="1" w:styleId="CommentTextChar">
    <w:name w:val="Comment Text Char"/>
    <w:basedOn w:val="DefaultParagraphFont"/>
    <w:link w:val="CommentText"/>
    <w:uiPriority w:val="99"/>
    <w:rsid w:val="0023386B"/>
    <w:rPr>
      <w:rFonts w:ascii="Calibri" w:hAnsi="Calibri"/>
      <w:szCs w:val="20"/>
    </w:rPr>
  </w:style>
  <w:style w:type="character" w:customStyle="1" w:styleId="CommentSubjectChar">
    <w:name w:val="Comment Subject Char"/>
    <w:basedOn w:val="CommentTextChar"/>
    <w:link w:val="CommentSubject"/>
    <w:rsid w:val="0023386B"/>
    <w:rPr>
      <w:rFonts w:ascii="Times New Roman" w:hAnsi="Times New Roman" w:cs="Times New Roman"/>
      <w:b/>
      <w:bCs/>
      <w:szCs w:val="20"/>
    </w:rPr>
  </w:style>
  <w:style w:type="paragraph" w:styleId="CommentSubject">
    <w:name w:val="annotation subject"/>
    <w:basedOn w:val="CommentText"/>
    <w:next w:val="CommentText"/>
    <w:link w:val="CommentSubjectChar"/>
    <w:rsid w:val="0023386B"/>
    <w:rPr>
      <w:rFonts w:ascii="Times New Roman" w:hAnsi="Times New Roman" w:cs="Times New Roman"/>
      <w:b/>
      <w:bCs/>
    </w:rPr>
  </w:style>
  <w:style w:type="character" w:customStyle="1" w:styleId="CommentSubjectChar1">
    <w:name w:val="Comment Subject Char1"/>
    <w:basedOn w:val="CommentTextChar"/>
    <w:uiPriority w:val="99"/>
    <w:semiHidden/>
    <w:rsid w:val="0023386B"/>
    <w:rPr>
      <w:rFonts w:ascii="Calibri" w:hAnsi="Calibri"/>
      <w:b/>
      <w:bCs/>
      <w:szCs w:val="20"/>
    </w:rPr>
  </w:style>
  <w:style w:type="paragraph" w:customStyle="1" w:styleId="WW-Default1">
    <w:name w:val="WW-Default1"/>
    <w:basedOn w:val="Normal"/>
    <w:qFormat/>
    <w:rsid w:val="0023386B"/>
    <w:pPr>
      <w:suppressAutoHyphens/>
    </w:pPr>
    <w:rPr>
      <w:rFonts w:eastAsia="Times New Roman"/>
      <w:b/>
      <w:bCs/>
      <w:szCs w:val="20"/>
      <w:lang w:eastAsia="ar-SA"/>
    </w:rPr>
  </w:style>
  <w:style w:type="paragraph" w:customStyle="1" w:styleId="Normal1">
    <w:name w:val="Normal1"/>
    <w:basedOn w:val="BodyText"/>
    <w:qFormat/>
    <w:rsid w:val="0023386B"/>
  </w:style>
  <w:style w:type="character" w:customStyle="1" w:styleId="zoomme">
    <w:name w:val="zoomme"/>
    <w:basedOn w:val="DefaultParagraphFont"/>
    <w:rsid w:val="0023386B"/>
  </w:style>
  <w:style w:type="character" w:customStyle="1" w:styleId="Date1">
    <w:name w:val="Date1"/>
    <w:basedOn w:val="DefaultParagraphFont"/>
    <w:rsid w:val="0023386B"/>
  </w:style>
  <w:style w:type="character" w:customStyle="1" w:styleId="classauthor">
    <w:name w:val="class=&quot;author&quot;"/>
    <w:basedOn w:val="DefaultParagraphFont"/>
    <w:rsid w:val="0023386B"/>
  </w:style>
  <w:style w:type="paragraph" w:customStyle="1" w:styleId="CardStyle">
    <w:name w:val="Card Style"/>
    <w:basedOn w:val="Normal"/>
    <w:link w:val="CardStyleChar"/>
    <w:qFormat/>
    <w:rsid w:val="0023386B"/>
    <w:rPr>
      <w:rFonts w:eastAsia="Times New Roman"/>
    </w:rPr>
  </w:style>
  <w:style w:type="character" w:customStyle="1" w:styleId="CharCharChar">
    <w:name w:val="Char Char Char"/>
    <w:basedOn w:val="DefaultParagraphFont"/>
    <w:rsid w:val="0023386B"/>
    <w:rPr>
      <w:rFonts w:cs="Arial"/>
      <w:bCs/>
      <w:szCs w:val="26"/>
      <w:u w:val="single"/>
      <w:lang w:val="en-US" w:eastAsia="en-US" w:bidi="ar-SA"/>
    </w:rPr>
  </w:style>
  <w:style w:type="character" w:customStyle="1" w:styleId="BoldUnderlineChar0">
    <w:name w:val="Bold Underline Char"/>
    <w:rsid w:val="0023386B"/>
    <w:rPr>
      <w:rFonts w:ascii="Times New Roman" w:eastAsia="Times New Roman" w:hAnsi="Times New Roman"/>
      <w:b/>
      <w:bCs/>
      <w:szCs w:val="24"/>
      <w:u w:val="single"/>
    </w:rPr>
  </w:style>
  <w:style w:type="character" w:customStyle="1" w:styleId="texto1">
    <w:name w:val="texto1"/>
    <w:rsid w:val="0023386B"/>
  </w:style>
  <w:style w:type="character" w:customStyle="1" w:styleId="apple-style-span">
    <w:name w:val="apple-style-span"/>
    <w:rsid w:val="0023386B"/>
  </w:style>
  <w:style w:type="paragraph" w:customStyle="1" w:styleId="citenon-bold">
    <w:name w:val="cite non-bold"/>
    <w:basedOn w:val="Normal"/>
    <w:link w:val="citenon-boldChar"/>
    <w:qFormat/>
    <w:rsid w:val="0023386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3386B"/>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3386B"/>
    <w:rPr>
      <w:rFonts w:ascii="Calibri" w:eastAsia="Times New Roman" w:hAnsi="Calibri" w:cs="Arial"/>
      <w:b/>
      <w:bCs/>
      <w:sz w:val="24"/>
      <w:szCs w:val="28"/>
    </w:rPr>
  </w:style>
  <w:style w:type="paragraph" w:customStyle="1" w:styleId="Style23">
    <w:name w:val="Style23"/>
    <w:basedOn w:val="Normal"/>
    <w:uiPriority w:val="99"/>
    <w:qFormat/>
    <w:rsid w:val="0023386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3386B"/>
    <w:rPr>
      <w:rFonts w:ascii="Calibri" w:eastAsia="Times New Roman" w:hAnsi="Calibri"/>
      <w:lang w:bidi="en-US"/>
    </w:rPr>
  </w:style>
  <w:style w:type="character" w:customStyle="1" w:styleId="gray">
    <w:name w:val="gray"/>
    <w:basedOn w:val="DefaultParagraphFont"/>
    <w:rsid w:val="0023386B"/>
  </w:style>
  <w:style w:type="paragraph" w:customStyle="1" w:styleId="Tagtemplate">
    <w:name w:val="Tagtemplate"/>
    <w:basedOn w:val="Normal"/>
    <w:link w:val="TagtemplateChar"/>
    <w:autoRedefine/>
    <w:qFormat/>
    <w:rsid w:val="0023386B"/>
    <w:pPr>
      <w:keepNext/>
      <w:keepLines/>
    </w:pPr>
    <w:rPr>
      <w:rFonts w:eastAsia="Calibri"/>
      <w:b/>
    </w:rPr>
  </w:style>
  <w:style w:type="character" w:customStyle="1" w:styleId="TagtemplateChar">
    <w:name w:val="Tagtemplate Char"/>
    <w:basedOn w:val="DefaultParagraphFont"/>
    <w:link w:val="Tagtemplate"/>
    <w:rsid w:val="0023386B"/>
    <w:rPr>
      <w:rFonts w:ascii="Calibri" w:eastAsia="Calibri" w:hAnsi="Calibri"/>
      <w:b/>
    </w:rPr>
  </w:style>
  <w:style w:type="character" w:customStyle="1" w:styleId="Styleunderline11ptBorderSinglesolidlineAuto05p">
    <w:name w:val="Style underline + 11 pt Border: : (Single solid line Auto  0.5 p..."/>
    <w:rsid w:val="0023386B"/>
    <w:rPr>
      <w:sz w:val="20"/>
      <w:u w:val="single"/>
      <w:bdr w:val="single" w:sz="4" w:space="0" w:color="auto"/>
    </w:rPr>
  </w:style>
  <w:style w:type="paragraph" w:customStyle="1" w:styleId="Citation-FirstLine">
    <w:name w:val="Citation - First Line"/>
    <w:basedOn w:val="Normal"/>
    <w:next w:val="Normal"/>
    <w:autoRedefine/>
    <w:qFormat/>
    <w:rsid w:val="0023386B"/>
    <w:pPr>
      <w:spacing w:line="240" w:lineRule="atLeast"/>
      <w:jc w:val="both"/>
    </w:pPr>
    <w:rPr>
      <w:rFonts w:ascii="Book Antiqua" w:eastAsia="Times New Roman" w:hAnsi="Book Antiqua"/>
    </w:rPr>
  </w:style>
  <w:style w:type="character" w:customStyle="1" w:styleId="CardText-Underlined">
    <w:name w:val="Card Text - Underlined"/>
    <w:rsid w:val="0023386B"/>
    <w:rPr>
      <w:b/>
      <w:sz w:val="20"/>
      <w:u w:val="single"/>
    </w:rPr>
  </w:style>
  <w:style w:type="paragraph" w:customStyle="1" w:styleId="Citation-Complete">
    <w:name w:val="Citation - Complete"/>
    <w:basedOn w:val="Normal"/>
    <w:next w:val="Normal"/>
    <w:link w:val="Citation-CompleteChar"/>
    <w:autoRedefine/>
    <w:qFormat/>
    <w:rsid w:val="0023386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3386B"/>
    <w:rPr>
      <w:rFonts w:ascii="Book Antiqua" w:eastAsia="Times New Roman" w:hAnsi="Book Antiqua"/>
    </w:rPr>
  </w:style>
  <w:style w:type="character" w:customStyle="1" w:styleId="MicroTextChar">
    <w:name w:val="MicroText Char"/>
    <w:link w:val="MicroText"/>
    <w:rsid w:val="0023386B"/>
    <w:rPr>
      <w:rFonts w:ascii="Arial Narrow" w:hAnsi="Arial Narrow"/>
      <w:sz w:val="12"/>
    </w:rPr>
  </w:style>
  <w:style w:type="paragraph" w:customStyle="1" w:styleId="TagCite">
    <w:name w:val="Tag/Cite"/>
    <w:basedOn w:val="Normal"/>
    <w:qFormat/>
    <w:rsid w:val="0023386B"/>
    <w:rPr>
      <w:rFonts w:eastAsia="Times New Roman"/>
      <w:b/>
    </w:rPr>
  </w:style>
  <w:style w:type="character" w:customStyle="1" w:styleId="Style11ptItalicUnderline">
    <w:name w:val="Style 11 pt Italic Underline"/>
    <w:basedOn w:val="DefaultParagraphFont"/>
    <w:rsid w:val="0023386B"/>
    <w:rPr>
      <w:i/>
      <w:iCs/>
      <w:sz w:val="20"/>
      <w:u w:val="single"/>
    </w:rPr>
  </w:style>
  <w:style w:type="character" w:customStyle="1" w:styleId="Style11ptItalic">
    <w:name w:val="Style 11 pt Italic"/>
    <w:basedOn w:val="DefaultParagraphFont"/>
    <w:rsid w:val="0023386B"/>
    <w:rPr>
      <w:rFonts w:ascii="Times New Roman" w:hAnsi="Times New Roman"/>
      <w:i/>
      <w:iCs/>
      <w:sz w:val="20"/>
    </w:rPr>
  </w:style>
  <w:style w:type="character" w:customStyle="1" w:styleId="BoldandUnderlineChar">
    <w:name w:val="Bold and Underline Char"/>
    <w:basedOn w:val="DefaultParagraphFont"/>
    <w:link w:val="BoldandUnderline"/>
    <w:locked/>
    <w:rsid w:val="0023386B"/>
    <w:rPr>
      <w:b/>
      <w:u w:val="single"/>
    </w:rPr>
  </w:style>
  <w:style w:type="paragraph" w:customStyle="1" w:styleId="BoldandUnderline">
    <w:name w:val="Bold and Underline"/>
    <w:basedOn w:val="Normal"/>
    <w:link w:val="BoldandUnderlineChar"/>
    <w:qFormat/>
    <w:rsid w:val="0023386B"/>
    <w:rPr>
      <w:rFonts w:asciiTheme="minorHAnsi" w:hAnsiTheme="minorHAnsi"/>
      <w:b/>
      <w:u w:val="single"/>
    </w:rPr>
  </w:style>
  <w:style w:type="character" w:customStyle="1" w:styleId="hdr">
    <w:name w:val="hdr"/>
    <w:basedOn w:val="DefaultParagraphFont"/>
    <w:rsid w:val="0023386B"/>
  </w:style>
  <w:style w:type="paragraph" w:customStyle="1" w:styleId="StyleStyle49ptBold3">
    <w:name w:val="Style Style4 + 9 pt Bold3"/>
    <w:basedOn w:val="Style4"/>
    <w:link w:val="StyleStyle49ptBold3Char"/>
    <w:qFormat/>
    <w:rsid w:val="0023386B"/>
    <w:rPr>
      <w:rFonts w:cs="Times New Roman"/>
      <w:b/>
      <w:bCs/>
    </w:rPr>
  </w:style>
  <w:style w:type="character" w:customStyle="1" w:styleId="StyleStyle49ptBold3Char">
    <w:name w:val="Style Style4 + 9 pt Bold3 Char"/>
    <w:basedOn w:val="Style4Char"/>
    <w:link w:val="StyleStyle49ptBold3"/>
    <w:rsid w:val="0023386B"/>
    <w:rPr>
      <w:rFonts w:ascii="Calibri" w:eastAsia="Times New Roman" w:hAnsi="Calibri" w:cs="Times New Roman"/>
      <w:b/>
      <w:bCs/>
      <w:u w:val="single"/>
    </w:rPr>
  </w:style>
  <w:style w:type="character" w:customStyle="1" w:styleId="Style9ptUnderline6">
    <w:name w:val="Style 9 pt Underline6"/>
    <w:basedOn w:val="DefaultParagraphFont"/>
    <w:rsid w:val="0023386B"/>
    <w:rPr>
      <w:sz w:val="20"/>
      <w:u w:val="single"/>
    </w:rPr>
  </w:style>
  <w:style w:type="character" w:customStyle="1" w:styleId="ct-with-fmlt">
    <w:name w:val="ct-with-fmlt"/>
    <w:basedOn w:val="DefaultParagraphFont"/>
    <w:rsid w:val="0023386B"/>
  </w:style>
  <w:style w:type="paragraph" w:customStyle="1" w:styleId="TagText">
    <w:name w:val="TagText"/>
    <w:basedOn w:val="Normal"/>
    <w:uiPriority w:val="99"/>
    <w:qFormat/>
    <w:rsid w:val="0023386B"/>
    <w:rPr>
      <w:b/>
    </w:rPr>
  </w:style>
  <w:style w:type="paragraph" w:customStyle="1" w:styleId="StyleStyle49pt">
    <w:name w:val="Style Style4 + 9 pt"/>
    <w:basedOn w:val="Normal"/>
    <w:link w:val="StyleStyle49ptChar"/>
    <w:qFormat/>
    <w:rsid w:val="0023386B"/>
    <w:rPr>
      <w:rFonts w:eastAsia="Times New Roman"/>
      <w:u w:val="single"/>
    </w:rPr>
  </w:style>
  <w:style w:type="character" w:customStyle="1" w:styleId="StyleStyle49ptChar">
    <w:name w:val="Style Style4 + 9 pt Char"/>
    <w:basedOn w:val="DefaultParagraphFont"/>
    <w:link w:val="StyleStyle49pt"/>
    <w:rsid w:val="0023386B"/>
    <w:rPr>
      <w:rFonts w:ascii="Calibri" w:eastAsia="Times New Roman" w:hAnsi="Calibri"/>
      <w:u w:val="single"/>
    </w:rPr>
  </w:style>
  <w:style w:type="paragraph" w:customStyle="1" w:styleId="StyleStyle49ptBold">
    <w:name w:val="Style Style4 + 9 pt Bold"/>
    <w:basedOn w:val="Normal"/>
    <w:link w:val="StyleStyle49ptBoldChar"/>
    <w:qFormat/>
    <w:rsid w:val="0023386B"/>
    <w:rPr>
      <w:rFonts w:eastAsia="Times New Roman"/>
      <w:b/>
      <w:bCs/>
      <w:u w:val="single"/>
    </w:rPr>
  </w:style>
  <w:style w:type="character" w:customStyle="1" w:styleId="StyleStyle49ptBoldChar">
    <w:name w:val="Style Style4 + 9 pt Bold Char"/>
    <w:basedOn w:val="DefaultParagraphFont"/>
    <w:link w:val="StyleStyle49ptBold"/>
    <w:rsid w:val="0023386B"/>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23386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3386B"/>
    <w:rPr>
      <w:rFonts w:ascii="Calibri" w:eastAsia="Times New Roman" w:hAnsi="Calibri"/>
      <w:b/>
      <w:bCs/>
      <w:i/>
      <w:iCs/>
      <w:u w:val="single"/>
    </w:rPr>
  </w:style>
  <w:style w:type="paragraph" w:customStyle="1" w:styleId="StyleUnderlined11ptBold">
    <w:name w:val="Style Underlined + 11 pt Bold"/>
    <w:link w:val="StyleUnderlined11ptBoldChar"/>
    <w:qFormat/>
    <w:rsid w:val="0023386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3386B"/>
    <w:rPr>
      <w:rFonts w:ascii="Arial" w:eastAsia="Times New Roman" w:hAnsi="Arial" w:cs="Arial"/>
      <w:b/>
      <w:bCs/>
      <w:szCs w:val="24"/>
      <w:u w:val="single"/>
    </w:rPr>
  </w:style>
  <w:style w:type="paragraph" w:customStyle="1" w:styleId="StyleUnderlined11pt">
    <w:name w:val="Style Underlined + 11 pt"/>
    <w:link w:val="StyleUnderlined11ptChar"/>
    <w:qFormat/>
    <w:rsid w:val="0023386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3386B"/>
    <w:rPr>
      <w:rFonts w:ascii="Arial" w:eastAsia="Times New Roman" w:hAnsi="Arial" w:cs="Arial"/>
      <w:szCs w:val="24"/>
      <w:u w:val="single"/>
    </w:rPr>
  </w:style>
  <w:style w:type="character" w:customStyle="1" w:styleId="newscontent">
    <w:name w:val="newscontent"/>
    <w:rsid w:val="0023386B"/>
  </w:style>
  <w:style w:type="character" w:customStyle="1" w:styleId="StyleUnderlinePatternClearYellow">
    <w:name w:val="Style Underline Pattern: Clear (Yellow)"/>
    <w:basedOn w:val="DefaultParagraphFont"/>
    <w:rsid w:val="0023386B"/>
    <w:rPr>
      <w:u w:val="single"/>
      <w:shd w:val="clear" w:color="auto" w:fill="00FF00"/>
    </w:rPr>
  </w:style>
  <w:style w:type="paragraph" w:customStyle="1" w:styleId="StyleUnderlineChar11pt3">
    <w:name w:val="Style Underline Char + 11 pt3"/>
    <w:link w:val="StyleUnderlineChar11pt3Char"/>
    <w:qFormat/>
    <w:rsid w:val="0023386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3386B"/>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3386B"/>
    <w:rPr>
      <w:b w:val="0"/>
      <w:bCs/>
      <w:u w:val="single"/>
    </w:rPr>
  </w:style>
  <w:style w:type="character" w:customStyle="1" w:styleId="date-display-single">
    <w:name w:val="date-display-single"/>
    <w:basedOn w:val="DefaultParagraphFont"/>
    <w:rsid w:val="0023386B"/>
  </w:style>
  <w:style w:type="character" w:customStyle="1" w:styleId="CommentTextChar1">
    <w:name w:val="Comment Text Char1"/>
    <w:basedOn w:val="DefaultParagraphFont"/>
    <w:uiPriority w:val="99"/>
    <w:rsid w:val="0023386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3386B"/>
    <w:rPr>
      <w:rFonts w:ascii="Times New Roman" w:hAnsi="Times New Roman" w:cs="Times New Roman"/>
      <w:sz w:val="20"/>
    </w:rPr>
  </w:style>
  <w:style w:type="paragraph" w:customStyle="1" w:styleId="Cite2">
    <w:name w:val="Cite 2"/>
    <w:basedOn w:val="Normal"/>
    <w:qFormat/>
    <w:rsid w:val="0023386B"/>
    <w:rPr>
      <w:rFonts w:eastAsia="MS Mincho"/>
      <w:b/>
      <w:u w:val="single"/>
    </w:rPr>
  </w:style>
  <w:style w:type="character" w:customStyle="1" w:styleId="StyleunderlineBold">
    <w:name w:val="Style underline + Bold"/>
    <w:basedOn w:val="underline"/>
    <w:rsid w:val="0023386B"/>
    <w:rPr>
      <w:rFonts w:ascii="Times New Roman" w:hAnsi="Times New Roman" w:cs="Times New Roman"/>
      <w:bCs/>
      <w:sz w:val="20"/>
      <w:u w:val="single"/>
    </w:rPr>
  </w:style>
  <w:style w:type="paragraph" w:customStyle="1" w:styleId="cards0">
    <w:name w:val="cards"/>
    <w:basedOn w:val="Cites0"/>
    <w:qFormat/>
    <w:rsid w:val="0023386B"/>
    <w:pPr>
      <w:widowControl/>
      <w:jc w:val="left"/>
    </w:pPr>
    <w:rPr>
      <w:szCs w:val="22"/>
    </w:rPr>
  </w:style>
  <w:style w:type="character" w:customStyle="1" w:styleId="Style10ptUnderline">
    <w:name w:val="Style 10 pt Underline"/>
    <w:basedOn w:val="DefaultParagraphFont"/>
    <w:rsid w:val="0023386B"/>
    <w:rPr>
      <w:sz w:val="20"/>
      <w:u w:val="single"/>
    </w:rPr>
  </w:style>
  <w:style w:type="character" w:styleId="HTMLCite">
    <w:name w:val="HTML Cite"/>
    <w:uiPriority w:val="99"/>
    <w:rsid w:val="0023386B"/>
    <w:rPr>
      <w:i/>
      <w:iCs/>
    </w:rPr>
  </w:style>
  <w:style w:type="character" w:customStyle="1" w:styleId="slug-pub-date">
    <w:name w:val="slug-pub-date"/>
    <w:basedOn w:val="DefaultParagraphFont"/>
    <w:rsid w:val="0023386B"/>
  </w:style>
  <w:style w:type="character" w:customStyle="1" w:styleId="slug-vol">
    <w:name w:val="slug-vol"/>
    <w:basedOn w:val="DefaultParagraphFont"/>
    <w:rsid w:val="0023386B"/>
  </w:style>
  <w:style w:type="character" w:customStyle="1" w:styleId="slug-issue">
    <w:name w:val="slug-issue"/>
    <w:basedOn w:val="DefaultParagraphFont"/>
    <w:rsid w:val="0023386B"/>
  </w:style>
  <w:style w:type="character" w:customStyle="1" w:styleId="slug-pages">
    <w:name w:val="slug-pages"/>
    <w:basedOn w:val="DefaultParagraphFont"/>
    <w:rsid w:val="0023386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3386B"/>
    <w:rPr>
      <w:b/>
      <w:bCs/>
      <w:strike w:val="0"/>
      <w:dstrike w:val="0"/>
      <w:sz w:val="24"/>
      <w:u w:val="none"/>
      <w:effect w:val="none"/>
    </w:rPr>
  </w:style>
  <w:style w:type="paragraph" w:customStyle="1" w:styleId="Tag2">
    <w:name w:val="Tag2"/>
    <w:basedOn w:val="Normal"/>
    <w:autoRedefine/>
    <w:qFormat/>
    <w:rsid w:val="0023386B"/>
    <w:pPr>
      <w:spacing w:before="120"/>
    </w:pPr>
    <w:rPr>
      <w:b/>
      <w:sz w:val="26"/>
    </w:rPr>
  </w:style>
  <w:style w:type="character" w:customStyle="1" w:styleId="tagchar">
    <w:name w:val="tagchar"/>
    <w:basedOn w:val="DefaultParagraphFont"/>
    <w:rsid w:val="0023386B"/>
  </w:style>
  <w:style w:type="paragraph" w:customStyle="1" w:styleId="NormalText">
    <w:name w:val="Normal Text"/>
    <w:basedOn w:val="Normal"/>
    <w:link w:val="NormalTextChar"/>
    <w:autoRedefine/>
    <w:qFormat/>
    <w:rsid w:val="0023386B"/>
    <w:pPr>
      <w:jc w:val="both"/>
    </w:pPr>
    <w:rPr>
      <w:rFonts w:eastAsia="Times New Roman"/>
      <w:szCs w:val="26"/>
    </w:rPr>
  </w:style>
  <w:style w:type="character" w:customStyle="1" w:styleId="pmterms11">
    <w:name w:val="pmterms11"/>
    <w:basedOn w:val="DefaultParagraphFont"/>
    <w:rsid w:val="0023386B"/>
    <w:rPr>
      <w:b/>
      <w:bCs/>
      <w:i w:val="0"/>
      <w:iCs w:val="0"/>
      <w:color w:val="000000"/>
    </w:rPr>
  </w:style>
  <w:style w:type="character" w:customStyle="1" w:styleId="StyleUnderlineChar9ptBold">
    <w:name w:val="Style Underline Char + 9 pt Bold"/>
    <w:basedOn w:val="DefaultParagraphFont"/>
    <w:rsid w:val="0023386B"/>
    <w:rPr>
      <w:rFonts w:ascii="Times New Roman" w:hAnsi="Times New Roman"/>
      <w:b/>
      <w:bCs/>
      <w:sz w:val="20"/>
      <w:u w:val="single"/>
      <w:lang w:val="en-US" w:eastAsia="en-US" w:bidi="ar-SA"/>
    </w:rPr>
  </w:style>
  <w:style w:type="character" w:customStyle="1" w:styleId="Style8pt">
    <w:name w:val="Style 8 pt"/>
    <w:basedOn w:val="DefaultParagraphFont"/>
    <w:rsid w:val="0023386B"/>
    <w:rPr>
      <w:sz w:val="20"/>
    </w:rPr>
  </w:style>
  <w:style w:type="character" w:customStyle="1" w:styleId="UnderlineChar5Char">
    <w:name w:val="Underline Char5 Char"/>
    <w:basedOn w:val="DefaultParagraphFont"/>
    <w:rsid w:val="0023386B"/>
    <w:rPr>
      <w:szCs w:val="24"/>
      <w:u w:val="single"/>
      <w:lang w:val="en-US" w:eastAsia="en-US" w:bidi="ar-SA"/>
    </w:rPr>
  </w:style>
  <w:style w:type="character" w:customStyle="1" w:styleId="BoldandUnderlineChar2Char1">
    <w:name w:val="Bold and Underline Char2 Char1"/>
    <w:basedOn w:val="DefaultParagraphFont"/>
    <w:rsid w:val="0023386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3386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3386B"/>
    <w:rPr>
      <w:szCs w:val="24"/>
      <w:u w:val="single"/>
      <w:lang w:val="en-US" w:eastAsia="en-US" w:bidi="ar-SA"/>
    </w:rPr>
  </w:style>
  <w:style w:type="paragraph" w:customStyle="1" w:styleId="Language">
    <w:name w:val="Language"/>
    <w:basedOn w:val="Normal"/>
    <w:link w:val="LanguageChar"/>
    <w:qFormat/>
    <w:rsid w:val="0023386B"/>
    <w:rPr>
      <w:rFonts w:eastAsia="Times New Roman"/>
      <w:strike/>
      <w:szCs w:val="20"/>
    </w:rPr>
  </w:style>
  <w:style w:type="character" w:customStyle="1" w:styleId="LanguageChar">
    <w:name w:val="Language Char"/>
    <w:basedOn w:val="DefaultParagraphFont"/>
    <w:link w:val="Language"/>
    <w:rsid w:val="0023386B"/>
    <w:rPr>
      <w:rFonts w:ascii="Calibri" w:eastAsia="Times New Roman" w:hAnsi="Calibri"/>
      <w:strike/>
      <w:szCs w:val="20"/>
    </w:rPr>
  </w:style>
  <w:style w:type="paragraph" w:customStyle="1" w:styleId="UnderlineChar3">
    <w:name w:val="Underline Char3"/>
    <w:basedOn w:val="Normal"/>
    <w:link w:val="UnderlineChar3Char"/>
    <w:qFormat/>
    <w:rsid w:val="0023386B"/>
    <w:rPr>
      <w:rFonts w:eastAsia="Times New Roman"/>
      <w:u w:val="single"/>
    </w:rPr>
  </w:style>
  <w:style w:type="character" w:customStyle="1" w:styleId="UnderlineChar3Char">
    <w:name w:val="Underline Char3 Char"/>
    <w:basedOn w:val="DefaultParagraphFont"/>
    <w:link w:val="UnderlineChar3"/>
    <w:rsid w:val="0023386B"/>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23386B"/>
    <w:rPr>
      <w:rFonts w:eastAsia="Times New Roman"/>
      <w:b/>
      <w:u w:val="single"/>
    </w:rPr>
  </w:style>
  <w:style w:type="character" w:customStyle="1" w:styleId="BoldandUnderlineChar3CharChar">
    <w:name w:val="Bold and Underline Char3 Char Char"/>
    <w:basedOn w:val="DefaultParagraphFont"/>
    <w:link w:val="BoldandUnderlineChar3Char"/>
    <w:rsid w:val="0023386B"/>
    <w:rPr>
      <w:rFonts w:ascii="Calibri" w:eastAsia="Times New Roman" w:hAnsi="Calibri"/>
      <w:b/>
      <w:u w:val="single"/>
    </w:rPr>
  </w:style>
  <w:style w:type="character" w:customStyle="1" w:styleId="UnderlineChar1">
    <w:name w:val="Underline Char1"/>
    <w:basedOn w:val="DefaultParagraphFont"/>
    <w:rsid w:val="0023386B"/>
    <w:rPr>
      <w:szCs w:val="24"/>
      <w:u w:val="single"/>
      <w:lang w:val="en-US" w:eastAsia="en-US" w:bidi="ar-SA"/>
    </w:rPr>
  </w:style>
  <w:style w:type="character" w:customStyle="1" w:styleId="BoldandUnderlineChar1Char2Char">
    <w:name w:val="Bold and Underline Char1 Char2 Char"/>
    <w:basedOn w:val="DefaultParagraphFont"/>
    <w:rsid w:val="0023386B"/>
    <w:rPr>
      <w:b/>
      <w:szCs w:val="24"/>
      <w:u w:val="single"/>
      <w:lang w:val="en-US" w:eastAsia="en-US" w:bidi="ar-SA"/>
    </w:rPr>
  </w:style>
  <w:style w:type="character" w:customStyle="1" w:styleId="SmalltextChar">
    <w:name w:val="Small text Char"/>
    <w:aliases w:val="Quote1 Char1"/>
    <w:link w:val="Smalltext"/>
    <w:rsid w:val="0023386B"/>
    <w:rPr>
      <w:rFonts w:ascii="Arial Narrow" w:eastAsia="Times New Roman" w:hAnsi="Arial Narrow"/>
    </w:rPr>
  </w:style>
  <w:style w:type="paragraph" w:customStyle="1" w:styleId="HotRoute">
    <w:name w:val="Hot Route"/>
    <w:basedOn w:val="Normal"/>
    <w:link w:val="HotRouteChar0"/>
    <w:qFormat/>
    <w:rsid w:val="0023386B"/>
    <w:pPr>
      <w:ind w:left="144"/>
    </w:pPr>
    <w:rPr>
      <w:rFonts w:eastAsia="Times New Roman"/>
    </w:rPr>
  </w:style>
  <w:style w:type="paragraph" w:customStyle="1" w:styleId="Cardstyle0">
    <w:name w:val="Cardstyle"/>
    <w:basedOn w:val="Normal"/>
    <w:next w:val="Normal"/>
    <w:qFormat/>
    <w:rsid w:val="0023386B"/>
    <w:rPr>
      <w:rFonts w:eastAsia="Times New Roman"/>
    </w:rPr>
  </w:style>
  <w:style w:type="character" w:customStyle="1" w:styleId="Style12ptBoldUnderline1">
    <w:name w:val="Style 12 pt Bold Underline1"/>
    <w:basedOn w:val="DefaultParagraphFont"/>
    <w:rsid w:val="0023386B"/>
    <w:rPr>
      <w:b/>
      <w:bCs/>
      <w:sz w:val="24"/>
      <w:u w:val="single"/>
    </w:rPr>
  </w:style>
  <w:style w:type="character" w:customStyle="1" w:styleId="StyleEmphasisArial12ptBoldNotItalic">
    <w:name w:val="Style Emphasis + Arial 12 pt Bold Not Italic"/>
    <w:basedOn w:val="Emphasis"/>
    <w:rsid w:val="0023386B"/>
    <w:rPr>
      <w:rFonts w:ascii="Arial" w:hAnsi="Arial" w:cs="Times New Roman"/>
      <w:b w:val="0"/>
      <w:bCs/>
      <w:i/>
      <w:iCs/>
      <w:sz w:val="24"/>
      <w:u w:val="single"/>
      <w:bdr w:val="single" w:sz="8" w:space="0" w:color="auto"/>
    </w:rPr>
  </w:style>
  <w:style w:type="character" w:customStyle="1" w:styleId="DebateHighlighted">
    <w:name w:val="Debate Highlighted"/>
    <w:qFormat/>
    <w:rsid w:val="0023386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3386B"/>
    <w:rPr>
      <w:rFonts w:ascii="SimSun" w:eastAsia="SimSun" w:hAnsi="SimSun"/>
      <w:sz w:val="15"/>
      <w:lang w:eastAsia="zh-CN"/>
    </w:rPr>
  </w:style>
  <w:style w:type="paragraph" w:customStyle="1" w:styleId="UnreadText">
    <w:name w:val="Unread Text"/>
    <w:basedOn w:val="Normal"/>
    <w:next w:val="Normal"/>
    <w:link w:val="UnreadTextChar"/>
    <w:autoRedefine/>
    <w:qFormat/>
    <w:rsid w:val="0023386B"/>
    <w:pPr>
      <w:ind w:left="360"/>
    </w:pPr>
    <w:rPr>
      <w:rFonts w:ascii="SimSun" w:eastAsia="SimSun" w:hAnsi="SimSun"/>
      <w:sz w:val="15"/>
      <w:lang w:eastAsia="zh-CN"/>
    </w:rPr>
  </w:style>
  <w:style w:type="paragraph" w:customStyle="1" w:styleId="AuthorDate">
    <w:name w:val="AuthorDate"/>
    <w:next w:val="Normal"/>
    <w:link w:val="AuthorDateChar"/>
    <w:qFormat/>
    <w:rsid w:val="0023386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3386B"/>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3386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3386B"/>
    <w:rPr>
      <w:rFonts w:ascii="Times New Roman" w:hAnsi="Times New Roman"/>
      <w:sz w:val="20"/>
      <w:u w:val="single"/>
      <w:bdr w:val="none" w:sz="0" w:space="0" w:color="auto"/>
      <w:shd w:val="clear" w:color="auto" w:fill="C0C0C0"/>
    </w:rPr>
  </w:style>
  <w:style w:type="character" w:customStyle="1" w:styleId="smallChar">
    <w:name w:val="small Char"/>
    <w:rsid w:val="0023386B"/>
    <w:rPr>
      <w:rFonts w:ascii="Calibri" w:eastAsia="Calibri" w:hAnsi="Calibri" w:cs="Calibri"/>
      <w:sz w:val="16"/>
      <w:szCs w:val="20"/>
      <w:lang w:val="x-none" w:eastAsia="x-none"/>
    </w:rPr>
  </w:style>
  <w:style w:type="paragraph" w:customStyle="1" w:styleId="HotRoute0">
    <w:name w:val="Hot Route!"/>
    <w:basedOn w:val="Normal"/>
    <w:qFormat/>
    <w:rsid w:val="0023386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3386B"/>
    <w:rPr>
      <w:rFonts w:ascii="Times New Roman" w:hAnsi="Times New Roman" w:cs="Times New Roman"/>
      <w:sz w:val="16"/>
      <w:szCs w:val="16"/>
    </w:rPr>
  </w:style>
  <w:style w:type="character" w:customStyle="1" w:styleId="BodyText2Char1">
    <w:name w:val="Body Text 2 Char1"/>
    <w:basedOn w:val="DefaultParagraphFont"/>
    <w:semiHidden/>
    <w:rsid w:val="0023386B"/>
    <w:rPr>
      <w:rFonts w:ascii="Times New Roman" w:hAnsi="Times New Roman" w:cs="Times New Roman"/>
      <w:sz w:val="20"/>
    </w:rPr>
  </w:style>
  <w:style w:type="character" w:customStyle="1" w:styleId="Heading2Char1CharCharCharCharCharC">
    <w:name w:val="Heading 2 Char1 Char Char Char Char Char C"/>
    <w:rsid w:val="0023386B"/>
    <w:rPr>
      <w:rFonts w:cs="Arial"/>
      <w:b/>
      <w:bCs/>
      <w:iCs/>
      <w:sz w:val="24"/>
      <w:szCs w:val="28"/>
      <w:lang w:val="en-US" w:eastAsia="en-US" w:bidi="ar-SA"/>
    </w:rPr>
  </w:style>
  <w:style w:type="character" w:customStyle="1" w:styleId="underline1">
    <w:name w:val="underline1"/>
    <w:basedOn w:val="DefaultParagraphFont"/>
    <w:rsid w:val="0023386B"/>
    <w:rPr>
      <w:u w:val="single"/>
    </w:rPr>
  </w:style>
  <w:style w:type="character" w:customStyle="1" w:styleId="author0">
    <w:name w:val="author"/>
    <w:basedOn w:val="DefaultParagraphFont"/>
    <w:rsid w:val="0023386B"/>
    <w:rPr>
      <w:rFonts w:ascii="Times New Roman" w:hAnsi="Times New Roman"/>
      <w:b/>
      <w:sz w:val="24"/>
    </w:rPr>
  </w:style>
  <w:style w:type="character" w:customStyle="1" w:styleId="FontStyle291">
    <w:name w:val="Font Style291"/>
    <w:basedOn w:val="DefaultParagraphFont"/>
    <w:uiPriority w:val="99"/>
    <w:rsid w:val="0023386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3386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3386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3386B"/>
    <w:rPr>
      <w:rFonts w:ascii="Calibri" w:eastAsia="Times New Roman" w:hAnsi="Calibri"/>
    </w:rPr>
  </w:style>
  <w:style w:type="paragraph" w:customStyle="1" w:styleId="Cards1">
    <w:name w:val="Cards1"/>
    <w:basedOn w:val="Normal"/>
    <w:link w:val="Cards1Char"/>
    <w:qFormat/>
    <w:rsid w:val="0023386B"/>
    <w:pPr>
      <w:ind w:left="288"/>
    </w:pPr>
    <w:rPr>
      <w:rFonts w:eastAsia="Times New Roman"/>
      <w:u w:val="single"/>
    </w:rPr>
  </w:style>
  <w:style w:type="character" w:customStyle="1" w:styleId="Cards1Char">
    <w:name w:val="Cards1 Char"/>
    <w:basedOn w:val="DefaultParagraphFont"/>
    <w:link w:val="Cards1"/>
    <w:rsid w:val="0023386B"/>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23386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3386B"/>
    <w:rPr>
      <w:rFonts w:ascii="Arial" w:eastAsia="Calibri" w:hAnsi="Arial" w:cs="Arial"/>
      <w:u w:val="single"/>
    </w:rPr>
  </w:style>
  <w:style w:type="character" w:customStyle="1" w:styleId="EmphasizeThis">
    <w:name w:val="EmphasizeThis"/>
    <w:rsid w:val="0023386B"/>
    <w:rPr>
      <w:rFonts w:ascii="Georgia" w:hAnsi="Georgia"/>
      <w:b/>
      <w:iCs/>
      <w:sz w:val="24"/>
      <w:u w:val="thick"/>
    </w:rPr>
  </w:style>
  <w:style w:type="paragraph" w:customStyle="1" w:styleId="Stylecard8pt">
    <w:name w:val="Style card + 8 pt"/>
    <w:basedOn w:val="Normal"/>
    <w:link w:val="Stylecard8ptChar"/>
    <w:qFormat/>
    <w:rsid w:val="0023386B"/>
    <w:pPr>
      <w:ind w:left="288" w:right="288"/>
    </w:pPr>
    <w:rPr>
      <w:rFonts w:cs="Calibri"/>
      <w:color w:val="000000"/>
      <w:u w:val="single"/>
      <w:lang w:eastAsia="ar-SA"/>
    </w:rPr>
  </w:style>
  <w:style w:type="character" w:customStyle="1" w:styleId="Stylecard8ptChar">
    <w:name w:val="Style card + 8 pt Char"/>
    <w:basedOn w:val="cardChar"/>
    <w:link w:val="Stylecard8pt"/>
    <w:rsid w:val="0023386B"/>
    <w:rPr>
      <w:rFonts w:ascii="Calibri" w:hAnsi="Calibri" w:cs="Calibri"/>
      <w:color w:val="000000"/>
      <w:u w:val="single"/>
      <w:lang w:eastAsia="ar-SA"/>
    </w:rPr>
  </w:style>
  <w:style w:type="character" w:customStyle="1" w:styleId="bhl">
    <w:name w:val="bhl"/>
    <w:basedOn w:val="DefaultParagraphFont"/>
    <w:rsid w:val="0023386B"/>
  </w:style>
  <w:style w:type="paragraph" w:customStyle="1" w:styleId="TagGA11">
    <w:name w:val="Tag GA 11"/>
    <w:basedOn w:val="TOC1"/>
    <w:qFormat/>
    <w:rsid w:val="0023386B"/>
    <w:pPr>
      <w:spacing w:before="0" w:after="160"/>
    </w:pPr>
    <w:rPr>
      <w:rFonts w:eastAsia="Calibri"/>
      <w:u w:val="none"/>
      <w:lang w:bidi="ar-SA"/>
    </w:rPr>
  </w:style>
  <w:style w:type="paragraph" w:customStyle="1" w:styleId="CiteCard">
    <w:name w:val="Cite/Card"/>
    <w:basedOn w:val="TOC2"/>
    <w:qFormat/>
    <w:rsid w:val="0023386B"/>
    <w:pPr>
      <w:tabs>
        <w:tab w:val="left" w:pos="4360"/>
      </w:tabs>
      <w:ind w:left="220"/>
    </w:pPr>
    <w:rPr>
      <w:rFonts w:eastAsia="Calibri"/>
      <w:sz w:val="22"/>
      <w:lang w:bidi="ar-SA"/>
    </w:rPr>
  </w:style>
  <w:style w:type="character" w:customStyle="1" w:styleId="CardTextUnderlinedChar">
    <w:name w:val="Card Text Underlined Char"/>
    <w:basedOn w:val="DefaultParagraphFont"/>
    <w:rsid w:val="0023386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3386B"/>
    <w:rPr>
      <w:sz w:val="16"/>
      <w:szCs w:val="16"/>
    </w:rPr>
  </w:style>
  <w:style w:type="character" w:customStyle="1" w:styleId="DocumentMapChar1">
    <w:name w:val="Document Map Char1"/>
    <w:basedOn w:val="DefaultParagraphFont"/>
    <w:uiPriority w:val="99"/>
    <w:rsid w:val="0023386B"/>
    <w:rPr>
      <w:rFonts w:ascii="Tahoma" w:hAnsi="Tahoma" w:cs="Tahoma"/>
      <w:sz w:val="16"/>
      <w:szCs w:val="16"/>
    </w:rPr>
  </w:style>
  <w:style w:type="character" w:customStyle="1" w:styleId="addmd">
    <w:name w:val="addmd"/>
    <w:basedOn w:val="DefaultParagraphFont"/>
    <w:rsid w:val="0023386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3386B"/>
    <w:rPr>
      <w:rFonts w:ascii="Arial" w:hAnsi="Arial"/>
      <w:b/>
      <w:sz w:val="26"/>
    </w:rPr>
  </w:style>
  <w:style w:type="paragraph" w:styleId="FootnoteText">
    <w:name w:val="footnote text"/>
    <w:basedOn w:val="Normal"/>
    <w:link w:val="FootnoteTextChar"/>
    <w:unhideWhenUsed/>
    <w:rsid w:val="0023386B"/>
    <w:rPr>
      <w:rFonts w:eastAsia="Calibri"/>
      <w:szCs w:val="20"/>
      <w:lang w:eastAsia="zh-CN"/>
    </w:rPr>
  </w:style>
  <w:style w:type="character" w:customStyle="1" w:styleId="FootnoteTextChar">
    <w:name w:val="Footnote Text Char"/>
    <w:basedOn w:val="DefaultParagraphFont"/>
    <w:link w:val="FootnoteText"/>
    <w:rsid w:val="0023386B"/>
    <w:rPr>
      <w:rFonts w:ascii="Calibri" w:eastAsia="Calibri" w:hAnsi="Calibri"/>
      <w:szCs w:val="20"/>
      <w:lang w:eastAsia="zh-CN"/>
    </w:rPr>
  </w:style>
  <w:style w:type="character" w:customStyle="1" w:styleId="UnderlinedTextCharChar">
    <w:name w:val="Underlined Text Char Char"/>
    <w:basedOn w:val="DefaultParagraphFont"/>
    <w:rsid w:val="0023386B"/>
    <w:rPr>
      <w:rFonts w:cs="Arial"/>
      <w:bCs/>
      <w:noProof w:val="0"/>
      <w:szCs w:val="26"/>
      <w:u w:val="single"/>
      <w:lang w:val="en-US" w:eastAsia="en-US" w:bidi="ar-SA"/>
    </w:rPr>
  </w:style>
  <w:style w:type="character" w:customStyle="1" w:styleId="StyleTimesNewRoman12ptBold">
    <w:name w:val="Style Times New Roman 12 pt Bold"/>
    <w:rsid w:val="0023386B"/>
    <w:rPr>
      <w:b/>
      <w:bCs/>
      <w:sz w:val="24"/>
    </w:rPr>
  </w:style>
  <w:style w:type="character" w:customStyle="1" w:styleId="CardText1Char">
    <w:name w:val="Card Text 1 Char"/>
    <w:rsid w:val="0023386B"/>
    <w:rPr>
      <w:rFonts w:ascii="Georgia" w:hAnsi="Georgia"/>
      <w:color w:val="000000"/>
      <w:sz w:val="22"/>
      <w:szCs w:val="22"/>
      <w:u w:val="single"/>
    </w:rPr>
  </w:style>
  <w:style w:type="character" w:customStyle="1" w:styleId="BoldUnderlining">
    <w:name w:val="Bold Underlining"/>
    <w:rsid w:val="0023386B"/>
    <w:rPr>
      <w:u w:val="single"/>
    </w:rPr>
  </w:style>
  <w:style w:type="character" w:customStyle="1" w:styleId="Intemphasis">
    <w:name w:val="Intemphasis"/>
    <w:uiPriority w:val="1"/>
    <w:qFormat/>
    <w:rsid w:val="0023386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3386B"/>
    <w:pPr>
      <w:ind w:left="288" w:right="288"/>
    </w:pPr>
    <w:rPr>
      <w:szCs w:val="16"/>
    </w:rPr>
  </w:style>
  <w:style w:type="character" w:customStyle="1" w:styleId="cardtextChar2">
    <w:name w:val="cardtext Char"/>
    <w:basedOn w:val="DefaultParagraphFont"/>
    <w:link w:val="cardtext0"/>
    <w:rsid w:val="0023386B"/>
    <w:rPr>
      <w:rFonts w:ascii="Calibri" w:hAnsi="Calibri"/>
      <w:szCs w:val="16"/>
    </w:rPr>
  </w:style>
  <w:style w:type="character" w:customStyle="1" w:styleId="BoldUnderlineChar1">
    <w:name w:val="BoldUnderline Char1"/>
    <w:rsid w:val="0023386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3386B"/>
    <w:pPr>
      <w:spacing w:after="200"/>
      <w:contextualSpacing/>
    </w:pPr>
    <w:rPr>
      <w:rFonts w:eastAsia="Calibri"/>
      <w:u w:val="single"/>
    </w:rPr>
  </w:style>
  <w:style w:type="character" w:customStyle="1" w:styleId="UnderlinedCardTextChar">
    <w:name w:val="Underlined Card Text Char"/>
    <w:link w:val="UnderlinedCardText"/>
    <w:rsid w:val="0023386B"/>
    <w:rPr>
      <w:rFonts w:ascii="Calibri" w:eastAsia="Calibri" w:hAnsi="Calibri"/>
      <w:u w:val="single"/>
    </w:rPr>
  </w:style>
  <w:style w:type="character" w:customStyle="1" w:styleId="Hyperlink6">
    <w:name w:val="Hyperlink6"/>
    <w:basedOn w:val="DefaultParagraphFont"/>
    <w:rsid w:val="0023386B"/>
    <w:rPr>
      <w:color w:val="3300CC"/>
      <w:u w:val="single"/>
    </w:rPr>
  </w:style>
  <w:style w:type="paragraph" w:customStyle="1" w:styleId="Tag12">
    <w:name w:val="Tag12"/>
    <w:basedOn w:val="Normal"/>
    <w:qFormat/>
    <w:rsid w:val="0023386B"/>
    <w:pPr>
      <w:contextualSpacing/>
    </w:pPr>
    <w:rPr>
      <w:rFonts w:eastAsia="Cambria"/>
      <w:b/>
    </w:rPr>
  </w:style>
  <w:style w:type="paragraph" w:customStyle="1" w:styleId="Shrink8">
    <w:name w:val="Shrink8"/>
    <w:basedOn w:val="Normal"/>
    <w:qFormat/>
    <w:rsid w:val="0023386B"/>
    <w:rPr>
      <w:rFonts w:eastAsia="Cambria"/>
    </w:rPr>
  </w:style>
  <w:style w:type="character" w:customStyle="1" w:styleId="highlight2">
    <w:name w:val="highlight2"/>
    <w:rsid w:val="0023386B"/>
    <w:rPr>
      <w:rFonts w:ascii="Arial" w:hAnsi="Arial"/>
      <w:b/>
      <w:sz w:val="19"/>
      <w:u w:val="thick"/>
      <w:bdr w:val="none" w:sz="0" w:space="0" w:color="auto"/>
      <w:shd w:val="clear" w:color="auto" w:fill="auto"/>
    </w:rPr>
  </w:style>
  <w:style w:type="character" w:customStyle="1" w:styleId="citation">
    <w:name w:val="citation"/>
    <w:basedOn w:val="DefaultParagraphFont"/>
    <w:rsid w:val="0023386B"/>
  </w:style>
  <w:style w:type="paragraph" w:customStyle="1" w:styleId="UnderlineText">
    <w:name w:val="Underline Text"/>
    <w:basedOn w:val="Normal"/>
    <w:link w:val="UnderlineTextChar"/>
    <w:qFormat/>
    <w:rsid w:val="0023386B"/>
    <w:pPr>
      <w:ind w:left="288"/>
    </w:pPr>
    <w:rPr>
      <w:rFonts w:eastAsia="Times New Roman"/>
      <w:u w:val="single"/>
    </w:rPr>
  </w:style>
  <w:style w:type="character" w:customStyle="1" w:styleId="UnderlineTextChar">
    <w:name w:val="Underline Text Char"/>
    <w:basedOn w:val="DefaultParagraphFont"/>
    <w:link w:val="UnderlineText"/>
    <w:rsid w:val="0023386B"/>
    <w:rPr>
      <w:rFonts w:ascii="Calibri" w:eastAsia="Times New Roman" w:hAnsi="Calibri"/>
      <w:u w:val="single"/>
    </w:rPr>
  </w:style>
  <w:style w:type="character" w:customStyle="1" w:styleId="il">
    <w:name w:val="il"/>
    <w:basedOn w:val="DefaultParagraphFont"/>
    <w:rsid w:val="0023386B"/>
  </w:style>
  <w:style w:type="character" w:customStyle="1" w:styleId="commentstext">
    <w:name w:val="comments_text"/>
    <w:uiPriority w:val="99"/>
    <w:rsid w:val="0023386B"/>
    <w:rPr>
      <w:rFonts w:cs="Times New Roman"/>
    </w:rPr>
  </w:style>
  <w:style w:type="paragraph" w:customStyle="1" w:styleId="Heading42">
    <w:name w:val="Heading 42"/>
    <w:basedOn w:val="Normal"/>
    <w:qFormat/>
    <w:rsid w:val="0023386B"/>
    <w:rPr>
      <w:rFonts w:eastAsia="Times New Roman"/>
    </w:rPr>
  </w:style>
  <w:style w:type="paragraph" w:customStyle="1" w:styleId="DebateNormal">
    <w:name w:val="DebateNormal"/>
    <w:basedOn w:val="Normal"/>
    <w:link w:val="DebateNormalChar"/>
    <w:qFormat/>
    <w:rsid w:val="0023386B"/>
    <w:pPr>
      <w:spacing w:line="276" w:lineRule="auto"/>
    </w:pPr>
    <w:rPr>
      <w:rFonts w:eastAsia="Calibri"/>
      <w:szCs w:val="20"/>
    </w:rPr>
  </w:style>
  <w:style w:type="character" w:customStyle="1" w:styleId="DebateNormalChar">
    <w:name w:val="DebateNormal Char"/>
    <w:basedOn w:val="DefaultParagraphFont"/>
    <w:link w:val="DebateNormal"/>
    <w:rsid w:val="0023386B"/>
    <w:rPr>
      <w:rFonts w:ascii="Calibri" w:eastAsia="Calibri" w:hAnsi="Calibri"/>
      <w:szCs w:val="20"/>
    </w:rPr>
  </w:style>
  <w:style w:type="paragraph" w:customStyle="1" w:styleId="DebateEmphasis">
    <w:name w:val="DebateEmphasis"/>
    <w:basedOn w:val="Normal"/>
    <w:link w:val="DebateEmphasisChar"/>
    <w:qFormat/>
    <w:rsid w:val="0023386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3386B"/>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3386B"/>
    <w:rPr>
      <w:rFonts w:ascii="Times New Roman" w:eastAsia="Cambria" w:hAnsi="Times New Roman" w:cs="Times New Roman"/>
      <w:sz w:val="20"/>
      <w:szCs w:val="22"/>
    </w:rPr>
  </w:style>
  <w:style w:type="paragraph" w:customStyle="1" w:styleId="NormalCite">
    <w:name w:val="NormalCite"/>
    <w:link w:val="NormalCiteChar"/>
    <w:qFormat/>
    <w:rsid w:val="0023386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3386B"/>
    <w:rPr>
      <w:rFonts w:ascii="Times New Roman" w:hAnsi="Times New Roman" w:cs="Times New Roman"/>
      <w:sz w:val="18"/>
    </w:rPr>
  </w:style>
  <w:style w:type="character" w:customStyle="1" w:styleId="articletext">
    <w:name w:val="articletext"/>
    <w:basedOn w:val="DefaultParagraphFont"/>
    <w:rsid w:val="0023386B"/>
  </w:style>
  <w:style w:type="character" w:customStyle="1" w:styleId="grey10">
    <w:name w:val="grey10"/>
    <w:basedOn w:val="DefaultParagraphFont"/>
    <w:rsid w:val="0023386B"/>
  </w:style>
  <w:style w:type="character" w:customStyle="1" w:styleId="navy13bd">
    <w:name w:val="navy13bd"/>
    <w:basedOn w:val="DefaultParagraphFont"/>
    <w:rsid w:val="0023386B"/>
  </w:style>
  <w:style w:type="character" w:customStyle="1" w:styleId="Style9ptUnderline2">
    <w:name w:val="Style 9 pt Underline2"/>
    <w:basedOn w:val="DefaultParagraphFont"/>
    <w:rsid w:val="0023386B"/>
    <w:rPr>
      <w:sz w:val="20"/>
      <w:u w:val="single"/>
    </w:rPr>
  </w:style>
  <w:style w:type="character" w:customStyle="1" w:styleId="Style9ptBoldUnderline1">
    <w:name w:val="Style 9 pt Bold Underline1"/>
    <w:basedOn w:val="DefaultParagraphFont"/>
    <w:rsid w:val="0023386B"/>
    <w:rPr>
      <w:b/>
      <w:bCs/>
      <w:sz w:val="20"/>
      <w:u w:val="single"/>
    </w:rPr>
  </w:style>
  <w:style w:type="character" w:customStyle="1" w:styleId="TagsCharChar">
    <w:name w:val="Tags Char Char"/>
    <w:basedOn w:val="DefaultParagraphFont"/>
    <w:rsid w:val="0023386B"/>
    <w:rPr>
      <w:rFonts w:eastAsia="SimSun"/>
      <w:b/>
      <w:sz w:val="24"/>
      <w:lang w:val="en-US" w:eastAsia="zh-CN" w:bidi="ar-SA"/>
    </w:rPr>
  </w:style>
  <w:style w:type="paragraph" w:customStyle="1" w:styleId="cardCharCharCharChar">
    <w:name w:val="card Char Char Char Char"/>
    <w:basedOn w:val="Normal"/>
    <w:qFormat/>
    <w:rsid w:val="0023386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3386B"/>
    <w:rPr>
      <w:rFonts w:ascii="Times" w:eastAsia="Times New Roman" w:hAnsi="Times"/>
    </w:rPr>
  </w:style>
  <w:style w:type="paragraph" w:customStyle="1" w:styleId="CARD0">
    <w:name w:val="CARD"/>
    <w:basedOn w:val="Normal"/>
    <w:link w:val="CARDChar1"/>
    <w:qFormat/>
    <w:rsid w:val="0023386B"/>
    <w:rPr>
      <w:rFonts w:eastAsia="Times New Roman"/>
      <w:u w:val="single"/>
    </w:rPr>
  </w:style>
  <w:style w:type="character" w:customStyle="1" w:styleId="CARDChar1">
    <w:name w:val="CARD Char"/>
    <w:basedOn w:val="DefaultParagraphFont"/>
    <w:link w:val="CARD0"/>
    <w:rsid w:val="0023386B"/>
    <w:rPr>
      <w:rFonts w:ascii="Calibri" w:eastAsia="Times New Roman" w:hAnsi="Calibri"/>
      <w:u w:val="single"/>
    </w:rPr>
  </w:style>
  <w:style w:type="paragraph" w:customStyle="1" w:styleId="Normal2">
    <w:name w:val="Normal2"/>
    <w:basedOn w:val="Normal"/>
    <w:qFormat/>
    <w:rsid w:val="0023386B"/>
    <w:rPr>
      <w:rFonts w:eastAsia="Times New Roman"/>
    </w:rPr>
  </w:style>
  <w:style w:type="character" w:customStyle="1" w:styleId="Style11ptThickunderline">
    <w:name w:val="Style 11 pt Thick underline"/>
    <w:rsid w:val="0023386B"/>
    <w:rPr>
      <w:rFonts w:ascii="Times New Roman" w:hAnsi="Times New Roman"/>
      <w:sz w:val="20"/>
      <w:u w:val="single"/>
    </w:rPr>
  </w:style>
  <w:style w:type="character" w:customStyle="1" w:styleId="Style11ptBoldThickunderline">
    <w:name w:val="Style 11 pt Bold Thick underline"/>
    <w:rsid w:val="0023386B"/>
    <w:rPr>
      <w:rFonts w:ascii="Times New Roman" w:hAnsi="Times New Roman"/>
      <w:b/>
      <w:bCs/>
      <w:sz w:val="20"/>
      <w:u w:val="single"/>
    </w:rPr>
  </w:style>
  <w:style w:type="character" w:styleId="FootnoteReference">
    <w:name w:val="footnote reference"/>
    <w:unhideWhenUsed/>
    <w:rsid w:val="0023386B"/>
    <w:rPr>
      <w:vertAlign w:val="superscript"/>
    </w:rPr>
  </w:style>
  <w:style w:type="character" w:customStyle="1" w:styleId="CharChar5">
    <w:name w:val="Char Char5"/>
    <w:rsid w:val="0023386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3386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3386B"/>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23386B"/>
    <w:rPr>
      <w:u w:val="single"/>
    </w:rPr>
  </w:style>
  <w:style w:type="character" w:customStyle="1" w:styleId="StyleUnderlineBoldIndent11ptChar">
    <w:name w:val="Style Underline + Bold Indent + 11 pt Char"/>
    <w:link w:val="StyleUnderlineBoldIndent11pt"/>
    <w:rsid w:val="0023386B"/>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23386B"/>
    <w:rPr>
      <w:b/>
      <w:bCs/>
      <w:u w:val="single"/>
    </w:rPr>
  </w:style>
  <w:style w:type="character" w:customStyle="1" w:styleId="StyleUnderlineBoldIndent11ptBoldChar">
    <w:name w:val="Style Underline + Bold Indent + 11 pt Bold Char"/>
    <w:link w:val="StyleUnderlineBoldIndent11ptBold"/>
    <w:rsid w:val="0023386B"/>
    <w:rPr>
      <w:rFonts w:ascii="Calibri" w:eastAsia="Times New Roman" w:hAnsi="Calibri"/>
      <w:b/>
      <w:bCs/>
      <w:szCs w:val="20"/>
      <w:u w:val="single"/>
    </w:rPr>
  </w:style>
  <w:style w:type="paragraph" w:customStyle="1" w:styleId="Normal20pt">
    <w:name w:val="Normal  + 20 pt"/>
    <w:basedOn w:val="Normal"/>
    <w:uiPriority w:val="6"/>
    <w:qFormat/>
    <w:rsid w:val="0023386B"/>
    <w:rPr>
      <w:bCs/>
      <w:u w:val="single"/>
    </w:rPr>
  </w:style>
  <w:style w:type="character" w:customStyle="1" w:styleId="StyleStyle4CharTimesNewRoman11pt">
    <w:name w:val="Style Style4 Char + Times New Roman 11 pt"/>
    <w:basedOn w:val="DefaultParagraphFont"/>
    <w:rsid w:val="0023386B"/>
    <w:rPr>
      <w:rFonts w:ascii="Times New Roman" w:hAnsi="Times New Roman"/>
      <w:sz w:val="20"/>
      <w:szCs w:val="24"/>
      <w:u w:val="single"/>
      <w:lang w:val="en-US" w:eastAsia="en-US" w:bidi="ar-SA"/>
    </w:rPr>
  </w:style>
  <w:style w:type="paragraph" w:customStyle="1" w:styleId="author-name">
    <w:name w:val="author-name"/>
    <w:basedOn w:val="Normal"/>
    <w:qFormat/>
    <w:rsid w:val="0023386B"/>
    <w:pPr>
      <w:spacing w:before="100" w:beforeAutospacing="1" w:after="100" w:afterAutospacing="1"/>
    </w:pPr>
    <w:rPr>
      <w:rFonts w:eastAsia="Times New Roman"/>
    </w:rPr>
  </w:style>
  <w:style w:type="paragraph" w:customStyle="1" w:styleId="author-credentials">
    <w:name w:val="author-credentials"/>
    <w:basedOn w:val="Normal"/>
    <w:rsid w:val="0023386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3386B"/>
    <w:rPr>
      <w:rFonts w:ascii="Consolas" w:hAnsi="Consolas" w:cs="Consolas"/>
      <w:sz w:val="20"/>
      <w:szCs w:val="20"/>
    </w:rPr>
  </w:style>
  <w:style w:type="character" w:customStyle="1" w:styleId="StyleStyle4CharTimesNewRoman11ptBold">
    <w:name w:val="Style Style4 Char + Times New Roman 11 pt Bold"/>
    <w:basedOn w:val="DefaultParagraphFont"/>
    <w:rsid w:val="0023386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3386B"/>
    <w:rPr>
      <w:rFonts w:ascii="Times New Roman" w:hAnsi="Times New Roman"/>
      <w:i/>
      <w:iCs/>
      <w:sz w:val="20"/>
      <w:szCs w:val="24"/>
      <w:u w:val="single"/>
      <w:lang w:val="en-US" w:eastAsia="en-US" w:bidi="ar-SA"/>
    </w:rPr>
  </w:style>
  <w:style w:type="character" w:customStyle="1" w:styleId="headline">
    <w:name w:val="headline"/>
    <w:basedOn w:val="DefaultParagraphFont"/>
    <w:rsid w:val="0023386B"/>
  </w:style>
  <w:style w:type="character" w:customStyle="1" w:styleId="CharChar4">
    <w:name w:val="Char Char4"/>
    <w:basedOn w:val="DefaultParagraphFont"/>
    <w:rsid w:val="0023386B"/>
    <w:rPr>
      <w:rFonts w:cs="Arial"/>
      <w:b/>
      <w:bCs/>
      <w:iCs/>
      <w:szCs w:val="28"/>
      <w:lang w:val="en-US" w:eastAsia="en-US" w:bidi="ar-SA"/>
    </w:rPr>
  </w:style>
  <w:style w:type="character" w:customStyle="1" w:styleId="yshortcuts">
    <w:name w:val="yshortcuts"/>
    <w:basedOn w:val="DefaultParagraphFont"/>
    <w:rsid w:val="0023386B"/>
  </w:style>
  <w:style w:type="character" w:customStyle="1" w:styleId="HotRouteChar0">
    <w:name w:val="Hot Route Char"/>
    <w:link w:val="HotRoute"/>
    <w:rsid w:val="0023386B"/>
    <w:rPr>
      <w:rFonts w:ascii="Calibri" w:eastAsia="Times New Roman" w:hAnsi="Calibri"/>
    </w:rPr>
  </w:style>
  <w:style w:type="paragraph" w:styleId="PlainText">
    <w:name w:val="Plain Text"/>
    <w:basedOn w:val="Normal"/>
    <w:link w:val="PlainTextChar"/>
    <w:rsid w:val="0023386B"/>
    <w:rPr>
      <w:rFonts w:ascii="Courier New" w:eastAsia="Times New Roman" w:hAnsi="Courier New" w:cs="Courier New"/>
      <w:szCs w:val="20"/>
    </w:rPr>
  </w:style>
  <w:style w:type="character" w:customStyle="1" w:styleId="PlainTextChar">
    <w:name w:val="Plain Text Char"/>
    <w:basedOn w:val="DefaultParagraphFont"/>
    <w:link w:val="PlainText"/>
    <w:rsid w:val="0023386B"/>
    <w:rPr>
      <w:rFonts w:ascii="Courier New" w:eastAsia="Times New Roman" w:hAnsi="Courier New" w:cs="Courier New"/>
      <w:szCs w:val="20"/>
    </w:rPr>
  </w:style>
  <w:style w:type="character" w:customStyle="1" w:styleId="senselabelstart">
    <w:name w:val="sense_label start"/>
    <w:basedOn w:val="DefaultParagraphFont"/>
    <w:rsid w:val="0023386B"/>
  </w:style>
  <w:style w:type="character" w:customStyle="1" w:styleId="sensecontent">
    <w:name w:val="sense_content"/>
    <w:basedOn w:val="DefaultParagraphFont"/>
    <w:rsid w:val="0023386B"/>
  </w:style>
  <w:style w:type="character" w:customStyle="1" w:styleId="vi">
    <w:name w:val="vi"/>
    <w:basedOn w:val="DefaultParagraphFont"/>
    <w:rsid w:val="0023386B"/>
  </w:style>
  <w:style w:type="character" w:customStyle="1" w:styleId="italic">
    <w:name w:val="italic"/>
    <w:basedOn w:val="DefaultParagraphFont"/>
    <w:rsid w:val="0023386B"/>
  </w:style>
  <w:style w:type="paragraph" w:customStyle="1" w:styleId="Microtext0">
    <w:name w:val="Microtext"/>
    <w:basedOn w:val="Normal"/>
    <w:next w:val="Normal"/>
    <w:link w:val="MicrotextChar0"/>
    <w:qFormat/>
    <w:rsid w:val="0023386B"/>
    <w:rPr>
      <w:sz w:val="12"/>
    </w:rPr>
  </w:style>
  <w:style w:type="character" w:customStyle="1" w:styleId="MicrotextChar0">
    <w:name w:val="Microtext Char"/>
    <w:link w:val="Microtext0"/>
    <w:rsid w:val="0023386B"/>
    <w:rPr>
      <w:rFonts w:ascii="Calibri" w:hAnsi="Calibri"/>
      <w:sz w:val="12"/>
    </w:rPr>
  </w:style>
  <w:style w:type="character" w:customStyle="1" w:styleId="st">
    <w:name w:val="st"/>
    <w:basedOn w:val="DefaultParagraphFont"/>
    <w:rsid w:val="0023386B"/>
  </w:style>
  <w:style w:type="paragraph" w:customStyle="1" w:styleId="Style6">
    <w:name w:val="Style6"/>
    <w:basedOn w:val="Normal"/>
    <w:link w:val="Style6Char"/>
    <w:autoRedefine/>
    <w:qFormat/>
    <w:rsid w:val="0023386B"/>
    <w:rPr>
      <w:b/>
    </w:rPr>
  </w:style>
  <w:style w:type="character" w:customStyle="1" w:styleId="Style6Char">
    <w:name w:val="Style6 Char"/>
    <w:basedOn w:val="DefaultParagraphFont"/>
    <w:link w:val="Style6"/>
    <w:rsid w:val="0023386B"/>
    <w:rPr>
      <w:rFonts w:ascii="Calibri" w:hAnsi="Calibri"/>
      <w:b/>
    </w:rPr>
  </w:style>
  <w:style w:type="paragraph" w:customStyle="1" w:styleId="Style11">
    <w:name w:val="Style11"/>
    <w:basedOn w:val="Normal"/>
    <w:link w:val="Style11Char"/>
    <w:qFormat/>
    <w:rsid w:val="0023386B"/>
    <w:rPr>
      <w:rFonts w:eastAsia="Times New Roman"/>
      <w:b/>
      <w:szCs w:val="20"/>
      <w:u w:val="thick"/>
    </w:rPr>
  </w:style>
  <w:style w:type="paragraph" w:customStyle="1" w:styleId="Style12">
    <w:name w:val="Style12"/>
    <w:basedOn w:val="Normal"/>
    <w:link w:val="Style12Char"/>
    <w:qFormat/>
    <w:rsid w:val="0023386B"/>
    <w:rPr>
      <w:rFonts w:eastAsia="Times New Roman"/>
      <w:b/>
      <w:u w:val="thick"/>
    </w:rPr>
  </w:style>
  <w:style w:type="character" w:customStyle="1" w:styleId="Style11Char">
    <w:name w:val="Style11 Char"/>
    <w:basedOn w:val="DefaultParagraphFont"/>
    <w:link w:val="Style11"/>
    <w:rsid w:val="0023386B"/>
    <w:rPr>
      <w:rFonts w:ascii="Calibri" w:eastAsia="Times New Roman" w:hAnsi="Calibri"/>
      <w:b/>
      <w:szCs w:val="20"/>
      <w:u w:val="thick"/>
    </w:rPr>
  </w:style>
  <w:style w:type="character" w:customStyle="1" w:styleId="Style12Char">
    <w:name w:val="Style12 Char"/>
    <w:basedOn w:val="DefaultParagraphFont"/>
    <w:link w:val="Style12"/>
    <w:rsid w:val="0023386B"/>
    <w:rPr>
      <w:rFonts w:ascii="Calibri" w:eastAsia="Times New Roman" w:hAnsi="Calibri"/>
      <w:b/>
      <w:u w:val="thick"/>
    </w:rPr>
  </w:style>
  <w:style w:type="character" w:customStyle="1" w:styleId="caps-label">
    <w:name w:val="caps-label"/>
    <w:basedOn w:val="DefaultParagraphFont"/>
    <w:rsid w:val="0023386B"/>
  </w:style>
  <w:style w:type="character" w:customStyle="1" w:styleId="wikiexternallink">
    <w:name w:val="wikiexternallink"/>
    <w:basedOn w:val="DefaultParagraphFont"/>
    <w:rsid w:val="0023386B"/>
  </w:style>
  <w:style w:type="character" w:customStyle="1" w:styleId="wikigeneratedlinkcontent">
    <w:name w:val="wikigeneratedlinkcontent"/>
    <w:basedOn w:val="DefaultParagraphFont"/>
    <w:rsid w:val="0023386B"/>
  </w:style>
  <w:style w:type="character" w:customStyle="1" w:styleId="ShrinkChar">
    <w:name w:val="Shrink Char"/>
    <w:link w:val="Shrink"/>
    <w:locked/>
    <w:rsid w:val="0023386B"/>
    <w:rPr>
      <w:rFonts w:ascii="Garamond" w:eastAsia="Times New Roman" w:hAnsi="Garamond"/>
      <w:sz w:val="12"/>
    </w:rPr>
  </w:style>
  <w:style w:type="paragraph" w:customStyle="1" w:styleId="Shrink">
    <w:name w:val="Shrink"/>
    <w:link w:val="ShrinkChar"/>
    <w:qFormat/>
    <w:rsid w:val="0023386B"/>
    <w:pPr>
      <w:spacing w:after="0" w:line="240" w:lineRule="auto"/>
      <w:ind w:left="288" w:right="288"/>
    </w:pPr>
    <w:rPr>
      <w:rFonts w:ascii="Garamond" w:eastAsia="Times New Roman" w:hAnsi="Garamond"/>
      <w:sz w:val="12"/>
    </w:rPr>
  </w:style>
  <w:style w:type="character" w:customStyle="1" w:styleId="aqj">
    <w:name w:val="aqj"/>
    <w:basedOn w:val="DefaultParagraphFont"/>
    <w:rsid w:val="0023386B"/>
  </w:style>
  <w:style w:type="character" w:customStyle="1" w:styleId="StyleStyleBoldUnderlineIntenseEmphasisUnderlineapple-style-s">
    <w:name w:val="Style Style Bold UnderlineIntense EmphasisUnderlineapple-style-s..."/>
    <w:basedOn w:val="DefaultParagraphFont"/>
    <w:rsid w:val="0023386B"/>
    <w:rPr>
      <w:b w:val="0"/>
      <w:bCs w:val="0"/>
      <w:sz w:val="22"/>
      <w:u w:val="single"/>
      <w:bdr w:val="none" w:sz="0" w:space="0" w:color="auto"/>
    </w:rPr>
  </w:style>
  <w:style w:type="paragraph" w:customStyle="1" w:styleId="blocktitle0">
    <w:name w:val="block title"/>
    <w:basedOn w:val="Normal"/>
    <w:link w:val="blocktitleChar"/>
    <w:autoRedefine/>
    <w:qFormat/>
    <w:rsid w:val="0023386B"/>
    <w:pPr>
      <w:spacing w:after="240"/>
      <w:jc w:val="center"/>
      <w:outlineLvl w:val="0"/>
    </w:pPr>
    <w:rPr>
      <w:rFonts w:eastAsia="Calibri"/>
      <w:b/>
      <w:caps/>
      <w:sz w:val="28"/>
      <w:szCs w:val="28"/>
      <w:lang w:val="es-ES"/>
    </w:rPr>
  </w:style>
  <w:style w:type="character" w:customStyle="1" w:styleId="Boxed">
    <w:name w:val="Boxed"/>
    <w:qFormat/>
    <w:rsid w:val="0023386B"/>
    <w:rPr>
      <w:rFonts w:ascii="Times New Roman" w:hAnsi="Times New Roman"/>
      <w:sz w:val="20"/>
      <w:bdr w:val="single" w:sz="6" w:space="0" w:color="auto"/>
    </w:rPr>
  </w:style>
  <w:style w:type="character" w:customStyle="1" w:styleId="UnderlineCard">
    <w:name w:val="Underline Card"/>
    <w:uiPriority w:val="6"/>
    <w:qFormat/>
    <w:rsid w:val="0023386B"/>
    <w:rPr>
      <w:rFonts w:ascii="Arial" w:hAnsi="Arial"/>
      <w:b w:val="0"/>
      <w:bCs/>
      <w:sz w:val="20"/>
      <w:u w:val="single"/>
    </w:rPr>
  </w:style>
  <w:style w:type="character" w:customStyle="1" w:styleId="story-author">
    <w:name w:val="story-author"/>
    <w:basedOn w:val="DefaultParagraphFont"/>
    <w:rsid w:val="0023386B"/>
  </w:style>
  <w:style w:type="paragraph" w:customStyle="1" w:styleId="type">
    <w:name w:val="type"/>
    <w:basedOn w:val="Normal"/>
    <w:qFormat/>
    <w:rsid w:val="0023386B"/>
    <w:pPr>
      <w:spacing w:before="100" w:beforeAutospacing="1" w:after="100" w:afterAutospacing="1"/>
    </w:pPr>
    <w:rPr>
      <w:rFonts w:eastAsia="Times New Roman"/>
    </w:rPr>
  </w:style>
  <w:style w:type="character" w:customStyle="1" w:styleId="institution">
    <w:name w:val="institution"/>
    <w:basedOn w:val="DefaultParagraphFont"/>
    <w:rsid w:val="0023386B"/>
  </w:style>
  <w:style w:type="character" w:customStyle="1" w:styleId="abodyblack3">
    <w:name w:val="abodyblack3"/>
    <w:basedOn w:val="DefaultParagraphFont"/>
    <w:rsid w:val="0023386B"/>
  </w:style>
  <w:style w:type="paragraph" w:customStyle="1" w:styleId="UnderlineChar2CharChar">
    <w:name w:val="Underline Char2 Char Char"/>
    <w:basedOn w:val="Normal"/>
    <w:link w:val="UnderlineChar2CharCharChar"/>
    <w:qFormat/>
    <w:rsid w:val="0023386B"/>
    <w:rPr>
      <w:rFonts w:eastAsia="MS Mincho"/>
      <w:szCs w:val="20"/>
      <w:u w:val="single"/>
    </w:rPr>
  </w:style>
  <w:style w:type="character" w:customStyle="1" w:styleId="UnderlineChar2CharCharChar">
    <w:name w:val="Underline Char2 Char Char Char"/>
    <w:link w:val="UnderlineChar2CharChar"/>
    <w:rsid w:val="0023386B"/>
    <w:rPr>
      <w:rFonts w:ascii="Calibri" w:eastAsia="MS Mincho" w:hAnsi="Calibri"/>
      <w:szCs w:val="20"/>
      <w:u w:val="single"/>
    </w:rPr>
  </w:style>
  <w:style w:type="character" w:customStyle="1" w:styleId="CharacterStyle1">
    <w:name w:val="Character Style 1"/>
    <w:rsid w:val="0023386B"/>
    <w:rPr>
      <w:sz w:val="20"/>
      <w:szCs w:val="20"/>
    </w:rPr>
  </w:style>
  <w:style w:type="character" w:customStyle="1" w:styleId="FontStyle177">
    <w:name w:val="Font Style177"/>
    <w:basedOn w:val="DefaultParagraphFont"/>
    <w:uiPriority w:val="99"/>
    <w:rsid w:val="0023386B"/>
    <w:rPr>
      <w:rFonts w:ascii="Times New Roman" w:hAnsi="Times New Roman" w:cs="Times New Roman"/>
      <w:sz w:val="20"/>
      <w:szCs w:val="20"/>
    </w:rPr>
  </w:style>
  <w:style w:type="character" w:customStyle="1" w:styleId="FontStyle173">
    <w:name w:val="Font Style173"/>
    <w:basedOn w:val="DefaultParagraphFont"/>
    <w:uiPriority w:val="99"/>
    <w:rsid w:val="0023386B"/>
    <w:rPr>
      <w:rFonts w:ascii="Times New Roman" w:hAnsi="Times New Roman" w:cs="Times New Roman"/>
      <w:sz w:val="14"/>
      <w:szCs w:val="14"/>
    </w:rPr>
  </w:style>
  <w:style w:type="character" w:customStyle="1" w:styleId="FontStyle151">
    <w:name w:val="Font Style151"/>
    <w:basedOn w:val="DefaultParagraphFont"/>
    <w:uiPriority w:val="99"/>
    <w:rsid w:val="0023386B"/>
    <w:rPr>
      <w:rFonts w:ascii="Arial Narrow" w:hAnsi="Arial Narrow" w:cs="Arial Narrow"/>
      <w:b/>
      <w:bCs/>
      <w:sz w:val="12"/>
      <w:szCs w:val="12"/>
    </w:rPr>
  </w:style>
  <w:style w:type="character" w:customStyle="1" w:styleId="FontStyle156">
    <w:name w:val="Font Style156"/>
    <w:basedOn w:val="DefaultParagraphFont"/>
    <w:uiPriority w:val="99"/>
    <w:rsid w:val="0023386B"/>
    <w:rPr>
      <w:rFonts w:ascii="Arial Narrow" w:hAnsi="Arial Narrow" w:cs="Arial Narrow"/>
      <w:sz w:val="8"/>
      <w:szCs w:val="8"/>
    </w:rPr>
  </w:style>
  <w:style w:type="character" w:customStyle="1" w:styleId="FontStyle160">
    <w:name w:val="Font Style160"/>
    <w:basedOn w:val="DefaultParagraphFont"/>
    <w:uiPriority w:val="99"/>
    <w:rsid w:val="0023386B"/>
    <w:rPr>
      <w:rFonts w:ascii="Times New Roman" w:hAnsi="Times New Roman" w:cs="Times New Roman"/>
      <w:b/>
      <w:bCs/>
      <w:sz w:val="20"/>
      <w:szCs w:val="20"/>
    </w:rPr>
  </w:style>
  <w:style w:type="character" w:customStyle="1" w:styleId="FontStyle178">
    <w:name w:val="Font Style178"/>
    <w:basedOn w:val="DefaultParagraphFont"/>
    <w:uiPriority w:val="99"/>
    <w:rsid w:val="0023386B"/>
    <w:rPr>
      <w:rFonts w:ascii="Times New Roman" w:hAnsi="Times New Roman" w:cs="Times New Roman"/>
      <w:sz w:val="18"/>
      <w:szCs w:val="18"/>
    </w:rPr>
  </w:style>
  <w:style w:type="paragraph" w:customStyle="1" w:styleId="Style14">
    <w:name w:val="Style14"/>
    <w:basedOn w:val="Normal"/>
    <w:uiPriority w:val="99"/>
    <w:qFormat/>
    <w:rsid w:val="0023386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3386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3386B"/>
    <w:rPr>
      <w:rFonts w:ascii="Times New Roman" w:hAnsi="Times New Roman" w:cs="Times New Roman"/>
      <w:sz w:val="12"/>
      <w:szCs w:val="12"/>
    </w:rPr>
  </w:style>
  <w:style w:type="paragraph" w:customStyle="1" w:styleId="Style9">
    <w:name w:val="Style9"/>
    <w:basedOn w:val="Normal"/>
    <w:uiPriority w:val="99"/>
    <w:qFormat/>
    <w:rsid w:val="0023386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3386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3386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3386B"/>
    <w:rPr>
      <w:rFonts w:ascii="Times New Roman" w:hAnsi="Times New Roman" w:cs="Times New Roman"/>
      <w:sz w:val="16"/>
      <w:szCs w:val="16"/>
    </w:rPr>
  </w:style>
  <w:style w:type="character" w:customStyle="1" w:styleId="f">
    <w:name w:val="f"/>
    <w:basedOn w:val="DefaultParagraphFont"/>
    <w:rsid w:val="0023386B"/>
  </w:style>
  <w:style w:type="character" w:customStyle="1" w:styleId="TagsChar2">
    <w:name w:val="Tags Char2"/>
    <w:rsid w:val="0023386B"/>
    <w:rPr>
      <w:b/>
      <w:sz w:val="24"/>
    </w:rPr>
  </w:style>
  <w:style w:type="paragraph" w:customStyle="1" w:styleId="CardsFont6ptChar">
    <w:name w:val="Cards + Font: 6 pt Char"/>
    <w:basedOn w:val="Normal"/>
    <w:link w:val="CardsFont6ptCharChar"/>
    <w:qFormat/>
    <w:rsid w:val="0023386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3386B"/>
    <w:rPr>
      <w:rFonts w:ascii="Calibri" w:eastAsia="Times New Roman" w:hAnsi="Calibri"/>
      <w:sz w:val="12"/>
    </w:rPr>
  </w:style>
  <w:style w:type="character" w:customStyle="1" w:styleId="FontStyle172">
    <w:name w:val="Font Style172"/>
    <w:basedOn w:val="DefaultParagraphFont"/>
    <w:uiPriority w:val="99"/>
    <w:rsid w:val="0023386B"/>
    <w:rPr>
      <w:rFonts w:ascii="Times New Roman" w:hAnsi="Times New Roman" w:cs="Times New Roman"/>
      <w:b/>
      <w:bCs/>
      <w:sz w:val="16"/>
      <w:szCs w:val="16"/>
    </w:rPr>
  </w:style>
  <w:style w:type="paragraph" w:customStyle="1" w:styleId="Style18">
    <w:name w:val="Style18"/>
    <w:basedOn w:val="Normal"/>
    <w:uiPriority w:val="99"/>
    <w:qFormat/>
    <w:rsid w:val="0023386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3386B"/>
    <w:rPr>
      <w:rFonts w:ascii="Times New Roman" w:hAnsi="Times New Roman" w:cs="Times New Roman"/>
      <w:i/>
      <w:iCs/>
      <w:sz w:val="16"/>
      <w:szCs w:val="16"/>
    </w:rPr>
  </w:style>
  <w:style w:type="character" w:customStyle="1" w:styleId="FontStyle162">
    <w:name w:val="Font Style162"/>
    <w:basedOn w:val="DefaultParagraphFont"/>
    <w:uiPriority w:val="99"/>
    <w:rsid w:val="0023386B"/>
    <w:rPr>
      <w:rFonts w:ascii="Times New Roman" w:hAnsi="Times New Roman" w:cs="Times New Roman"/>
      <w:b/>
      <w:bCs/>
      <w:sz w:val="18"/>
      <w:szCs w:val="18"/>
    </w:rPr>
  </w:style>
  <w:style w:type="character" w:customStyle="1" w:styleId="FontStyle167">
    <w:name w:val="Font Style167"/>
    <w:basedOn w:val="DefaultParagraphFont"/>
    <w:uiPriority w:val="99"/>
    <w:rsid w:val="0023386B"/>
    <w:rPr>
      <w:rFonts w:ascii="Times New Roman" w:hAnsi="Times New Roman" w:cs="Times New Roman"/>
      <w:sz w:val="10"/>
      <w:szCs w:val="10"/>
    </w:rPr>
  </w:style>
  <w:style w:type="character" w:customStyle="1" w:styleId="FontStyle174">
    <w:name w:val="Font Style174"/>
    <w:basedOn w:val="DefaultParagraphFont"/>
    <w:uiPriority w:val="99"/>
    <w:rsid w:val="0023386B"/>
    <w:rPr>
      <w:rFonts w:ascii="Arial Narrow" w:hAnsi="Arial Narrow" w:cs="Arial Narrow"/>
      <w:b/>
      <w:bCs/>
      <w:sz w:val="18"/>
      <w:szCs w:val="18"/>
    </w:rPr>
  </w:style>
  <w:style w:type="paragraph" w:customStyle="1" w:styleId="Style47">
    <w:name w:val="Style47"/>
    <w:basedOn w:val="Normal"/>
    <w:uiPriority w:val="99"/>
    <w:qFormat/>
    <w:rsid w:val="0023386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3386B"/>
    <w:rPr>
      <w:rFonts w:ascii="Times New Roman" w:hAnsi="Times New Roman" w:cs="Times New Roman"/>
      <w:sz w:val="12"/>
      <w:szCs w:val="12"/>
    </w:rPr>
  </w:style>
  <w:style w:type="paragraph" w:customStyle="1" w:styleId="Style24">
    <w:name w:val="Style24"/>
    <w:basedOn w:val="Normal"/>
    <w:uiPriority w:val="99"/>
    <w:qFormat/>
    <w:rsid w:val="0023386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3386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3386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3386B"/>
    <w:rPr>
      <w:rFonts w:ascii="Times New Roman" w:hAnsi="Times New Roman" w:cs="Times New Roman"/>
      <w:b/>
      <w:bCs/>
      <w:sz w:val="18"/>
      <w:szCs w:val="18"/>
    </w:rPr>
  </w:style>
  <w:style w:type="paragraph" w:customStyle="1" w:styleId="Style21">
    <w:name w:val="Style21"/>
    <w:basedOn w:val="Normal"/>
    <w:uiPriority w:val="99"/>
    <w:qFormat/>
    <w:rsid w:val="0023386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3386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3386B"/>
    <w:rPr>
      <w:rFonts w:ascii="Calibri" w:hAnsi="Calibri"/>
      <w:sz w:val="20"/>
      <w:szCs w:val="20"/>
    </w:rPr>
  </w:style>
  <w:style w:type="paragraph" w:customStyle="1" w:styleId="Standard">
    <w:name w:val="Standard"/>
    <w:qFormat/>
    <w:rsid w:val="0023386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3386B"/>
    <w:rPr>
      <w:color w:val="000000"/>
      <w:sz w:val="32"/>
      <w:szCs w:val="32"/>
    </w:rPr>
  </w:style>
  <w:style w:type="paragraph" w:customStyle="1" w:styleId="Cardnon-underlined">
    <w:name w:val="Card non-underlined"/>
    <w:basedOn w:val="Normal"/>
    <w:link w:val="Cardnon-underlinedChar"/>
    <w:autoRedefine/>
    <w:uiPriority w:val="99"/>
    <w:qFormat/>
    <w:rsid w:val="0023386B"/>
    <w:rPr>
      <w:rFonts w:eastAsia="Times New Roman"/>
      <w:szCs w:val="20"/>
    </w:rPr>
  </w:style>
  <w:style w:type="character" w:customStyle="1" w:styleId="Cardnon-underlinedChar">
    <w:name w:val="Card non-underlined Char"/>
    <w:basedOn w:val="DefaultParagraphFont"/>
    <w:link w:val="Cardnon-underlined"/>
    <w:uiPriority w:val="99"/>
    <w:rsid w:val="0023386B"/>
    <w:rPr>
      <w:rFonts w:ascii="Calibri" w:eastAsia="Times New Roman" w:hAnsi="Calibri"/>
      <w:szCs w:val="20"/>
    </w:rPr>
  </w:style>
  <w:style w:type="numbering" w:customStyle="1" w:styleId="NoList1">
    <w:name w:val="No List1"/>
    <w:next w:val="NoList"/>
    <w:semiHidden/>
    <w:unhideWhenUsed/>
    <w:rsid w:val="0023386B"/>
  </w:style>
  <w:style w:type="character" w:customStyle="1" w:styleId="TitleChar2">
    <w:name w:val="Title Char2"/>
    <w:basedOn w:val="DefaultParagraphFont"/>
    <w:uiPriority w:val="10"/>
    <w:qFormat/>
    <w:locked/>
    <w:rsid w:val="0023386B"/>
    <w:rPr>
      <w:b/>
      <w:bCs/>
      <w:u w:val="single"/>
    </w:rPr>
  </w:style>
  <w:style w:type="paragraph" w:styleId="TOC3">
    <w:name w:val="toc 3"/>
    <w:basedOn w:val="Normal"/>
    <w:next w:val="Normal"/>
    <w:autoRedefine/>
    <w:rsid w:val="0023386B"/>
    <w:pPr>
      <w:ind w:left="400"/>
    </w:pPr>
    <w:rPr>
      <w:rFonts w:eastAsia="Times New Roman"/>
      <w:szCs w:val="20"/>
    </w:rPr>
  </w:style>
  <w:style w:type="paragraph" w:styleId="TOC4">
    <w:name w:val="toc 4"/>
    <w:basedOn w:val="Normal"/>
    <w:next w:val="Normal"/>
    <w:autoRedefine/>
    <w:rsid w:val="0023386B"/>
    <w:pPr>
      <w:ind w:left="600"/>
    </w:pPr>
    <w:rPr>
      <w:rFonts w:eastAsia="Times New Roman"/>
      <w:szCs w:val="20"/>
    </w:rPr>
  </w:style>
  <w:style w:type="paragraph" w:styleId="TOC5">
    <w:name w:val="toc 5"/>
    <w:basedOn w:val="Normal"/>
    <w:next w:val="Normal"/>
    <w:autoRedefine/>
    <w:rsid w:val="0023386B"/>
    <w:pPr>
      <w:ind w:left="800"/>
    </w:pPr>
    <w:rPr>
      <w:rFonts w:eastAsia="Times New Roman"/>
      <w:szCs w:val="20"/>
    </w:rPr>
  </w:style>
  <w:style w:type="paragraph" w:styleId="TOC6">
    <w:name w:val="toc 6"/>
    <w:basedOn w:val="Normal"/>
    <w:next w:val="Normal"/>
    <w:autoRedefine/>
    <w:rsid w:val="0023386B"/>
    <w:pPr>
      <w:ind w:left="1000"/>
    </w:pPr>
    <w:rPr>
      <w:rFonts w:eastAsia="Times New Roman"/>
      <w:szCs w:val="20"/>
    </w:rPr>
  </w:style>
  <w:style w:type="paragraph" w:styleId="TOC7">
    <w:name w:val="toc 7"/>
    <w:basedOn w:val="Normal"/>
    <w:next w:val="Normal"/>
    <w:autoRedefine/>
    <w:rsid w:val="0023386B"/>
    <w:pPr>
      <w:ind w:left="1200"/>
    </w:pPr>
    <w:rPr>
      <w:rFonts w:eastAsia="Times New Roman"/>
      <w:szCs w:val="20"/>
    </w:rPr>
  </w:style>
  <w:style w:type="paragraph" w:styleId="TOC8">
    <w:name w:val="toc 8"/>
    <w:basedOn w:val="Normal"/>
    <w:next w:val="Normal"/>
    <w:autoRedefine/>
    <w:rsid w:val="0023386B"/>
    <w:pPr>
      <w:ind w:left="1400"/>
    </w:pPr>
    <w:rPr>
      <w:rFonts w:eastAsia="Times New Roman"/>
      <w:szCs w:val="20"/>
    </w:rPr>
  </w:style>
  <w:style w:type="character" w:customStyle="1" w:styleId="allocatoragentsleft">
    <w:name w:val="al_locatoragentsleft"/>
    <w:basedOn w:val="DefaultParagraphFont"/>
    <w:rsid w:val="0023386B"/>
  </w:style>
  <w:style w:type="character" w:styleId="HTMLTypewriter">
    <w:name w:val="HTML Typewriter"/>
    <w:basedOn w:val="DefaultParagraphFont"/>
    <w:unhideWhenUsed/>
    <w:rsid w:val="0023386B"/>
    <w:rPr>
      <w:rFonts w:ascii="Courier New" w:eastAsia="Times New Roman" w:hAnsi="Courier New" w:cs="Courier New"/>
      <w:sz w:val="20"/>
      <w:szCs w:val="20"/>
    </w:rPr>
  </w:style>
  <w:style w:type="character" w:customStyle="1" w:styleId="caps">
    <w:name w:val="caps"/>
    <w:basedOn w:val="DefaultParagraphFont"/>
    <w:rsid w:val="0023386B"/>
  </w:style>
  <w:style w:type="character" w:customStyle="1" w:styleId="UnderlinesCharChar">
    <w:name w:val="Underlines Char Char"/>
    <w:basedOn w:val="DefaultParagraphFont"/>
    <w:rsid w:val="0023386B"/>
    <w:rPr>
      <w:rFonts w:cs="Arial"/>
      <w:b/>
      <w:bCs/>
      <w:noProof w:val="0"/>
      <w:sz w:val="22"/>
      <w:szCs w:val="26"/>
      <w:u w:val="single"/>
      <w:lang w:val="en-US" w:eastAsia="en-US" w:bidi="ar-SA"/>
    </w:rPr>
  </w:style>
  <w:style w:type="paragraph" w:customStyle="1" w:styleId="Carding">
    <w:name w:val="Carding"/>
    <w:basedOn w:val="Normal"/>
    <w:uiPriority w:val="99"/>
    <w:qFormat/>
    <w:rsid w:val="0023386B"/>
    <w:rPr>
      <w:rFonts w:eastAsia="Times New Roman"/>
      <w:sz w:val="18"/>
    </w:rPr>
  </w:style>
  <w:style w:type="character" w:customStyle="1" w:styleId="aunderline">
    <w:name w:val="aunderline"/>
    <w:basedOn w:val="DefaultParagraphFont"/>
    <w:rsid w:val="0023386B"/>
    <w:rPr>
      <w:rFonts w:ascii="Times New Roman" w:hAnsi="Times New Roman"/>
      <w:sz w:val="20"/>
      <w:szCs w:val="24"/>
      <w:u w:val="thick"/>
    </w:rPr>
  </w:style>
  <w:style w:type="character" w:customStyle="1" w:styleId="tagChar1">
    <w:name w:val="tag Char1"/>
    <w:basedOn w:val="DefaultParagraphFont"/>
    <w:rsid w:val="0023386B"/>
    <w:rPr>
      <w:b/>
      <w:noProof w:val="0"/>
      <w:sz w:val="24"/>
      <w:lang w:val="en-US" w:eastAsia="en-US" w:bidi="ar-SA"/>
    </w:rPr>
  </w:style>
  <w:style w:type="character" w:customStyle="1" w:styleId="tagChar2">
    <w:name w:val="tag Char2"/>
    <w:basedOn w:val="DefaultParagraphFont"/>
    <w:qFormat/>
    <w:rsid w:val="0023386B"/>
    <w:rPr>
      <w:b/>
      <w:noProof w:val="0"/>
      <w:sz w:val="24"/>
      <w:lang w:val="en-US" w:eastAsia="en-US" w:bidi="ar-SA"/>
    </w:rPr>
  </w:style>
  <w:style w:type="character" w:customStyle="1" w:styleId="Taggin-New">
    <w:name w:val="Taggin - New"/>
    <w:basedOn w:val="DefaultParagraphFont"/>
    <w:rsid w:val="0023386B"/>
    <w:rPr>
      <w:rFonts w:ascii="Arial Narrow" w:hAnsi="Arial Narrow"/>
      <w:b/>
      <w:sz w:val="22"/>
    </w:rPr>
  </w:style>
  <w:style w:type="character" w:customStyle="1" w:styleId="Boxing-New">
    <w:name w:val="Boxing - New"/>
    <w:basedOn w:val="DefaultParagraphFont"/>
    <w:rsid w:val="0023386B"/>
    <w:rPr>
      <w:rFonts w:ascii="Arial Narrow" w:hAnsi="Arial Narrow"/>
      <w:sz w:val="16"/>
      <w:u w:val="none"/>
      <w:bdr w:val="single" w:sz="4" w:space="0" w:color="auto"/>
    </w:rPr>
  </w:style>
  <w:style w:type="character" w:customStyle="1" w:styleId="ilad">
    <w:name w:val="il_ad"/>
    <w:rsid w:val="0023386B"/>
  </w:style>
  <w:style w:type="paragraph" w:customStyle="1" w:styleId="CardsHighlighted">
    <w:name w:val="Cards Highlighted"/>
    <w:next w:val="Normal"/>
    <w:link w:val="CardsHighlightedChar"/>
    <w:qFormat/>
    <w:rsid w:val="0023386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3386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3386B"/>
    <w:rPr>
      <w:rFonts w:ascii="Garamond" w:hAnsi="Garamond"/>
      <w:sz w:val="22"/>
      <w:szCs w:val="24"/>
      <w:u w:val="single"/>
      <w:lang w:val="en-US" w:eastAsia="en-US" w:bidi="ar-SA"/>
    </w:rPr>
  </w:style>
  <w:style w:type="paragraph" w:customStyle="1" w:styleId="Style2">
    <w:name w:val="Style2"/>
    <w:basedOn w:val="Heading4"/>
    <w:qFormat/>
    <w:rsid w:val="0023386B"/>
    <w:pPr>
      <w:spacing w:before="0"/>
    </w:pPr>
    <w:rPr>
      <w:rFonts w:eastAsia="Times New Roman" w:cs="Times New Roman"/>
      <w:iCs w:val="0"/>
      <w:caps/>
      <w:szCs w:val="20"/>
    </w:rPr>
  </w:style>
  <w:style w:type="character" w:customStyle="1" w:styleId="pagetitle">
    <w:name w:val="pagetitle"/>
    <w:basedOn w:val="DefaultParagraphFont"/>
    <w:rsid w:val="0023386B"/>
  </w:style>
  <w:style w:type="paragraph" w:customStyle="1" w:styleId="text">
    <w:name w:val="text"/>
    <w:basedOn w:val="Normal"/>
    <w:uiPriority w:val="99"/>
    <w:qFormat/>
    <w:rsid w:val="0023386B"/>
    <w:pPr>
      <w:spacing w:before="100" w:beforeAutospacing="1" w:after="100" w:afterAutospacing="1"/>
    </w:pPr>
    <w:rPr>
      <w:rFonts w:eastAsia="Times New Roman"/>
    </w:rPr>
  </w:style>
  <w:style w:type="character" w:customStyle="1" w:styleId="StyleUnderlineCharChar9ptBold1">
    <w:name w:val="Style Underline Char Char + 9 pt Bold1"/>
    <w:rsid w:val="0023386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3386B"/>
    <w:rPr>
      <w:rFonts w:ascii="Times New Roman" w:hAnsi="Times New Roman"/>
      <w:sz w:val="20"/>
      <w:szCs w:val="24"/>
      <w:u w:val="single"/>
      <w:lang w:val="en-US" w:eastAsia="en-US" w:bidi="ar-SA"/>
    </w:rPr>
  </w:style>
  <w:style w:type="character" w:customStyle="1" w:styleId="Style9ptBoldUnderline">
    <w:name w:val="Style 9 pt Bold Underline"/>
    <w:rsid w:val="0023386B"/>
    <w:rPr>
      <w:b/>
      <w:bCs/>
      <w:sz w:val="20"/>
      <w:u w:val="single"/>
    </w:rPr>
  </w:style>
  <w:style w:type="paragraph" w:customStyle="1" w:styleId="StyleUnderline9pt0">
    <w:name w:val="Style Underline + 9 pt"/>
    <w:link w:val="StyleUnderline9ptChar"/>
    <w:qFormat/>
    <w:rsid w:val="0023386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3386B"/>
    <w:rPr>
      <w:rFonts w:ascii="Arial" w:eastAsia="Times New Roman" w:hAnsi="Arial" w:cs="Times New Roman"/>
      <w:szCs w:val="20"/>
      <w:u w:val="single"/>
    </w:rPr>
  </w:style>
  <w:style w:type="character" w:customStyle="1" w:styleId="StyleUnderlineChar1Bold">
    <w:name w:val="Style Underline Char1 + Bold"/>
    <w:rsid w:val="0023386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3386B"/>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23386B"/>
    <w:rPr>
      <w:rFonts w:ascii="Calibri" w:hAnsi="Calibri" w:cs="Calibri"/>
      <w:kern w:val="32"/>
      <w:szCs w:val="20"/>
      <w:u w:val="single"/>
      <w:lang w:eastAsia="ar-SA"/>
    </w:rPr>
  </w:style>
  <w:style w:type="character" w:customStyle="1" w:styleId="TagsCharCharChar">
    <w:name w:val="Tags Char Char Char"/>
    <w:basedOn w:val="DefaultParagraphFont"/>
    <w:rsid w:val="0023386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3386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3386B"/>
    <w:rPr>
      <w:color w:val="000000"/>
      <w:sz w:val="20"/>
      <w:u w:val="single"/>
    </w:rPr>
  </w:style>
  <w:style w:type="character" w:customStyle="1" w:styleId="Style11ptBlack">
    <w:name w:val="Style 11 pt Black"/>
    <w:basedOn w:val="DefaultParagraphFont"/>
    <w:rsid w:val="0023386B"/>
    <w:rPr>
      <w:color w:val="000000"/>
      <w:sz w:val="20"/>
    </w:rPr>
  </w:style>
  <w:style w:type="character" w:customStyle="1" w:styleId="StyleUnderlineCharTimesBold">
    <w:name w:val="Style Underline Char + Times Bold"/>
    <w:basedOn w:val="DefaultParagraphFont"/>
    <w:rsid w:val="0023386B"/>
    <w:rPr>
      <w:rFonts w:ascii="Times" w:hAnsi="Times"/>
      <w:b w:val="0"/>
      <w:bCs/>
      <w:sz w:val="20"/>
      <w:u w:val="single"/>
    </w:rPr>
  </w:style>
  <w:style w:type="character" w:customStyle="1" w:styleId="blubigktbiz">
    <w:name w:val="blubigktbiz"/>
    <w:rsid w:val="0023386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3386B"/>
  </w:style>
  <w:style w:type="character" w:customStyle="1" w:styleId="StyleevidencetextBorderSinglesolidlineAuto05ptLChar">
    <w:name w:val="Style evidence text + Border: : (Single solid line Auto  0.5 pt L... Char"/>
    <w:link w:val="StyleevidencetextBorderSinglesolidlineAuto05ptL"/>
    <w:rsid w:val="0023386B"/>
    <w:rPr>
      <w:rFonts w:ascii="Calibri" w:hAnsi="Calibri"/>
      <w:color w:val="000000"/>
      <w:lang w:val="x-none" w:eastAsia="x-none"/>
    </w:rPr>
  </w:style>
  <w:style w:type="character" w:customStyle="1" w:styleId="Style4CharChar">
    <w:name w:val="Style4 Char Char"/>
    <w:basedOn w:val="DefaultParagraphFont"/>
    <w:rsid w:val="0023386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3386B"/>
    <w:rPr>
      <w:rFonts w:ascii="Times New Roman" w:hAnsi="Times New Roman" w:cs="Times New Roman"/>
      <w:sz w:val="16"/>
      <w:szCs w:val="16"/>
    </w:rPr>
  </w:style>
  <w:style w:type="character" w:customStyle="1" w:styleId="StyleEmphasisArial12ptBold">
    <w:name w:val="Style Emphasis + Arial 12 pt Bold"/>
    <w:rsid w:val="0023386B"/>
    <w:rPr>
      <w:rFonts w:ascii="Arial" w:hAnsi="Arial"/>
      <w:b/>
      <w:bCs/>
      <w:i/>
      <w:iCs/>
      <w:sz w:val="24"/>
    </w:rPr>
  </w:style>
  <w:style w:type="character" w:customStyle="1" w:styleId="super">
    <w:name w:val="super"/>
    <w:rsid w:val="0023386B"/>
  </w:style>
  <w:style w:type="character" w:customStyle="1" w:styleId="text30">
    <w:name w:val="text30"/>
    <w:rsid w:val="0023386B"/>
  </w:style>
  <w:style w:type="character" w:customStyle="1" w:styleId="uppercase">
    <w:name w:val="uppercase"/>
    <w:rsid w:val="0023386B"/>
  </w:style>
  <w:style w:type="character" w:customStyle="1" w:styleId="bodytext0">
    <w:name w:val="bodytext"/>
    <w:rsid w:val="0023386B"/>
  </w:style>
  <w:style w:type="character" w:customStyle="1" w:styleId="entry-title">
    <w:name w:val="entry-title"/>
    <w:rsid w:val="0023386B"/>
  </w:style>
  <w:style w:type="character" w:customStyle="1" w:styleId="BodyTextIndentChar1">
    <w:name w:val="Body Text Indent Char1"/>
    <w:basedOn w:val="DefaultParagraphFont"/>
    <w:uiPriority w:val="99"/>
    <w:semiHidden/>
    <w:rsid w:val="0023386B"/>
    <w:rPr>
      <w:rFonts w:ascii="Times New Roman" w:hAnsi="Times New Roman" w:cs="Times New Roman"/>
      <w:sz w:val="20"/>
    </w:rPr>
  </w:style>
  <w:style w:type="character" w:customStyle="1" w:styleId="Style6pt">
    <w:name w:val="Style 6 pt"/>
    <w:basedOn w:val="DefaultParagraphFont"/>
    <w:qFormat/>
    <w:rsid w:val="0023386B"/>
    <w:rPr>
      <w:sz w:val="12"/>
    </w:rPr>
  </w:style>
  <w:style w:type="character" w:customStyle="1" w:styleId="CiteCharCharCharCharCharChar">
    <w:name w:val="Cite Char Char Char Char Char Char"/>
    <w:basedOn w:val="DefaultParagraphFont"/>
    <w:rsid w:val="0023386B"/>
    <w:rPr>
      <w:b/>
      <w:noProof w:val="0"/>
      <w:sz w:val="22"/>
      <w:szCs w:val="24"/>
      <w:u w:val="single"/>
      <w:lang w:val="en-US" w:eastAsia="en-US" w:bidi="ar-SA"/>
    </w:rPr>
  </w:style>
  <w:style w:type="character" w:customStyle="1" w:styleId="mainbody1">
    <w:name w:val="mainbody1"/>
    <w:basedOn w:val="DefaultParagraphFont"/>
    <w:rsid w:val="0023386B"/>
    <w:rPr>
      <w:rFonts w:ascii="Verdana" w:hAnsi="Verdana" w:hint="default"/>
      <w:color w:val="000000"/>
      <w:sz w:val="22"/>
      <w:szCs w:val="22"/>
    </w:rPr>
  </w:style>
  <w:style w:type="character" w:customStyle="1" w:styleId="ssl4">
    <w:name w:val="ss_l4"/>
    <w:basedOn w:val="DefaultParagraphFont"/>
    <w:rsid w:val="0023386B"/>
  </w:style>
  <w:style w:type="paragraph" w:customStyle="1" w:styleId="StyleNormalWeb11ptUnderline">
    <w:name w:val="Style Normal (Web) + 11 pt Underline"/>
    <w:basedOn w:val="NormalWeb"/>
    <w:link w:val="StyleNormalWeb11ptUnderlineChar"/>
    <w:qFormat/>
    <w:rsid w:val="0023386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3386B"/>
    <w:rPr>
      <w:rFonts w:ascii="Calibri" w:eastAsia="Calibri" w:hAnsi="Calibri"/>
      <w:u w:val="single"/>
    </w:rPr>
  </w:style>
  <w:style w:type="character" w:customStyle="1" w:styleId="cit-first-element">
    <w:name w:val="cit-first-element"/>
    <w:basedOn w:val="DefaultParagraphFont"/>
    <w:rsid w:val="0023386B"/>
  </w:style>
  <w:style w:type="character" w:customStyle="1" w:styleId="title1">
    <w:name w:val="title1"/>
    <w:basedOn w:val="DefaultParagraphFont"/>
    <w:rsid w:val="0023386B"/>
  </w:style>
  <w:style w:type="character" w:customStyle="1" w:styleId="StyleThickunderline1">
    <w:name w:val="Style Thick underline1"/>
    <w:basedOn w:val="DefaultParagraphFont"/>
    <w:rsid w:val="0023386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3386B"/>
    <w:rPr>
      <w:rFonts w:ascii="Georgia" w:hAnsi="Georgia"/>
    </w:rPr>
  </w:style>
  <w:style w:type="character" w:customStyle="1" w:styleId="FooterChar1">
    <w:name w:val="Footer Char1"/>
    <w:basedOn w:val="DefaultParagraphFont"/>
    <w:uiPriority w:val="99"/>
    <w:semiHidden/>
    <w:rsid w:val="0023386B"/>
    <w:rPr>
      <w:rFonts w:ascii="Georgia" w:hAnsi="Georgia"/>
    </w:rPr>
  </w:style>
  <w:style w:type="character" w:customStyle="1" w:styleId="AnalyticChar">
    <w:name w:val="Analytic Char"/>
    <w:basedOn w:val="DefaultParagraphFont"/>
    <w:link w:val="Analytic"/>
    <w:rsid w:val="0023386B"/>
    <w:rPr>
      <w:rFonts w:ascii="Calibri" w:hAnsi="Calibri"/>
      <w:b/>
      <w:sz w:val="24"/>
    </w:rPr>
  </w:style>
  <w:style w:type="character" w:customStyle="1" w:styleId="UnderlineBold0">
    <w:name w:val="Underline Bold"/>
    <w:uiPriority w:val="6"/>
    <w:qFormat/>
    <w:rsid w:val="0023386B"/>
    <w:rPr>
      <w:b/>
      <w:sz w:val="20"/>
      <w:u w:val="single"/>
    </w:rPr>
  </w:style>
  <w:style w:type="paragraph" w:customStyle="1" w:styleId="Underline20">
    <w:name w:val="Underline2"/>
    <w:basedOn w:val="Normal"/>
    <w:link w:val="Underline2Char"/>
    <w:autoRedefine/>
    <w:uiPriority w:val="4"/>
    <w:qFormat/>
    <w:rsid w:val="0023386B"/>
    <w:rPr>
      <w:b/>
      <w:u w:val="single"/>
    </w:rPr>
  </w:style>
  <w:style w:type="character" w:customStyle="1" w:styleId="Underline2Char">
    <w:name w:val="Underline2 Char"/>
    <w:basedOn w:val="DefaultParagraphFont"/>
    <w:link w:val="Underline20"/>
    <w:uiPriority w:val="4"/>
    <w:rsid w:val="0023386B"/>
    <w:rPr>
      <w:rFonts w:ascii="Calibri" w:hAnsi="Calibri"/>
      <w:b/>
      <w:u w:val="single"/>
    </w:rPr>
  </w:style>
  <w:style w:type="character" w:customStyle="1" w:styleId="NormalTextChar">
    <w:name w:val="Normal Text Char"/>
    <w:link w:val="NormalText"/>
    <w:rsid w:val="0023386B"/>
    <w:rPr>
      <w:rFonts w:ascii="Calibri" w:eastAsia="Times New Roman" w:hAnsi="Calibri"/>
      <w:szCs w:val="26"/>
    </w:rPr>
  </w:style>
  <w:style w:type="paragraph" w:customStyle="1" w:styleId="TableParagraph">
    <w:name w:val="Table Paragraph"/>
    <w:basedOn w:val="Normal"/>
    <w:uiPriority w:val="1"/>
    <w:qFormat/>
    <w:rsid w:val="0023386B"/>
    <w:pPr>
      <w:widowControl w:val="0"/>
    </w:pPr>
  </w:style>
  <w:style w:type="character" w:customStyle="1" w:styleId="UnderlineChar0">
    <w:name w:val="UnderlineChar"/>
    <w:rsid w:val="0023386B"/>
    <w:rPr>
      <w:sz w:val="24"/>
      <w:u w:val="single"/>
      <w:shd w:val="clear" w:color="auto" w:fill="auto"/>
    </w:rPr>
  </w:style>
  <w:style w:type="character" w:customStyle="1" w:styleId="foreground">
    <w:name w:val="foreground"/>
    <w:basedOn w:val="DefaultParagraphFont"/>
    <w:rsid w:val="0023386B"/>
  </w:style>
  <w:style w:type="paragraph" w:customStyle="1" w:styleId="StyleCircled11pt">
    <w:name w:val="Style Circled + 11 pt"/>
    <w:basedOn w:val="Normal"/>
    <w:link w:val="StyleCircled11ptChar"/>
    <w:qFormat/>
    <w:rsid w:val="0023386B"/>
    <w:rPr>
      <w:rFonts w:eastAsia="Times New Roman"/>
      <w:b/>
      <w:bCs/>
      <w:sz w:val="20"/>
      <w:u w:val="single"/>
    </w:rPr>
  </w:style>
  <w:style w:type="character" w:customStyle="1" w:styleId="StyleCircled11ptChar">
    <w:name w:val="Style Circled + 11 pt Char"/>
    <w:link w:val="StyleCircled11pt"/>
    <w:rsid w:val="0023386B"/>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23386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3386B"/>
    <w:rPr>
      <w:rFonts w:ascii="Times" w:eastAsia="Times New Roman" w:hAnsi="Times"/>
      <w:sz w:val="20"/>
      <w:szCs w:val="28"/>
      <w:u w:val="single"/>
    </w:rPr>
  </w:style>
  <w:style w:type="paragraph" w:customStyle="1" w:styleId="cite20">
    <w:name w:val="cite2"/>
    <w:basedOn w:val="Normal"/>
    <w:uiPriority w:val="99"/>
    <w:qFormat/>
    <w:rsid w:val="0023386B"/>
    <w:rPr>
      <w:rFonts w:eastAsia="Times New Roman"/>
      <w:color w:val="000000"/>
      <w:sz w:val="20"/>
      <w:szCs w:val="20"/>
    </w:rPr>
  </w:style>
  <w:style w:type="character" w:customStyle="1" w:styleId="postby">
    <w:name w:val="post_by"/>
    <w:basedOn w:val="DefaultParagraphFont"/>
    <w:rsid w:val="0023386B"/>
  </w:style>
  <w:style w:type="character" w:customStyle="1" w:styleId="Style11ptBorderSinglesolidlineAuto05ptLinewidth">
    <w:name w:val="Style 11 pt Border: : (Single solid line Auto  0.5 pt Line width)"/>
    <w:rsid w:val="0023386B"/>
    <w:rPr>
      <w:sz w:val="20"/>
      <w:bdr w:val="single" w:sz="4" w:space="0" w:color="auto" w:frame="1"/>
    </w:rPr>
  </w:style>
  <w:style w:type="character" w:customStyle="1" w:styleId="StyleUnderlineChar9ptBorderSinglesolidlineAuto0">
    <w:name w:val="Style Underline Char + 9 pt Border: : (Single solid line Auto  0..."/>
    <w:rsid w:val="0023386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3386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3386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3386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3386B"/>
    <w:rPr>
      <w:sz w:val="20"/>
      <w:szCs w:val="24"/>
      <w:u w:val="single"/>
      <w:bdr w:val="single" w:sz="4" w:space="0" w:color="auto"/>
      <w:lang w:val="en-US" w:eastAsia="en-US" w:bidi="ar-SA"/>
    </w:rPr>
  </w:style>
  <w:style w:type="character" w:customStyle="1" w:styleId="StyleLatinGaramondUnderline">
    <w:name w:val="Style (Latin) Garamond Underline"/>
    <w:rsid w:val="0023386B"/>
    <w:rPr>
      <w:rFonts w:ascii="Times New Roman" w:hAnsi="Times New Roman"/>
      <w:sz w:val="20"/>
      <w:u w:val="single"/>
    </w:rPr>
  </w:style>
  <w:style w:type="character" w:customStyle="1" w:styleId="StyleLatinGaramond">
    <w:name w:val="Style (Latin) Garamond"/>
    <w:rsid w:val="0023386B"/>
    <w:rPr>
      <w:rFonts w:ascii="Times New Roman" w:hAnsi="Times New Roman"/>
      <w:sz w:val="20"/>
    </w:rPr>
  </w:style>
  <w:style w:type="character" w:customStyle="1" w:styleId="styletimesnewroman12ptbold0">
    <w:name w:val="styletimesnewroman12ptbold"/>
    <w:basedOn w:val="DefaultParagraphFont"/>
    <w:rsid w:val="0023386B"/>
  </w:style>
  <w:style w:type="character" w:customStyle="1" w:styleId="CharCharCharCharChar">
    <w:name w:val="Char Char Char Char Char"/>
    <w:aliases w:val="Char Char Char Char,Char Char Char Char Char Char Char1,Heading 2 Char1 Char Char Char Char Char Char"/>
    <w:basedOn w:val="DefaultParagraphFont"/>
    <w:rsid w:val="0023386B"/>
    <w:rPr>
      <w:rFonts w:cs="Arial"/>
      <w:b/>
      <w:bCs/>
      <w:iCs/>
      <w:sz w:val="24"/>
      <w:szCs w:val="28"/>
      <w:lang w:val="en-US" w:eastAsia="en-US" w:bidi="ar-SA"/>
    </w:rPr>
  </w:style>
  <w:style w:type="character" w:customStyle="1" w:styleId="mainheading">
    <w:name w:val="mainheading"/>
    <w:basedOn w:val="DefaultParagraphFont"/>
    <w:rsid w:val="0023386B"/>
  </w:style>
  <w:style w:type="paragraph" w:customStyle="1" w:styleId="BoldandUnderlineChar2CharChar">
    <w:name w:val="Bold and Underline Char2 Char Char"/>
    <w:basedOn w:val="Normal"/>
    <w:link w:val="BoldandUnderlineChar2CharCharChar"/>
    <w:qFormat/>
    <w:rsid w:val="0023386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3386B"/>
    <w:rPr>
      <w:rFonts w:ascii="Calibri" w:eastAsia="Times New Roman" w:hAnsi="Calibri"/>
      <w:b/>
      <w:u w:val="single"/>
    </w:rPr>
  </w:style>
  <w:style w:type="character" w:customStyle="1" w:styleId="StyleUnderlineChar9ptChar">
    <w:name w:val="Style Underline Char + 9 pt Char"/>
    <w:basedOn w:val="UnderlineCharChar"/>
    <w:rsid w:val="0023386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3386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3386B"/>
    <w:rPr>
      <w:sz w:val="16"/>
    </w:rPr>
  </w:style>
  <w:style w:type="paragraph" w:customStyle="1" w:styleId="Reduce8pt">
    <w:name w:val="Reduce 8pt"/>
    <w:basedOn w:val="Normal"/>
    <w:link w:val="Reduce8ptCharChar"/>
    <w:qFormat/>
    <w:rsid w:val="0023386B"/>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23386B"/>
    <w:pPr>
      <w:contextualSpacing/>
    </w:pPr>
    <w:rPr>
      <w:rFonts w:eastAsia="Calibri"/>
    </w:rPr>
  </w:style>
  <w:style w:type="character" w:customStyle="1" w:styleId="CardIndentedChar">
    <w:name w:val="Card (Indented) Char"/>
    <w:link w:val="CardIndented"/>
    <w:locked/>
    <w:rsid w:val="0023386B"/>
    <w:rPr>
      <w:rFonts w:ascii="Calibri" w:hAnsi="Calibri"/>
    </w:rPr>
  </w:style>
  <w:style w:type="character" w:customStyle="1" w:styleId="citenon-boldChar">
    <w:name w:val="cite non-bold Char"/>
    <w:basedOn w:val="DefaultParagraphFont"/>
    <w:link w:val="citenon-bold"/>
    <w:locked/>
    <w:rsid w:val="0023386B"/>
    <w:rPr>
      <w:rFonts w:ascii="Garamond" w:eastAsia="Times New Roman" w:hAnsi="Garamond"/>
      <w:szCs w:val="20"/>
    </w:rPr>
  </w:style>
  <w:style w:type="character" w:customStyle="1" w:styleId="boldciteChar4">
    <w:name w:val="bold cite Char4"/>
    <w:link w:val="boldcite"/>
    <w:locked/>
    <w:rsid w:val="0023386B"/>
    <w:rPr>
      <w:rFonts w:eastAsia="Times New Roman" w:cs="Times New Roman"/>
      <w:b/>
      <w:color w:val="000000"/>
      <w:sz w:val="20"/>
      <w:u w:val="thick" w:color="000000"/>
    </w:rPr>
  </w:style>
  <w:style w:type="paragraph" w:customStyle="1" w:styleId="boldcite">
    <w:name w:val="bold cite"/>
    <w:basedOn w:val="Normal"/>
    <w:link w:val="boldciteChar4"/>
    <w:qFormat/>
    <w:rsid w:val="0023386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3386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3386B"/>
    <w:rPr>
      <w:rFonts w:eastAsia="Calibri"/>
      <w:b/>
    </w:rPr>
  </w:style>
  <w:style w:type="character" w:customStyle="1" w:styleId="HeadingsBaseChar">
    <w:name w:val="Headings Base Char"/>
    <w:basedOn w:val="DefaultParagraphFont"/>
    <w:link w:val="HeadingsBase"/>
    <w:locked/>
    <w:rsid w:val="0023386B"/>
    <w:rPr>
      <w:rFonts w:ascii="Times New Roman" w:hAnsi="Times New Roman" w:cs="Times New Roman"/>
      <w:b/>
      <w:sz w:val="32"/>
    </w:rPr>
  </w:style>
  <w:style w:type="paragraph" w:customStyle="1" w:styleId="HeadingsBase">
    <w:name w:val="Headings Base"/>
    <w:basedOn w:val="Normal"/>
    <w:link w:val="HeadingsBaseChar"/>
    <w:qFormat/>
    <w:rsid w:val="0023386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3386B"/>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23386B"/>
    <w:pPr>
      <w:spacing w:line="480" w:lineRule="auto"/>
      <w:ind w:firstLine="720"/>
    </w:pPr>
    <w:rPr>
      <w:rFonts w:eastAsia="Calibri"/>
    </w:rPr>
  </w:style>
  <w:style w:type="paragraph" w:customStyle="1" w:styleId="SchoolBlockQuote">
    <w:name w:val="School Block Quote"/>
    <w:basedOn w:val="SchoolPaper"/>
    <w:qFormat/>
    <w:rsid w:val="0023386B"/>
  </w:style>
  <w:style w:type="paragraph" w:customStyle="1" w:styleId="SchoolWorksCited">
    <w:name w:val="School Works Cited"/>
    <w:basedOn w:val="SchoolPaper"/>
    <w:qFormat/>
    <w:rsid w:val="0023386B"/>
  </w:style>
  <w:style w:type="paragraph" w:customStyle="1" w:styleId="BlockQuote">
    <w:name w:val="Block Quote"/>
    <w:basedOn w:val="Normal"/>
    <w:qFormat/>
    <w:rsid w:val="0023386B"/>
    <w:pPr>
      <w:ind w:left="720" w:right="720"/>
    </w:pPr>
    <w:rPr>
      <w:rFonts w:eastAsia="Calibri"/>
    </w:rPr>
  </w:style>
  <w:style w:type="paragraph" w:customStyle="1" w:styleId="PaperBody">
    <w:name w:val="Paper Body"/>
    <w:basedOn w:val="Normal"/>
    <w:qFormat/>
    <w:rsid w:val="0023386B"/>
    <w:pPr>
      <w:spacing w:line="480" w:lineRule="auto"/>
      <w:ind w:firstLine="720"/>
    </w:pPr>
    <w:rPr>
      <w:rFonts w:eastAsia="Calibri"/>
    </w:rPr>
  </w:style>
  <w:style w:type="paragraph" w:customStyle="1" w:styleId="PaperCitation">
    <w:name w:val="Paper Citation"/>
    <w:basedOn w:val="Normal"/>
    <w:qFormat/>
    <w:rsid w:val="0023386B"/>
    <w:pPr>
      <w:spacing w:line="480" w:lineRule="auto"/>
      <w:ind w:left="720" w:hanging="720"/>
    </w:pPr>
    <w:rPr>
      <w:rFonts w:eastAsia="Calibri"/>
    </w:rPr>
  </w:style>
  <w:style w:type="character" w:customStyle="1" w:styleId="hatChar">
    <w:name w:val="hat Char"/>
    <w:basedOn w:val="DefaultParagraphFont"/>
    <w:link w:val="hat"/>
    <w:locked/>
    <w:rsid w:val="0023386B"/>
    <w:rPr>
      <w:rFonts w:ascii="Calibri" w:eastAsia="Times New Roman" w:hAnsi="Calibri"/>
      <w:b/>
      <w:bCs/>
      <w:sz w:val="32"/>
      <w:u w:val="single"/>
      <w:lang w:bidi="en-US"/>
    </w:rPr>
  </w:style>
  <w:style w:type="paragraph" w:customStyle="1" w:styleId="WW-Default">
    <w:name w:val="WW-Default"/>
    <w:qFormat/>
    <w:rsid w:val="0023386B"/>
    <w:pPr>
      <w:suppressAutoHyphens/>
      <w:spacing w:after="0" w:line="240" w:lineRule="auto"/>
    </w:pPr>
    <w:rPr>
      <w:rFonts w:ascii="Georgia" w:eastAsia="Calibri" w:hAnsi="Georgia" w:cs="Calibri"/>
      <w:lang w:eastAsia="ar-SA"/>
    </w:rPr>
  </w:style>
  <w:style w:type="paragraph" w:customStyle="1" w:styleId="B-TagCite">
    <w:name w:val="B-TagCite"/>
    <w:qFormat/>
    <w:rsid w:val="0023386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23386B"/>
    <w:rPr>
      <w:rFonts w:ascii="Times New Roman" w:hAnsi="Times New Roman" w:cs="Times New Roman"/>
      <w:b/>
      <w:sz w:val="20"/>
    </w:rPr>
  </w:style>
  <w:style w:type="paragraph" w:customStyle="1" w:styleId="MicroText">
    <w:name w:val="MicroText"/>
    <w:basedOn w:val="Normal"/>
    <w:next w:val="Normal"/>
    <w:link w:val="MicroTextChar"/>
    <w:qFormat/>
    <w:rsid w:val="0023386B"/>
    <w:rPr>
      <w:rFonts w:ascii="Arial Narrow" w:hAnsi="Arial Narrow"/>
      <w:sz w:val="12"/>
    </w:rPr>
  </w:style>
  <w:style w:type="character" w:customStyle="1" w:styleId="Footnote2Char">
    <w:name w:val="Footnote2 Char"/>
    <w:link w:val="Footnote2"/>
    <w:locked/>
    <w:rsid w:val="0023386B"/>
  </w:style>
  <w:style w:type="paragraph" w:customStyle="1" w:styleId="Footnote2">
    <w:name w:val="Footnote2"/>
    <w:basedOn w:val="Normal"/>
    <w:next w:val="Normal"/>
    <w:link w:val="Footnote2Char"/>
    <w:autoRedefine/>
    <w:qFormat/>
    <w:rsid w:val="0023386B"/>
    <w:pPr>
      <w:spacing w:after="120" w:line="480" w:lineRule="auto"/>
    </w:pPr>
    <w:rPr>
      <w:rFonts w:asciiTheme="minorHAnsi" w:hAnsiTheme="minorHAnsi"/>
    </w:rPr>
  </w:style>
  <w:style w:type="paragraph" w:customStyle="1" w:styleId="indent">
    <w:name w:val="indent"/>
    <w:basedOn w:val="Normal"/>
    <w:qFormat/>
    <w:rsid w:val="0023386B"/>
    <w:pPr>
      <w:spacing w:before="100" w:beforeAutospacing="1" w:after="100" w:afterAutospacing="1"/>
    </w:pPr>
    <w:rPr>
      <w:rFonts w:eastAsia="Times New Roman"/>
    </w:rPr>
  </w:style>
  <w:style w:type="paragraph" w:customStyle="1" w:styleId="PageHeaderLine1">
    <w:name w:val="PageHeaderLine1"/>
    <w:basedOn w:val="Normal"/>
    <w:qFormat/>
    <w:rsid w:val="0023386B"/>
    <w:pPr>
      <w:tabs>
        <w:tab w:val="right" w:pos="10800"/>
      </w:tabs>
    </w:pPr>
    <w:rPr>
      <w:rFonts w:eastAsia="Calibri"/>
      <w:b/>
    </w:rPr>
  </w:style>
  <w:style w:type="paragraph" w:customStyle="1" w:styleId="PageHeaderLine2">
    <w:name w:val="PageHeaderLine2"/>
    <w:basedOn w:val="Normal"/>
    <w:next w:val="Normal"/>
    <w:link w:val="PageHeaderLine2Char"/>
    <w:qFormat/>
    <w:rsid w:val="0023386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3386B"/>
    <w:rPr>
      <w:rFonts w:ascii="Times New Roman" w:hAnsi="Times New Roman" w:cs="Times New Roman"/>
      <w:sz w:val="20"/>
    </w:rPr>
  </w:style>
  <w:style w:type="paragraph" w:customStyle="1" w:styleId="CardText1">
    <w:name w:val="CardText"/>
    <w:basedOn w:val="Normal"/>
    <w:link w:val="CardTextChar3"/>
    <w:qFormat/>
    <w:rsid w:val="0023386B"/>
    <w:pPr>
      <w:ind w:left="288"/>
    </w:pPr>
    <w:rPr>
      <w:rFonts w:ascii="Times New Roman" w:hAnsi="Times New Roman" w:cs="Times New Roman"/>
      <w:sz w:val="20"/>
    </w:rPr>
  </w:style>
  <w:style w:type="character" w:customStyle="1" w:styleId="stylestylebold12pt">
    <w:name w:val="stylestylebold12pt"/>
    <w:basedOn w:val="DefaultParagraphFont"/>
    <w:rsid w:val="0023386B"/>
  </w:style>
  <w:style w:type="character" w:customStyle="1" w:styleId="styleboldunderline">
    <w:name w:val="styleboldunderline"/>
    <w:basedOn w:val="DefaultParagraphFont"/>
    <w:rsid w:val="0023386B"/>
  </w:style>
  <w:style w:type="character" w:customStyle="1" w:styleId="box">
    <w:name w:val="box"/>
    <w:basedOn w:val="DefaultParagraphFont"/>
    <w:rsid w:val="0023386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3386B"/>
    <w:rPr>
      <w:rFonts w:ascii="Arial Narrow" w:hAnsi="Arial Narrow" w:cs="Arial Narrow" w:hint="default"/>
      <w:sz w:val="18"/>
      <w:szCs w:val="18"/>
    </w:rPr>
  </w:style>
  <w:style w:type="character" w:customStyle="1" w:styleId="FontStyle14">
    <w:name w:val="Font Style14"/>
    <w:basedOn w:val="DefaultParagraphFont"/>
    <w:uiPriority w:val="99"/>
    <w:rsid w:val="0023386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3386B"/>
    <w:rPr>
      <w:rFonts w:ascii="Arial Narrow" w:hAnsi="Arial Narrow" w:cs="Arial Narrow" w:hint="default"/>
      <w:b/>
      <w:bCs/>
      <w:sz w:val="10"/>
      <w:szCs w:val="10"/>
    </w:rPr>
  </w:style>
  <w:style w:type="character" w:customStyle="1" w:styleId="CardTagandCiteChar">
    <w:name w:val="Card Tag and Cite Char"/>
    <w:basedOn w:val="DefaultParagraphFont"/>
    <w:rsid w:val="0023386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3386B"/>
    <w:rPr>
      <w:rFonts w:ascii="Arial Narrow" w:hAnsi="Arial Narrow"/>
      <w:b/>
      <w:color w:val="000000"/>
      <w:sz w:val="22"/>
      <w:szCs w:val="22"/>
      <w:u w:val="single"/>
    </w:rPr>
  </w:style>
  <w:style w:type="character" w:customStyle="1" w:styleId="SmallText0">
    <w:name w:val="SmallText"/>
    <w:rsid w:val="0023386B"/>
    <w:rPr>
      <w:color w:val="000000"/>
    </w:rPr>
  </w:style>
  <w:style w:type="character" w:customStyle="1" w:styleId="CitesChar1">
    <w:name w:val="Cites Char1"/>
    <w:basedOn w:val="DefaultParagraphFont"/>
    <w:rsid w:val="0023386B"/>
    <w:rPr>
      <w:b/>
      <w:bCs w:val="0"/>
      <w:szCs w:val="24"/>
      <w:u w:val="single"/>
      <w:lang w:val="en-US" w:eastAsia="en-US" w:bidi="ar-SA"/>
    </w:rPr>
  </w:style>
  <w:style w:type="character" w:customStyle="1" w:styleId="CardUnderlinedChar">
    <w:name w:val="Card Underlined Char"/>
    <w:basedOn w:val="DefaultParagraphFont"/>
    <w:rsid w:val="0023386B"/>
    <w:rPr>
      <w:rFonts w:ascii="Arial Narrow" w:hAnsi="Arial Narrow" w:hint="default"/>
      <w:sz w:val="22"/>
      <w:szCs w:val="24"/>
      <w:u w:val="single"/>
      <w:lang w:val="en-US" w:eastAsia="en-US" w:bidi="ar-SA"/>
    </w:rPr>
  </w:style>
  <w:style w:type="character" w:customStyle="1" w:styleId="underline3">
    <w:name w:val="underline3"/>
    <w:basedOn w:val="underline2"/>
    <w:rsid w:val="0023386B"/>
    <w:rPr>
      <w:rFonts w:ascii="Arial" w:hAnsi="Arial"/>
      <w:sz w:val="18"/>
      <w:u w:val="single"/>
      <w:bdr w:val="none" w:sz="0" w:space="0" w:color="auto" w:frame="1"/>
      <w:shd w:val="clear" w:color="auto" w:fill="FFFF00"/>
    </w:rPr>
  </w:style>
  <w:style w:type="character" w:customStyle="1" w:styleId="menu">
    <w:name w:val="menu"/>
    <w:basedOn w:val="DefaultParagraphFont"/>
    <w:rsid w:val="0023386B"/>
  </w:style>
  <w:style w:type="character" w:customStyle="1" w:styleId="itxtrst">
    <w:name w:val="itxtrst"/>
    <w:rsid w:val="0023386B"/>
  </w:style>
  <w:style w:type="character" w:customStyle="1" w:styleId="A-Underlining">
    <w:name w:val="A-Underlining"/>
    <w:basedOn w:val="DefaultParagraphFont"/>
    <w:rsid w:val="0023386B"/>
    <w:rPr>
      <w:rFonts w:ascii="Garamond" w:hAnsi="Garamond" w:hint="default"/>
      <w:color w:val="auto"/>
      <w:sz w:val="24"/>
      <w:u w:val="single"/>
    </w:rPr>
  </w:style>
  <w:style w:type="character" w:customStyle="1" w:styleId="StyleUnderlineBold0">
    <w:name w:val="Style Underline + Bold"/>
    <w:rsid w:val="0023386B"/>
    <w:rPr>
      <w:b/>
      <w:bCs/>
      <w:u w:val="single"/>
    </w:rPr>
  </w:style>
  <w:style w:type="character" w:customStyle="1" w:styleId="Underline-Highlighted">
    <w:name w:val="Underline-Highlighted"/>
    <w:uiPriority w:val="1"/>
    <w:qFormat/>
    <w:rsid w:val="0023386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3386B"/>
  </w:style>
  <w:style w:type="character" w:customStyle="1" w:styleId="newsmain">
    <w:name w:val="news_main"/>
    <w:basedOn w:val="DefaultParagraphFont"/>
    <w:rsid w:val="0023386B"/>
  </w:style>
  <w:style w:type="character" w:customStyle="1" w:styleId="vitstoryheadline">
    <w:name w:val="vitstoryheadline"/>
    <w:rsid w:val="0023386B"/>
  </w:style>
  <w:style w:type="character" w:customStyle="1" w:styleId="AuthorDate0">
    <w:name w:val="Author Date"/>
    <w:rsid w:val="0023386B"/>
    <w:rPr>
      <w:b/>
      <w:bCs w:val="0"/>
      <w:sz w:val="24"/>
      <w:u w:val="thick"/>
    </w:rPr>
  </w:style>
  <w:style w:type="character" w:customStyle="1" w:styleId="red">
    <w:name w:val="red"/>
    <w:basedOn w:val="DefaultParagraphFont"/>
    <w:rsid w:val="0023386B"/>
  </w:style>
  <w:style w:type="character" w:customStyle="1" w:styleId="at">
    <w:name w:val="at"/>
    <w:rsid w:val="0023386B"/>
  </w:style>
  <w:style w:type="character" w:customStyle="1" w:styleId="org">
    <w:name w:val="org"/>
    <w:rsid w:val="0023386B"/>
  </w:style>
  <w:style w:type="character" w:customStyle="1" w:styleId="pnumber">
    <w:name w:val="pnumber"/>
    <w:rsid w:val="0023386B"/>
  </w:style>
  <w:style w:type="character" w:customStyle="1" w:styleId="ital">
    <w:name w:val="ital"/>
    <w:rsid w:val="0023386B"/>
  </w:style>
  <w:style w:type="character" w:customStyle="1" w:styleId="orgdiv">
    <w:name w:val="orgdiv"/>
    <w:rsid w:val="0023386B"/>
  </w:style>
  <w:style w:type="character" w:customStyle="1" w:styleId="orgname">
    <w:name w:val="orgname"/>
    <w:rsid w:val="0023386B"/>
  </w:style>
  <w:style w:type="character" w:customStyle="1" w:styleId="city">
    <w:name w:val="city"/>
    <w:rsid w:val="0023386B"/>
  </w:style>
  <w:style w:type="character" w:customStyle="1" w:styleId="state">
    <w:name w:val="state"/>
    <w:rsid w:val="0023386B"/>
  </w:style>
  <w:style w:type="character" w:customStyle="1" w:styleId="country">
    <w:name w:val="country"/>
    <w:rsid w:val="0023386B"/>
  </w:style>
  <w:style w:type="character" w:customStyle="1" w:styleId="articletitle">
    <w:name w:val="articletitle"/>
    <w:rsid w:val="0023386B"/>
    <w:rPr>
      <w:rFonts w:ascii="Times New Roman" w:hAnsi="Times New Roman" w:cs="Times New Roman" w:hint="default"/>
    </w:rPr>
  </w:style>
  <w:style w:type="character" w:customStyle="1" w:styleId="6pointChar">
    <w:name w:val="6 point Char"/>
    <w:rsid w:val="0023386B"/>
    <w:rPr>
      <w:rFonts w:ascii="Times New Roman" w:hAnsi="Times New Roman" w:cs="Times New Roman" w:hint="default"/>
      <w:sz w:val="12"/>
      <w:lang w:val="en-US" w:eastAsia="en-US"/>
    </w:rPr>
  </w:style>
  <w:style w:type="character" w:customStyle="1" w:styleId="StyleThickunderline">
    <w:name w:val="Style Thick underline"/>
    <w:qFormat/>
    <w:rsid w:val="0023386B"/>
    <w:rPr>
      <w:u w:val="thick"/>
    </w:rPr>
  </w:style>
  <w:style w:type="character" w:customStyle="1" w:styleId="Box0">
    <w:name w:val="Box!"/>
    <w:rsid w:val="0023386B"/>
    <w:rPr>
      <w:rFonts w:ascii="Garamond" w:hAnsi="Garamond" w:hint="default"/>
      <w:sz w:val="24"/>
      <w:u w:val="single"/>
      <w:bdr w:val="single" w:sz="4" w:space="0" w:color="auto" w:frame="1"/>
    </w:rPr>
  </w:style>
  <w:style w:type="character" w:customStyle="1" w:styleId="citechar">
    <w:name w:val="citechar"/>
    <w:basedOn w:val="DefaultParagraphFont"/>
    <w:rsid w:val="0023386B"/>
  </w:style>
  <w:style w:type="character" w:customStyle="1" w:styleId="underlinechar2">
    <w:name w:val="underlinechar"/>
    <w:basedOn w:val="DefaultParagraphFont"/>
    <w:rsid w:val="0023386B"/>
  </w:style>
  <w:style w:type="character" w:customStyle="1" w:styleId="CardUnderlineChar">
    <w:name w:val="Card Underline Char"/>
    <w:rsid w:val="0023386B"/>
    <w:rPr>
      <w:szCs w:val="24"/>
      <w:u w:val="single"/>
      <w:lang w:val="en-US" w:eastAsia="en-US" w:bidi="ar-SA"/>
    </w:rPr>
  </w:style>
  <w:style w:type="character" w:customStyle="1" w:styleId="tagciteChar">
    <w:name w:val="tag/cite Char"/>
    <w:basedOn w:val="DefaultParagraphFont"/>
    <w:rsid w:val="0023386B"/>
    <w:rPr>
      <w:b/>
      <w:bCs w:val="0"/>
      <w:sz w:val="24"/>
      <w:lang w:val="en-US" w:eastAsia="en-US" w:bidi="ar-SA"/>
    </w:rPr>
  </w:style>
  <w:style w:type="character" w:customStyle="1" w:styleId="8pointChar">
    <w:name w:val="8 point Char"/>
    <w:basedOn w:val="DefaultParagraphFont"/>
    <w:rsid w:val="0023386B"/>
    <w:rPr>
      <w:sz w:val="16"/>
      <w:lang w:val="en-US" w:eastAsia="en-US" w:bidi="ar-SA"/>
    </w:rPr>
  </w:style>
  <w:style w:type="character" w:customStyle="1" w:styleId="BoldText12pt">
    <w:name w:val="Bold Text 12 pt"/>
    <w:rsid w:val="0023386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3386B"/>
  </w:style>
  <w:style w:type="table" w:styleId="TableGrid">
    <w:name w:val="Table Grid"/>
    <w:basedOn w:val="TableNormal"/>
    <w:rsid w:val="0023386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3386B"/>
    <w:rPr>
      <w:b/>
      <w:bCs w:val="0"/>
      <w:sz w:val="24"/>
      <w:lang w:val="en-US" w:eastAsia="en-US" w:bidi="ar-SA"/>
    </w:rPr>
  </w:style>
  <w:style w:type="character" w:customStyle="1" w:styleId="Mention11">
    <w:name w:val="Mention11"/>
    <w:basedOn w:val="DefaultParagraphFont"/>
    <w:uiPriority w:val="99"/>
    <w:semiHidden/>
    <w:unhideWhenUsed/>
    <w:rsid w:val="0023386B"/>
    <w:rPr>
      <w:color w:val="2B579A"/>
      <w:shd w:val="clear" w:color="auto" w:fill="E6E6E6"/>
    </w:rPr>
  </w:style>
  <w:style w:type="paragraph" w:customStyle="1" w:styleId="Emphasize">
    <w:name w:val="Emphasize"/>
    <w:basedOn w:val="Normal"/>
    <w:uiPriority w:val="7"/>
    <w:qFormat/>
    <w:rsid w:val="0023386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3386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3386B"/>
  </w:style>
  <w:style w:type="character" w:customStyle="1" w:styleId="Heading3Char2">
    <w:name w:val="Heading 3 Char2"/>
    <w:aliases w:val="Heading 3 Char Char Char4, Char Char1, Char Char Char4"/>
    <w:basedOn w:val="DefaultParagraphFont"/>
    <w:rsid w:val="0023386B"/>
    <w:rPr>
      <w:rFonts w:cs="Arial"/>
      <w:bCs/>
      <w:szCs w:val="26"/>
      <w:u w:val="single"/>
      <w:lang w:val="en-US" w:eastAsia="en-US" w:bidi="ar-SA"/>
    </w:rPr>
  </w:style>
  <w:style w:type="character" w:customStyle="1" w:styleId="Mention2">
    <w:name w:val="Mention2"/>
    <w:basedOn w:val="DefaultParagraphFont"/>
    <w:uiPriority w:val="99"/>
    <w:semiHidden/>
    <w:unhideWhenUsed/>
    <w:rsid w:val="0023386B"/>
    <w:rPr>
      <w:color w:val="2B579A"/>
      <w:shd w:val="clear" w:color="auto" w:fill="E6E6E6"/>
    </w:rPr>
  </w:style>
  <w:style w:type="paragraph" w:customStyle="1" w:styleId="FlashTag">
    <w:name w:val="FlashTag"/>
    <w:basedOn w:val="Normal"/>
    <w:link w:val="FlashTagChar"/>
    <w:autoRedefine/>
    <w:uiPriority w:val="4"/>
    <w:qFormat/>
    <w:rsid w:val="0023386B"/>
    <w:rPr>
      <w:rFonts w:asciiTheme="majorHAnsi" w:hAnsiTheme="majorHAnsi"/>
      <w:b/>
      <w:sz w:val="28"/>
    </w:rPr>
  </w:style>
  <w:style w:type="character" w:customStyle="1" w:styleId="FlashTagChar">
    <w:name w:val="FlashTag Char"/>
    <w:basedOn w:val="DefaultParagraphFont"/>
    <w:link w:val="FlashTag"/>
    <w:uiPriority w:val="4"/>
    <w:rsid w:val="0023386B"/>
    <w:rPr>
      <w:rFonts w:asciiTheme="majorHAnsi" w:hAnsiTheme="majorHAnsi"/>
      <w:b/>
      <w:sz w:val="28"/>
    </w:rPr>
  </w:style>
  <w:style w:type="paragraph" w:customStyle="1" w:styleId="Warrant">
    <w:name w:val="Warrant"/>
    <w:autoRedefine/>
    <w:uiPriority w:val="4"/>
    <w:qFormat/>
    <w:rsid w:val="0023386B"/>
    <w:pPr>
      <w:ind w:left="720"/>
    </w:pPr>
    <w:rPr>
      <w:rFonts w:ascii="Calibri" w:hAnsi="Calibri" w:cs="Arial"/>
    </w:rPr>
  </w:style>
  <w:style w:type="character" w:customStyle="1" w:styleId="m-8793234324905335251gmail-style13ptbold">
    <w:name w:val="m_-8793234324905335251gmail-style13ptbold"/>
    <w:basedOn w:val="DefaultParagraphFont"/>
    <w:rsid w:val="0023386B"/>
  </w:style>
  <w:style w:type="character" w:customStyle="1" w:styleId="m3965771245576658108gmail-styleunderline">
    <w:name w:val="m_3965771245576658108gmail-styleunderline"/>
    <w:basedOn w:val="DefaultParagraphFont"/>
    <w:rsid w:val="0023386B"/>
  </w:style>
  <w:style w:type="paragraph" w:customStyle="1" w:styleId="Header1">
    <w:name w:val="Header1"/>
    <w:aliases w:val="Header Char Char,Header Char Char Char Char Char Char Char Cha,Header Char2,Header Char1 Char,Char Char Char Cha"/>
    <w:basedOn w:val="Normal"/>
    <w:qFormat/>
    <w:rsid w:val="0023386B"/>
    <w:pPr>
      <w:tabs>
        <w:tab w:val="center" w:pos="4680"/>
        <w:tab w:val="right" w:pos="9360"/>
      </w:tabs>
    </w:pPr>
  </w:style>
  <w:style w:type="character" w:customStyle="1" w:styleId="EndnoteTextChar">
    <w:name w:val="Endnote Text Char"/>
    <w:basedOn w:val="DefaultParagraphFont"/>
    <w:link w:val="EndnoteText"/>
    <w:locked/>
    <w:rsid w:val="0023386B"/>
    <w:rPr>
      <w:rFonts w:ascii="Georgia" w:eastAsia="Times New Roman" w:hAnsi="Georgia"/>
      <w:szCs w:val="20"/>
    </w:rPr>
  </w:style>
  <w:style w:type="paragraph" w:styleId="EndnoteText">
    <w:name w:val="endnote text"/>
    <w:basedOn w:val="Normal"/>
    <w:link w:val="EndnoteTextChar"/>
    <w:unhideWhenUsed/>
    <w:rsid w:val="0023386B"/>
    <w:rPr>
      <w:rFonts w:ascii="Georgia" w:eastAsia="Times New Roman" w:hAnsi="Georgia"/>
      <w:szCs w:val="20"/>
    </w:rPr>
  </w:style>
  <w:style w:type="character" w:customStyle="1" w:styleId="EndnoteTextChar1">
    <w:name w:val="Endnote Text Char1"/>
    <w:basedOn w:val="DefaultParagraphFont"/>
    <w:semiHidden/>
    <w:rsid w:val="0023386B"/>
    <w:rPr>
      <w:rFonts w:ascii="Calibri" w:hAnsi="Calibri"/>
      <w:sz w:val="20"/>
      <w:szCs w:val="20"/>
    </w:rPr>
  </w:style>
  <w:style w:type="character" w:customStyle="1" w:styleId="DateChar">
    <w:name w:val="Date Char"/>
    <w:aliases w:val="date Char"/>
    <w:basedOn w:val="DefaultParagraphFont"/>
    <w:link w:val="Date"/>
    <w:uiPriority w:val="99"/>
    <w:locked/>
    <w:rsid w:val="0023386B"/>
    <w:rPr>
      <w:rFonts w:ascii="Georgia" w:eastAsia="Times New Roman" w:hAnsi="Georgia"/>
    </w:rPr>
  </w:style>
  <w:style w:type="paragraph" w:styleId="Date">
    <w:name w:val="Date"/>
    <w:aliases w:val="date"/>
    <w:basedOn w:val="Normal"/>
    <w:next w:val="Normal"/>
    <w:link w:val="DateChar"/>
    <w:uiPriority w:val="99"/>
    <w:unhideWhenUsed/>
    <w:rsid w:val="0023386B"/>
    <w:rPr>
      <w:rFonts w:ascii="Georgia" w:eastAsia="Times New Roman" w:hAnsi="Georgia"/>
    </w:rPr>
  </w:style>
  <w:style w:type="character" w:customStyle="1" w:styleId="DateChar1">
    <w:name w:val="Date Char1"/>
    <w:basedOn w:val="DefaultParagraphFont"/>
    <w:uiPriority w:val="99"/>
    <w:semiHidden/>
    <w:rsid w:val="0023386B"/>
    <w:rPr>
      <w:rFonts w:ascii="Calibri" w:hAnsi="Calibri"/>
    </w:rPr>
  </w:style>
  <w:style w:type="character" w:customStyle="1" w:styleId="BodyTextFirstIndentChar">
    <w:name w:val="Body Text First Indent Char"/>
    <w:basedOn w:val="BodyTextChar"/>
    <w:link w:val="BodyTextFirstIndent"/>
    <w:locked/>
    <w:rsid w:val="0023386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3386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3386B"/>
    <w:rPr>
      <w:rFonts w:ascii="Calibri" w:hAnsi="Calibri"/>
    </w:rPr>
  </w:style>
  <w:style w:type="character" w:customStyle="1" w:styleId="BodyTextIndent2Char1">
    <w:name w:val="Body Text Indent 2 Char1"/>
    <w:basedOn w:val="DefaultParagraphFont"/>
    <w:semiHidden/>
    <w:rsid w:val="0023386B"/>
    <w:rPr>
      <w:rFonts w:ascii="Calibri" w:hAnsi="Calibri" w:cs="Calibri"/>
    </w:rPr>
  </w:style>
  <w:style w:type="character" w:customStyle="1" w:styleId="PlainTextChar1">
    <w:name w:val="Plain Text Char1"/>
    <w:basedOn w:val="DefaultParagraphFont"/>
    <w:semiHidden/>
    <w:rsid w:val="0023386B"/>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23386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3386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3386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3386B"/>
    <w:rPr>
      <w:rFonts w:ascii="Calibri" w:hAnsi="Calibri" w:cs="Calibri"/>
      <w:i/>
      <w:iCs/>
      <w:color w:val="000000" w:themeColor="text1"/>
    </w:rPr>
  </w:style>
  <w:style w:type="paragraph" w:customStyle="1" w:styleId="CiteSpacing">
    <w:name w:val="Cite Spacing"/>
    <w:basedOn w:val="Normal"/>
    <w:uiPriority w:val="4"/>
    <w:qFormat/>
    <w:rsid w:val="0023386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3386B"/>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23386B"/>
    <w:rPr>
      <w:rFonts w:ascii="Calibri" w:eastAsia="Calibri" w:hAnsi="Calibri"/>
      <w:b/>
    </w:rPr>
  </w:style>
  <w:style w:type="paragraph" w:customStyle="1" w:styleId="Heading2-Bold">
    <w:name w:val="Heading 2 - Bold"/>
    <w:basedOn w:val="Normal"/>
    <w:autoRedefine/>
    <w:uiPriority w:val="99"/>
    <w:qFormat/>
    <w:rsid w:val="0023386B"/>
    <w:rPr>
      <w:rFonts w:ascii="Garamond" w:eastAsia="Calibri" w:hAnsi="Garamond"/>
      <w:b/>
    </w:rPr>
  </w:style>
  <w:style w:type="paragraph" w:customStyle="1" w:styleId="tag">
    <w:name w:val="%tag"/>
    <w:basedOn w:val="Normal"/>
    <w:next w:val="Normal"/>
    <w:uiPriority w:val="99"/>
    <w:qFormat/>
    <w:rsid w:val="0023386B"/>
    <w:rPr>
      <w:rFonts w:ascii="Garamond" w:eastAsia="Calibri" w:hAnsi="Garamond"/>
      <w:bCs/>
      <w:sz w:val="18"/>
    </w:rPr>
  </w:style>
  <w:style w:type="character" w:customStyle="1" w:styleId="Style2Char">
    <w:name w:val="Style 2 Char"/>
    <w:link w:val="Style20"/>
    <w:uiPriority w:val="99"/>
    <w:locked/>
    <w:rsid w:val="0023386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3386B"/>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3386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3386B"/>
    <w:rPr>
      <w:rFonts w:ascii="Garamond" w:eastAsia="Times New Roman" w:hAnsi="Garamond"/>
      <w:szCs w:val="20"/>
      <w:u w:val="single"/>
      <w:lang w:val="x-none" w:eastAsia="x-none"/>
    </w:rPr>
  </w:style>
  <w:style w:type="character" w:customStyle="1" w:styleId="textsmallChar0">
    <w:name w:val="textsmall Char"/>
    <w:link w:val="textsmall0"/>
    <w:locked/>
    <w:rsid w:val="0023386B"/>
    <w:rPr>
      <w:rFonts w:ascii="Georgia" w:eastAsia="Times New Roman" w:hAnsi="Georgia"/>
      <w:sz w:val="18"/>
      <w:szCs w:val="20"/>
      <w:lang w:val="x-none" w:eastAsia="x-none"/>
    </w:rPr>
  </w:style>
  <w:style w:type="paragraph" w:customStyle="1" w:styleId="textsmall0">
    <w:name w:val="textsmall"/>
    <w:basedOn w:val="Normal"/>
    <w:link w:val="textsmallChar0"/>
    <w:qFormat/>
    <w:rsid w:val="0023386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3386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3386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3386B"/>
    <w:rPr>
      <w:rFonts w:ascii="Arial" w:eastAsia="Times New Roman" w:hAnsi="Arial" w:cs="Arial"/>
      <w:sz w:val="12"/>
    </w:rPr>
  </w:style>
  <w:style w:type="paragraph" w:customStyle="1" w:styleId="Micro">
    <w:name w:val="Micro"/>
    <w:basedOn w:val="Normal"/>
    <w:next w:val="Normal"/>
    <w:link w:val="MicroChar"/>
    <w:qFormat/>
    <w:rsid w:val="0023386B"/>
    <w:rPr>
      <w:rFonts w:ascii="Arial" w:eastAsia="Times New Roman" w:hAnsi="Arial" w:cs="Arial"/>
      <w:sz w:val="12"/>
    </w:rPr>
  </w:style>
  <w:style w:type="character" w:customStyle="1" w:styleId="CardNotUnderlinedChar1">
    <w:name w:val="Card Not Underlined Char1"/>
    <w:link w:val="CardNotUnderlined"/>
    <w:locked/>
    <w:rsid w:val="0023386B"/>
    <w:rPr>
      <w:rFonts w:ascii="Bell MT" w:eastAsia="Calibri" w:hAnsi="Bell MT"/>
      <w:szCs w:val="20"/>
    </w:rPr>
  </w:style>
  <w:style w:type="paragraph" w:customStyle="1" w:styleId="CardNotUnderlined">
    <w:name w:val="Card Not Underlined"/>
    <w:basedOn w:val="Normal"/>
    <w:link w:val="CardNotUnderlinedChar1"/>
    <w:autoRedefine/>
    <w:qFormat/>
    <w:rsid w:val="0023386B"/>
    <w:rPr>
      <w:rFonts w:ascii="Bell MT" w:eastAsia="Calibri" w:hAnsi="Bell MT"/>
      <w:szCs w:val="20"/>
    </w:rPr>
  </w:style>
  <w:style w:type="paragraph" w:customStyle="1" w:styleId="h-lead">
    <w:name w:val="h-lead"/>
    <w:basedOn w:val="Normal"/>
    <w:uiPriority w:val="99"/>
    <w:qFormat/>
    <w:rsid w:val="0023386B"/>
    <w:pPr>
      <w:spacing w:before="100" w:beforeAutospacing="1" w:after="100" w:afterAutospacing="1"/>
    </w:pPr>
    <w:rPr>
      <w:rFonts w:eastAsia="Times New Roman"/>
      <w:sz w:val="24"/>
    </w:rPr>
  </w:style>
  <w:style w:type="paragraph" w:customStyle="1" w:styleId="intro">
    <w:name w:val="intro"/>
    <w:basedOn w:val="Normal"/>
    <w:uiPriority w:val="99"/>
    <w:qFormat/>
    <w:rsid w:val="0023386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3386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3386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3386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3386B"/>
    <w:rPr>
      <w:rFonts w:eastAsia="Calibri"/>
    </w:rPr>
  </w:style>
  <w:style w:type="paragraph" w:customStyle="1" w:styleId="F3-TagAuthor">
    <w:name w:val="F3 - Tag/Author"/>
    <w:basedOn w:val="Normal"/>
    <w:uiPriority w:val="99"/>
    <w:qFormat/>
    <w:rsid w:val="0023386B"/>
    <w:rPr>
      <w:rFonts w:eastAsia="Times New Roman"/>
      <w:b/>
    </w:rPr>
  </w:style>
  <w:style w:type="paragraph" w:customStyle="1" w:styleId="F5-UnderlineNormal">
    <w:name w:val="F5 - Underline Normal"/>
    <w:basedOn w:val="Normal"/>
    <w:uiPriority w:val="99"/>
    <w:qFormat/>
    <w:rsid w:val="0023386B"/>
    <w:rPr>
      <w:rFonts w:eastAsia="Calibri"/>
      <w:u w:val="single"/>
    </w:rPr>
  </w:style>
  <w:style w:type="paragraph" w:customStyle="1" w:styleId="Brief-PrimarySource">
    <w:name w:val="Brief - Primary Source"/>
    <w:basedOn w:val="Normal"/>
    <w:uiPriority w:val="99"/>
    <w:qFormat/>
    <w:rsid w:val="0023386B"/>
    <w:rPr>
      <w:rFonts w:eastAsia="Times New Roman"/>
      <w:b/>
      <w:sz w:val="24"/>
      <w:u w:val="single"/>
    </w:rPr>
  </w:style>
  <w:style w:type="paragraph" w:customStyle="1" w:styleId="Brief-Underline">
    <w:name w:val="Brief - Underline"/>
    <w:basedOn w:val="Normal"/>
    <w:uiPriority w:val="99"/>
    <w:qFormat/>
    <w:rsid w:val="0023386B"/>
    <w:rPr>
      <w:rFonts w:eastAsia="Times New Roman"/>
      <w:u w:val="single"/>
    </w:rPr>
  </w:style>
  <w:style w:type="paragraph" w:customStyle="1" w:styleId="Brief">
    <w:name w:val="Brief"/>
    <w:basedOn w:val="Brief-PrimarySource"/>
    <w:uiPriority w:val="99"/>
    <w:qFormat/>
    <w:rsid w:val="0023386B"/>
    <w:rPr>
      <w:b w:val="0"/>
    </w:rPr>
  </w:style>
  <w:style w:type="paragraph" w:customStyle="1" w:styleId="CM2">
    <w:name w:val="CM2"/>
    <w:basedOn w:val="Normal"/>
    <w:next w:val="Normal"/>
    <w:uiPriority w:val="99"/>
    <w:qFormat/>
    <w:rsid w:val="0023386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3386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3386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3386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3386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3386B"/>
    <w:pPr>
      <w:widowControl w:val="0"/>
      <w:spacing w:line="276" w:lineRule="atLeast"/>
    </w:pPr>
    <w:rPr>
      <w:color w:val="auto"/>
    </w:rPr>
  </w:style>
  <w:style w:type="paragraph" w:customStyle="1" w:styleId="CM34">
    <w:name w:val="CM34"/>
    <w:basedOn w:val="Default"/>
    <w:next w:val="Default"/>
    <w:uiPriority w:val="99"/>
    <w:qFormat/>
    <w:rsid w:val="0023386B"/>
    <w:pPr>
      <w:widowControl w:val="0"/>
    </w:pPr>
    <w:rPr>
      <w:color w:val="auto"/>
    </w:rPr>
  </w:style>
  <w:style w:type="paragraph" w:customStyle="1" w:styleId="CM56">
    <w:name w:val="CM56"/>
    <w:basedOn w:val="Default"/>
    <w:next w:val="Default"/>
    <w:uiPriority w:val="99"/>
    <w:qFormat/>
    <w:rsid w:val="0023386B"/>
    <w:pPr>
      <w:widowControl w:val="0"/>
    </w:pPr>
    <w:rPr>
      <w:rFonts w:eastAsia="Calibri"/>
      <w:color w:val="auto"/>
    </w:rPr>
  </w:style>
  <w:style w:type="paragraph" w:customStyle="1" w:styleId="CM58">
    <w:name w:val="CM58"/>
    <w:basedOn w:val="Default"/>
    <w:next w:val="Default"/>
    <w:uiPriority w:val="99"/>
    <w:qFormat/>
    <w:rsid w:val="0023386B"/>
    <w:pPr>
      <w:widowControl w:val="0"/>
    </w:pPr>
    <w:rPr>
      <w:rFonts w:eastAsia="Calibri"/>
      <w:color w:val="auto"/>
    </w:rPr>
  </w:style>
  <w:style w:type="paragraph" w:customStyle="1" w:styleId="CM57">
    <w:name w:val="CM57"/>
    <w:basedOn w:val="Default"/>
    <w:next w:val="Default"/>
    <w:uiPriority w:val="99"/>
    <w:qFormat/>
    <w:rsid w:val="0023386B"/>
    <w:pPr>
      <w:widowControl w:val="0"/>
    </w:pPr>
    <w:rPr>
      <w:rFonts w:eastAsia="Calibri"/>
      <w:color w:val="auto"/>
    </w:rPr>
  </w:style>
  <w:style w:type="paragraph" w:customStyle="1" w:styleId="CM1">
    <w:name w:val="CM1"/>
    <w:basedOn w:val="Default"/>
    <w:next w:val="Default"/>
    <w:uiPriority w:val="99"/>
    <w:qFormat/>
    <w:rsid w:val="0023386B"/>
    <w:pPr>
      <w:widowControl w:val="0"/>
    </w:pPr>
    <w:rPr>
      <w:rFonts w:eastAsia="Calibri"/>
      <w:color w:val="auto"/>
    </w:rPr>
  </w:style>
  <w:style w:type="paragraph" w:customStyle="1" w:styleId="CM49">
    <w:name w:val="CM49"/>
    <w:basedOn w:val="Default"/>
    <w:next w:val="Default"/>
    <w:uiPriority w:val="99"/>
    <w:qFormat/>
    <w:rsid w:val="0023386B"/>
    <w:pPr>
      <w:widowControl w:val="0"/>
    </w:pPr>
    <w:rPr>
      <w:rFonts w:eastAsia="Calibri"/>
      <w:color w:val="auto"/>
    </w:rPr>
  </w:style>
  <w:style w:type="paragraph" w:customStyle="1" w:styleId="CM41">
    <w:name w:val="CM41"/>
    <w:basedOn w:val="Default"/>
    <w:next w:val="Default"/>
    <w:uiPriority w:val="99"/>
    <w:qFormat/>
    <w:rsid w:val="0023386B"/>
    <w:pPr>
      <w:widowControl w:val="0"/>
    </w:pPr>
    <w:rPr>
      <w:rFonts w:eastAsia="Calibri"/>
      <w:color w:val="auto"/>
    </w:rPr>
  </w:style>
  <w:style w:type="paragraph" w:customStyle="1" w:styleId="3rdOrderPara">
    <w:name w:val="3rd Order Para"/>
    <w:basedOn w:val="Default"/>
    <w:next w:val="Default"/>
    <w:rsid w:val="0023386B"/>
    <w:pPr>
      <w:widowControl w:val="0"/>
    </w:pPr>
    <w:rPr>
      <w:rFonts w:eastAsia="Calibri"/>
      <w:color w:val="auto"/>
    </w:rPr>
  </w:style>
  <w:style w:type="paragraph" w:customStyle="1" w:styleId="2ndOrderPara">
    <w:name w:val="2nd Order Para"/>
    <w:basedOn w:val="Default"/>
    <w:next w:val="Default"/>
    <w:rsid w:val="0023386B"/>
    <w:pPr>
      <w:widowControl w:val="0"/>
    </w:pPr>
    <w:rPr>
      <w:rFonts w:eastAsia="Calibri"/>
      <w:color w:val="auto"/>
    </w:rPr>
  </w:style>
  <w:style w:type="paragraph" w:customStyle="1" w:styleId="Normal-SIGN2">
    <w:name w:val="Normal-SIGN2"/>
    <w:basedOn w:val="Default"/>
    <w:next w:val="Default"/>
    <w:qFormat/>
    <w:rsid w:val="0023386B"/>
    <w:pPr>
      <w:widowControl w:val="0"/>
    </w:pPr>
    <w:rPr>
      <w:rFonts w:eastAsia="Calibri"/>
      <w:color w:val="auto"/>
    </w:rPr>
  </w:style>
  <w:style w:type="paragraph" w:customStyle="1" w:styleId="Normal-SIGN1">
    <w:name w:val="Normal-SIGN1"/>
    <w:basedOn w:val="Default"/>
    <w:next w:val="Default"/>
    <w:uiPriority w:val="99"/>
    <w:qFormat/>
    <w:rsid w:val="0023386B"/>
    <w:pPr>
      <w:widowControl w:val="0"/>
    </w:pPr>
    <w:rPr>
      <w:rFonts w:eastAsia="Calibri"/>
      <w:color w:val="auto"/>
    </w:rPr>
  </w:style>
  <w:style w:type="paragraph" w:customStyle="1" w:styleId="CM3">
    <w:name w:val="CM3"/>
    <w:basedOn w:val="Default"/>
    <w:next w:val="Default"/>
    <w:uiPriority w:val="99"/>
    <w:qFormat/>
    <w:rsid w:val="0023386B"/>
    <w:pPr>
      <w:widowControl w:val="0"/>
      <w:spacing w:line="553" w:lineRule="atLeast"/>
    </w:pPr>
    <w:rPr>
      <w:rFonts w:eastAsia="Calibri"/>
      <w:color w:val="auto"/>
    </w:rPr>
  </w:style>
  <w:style w:type="paragraph" w:customStyle="1" w:styleId="CM33">
    <w:name w:val="CM33"/>
    <w:basedOn w:val="Default"/>
    <w:next w:val="Default"/>
    <w:uiPriority w:val="99"/>
    <w:qFormat/>
    <w:rsid w:val="0023386B"/>
    <w:pPr>
      <w:widowControl w:val="0"/>
    </w:pPr>
    <w:rPr>
      <w:rFonts w:eastAsia="Calibri"/>
      <w:color w:val="auto"/>
    </w:rPr>
  </w:style>
  <w:style w:type="paragraph" w:customStyle="1" w:styleId="CM37">
    <w:name w:val="CM37"/>
    <w:basedOn w:val="Default"/>
    <w:next w:val="Default"/>
    <w:uiPriority w:val="99"/>
    <w:qFormat/>
    <w:rsid w:val="0023386B"/>
    <w:pPr>
      <w:widowControl w:val="0"/>
    </w:pPr>
    <w:rPr>
      <w:rFonts w:eastAsia="Calibri"/>
      <w:color w:val="auto"/>
    </w:rPr>
  </w:style>
  <w:style w:type="paragraph" w:customStyle="1" w:styleId="CM7">
    <w:name w:val="CM7"/>
    <w:basedOn w:val="Default"/>
    <w:next w:val="Default"/>
    <w:uiPriority w:val="99"/>
    <w:qFormat/>
    <w:rsid w:val="0023386B"/>
    <w:pPr>
      <w:widowControl w:val="0"/>
      <w:spacing w:line="553" w:lineRule="atLeast"/>
    </w:pPr>
    <w:rPr>
      <w:rFonts w:eastAsia="Calibri"/>
      <w:color w:val="auto"/>
    </w:rPr>
  </w:style>
  <w:style w:type="paragraph" w:customStyle="1" w:styleId="Brief-SecondarySource">
    <w:name w:val="Brief - Secondary Source"/>
    <w:basedOn w:val="Normal"/>
    <w:qFormat/>
    <w:rsid w:val="0023386B"/>
    <w:rPr>
      <w:rFonts w:eastAsia="Times New Roman"/>
      <w:sz w:val="14"/>
      <w:szCs w:val="20"/>
    </w:rPr>
  </w:style>
  <w:style w:type="paragraph" w:customStyle="1" w:styleId="Brief-Card">
    <w:name w:val="Brief - Card"/>
    <w:basedOn w:val="Normal"/>
    <w:uiPriority w:val="99"/>
    <w:qFormat/>
    <w:rsid w:val="0023386B"/>
    <w:rPr>
      <w:rFonts w:eastAsia="Times New Roman"/>
    </w:rPr>
  </w:style>
  <w:style w:type="paragraph" w:customStyle="1" w:styleId="Pa2">
    <w:name w:val="Pa2"/>
    <w:basedOn w:val="Default"/>
    <w:next w:val="Default"/>
    <w:uiPriority w:val="99"/>
    <w:qFormat/>
    <w:rsid w:val="0023386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3386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3386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3386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3386B"/>
    <w:pPr>
      <w:widowControl w:val="0"/>
    </w:pPr>
    <w:rPr>
      <w:rFonts w:ascii="Arial Black" w:hAnsi="Arial Black"/>
      <w:color w:val="auto"/>
    </w:rPr>
  </w:style>
  <w:style w:type="paragraph" w:customStyle="1" w:styleId="Cover1">
    <w:name w:val="Cover 1"/>
    <w:basedOn w:val="Normal"/>
    <w:next w:val="Normal"/>
    <w:uiPriority w:val="99"/>
    <w:qFormat/>
    <w:rsid w:val="0023386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3386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3386B"/>
    <w:pPr>
      <w:widowControl w:val="0"/>
    </w:pPr>
    <w:rPr>
      <w:color w:val="auto"/>
    </w:rPr>
  </w:style>
  <w:style w:type="paragraph" w:customStyle="1" w:styleId="Pa11">
    <w:name w:val="Pa11"/>
    <w:basedOn w:val="Normal"/>
    <w:next w:val="Normal"/>
    <w:uiPriority w:val="99"/>
    <w:qFormat/>
    <w:rsid w:val="0023386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3386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3386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23386B"/>
    <w:pPr>
      <w:widowControl w:val="0"/>
    </w:pPr>
    <w:rPr>
      <w:rFonts w:eastAsia="Calibri"/>
      <w:color w:val="auto"/>
    </w:rPr>
  </w:style>
  <w:style w:type="paragraph" w:customStyle="1" w:styleId="CM5">
    <w:name w:val="CM5"/>
    <w:basedOn w:val="Default"/>
    <w:next w:val="Default"/>
    <w:qFormat/>
    <w:rsid w:val="0023386B"/>
    <w:pPr>
      <w:widowControl w:val="0"/>
      <w:spacing w:line="553" w:lineRule="atLeast"/>
    </w:pPr>
    <w:rPr>
      <w:rFonts w:eastAsia="Calibri"/>
      <w:color w:val="auto"/>
    </w:rPr>
  </w:style>
  <w:style w:type="paragraph" w:customStyle="1" w:styleId="CM28">
    <w:name w:val="CM28"/>
    <w:basedOn w:val="Default"/>
    <w:next w:val="Default"/>
    <w:uiPriority w:val="99"/>
    <w:qFormat/>
    <w:rsid w:val="0023386B"/>
    <w:pPr>
      <w:widowControl w:val="0"/>
    </w:pPr>
    <w:rPr>
      <w:rFonts w:eastAsia="Calibri"/>
      <w:color w:val="auto"/>
    </w:rPr>
  </w:style>
  <w:style w:type="paragraph" w:customStyle="1" w:styleId="CM8">
    <w:name w:val="CM8"/>
    <w:basedOn w:val="Default"/>
    <w:next w:val="Default"/>
    <w:uiPriority w:val="99"/>
    <w:qFormat/>
    <w:rsid w:val="0023386B"/>
    <w:pPr>
      <w:widowControl w:val="0"/>
    </w:pPr>
    <w:rPr>
      <w:rFonts w:eastAsia="Calibri"/>
      <w:color w:val="auto"/>
    </w:rPr>
  </w:style>
  <w:style w:type="paragraph" w:customStyle="1" w:styleId="CM6">
    <w:name w:val="CM6"/>
    <w:basedOn w:val="Default"/>
    <w:next w:val="Default"/>
    <w:uiPriority w:val="99"/>
    <w:qFormat/>
    <w:rsid w:val="0023386B"/>
    <w:pPr>
      <w:widowControl w:val="0"/>
      <w:spacing w:line="553" w:lineRule="atLeast"/>
    </w:pPr>
    <w:rPr>
      <w:rFonts w:eastAsia="Calibri"/>
      <w:color w:val="auto"/>
    </w:rPr>
  </w:style>
  <w:style w:type="paragraph" w:customStyle="1" w:styleId="CM22">
    <w:name w:val="CM22"/>
    <w:basedOn w:val="Default"/>
    <w:next w:val="Default"/>
    <w:uiPriority w:val="99"/>
    <w:qFormat/>
    <w:rsid w:val="0023386B"/>
    <w:pPr>
      <w:widowControl w:val="0"/>
    </w:pPr>
    <w:rPr>
      <w:rFonts w:eastAsia="Calibri"/>
      <w:color w:val="auto"/>
    </w:rPr>
  </w:style>
  <w:style w:type="paragraph" w:customStyle="1" w:styleId="DoubleUnderlined">
    <w:name w:val="Double Underlined"/>
    <w:basedOn w:val="Heading2"/>
    <w:autoRedefine/>
    <w:uiPriority w:val="99"/>
    <w:qFormat/>
    <w:rsid w:val="0023386B"/>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23386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23386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3386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3386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3386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3386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3386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3386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3386B"/>
  </w:style>
  <w:style w:type="paragraph" w:customStyle="1" w:styleId="StyleUnderliningTimesNewRomanBoldNounderlineKernat16">
    <w:name w:val="Style Underlining + Times New Roman Bold No underline Kern at 16..."/>
    <w:basedOn w:val="Normal"/>
    <w:uiPriority w:val="99"/>
    <w:qFormat/>
    <w:rsid w:val="0023386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3386B"/>
    <w:rPr>
      <w:rFonts w:eastAsia="Times New Roman"/>
      <w:b/>
      <w:bCs/>
      <w:kern w:val="32"/>
      <w:sz w:val="32"/>
      <w:szCs w:val="32"/>
    </w:rPr>
  </w:style>
  <w:style w:type="paragraph" w:customStyle="1" w:styleId="StyleBoldUnderliningKernat16pt">
    <w:name w:val="Style Bold Underlining + Kern at 16 pt"/>
    <w:uiPriority w:val="99"/>
    <w:qFormat/>
    <w:rsid w:val="0023386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3386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3386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3386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3386B"/>
    <w:pPr>
      <w:ind w:left="400"/>
    </w:pPr>
    <w:rPr>
      <w:rFonts w:eastAsia="Times New Roman"/>
      <w:szCs w:val="20"/>
    </w:rPr>
  </w:style>
  <w:style w:type="paragraph" w:customStyle="1" w:styleId="Paste">
    <w:name w:val="Paste"/>
    <w:basedOn w:val="Normal"/>
    <w:qFormat/>
    <w:rsid w:val="0023386B"/>
    <w:rPr>
      <w:rFonts w:ascii="Arial Narrow" w:eastAsia="Times New Roman" w:hAnsi="Arial Narrow"/>
      <w:szCs w:val="20"/>
      <w:lang w:val="x-none" w:eastAsia="x-none"/>
    </w:rPr>
  </w:style>
  <w:style w:type="character" w:customStyle="1" w:styleId="UnderlineStyleChar">
    <w:name w:val="Underline Style Char"/>
    <w:link w:val="UnderlineStyle0"/>
    <w:locked/>
    <w:rsid w:val="0023386B"/>
    <w:rPr>
      <w:rFonts w:ascii="Georgia" w:eastAsia="Times New Roman" w:hAnsi="Georgia"/>
      <w:b/>
      <w:u w:val="single"/>
    </w:rPr>
  </w:style>
  <w:style w:type="paragraph" w:customStyle="1" w:styleId="UnderlineStyle0">
    <w:name w:val="Underline Style"/>
    <w:basedOn w:val="Normal"/>
    <w:link w:val="UnderlineStyleChar"/>
    <w:qFormat/>
    <w:rsid w:val="0023386B"/>
    <w:rPr>
      <w:rFonts w:ascii="Georgia" w:eastAsia="Times New Roman" w:hAnsi="Georgia"/>
      <w:b/>
      <w:u w:val="single"/>
    </w:rPr>
  </w:style>
  <w:style w:type="paragraph" w:customStyle="1" w:styleId="Normalization">
    <w:name w:val="Normalization"/>
    <w:basedOn w:val="Normal"/>
    <w:uiPriority w:val="99"/>
    <w:qFormat/>
    <w:rsid w:val="0023386B"/>
    <w:rPr>
      <w:rFonts w:eastAsia="Times New Roman"/>
      <w:sz w:val="18"/>
    </w:rPr>
  </w:style>
  <w:style w:type="paragraph" w:customStyle="1" w:styleId="BreifTitle">
    <w:name w:val="Breif Title"/>
    <w:basedOn w:val="Normal"/>
    <w:autoRedefine/>
    <w:uiPriority w:val="99"/>
    <w:qFormat/>
    <w:rsid w:val="0023386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3386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3386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3386B"/>
    <w:rPr>
      <w:rFonts w:eastAsia="Times New Roman"/>
      <w:color w:val="333333"/>
    </w:rPr>
  </w:style>
  <w:style w:type="paragraph" w:customStyle="1" w:styleId="StyleTagandCiteFranklinGothicDemi">
    <w:name w:val="Style Tag and Cite + Franklin Gothic Demi"/>
    <w:basedOn w:val="Normal"/>
    <w:autoRedefine/>
    <w:uiPriority w:val="99"/>
    <w:qFormat/>
    <w:rsid w:val="0023386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3386B"/>
    <w:rPr>
      <w:bCs/>
    </w:rPr>
  </w:style>
  <w:style w:type="paragraph" w:customStyle="1" w:styleId="tagCharCharCharCharCharCharChar">
    <w:name w:val="tag Char Char Char Char Char Char Char"/>
    <w:basedOn w:val="Normal"/>
    <w:uiPriority w:val="99"/>
    <w:qFormat/>
    <w:rsid w:val="0023386B"/>
    <w:rPr>
      <w:rFonts w:eastAsia="Times New Roman"/>
      <w:b/>
      <w:sz w:val="24"/>
      <w:szCs w:val="20"/>
    </w:rPr>
  </w:style>
  <w:style w:type="paragraph" w:customStyle="1" w:styleId="title-bold-medium">
    <w:name w:val="title-bold-medium"/>
    <w:basedOn w:val="Normal"/>
    <w:uiPriority w:val="99"/>
    <w:qFormat/>
    <w:rsid w:val="0023386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3386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3386B"/>
    <w:rPr>
      <w:rFonts w:ascii="Arial Narrow" w:eastAsia="Times New Roman" w:hAnsi="Arial Narrow"/>
      <w:b/>
      <w:sz w:val="24"/>
    </w:rPr>
  </w:style>
  <w:style w:type="paragraph" w:customStyle="1" w:styleId="BLOCKTITLE1">
    <w:name w:val="BLOCK TITLE"/>
    <w:basedOn w:val="Heading1"/>
    <w:uiPriority w:val="99"/>
    <w:qFormat/>
    <w:rsid w:val="0023386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3386B"/>
    <w:pPr>
      <w:widowControl w:val="0"/>
      <w:autoSpaceDE w:val="0"/>
      <w:autoSpaceDN w:val="0"/>
      <w:adjustRightInd w:val="0"/>
    </w:pPr>
    <w:rPr>
      <w:sz w:val="24"/>
      <w:szCs w:val="20"/>
    </w:rPr>
  </w:style>
  <w:style w:type="paragraph" w:customStyle="1" w:styleId="BriefTitle1">
    <w:name w:val="Brief Title 1"/>
    <w:basedOn w:val="Normal"/>
    <w:uiPriority w:val="99"/>
    <w:qFormat/>
    <w:rsid w:val="0023386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3386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3386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3386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3386B"/>
    <w:pPr>
      <w:spacing w:before="100" w:beforeAutospacing="1" w:after="100" w:afterAutospacing="1"/>
    </w:pPr>
    <w:rPr>
      <w:rFonts w:eastAsia="Times New Roman"/>
    </w:rPr>
  </w:style>
  <w:style w:type="paragraph" w:customStyle="1" w:styleId="ToRead">
    <w:name w:val="To Read"/>
    <w:basedOn w:val="Normal"/>
    <w:uiPriority w:val="99"/>
    <w:qFormat/>
    <w:rsid w:val="0023386B"/>
    <w:pPr>
      <w:ind w:left="720"/>
    </w:pPr>
    <w:rPr>
      <w:rFonts w:ascii="Verdana" w:eastAsia="Times New Roman" w:hAnsi="Verdana"/>
      <w:b/>
      <w:u w:val="single"/>
    </w:rPr>
  </w:style>
  <w:style w:type="paragraph" w:customStyle="1" w:styleId="Style1">
    <w:name w:val="Style 1"/>
    <w:basedOn w:val="Normal"/>
    <w:uiPriority w:val="99"/>
    <w:qFormat/>
    <w:rsid w:val="0023386B"/>
    <w:pPr>
      <w:widowControl w:val="0"/>
      <w:ind w:firstLine="216"/>
    </w:pPr>
    <w:rPr>
      <w:rFonts w:eastAsia="Times New Roman"/>
      <w:noProof/>
      <w:color w:val="000000"/>
      <w:szCs w:val="20"/>
    </w:rPr>
  </w:style>
  <w:style w:type="paragraph" w:customStyle="1" w:styleId="Style40">
    <w:name w:val="Style 4"/>
    <w:basedOn w:val="Normal"/>
    <w:uiPriority w:val="99"/>
    <w:qFormat/>
    <w:rsid w:val="0023386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3386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3386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3386B"/>
    <w:pPr>
      <w:ind w:left="1660"/>
    </w:pPr>
  </w:style>
  <w:style w:type="paragraph" w:customStyle="1" w:styleId="PageNumber1">
    <w:name w:val="Page Number1"/>
    <w:basedOn w:val="Normal"/>
    <w:next w:val="Normal"/>
    <w:uiPriority w:val="99"/>
    <w:qFormat/>
    <w:rsid w:val="0023386B"/>
    <w:rPr>
      <w:rFonts w:eastAsia="Times New Roman"/>
    </w:rPr>
  </w:style>
  <w:style w:type="paragraph" w:customStyle="1" w:styleId="Card1">
    <w:name w:val="Card1"/>
    <w:uiPriority w:val="99"/>
    <w:qFormat/>
    <w:rsid w:val="0023386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3386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3386B"/>
    <w:pPr>
      <w:ind w:left="288" w:right="288"/>
    </w:pPr>
    <w:rPr>
      <w:rFonts w:eastAsia="Times New Roman"/>
    </w:rPr>
  </w:style>
  <w:style w:type="paragraph" w:customStyle="1" w:styleId="CaseListNormal">
    <w:name w:val="Case List Normal"/>
    <w:basedOn w:val="Normal"/>
    <w:uiPriority w:val="99"/>
    <w:qFormat/>
    <w:rsid w:val="0023386B"/>
    <w:rPr>
      <w:rFonts w:ascii="Times" w:eastAsia="Times New Roman" w:hAnsi="Times"/>
      <w:szCs w:val="26"/>
    </w:rPr>
  </w:style>
  <w:style w:type="paragraph" w:customStyle="1" w:styleId="Body">
    <w:name w:val="Body"/>
    <w:basedOn w:val="Normal"/>
    <w:uiPriority w:val="99"/>
    <w:qFormat/>
    <w:rsid w:val="0023386B"/>
    <w:pPr>
      <w:outlineLvl w:val="3"/>
    </w:pPr>
    <w:rPr>
      <w:rFonts w:eastAsia="Times New Roman"/>
      <w:szCs w:val="20"/>
    </w:rPr>
  </w:style>
  <w:style w:type="paragraph" w:customStyle="1" w:styleId="3text">
    <w:name w:val="3text"/>
    <w:basedOn w:val="Normal"/>
    <w:uiPriority w:val="99"/>
    <w:qFormat/>
    <w:rsid w:val="0023386B"/>
    <w:pPr>
      <w:spacing w:before="100" w:beforeAutospacing="1" w:after="100" w:afterAutospacing="1"/>
    </w:pPr>
    <w:rPr>
      <w:rFonts w:eastAsia="Times New Roman"/>
      <w:sz w:val="24"/>
    </w:rPr>
  </w:style>
  <w:style w:type="paragraph" w:customStyle="1" w:styleId="TimesNewRoman12">
    <w:name w:val="TimesNewRoman12"/>
    <w:uiPriority w:val="99"/>
    <w:qFormat/>
    <w:rsid w:val="0023386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3386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3386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3386B"/>
    <w:rPr>
      <w:rFonts w:eastAsia="Times New Roman"/>
      <w:color w:val="000000"/>
      <w:sz w:val="18"/>
    </w:rPr>
  </w:style>
  <w:style w:type="paragraph" w:customStyle="1" w:styleId="text1">
    <w:name w:val="text1"/>
    <w:basedOn w:val="Normal"/>
    <w:autoRedefine/>
    <w:uiPriority w:val="99"/>
    <w:qFormat/>
    <w:rsid w:val="0023386B"/>
    <w:rPr>
      <w:rFonts w:eastAsia="Times New Roman"/>
      <w:szCs w:val="20"/>
    </w:rPr>
  </w:style>
  <w:style w:type="paragraph" w:customStyle="1" w:styleId="RepeatBlockHeading">
    <w:name w:val="Repeat Block Heading"/>
    <w:basedOn w:val="Normal"/>
    <w:autoRedefine/>
    <w:uiPriority w:val="99"/>
    <w:qFormat/>
    <w:rsid w:val="0023386B"/>
    <w:pPr>
      <w:jc w:val="center"/>
    </w:pPr>
    <w:rPr>
      <w:rFonts w:eastAsia="Times New Roman"/>
      <w:b/>
      <w:smallCaps/>
      <w:color w:val="000000"/>
      <w:sz w:val="24"/>
      <w:u w:val="thick"/>
    </w:rPr>
  </w:style>
  <w:style w:type="paragraph" w:customStyle="1" w:styleId="story-headline">
    <w:name w:val="story-headline"/>
    <w:basedOn w:val="Normal"/>
    <w:uiPriority w:val="99"/>
    <w:qFormat/>
    <w:rsid w:val="0023386B"/>
    <w:pPr>
      <w:spacing w:before="72" w:after="72"/>
    </w:pPr>
    <w:rPr>
      <w:rFonts w:eastAsia="Times New Roman"/>
      <w:b/>
      <w:bCs/>
      <w:sz w:val="26"/>
      <w:szCs w:val="26"/>
    </w:rPr>
  </w:style>
  <w:style w:type="paragraph" w:customStyle="1" w:styleId="story-body">
    <w:name w:val="story-body"/>
    <w:basedOn w:val="Normal"/>
    <w:uiPriority w:val="99"/>
    <w:qFormat/>
    <w:rsid w:val="0023386B"/>
    <w:pPr>
      <w:spacing w:before="100" w:beforeAutospacing="1" w:after="100" w:afterAutospacing="1"/>
    </w:pPr>
    <w:rPr>
      <w:rFonts w:eastAsia="Times New Roman"/>
    </w:rPr>
  </w:style>
  <w:style w:type="paragraph" w:customStyle="1" w:styleId="story-dateline">
    <w:name w:val="story-dateline"/>
    <w:basedOn w:val="Normal"/>
    <w:uiPriority w:val="99"/>
    <w:qFormat/>
    <w:rsid w:val="0023386B"/>
    <w:rPr>
      <w:rFonts w:eastAsia="Times New Roman"/>
      <w:b/>
      <w:bCs/>
    </w:rPr>
  </w:style>
  <w:style w:type="paragraph" w:customStyle="1" w:styleId="TextofCards">
    <w:name w:val="Text of Cards"/>
    <w:basedOn w:val="Normal"/>
    <w:uiPriority w:val="99"/>
    <w:qFormat/>
    <w:rsid w:val="0023386B"/>
    <w:rPr>
      <w:rFonts w:eastAsia="Times New Roman"/>
      <w:color w:val="000000"/>
      <w:spacing w:val="6"/>
      <w:szCs w:val="23"/>
    </w:rPr>
  </w:style>
  <w:style w:type="paragraph" w:customStyle="1" w:styleId="Corpotesto">
    <w:name w:val="Corpo testo"/>
    <w:basedOn w:val="Normal"/>
    <w:uiPriority w:val="99"/>
    <w:qFormat/>
    <w:rsid w:val="0023386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3386B"/>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23386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3386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3386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3386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3386B"/>
    <w:rPr>
      <w:rFonts w:ascii="Arial" w:hAnsi="Arial"/>
      <w:b w:val="0"/>
      <w:caps w:val="0"/>
      <w:sz w:val="20"/>
    </w:rPr>
  </w:style>
  <w:style w:type="paragraph" w:customStyle="1" w:styleId="ProjectTitleLine">
    <w:name w:val="Project Title Line"/>
    <w:basedOn w:val="Normal"/>
    <w:next w:val="Normal"/>
    <w:autoRedefine/>
    <w:uiPriority w:val="99"/>
    <w:qFormat/>
    <w:rsid w:val="0023386B"/>
    <w:pPr>
      <w:jc w:val="center"/>
    </w:pPr>
    <w:rPr>
      <w:rFonts w:eastAsia="Times New Roman"/>
      <w:caps/>
      <w:szCs w:val="20"/>
    </w:rPr>
  </w:style>
  <w:style w:type="paragraph" w:customStyle="1" w:styleId="LanguageStrike">
    <w:name w:val="Language Strike"/>
    <w:basedOn w:val="Normal"/>
    <w:next w:val="Normal"/>
    <w:uiPriority w:val="99"/>
    <w:qFormat/>
    <w:rsid w:val="0023386B"/>
    <w:rPr>
      <w:rFonts w:ascii="Arial Narrow" w:eastAsia="Times New Roman" w:hAnsi="Arial Narrow"/>
      <w:strike/>
    </w:rPr>
  </w:style>
  <w:style w:type="paragraph" w:customStyle="1" w:styleId="NormalVerdana">
    <w:name w:val="Normal + Verdana"/>
    <w:aliases w:val="10 pt,White,Normal + Arial"/>
    <w:basedOn w:val="Normal"/>
    <w:uiPriority w:val="99"/>
    <w:qFormat/>
    <w:rsid w:val="0023386B"/>
    <w:rPr>
      <w:rFonts w:eastAsia="Times New Roman"/>
      <w:szCs w:val="20"/>
      <w:u w:val="single"/>
    </w:rPr>
  </w:style>
  <w:style w:type="paragraph" w:customStyle="1" w:styleId="Normal10pt">
    <w:name w:val="Normal + 10 pt"/>
    <w:basedOn w:val="Normal"/>
    <w:uiPriority w:val="99"/>
    <w:qFormat/>
    <w:rsid w:val="0023386B"/>
    <w:rPr>
      <w:rFonts w:eastAsia="Times New Roman"/>
      <w:szCs w:val="20"/>
    </w:rPr>
  </w:style>
  <w:style w:type="paragraph" w:customStyle="1" w:styleId="cardChar1Char">
    <w:name w:val="card Char1 Char"/>
    <w:basedOn w:val="Normal"/>
    <w:uiPriority w:val="99"/>
    <w:qFormat/>
    <w:rsid w:val="0023386B"/>
    <w:pPr>
      <w:ind w:left="288" w:right="288"/>
    </w:pPr>
    <w:rPr>
      <w:rFonts w:eastAsia="Times New Roman"/>
      <w:szCs w:val="20"/>
    </w:rPr>
  </w:style>
  <w:style w:type="paragraph" w:customStyle="1" w:styleId="CM12">
    <w:name w:val="CM12"/>
    <w:basedOn w:val="Default"/>
    <w:next w:val="Default"/>
    <w:uiPriority w:val="99"/>
    <w:qFormat/>
    <w:rsid w:val="0023386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3386B"/>
    <w:pPr>
      <w:widowControl w:val="0"/>
      <w:spacing w:after="480"/>
    </w:pPr>
    <w:rPr>
      <w:rFonts w:ascii="Granjon LT Std" w:hAnsi="Granjon LT Std"/>
      <w:color w:val="auto"/>
    </w:rPr>
  </w:style>
  <w:style w:type="paragraph" w:customStyle="1" w:styleId="CM10">
    <w:name w:val="CM10"/>
    <w:basedOn w:val="Default"/>
    <w:next w:val="Default"/>
    <w:uiPriority w:val="99"/>
    <w:qFormat/>
    <w:rsid w:val="0023386B"/>
    <w:pPr>
      <w:widowControl w:val="0"/>
      <w:spacing w:line="320" w:lineRule="atLeast"/>
    </w:pPr>
    <w:rPr>
      <w:rFonts w:ascii="Granjon LT Std" w:hAnsi="Granjon LT Std"/>
      <w:color w:val="auto"/>
    </w:rPr>
  </w:style>
  <w:style w:type="paragraph" w:customStyle="1" w:styleId="bold">
    <w:name w:val="bold"/>
    <w:basedOn w:val="Normal"/>
    <w:uiPriority w:val="99"/>
    <w:qFormat/>
    <w:rsid w:val="0023386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3386B"/>
    <w:rPr>
      <w:rFonts w:ascii="Arial Narrow" w:eastAsia="Times New Roman" w:hAnsi="Arial Narrow"/>
      <w:strike/>
      <w:szCs w:val="20"/>
    </w:rPr>
  </w:style>
  <w:style w:type="paragraph" w:customStyle="1" w:styleId="textbodyblack">
    <w:name w:val="textbodyblack"/>
    <w:basedOn w:val="Normal"/>
    <w:uiPriority w:val="99"/>
    <w:qFormat/>
    <w:rsid w:val="0023386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3386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338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338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3386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3386B"/>
    <w:rPr>
      <w:rFonts w:ascii="Georgia" w:eastAsia="Times New Roman" w:hAnsi="Georgia"/>
      <w:b/>
      <w:bCs/>
      <w:szCs w:val="16"/>
      <w:u w:val="single"/>
    </w:rPr>
  </w:style>
  <w:style w:type="paragraph" w:customStyle="1" w:styleId="CiteCorrected">
    <w:name w:val="Cite Corrected"/>
    <w:basedOn w:val="Normal"/>
    <w:link w:val="CiteCorrectedChar"/>
    <w:qFormat/>
    <w:rsid w:val="0023386B"/>
    <w:rPr>
      <w:rFonts w:ascii="Georgia" w:eastAsia="Times New Roman" w:hAnsi="Georgia"/>
      <w:b/>
      <w:bCs/>
      <w:szCs w:val="16"/>
      <w:u w:val="single"/>
    </w:rPr>
  </w:style>
  <w:style w:type="paragraph" w:customStyle="1" w:styleId="CardText2">
    <w:name w:val="Card Text 2"/>
    <w:basedOn w:val="CardText10"/>
    <w:link w:val="CardText2Char"/>
    <w:qFormat/>
    <w:rsid w:val="0023386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23386B"/>
    <w:pPr>
      <w:ind w:left="288"/>
    </w:pPr>
    <w:rPr>
      <w:rFonts w:eastAsia="SimSun"/>
      <w:szCs w:val="20"/>
      <w:lang w:eastAsia="zh-CN"/>
    </w:rPr>
  </w:style>
  <w:style w:type="paragraph" w:customStyle="1" w:styleId="story-body-text">
    <w:name w:val="story-body-text"/>
    <w:basedOn w:val="Normal"/>
    <w:uiPriority w:val="99"/>
    <w:qFormat/>
    <w:rsid w:val="0023386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3386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3386B"/>
    <w:rPr>
      <w:u w:val="single"/>
    </w:rPr>
  </w:style>
  <w:style w:type="paragraph" w:customStyle="1" w:styleId="StyleCardText11ptUnderline">
    <w:name w:val="Style Card Text + 11 pt Underline"/>
    <w:link w:val="StyleCardText11ptUnderlineChar"/>
    <w:qFormat/>
    <w:rsid w:val="0023386B"/>
    <w:pPr>
      <w:spacing w:line="254" w:lineRule="auto"/>
    </w:pPr>
    <w:rPr>
      <w:u w:val="single"/>
    </w:rPr>
  </w:style>
  <w:style w:type="character" w:customStyle="1" w:styleId="StyleMinimizedText11ptChar">
    <w:name w:val="Style Minimized Text + 11 pt Char"/>
    <w:basedOn w:val="DefaultParagraphFont"/>
    <w:link w:val="StyleMinimizedText11pt"/>
    <w:locked/>
    <w:rsid w:val="0023386B"/>
    <w:rPr>
      <w:rFonts w:ascii="Georgia" w:hAnsi="Georgia"/>
      <w:sz w:val="16"/>
    </w:rPr>
  </w:style>
  <w:style w:type="paragraph" w:customStyle="1" w:styleId="StyleMinimizedText11pt">
    <w:name w:val="Style Minimized Text + 11 pt"/>
    <w:basedOn w:val="Normal"/>
    <w:link w:val="StyleMinimizedText11ptChar"/>
    <w:qFormat/>
    <w:rsid w:val="0023386B"/>
    <w:rPr>
      <w:rFonts w:ascii="Georgia" w:hAnsi="Georgia"/>
      <w:sz w:val="16"/>
    </w:rPr>
  </w:style>
  <w:style w:type="character" w:customStyle="1" w:styleId="StyleMinimizedText11pt1Char">
    <w:name w:val="Style Minimized Text + 11 pt1 Char"/>
    <w:basedOn w:val="DefaultParagraphFont"/>
    <w:link w:val="StyleMinimizedText11pt1"/>
    <w:locked/>
    <w:rsid w:val="0023386B"/>
    <w:rPr>
      <w:rFonts w:ascii="Georgia" w:hAnsi="Georgia"/>
      <w:sz w:val="16"/>
    </w:rPr>
  </w:style>
  <w:style w:type="paragraph" w:customStyle="1" w:styleId="StyleMinimizedText11pt1">
    <w:name w:val="Style Minimized Text + 11 pt1"/>
    <w:basedOn w:val="Normal"/>
    <w:link w:val="StyleMinimizedText11pt1Char"/>
    <w:qFormat/>
    <w:rsid w:val="0023386B"/>
    <w:rPr>
      <w:rFonts w:ascii="Georgia" w:hAnsi="Georgia"/>
      <w:sz w:val="16"/>
    </w:rPr>
  </w:style>
  <w:style w:type="character" w:customStyle="1" w:styleId="Debate-CardSmalltextF2Char">
    <w:name w:val="Debate- Card Small text F2 Char"/>
    <w:link w:val="Debate-CardSmalltextF2"/>
    <w:locked/>
    <w:rsid w:val="0023386B"/>
    <w:rPr>
      <w:rFonts w:ascii="Arial Narrow" w:hAnsi="Arial Narrow"/>
      <w:sz w:val="16"/>
    </w:rPr>
  </w:style>
  <w:style w:type="paragraph" w:customStyle="1" w:styleId="Debate-CardSmalltextF2">
    <w:name w:val="Debate- Card Small text F2"/>
    <w:basedOn w:val="Normal"/>
    <w:next w:val="Normal"/>
    <w:link w:val="Debate-CardSmalltextF2Char"/>
    <w:qFormat/>
    <w:rsid w:val="0023386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3386B"/>
    <w:rPr>
      <w:rFonts w:ascii="Arial Narrow" w:hAnsi="Arial Narrow"/>
      <w:b/>
      <w:sz w:val="18"/>
      <w:u w:val="single"/>
    </w:rPr>
  </w:style>
  <w:style w:type="paragraph" w:customStyle="1" w:styleId="Debate-EmphasizedText-F5">
    <w:name w:val="Debate- Emphasized Text- F5"/>
    <w:basedOn w:val="Normal"/>
    <w:link w:val="Debate-EmphasizedText-F5Char"/>
    <w:qFormat/>
    <w:rsid w:val="0023386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3386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3386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3386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3386B"/>
    <w:rPr>
      <w:rFonts w:ascii="Times New Roman" w:eastAsia="Times New Roman" w:hAnsi="Times New Roman" w:cs="Calibri"/>
      <w:sz w:val="16"/>
    </w:rPr>
  </w:style>
  <w:style w:type="character" w:customStyle="1" w:styleId="CardStyleChar">
    <w:name w:val="Card Style Char"/>
    <w:link w:val="CardStyle"/>
    <w:locked/>
    <w:rsid w:val="0023386B"/>
    <w:rPr>
      <w:rFonts w:ascii="Calibri" w:eastAsia="Times New Roman" w:hAnsi="Calibri"/>
    </w:rPr>
  </w:style>
  <w:style w:type="paragraph" w:customStyle="1" w:styleId="emactive">
    <w:name w:val="emactive"/>
    <w:basedOn w:val="Normal"/>
    <w:uiPriority w:val="99"/>
    <w:qFormat/>
    <w:rsid w:val="0023386B"/>
    <w:pPr>
      <w:spacing w:before="100" w:beforeAutospacing="1" w:after="100" w:afterAutospacing="1"/>
    </w:pPr>
    <w:rPr>
      <w:rFonts w:eastAsia="Times New Roman"/>
      <w:sz w:val="24"/>
    </w:rPr>
  </w:style>
  <w:style w:type="paragraph" w:customStyle="1" w:styleId="emready">
    <w:name w:val="emready"/>
    <w:basedOn w:val="Normal"/>
    <w:uiPriority w:val="99"/>
    <w:qFormat/>
    <w:rsid w:val="0023386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3386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3386B"/>
    <w:rPr>
      <w:rFonts w:ascii="Georgia" w:eastAsia="Times New Roman" w:hAnsi="Georgia" w:cs="Times New Roman"/>
      <w:b/>
      <w:u w:val="single"/>
    </w:rPr>
  </w:style>
  <w:style w:type="character" w:customStyle="1" w:styleId="CardHighlightChar">
    <w:name w:val="Card Highlight Char"/>
    <w:link w:val="CardHighlight"/>
    <w:locked/>
    <w:rsid w:val="0023386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3386B"/>
    <w:pPr>
      <w:shd w:val="clear" w:color="auto" w:fill="66FFFF"/>
    </w:pPr>
    <w:rPr>
      <w:rFonts w:eastAsia="Calibri" w:cs="Calibri"/>
      <w:u w:val="single"/>
    </w:rPr>
  </w:style>
  <w:style w:type="character" w:customStyle="1" w:styleId="BlockHeaderHiddenChar">
    <w:name w:val="Block Header Hidden Char"/>
    <w:link w:val="BlockHeaderHidden"/>
    <w:locked/>
    <w:rsid w:val="0023386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3386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3386B"/>
    <w:pPr>
      <w:spacing w:before="100" w:beforeAutospacing="1" w:after="100" w:afterAutospacing="1"/>
    </w:pPr>
    <w:rPr>
      <w:rFonts w:eastAsia="Times New Roman"/>
      <w:sz w:val="24"/>
    </w:rPr>
  </w:style>
  <w:style w:type="paragraph" w:customStyle="1" w:styleId="norma">
    <w:name w:val="norma"/>
    <w:basedOn w:val="Heading3"/>
    <w:uiPriority w:val="99"/>
    <w:qFormat/>
    <w:rsid w:val="0023386B"/>
    <w:rPr>
      <w:rFonts w:eastAsia="MS Gothic" w:cs="Arial"/>
      <w:sz w:val="24"/>
    </w:rPr>
  </w:style>
  <w:style w:type="paragraph" w:customStyle="1" w:styleId="nromal">
    <w:name w:val="nromal"/>
    <w:basedOn w:val="Normal"/>
    <w:uiPriority w:val="99"/>
    <w:qFormat/>
    <w:rsid w:val="0023386B"/>
    <w:pPr>
      <w:keepNext/>
      <w:keepLines/>
      <w:spacing w:before="200"/>
      <w:outlineLvl w:val="3"/>
    </w:pPr>
    <w:rPr>
      <w:rFonts w:eastAsia="Times New Roman" w:cs="Cambria"/>
      <w:b/>
      <w:iCs/>
    </w:rPr>
  </w:style>
  <w:style w:type="paragraph" w:customStyle="1" w:styleId="natural">
    <w:name w:val="natural"/>
    <w:basedOn w:val="Normal"/>
    <w:uiPriority w:val="99"/>
    <w:qFormat/>
    <w:rsid w:val="0023386B"/>
    <w:pPr>
      <w:keepNext/>
      <w:keepLines/>
      <w:spacing w:before="200"/>
      <w:outlineLvl w:val="3"/>
    </w:pPr>
    <w:rPr>
      <w:rFonts w:eastAsia="Times New Roman"/>
      <w:b/>
      <w:iCs/>
    </w:rPr>
  </w:style>
  <w:style w:type="paragraph" w:customStyle="1" w:styleId="nroaml">
    <w:name w:val="nroaml"/>
    <w:basedOn w:val="Normal"/>
    <w:uiPriority w:val="99"/>
    <w:qFormat/>
    <w:rsid w:val="0023386B"/>
    <w:pPr>
      <w:keepNext/>
      <w:keepLines/>
      <w:spacing w:before="200"/>
      <w:outlineLvl w:val="3"/>
    </w:pPr>
    <w:rPr>
      <w:rFonts w:eastAsia="Times New Roman"/>
      <w:b/>
      <w:iCs/>
    </w:rPr>
  </w:style>
  <w:style w:type="paragraph" w:customStyle="1" w:styleId="noraml">
    <w:name w:val="noraml"/>
    <w:basedOn w:val="Normal"/>
    <w:uiPriority w:val="99"/>
    <w:qFormat/>
    <w:rsid w:val="0023386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3386B"/>
    <w:rPr>
      <w:rFonts w:ascii="Georgia" w:eastAsia="Calibri" w:hAnsi="Georgia"/>
      <w:sz w:val="16"/>
      <w:szCs w:val="16"/>
    </w:rPr>
  </w:style>
  <w:style w:type="paragraph" w:customStyle="1" w:styleId="SmallSizeParagraph">
    <w:name w:val="Small Size Paragraph"/>
    <w:basedOn w:val="Normal"/>
    <w:link w:val="SmallSizeParagraphChar"/>
    <w:qFormat/>
    <w:rsid w:val="0023386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3386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3386B"/>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23386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3386B"/>
    <w:rPr>
      <w:rFonts w:ascii="Times New Roman" w:eastAsia="Times New Roman" w:hAnsi="Times New Roman" w:cs="Times New Roman"/>
      <w:strike/>
      <w:sz w:val="20"/>
    </w:rPr>
  </w:style>
  <w:style w:type="character" w:customStyle="1" w:styleId="CardT1Char">
    <w:name w:val="CardT1 Char"/>
    <w:link w:val="CardT1"/>
    <w:locked/>
    <w:rsid w:val="0023386B"/>
    <w:rPr>
      <w:rFonts w:ascii="Arial" w:eastAsia="Calibri" w:hAnsi="Arial" w:cs="Arial"/>
      <w:kern w:val="2"/>
      <w:sz w:val="14"/>
      <w:szCs w:val="14"/>
      <w:lang w:eastAsia="zh-TW"/>
    </w:rPr>
  </w:style>
  <w:style w:type="paragraph" w:customStyle="1" w:styleId="CardT1">
    <w:name w:val="CardT1"/>
    <w:basedOn w:val="Normal"/>
    <w:link w:val="CardT1Char"/>
    <w:qFormat/>
    <w:rsid w:val="0023386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3386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3386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3386B"/>
    <w:pPr>
      <w:spacing w:before="100" w:beforeAutospacing="1" w:after="100" w:afterAutospacing="1"/>
    </w:pPr>
    <w:rPr>
      <w:rFonts w:eastAsia="Times New Roman"/>
      <w:sz w:val="24"/>
    </w:rPr>
  </w:style>
  <w:style w:type="paragraph" w:customStyle="1" w:styleId="CiteReal">
    <w:name w:val="Cite Real"/>
    <w:basedOn w:val="Normal"/>
    <w:next w:val="Normal"/>
    <w:qFormat/>
    <w:rsid w:val="0023386B"/>
    <w:rPr>
      <w:rFonts w:eastAsia="MS Mincho"/>
      <w:b/>
      <w:sz w:val="24"/>
      <w:u w:val="single"/>
    </w:rPr>
  </w:style>
  <w:style w:type="paragraph" w:customStyle="1" w:styleId="2909F619802848F09E01365C32F34654">
    <w:name w:val="2909F619802848F09E01365C32F34654"/>
    <w:uiPriority w:val="99"/>
    <w:qFormat/>
    <w:rsid w:val="0023386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3386B"/>
    <w:rPr>
      <w:rFonts w:ascii="Georgia" w:eastAsia="Calibri" w:hAnsi="Georgia"/>
      <w:u w:val="single"/>
      <w:lang w:val="x-none" w:eastAsia="zh-CN"/>
    </w:rPr>
  </w:style>
  <w:style w:type="paragraph" w:customStyle="1" w:styleId="UnderlineS">
    <w:name w:val="Underline S"/>
    <w:basedOn w:val="Normal"/>
    <w:link w:val="UnderlineSChar"/>
    <w:qFormat/>
    <w:rsid w:val="0023386B"/>
    <w:pPr>
      <w:spacing w:after="200"/>
    </w:pPr>
    <w:rPr>
      <w:rFonts w:ascii="Georgia" w:eastAsia="Calibri" w:hAnsi="Georgia"/>
      <w:u w:val="single"/>
      <w:lang w:val="x-none" w:eastAsia="zh-CN"/>
    </w:rPr>
  </w:style>
  <w:style w:type="character" w:customStyle="1" w:styleId="UnunderlinedChar">
    <w:name w:val="Ununderlined Char"/>
    <w:link w:val="Ununderlined"/>
    <w:locked/>
    <w:rsid w:val="0023386B"/>
    <w:rPr>
      <w:rFonts w:ascii="Georgia" w:eastAsia="SimSun" w:hAnsi="Georgia"/>
      <w:sz w:val="12"/>
    </w:rPr>
  </w:style>
  <w:style w:type="paragraph" w:customStyle="1" w:styleId="Ununderlined">
    <w:name w:val="Ununderlined"/>
    <w:basedOn w:val="Normal"/>
    <w:link w:val="UnunderlinedChar"/>
    <w:qFormat/>
    <w:rsid w:val="0023386B"/>
    <w:rPr>
      <w:rFonts w:ascii="Georgia" w:eastAsia="SimSun" w:hAnsi="Georgia"/>
      <w:sz w:val="12"/>
    </w:rPr>
  </w:style>
  <w:style w:type="character" w:customStyle="1" w:styleId="HighlightingChar">
    <w:name w:val="Highlighting Char"/>
    <w:link w:val="Highlighting"/>
    <w:locked/>
    <w:rsid w:val="0023386B"/>
    <w:rPr>
      <w:rFonts w:ascii="Georgia" w:eastAsia="SimSun" w:hAnsi="Georgia"/>
      <w:u w:val="thick"/>
    </w:rPr>
  </w:style>
  <w:style w:type="paragraph" w:customStyle="1" w:styleId="Highlighting">
    <w:name w:val="Highlighting"/>
    <w:basedOn w:val="Normal"/>
    <w:link w:val="HighlightingChar"/>
    <w:autoRedefine/>
    <w:qFormat/>
    <w:rsid w:val="0023386B"/>
    <w:rPr>
      <w:rFonts w:ascii="Georgia" w:eastAsia="SimSun" w:hAnsi="Georgia"/>
      <w:u w:val="thick"/>
    </w:rPr>
  </w:style>
  <w:style w:type="character" w:customStyle="1" w:styleId="CITEChar0">
    <w:name w:val="CITE Char"/>
    <w:link w:val="CITE"/>
    <w:locked/>
    <w:rsid w:val="0023386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3386B"/>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3386B"/>
    <w:pPr>
      <w:spacing w:before="100" w:beforeAutospacing="1" w:after="100" w:afterAutospacing="1"/>
    </w:pPr>
    <w:rPr>
      <w:rFonts w:eastAsia="Times New Roman"/>
      <w:sz w:val="24"/>
      <w:lang w:eastAsia="zh-CN"/>
    </w:rPr>
  </w:style>
  <w:style w:type="paragraph" w:customStyle="1" w:styleId="Analytics">
    <w:name w:val="Analytics"/>
    <w:basedOn w:val="Normal"/>
    <w:rsid w:val="0023386B"/>
    <w:rPr>
      <w:rFonts w:eastAsia="Calibri"/>
      <w:b/>
      <w:sz w:val="24"/>
    </w:rPr>
  </w:style>
  <w:style w:type="paragraph" w:customStyle="1" w:styleId="D345FF3D873148C5AE3FBF3267827368">
    <w:name w:val="D345FF3D873148C5AE3FBF3267827368"/>
    <w:uiPriority w:val="99"/>
    <w:qFormat/>
    <w:rsid w:val="0023386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3386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3386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3386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3386B"/>
    <w:rPr>
      <w:b/>
      <w:sz w:val="28"/>
    </w:rPr>
  </w:style>
  <w:style w:type="character" w:customStyle="1" w:styleId="SourcenameChar">
    <w:name w:val="Source name Char"/>
    <w:link w:val="Sourcename"/>
    <w:locked/>
    <w:rsid w:val="0023386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3386B"/>
    <w:rPr>
      <w:b/>
      <w:bCs/>
      <w:sz w:val="20"/>
    </w:rPr>
  </w:style>
  <w:style w:type="character" w:customStyle="1" w:styleId="underlinedcardChar">
    <w:name w:val="underlined card Char"/>
    <w:link w:val="underlinedcard0"/>
    <w:locked/>
    <w:rsid w:val="0023386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3386B"/>
    <w:rPr>
      <w:sz w:val="22"/>
      <w:u w:val="single"/>
    </w:rPr>
  </w:style>
  <w:style w:type="paragraph" w:customStyle="1" w:styleId="FullText">
    <w:name w:val="Full Text"/>
    <w:basedOn w:val="Normal"/>
    <w:uiPriority w:val="99"/>
    <w:qFormat/>
    <w:rsid w:val="0023386B"/>
    <w:rPr>
      <w:rFonts w:eastAsia="Times New Roman"/>
    </w:rPr>
  </w:style>
  <w:style w:type="character" w:customStyle="1" w:styleId="TextUnderlineChar">
    <w:name w:val="Text Underline Char"/>
    <w:link w:val="TextUnderline"/>
    <w:locked/>
    <w:rsid w:val="0023386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3386B"/>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3386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3386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3386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3386B"/>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3386B"/>
    <w:pPr>
      <w:spacing w:before="240"/>
      <w:outlineLvl w:val="2"/>
    </w:pPr>
    <w:rPr>
      <w:rFonts w:eastAsia="Times New Roman"/>
      <w:b/>
    </w:rPr>
  </w:style>
  <w:style w:type="character" w:customStyle="1" w:styleId="CiteCardChar">
    <w:name w:val="Cite_Card Char"/>
    <w:link w:val="CiteCard0"/>
    <w:locked/>
    <w:rsid w:val="0023386B"/>
    <w:rPr>
      <w:rFonts w:ascii="Times New Roman" w:eastAsia="Times New Roman" w:hAnsi="Times New Roman" w:cs="Arial"/>
      <w:bCs/>
      <w:sz w:val="20"/>
      <w:szCs w:val="20"/>
    </w:rPr>
  </w:style>
  <w:style w:type="paragraph" w:customStyle="1" w:styleId="CiteCard0">
    <w:name w:val="Cite_Card"/>
    <w:link w:val="CiteCardChar"/>
    <w:qFormat/>
    <w:rsid w:val="0023386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3386B"/>
    <w:pPr>
      <w:widowControl w:val="0"/>
    </w:pPr>
    <w:rPr>
      <w:rFonts w:eastAsia="MS Mincho"/>
      <w:color w:val="auto"/>
    </w:rPr>
  </w:style>
  <w:style w:type="paragraph" w:customStyle="1" w:styleId="dropcap">
    <w:name w:val="dropcap"/>
    <w:basedOn w:val="Normal"/>
    <w:uiPriority w:val="99"/>
    <w:qFormat/>
    <w:rsid w:val="0023386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3386B"/>
    <w:rPr>
      <w:rFonts w:ascii="Georgia" w:eastAsia="Times New Roman" w:hAnsi="Georgia"/>
      <w:u w:val="single"/>
    </w:rPr>
  </w:style>
  <w:style w:type="paragraph" w:customStyle="1" w:styleId="StyleStyle49pt6">
    <w:name w:val="Style Style4 + 9 pt6"/>
    <w:basedOn w:val="Style4"/>
    <w:link w:val="StyleStyle49pt6Char"/>
    <w:qFormat/>
    <w:rsid w:val="0023386B"/>
    <w:rPr>
      <w:rFonts w:ascii="Georgia" w:hAnsi="Georgia"/>
    </w:rPr>
  </w:style>
  <w:style w:type="character" w:customStyle="1" w:styleId="UnderlineCharCharCharCharChar">
    <w:name w:val="Underline Char Char Char Char Char"/>
    <w:link w:val="UnderlineCharCharCharChar"/>
    <w:locked/>
    <w:rsid w:val="0023386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3386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3386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3386B"/>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3386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3386B"/>
    <w:rPr>
      <w:rFonts w:ascii="Georgia" w:hAnsi="Georgia" w:cs="Calibri"/>
      <w:b/>
      <w:bCs/>
      <w:u w:val="single"/>
    </w:rPr>
  </w:style>
  <w:style w:type="character" w:customStyle="1" w:styleId="DebatenoramlChar">
    <w:name w:val="Debatenoraml Char"/>
    <w:link w:val="Debatenoraml"/>
    <w:locked/>
    <w:rsid w:val="0023386B"/>
    <w:rPr>
      <w:rFonts w:ascii="Times New Roman" w:hAnsi="Times New Roman" w:cs="Times New Roman"/>
    </w:rPr>
  </w:style>
  <w:style w:type="paragraph" w:customStyle="1" w:styleId="Debatenoraml">
    <w:name w:val="Debatenoraml"/>
    <w:basedOn w:val="NoSpacing"/>
    <w:link w:val="DebatenoramlChar"/>
    <w:qFormat/>
    <w:rsid w:val="0023386B"/>
    <w:rPr>
      <w:rFonts w:eastAsiaTheme="minorHAnsi"/>
      <w:sz w:val="22"/>
      <w:szCs w:val="22"/>
    </w:rPr>
  </w:style>
  <w:style w:type="paragraph" w:customStyle="1" w:styleId="SynergyTag">
    <w:name w:val="SynergyTag"/>
    <w:basedOn w:val="Normal"/>
    <w:uiPriority w:val="99"/>
    <w:qFormat/>
    <w:rsid w:val="0023386B"/>
    <w:rPr>
      <w:rFonts w:eastAsia="Calibri"/>
      <w:b/>
    </w:rPr>
  </w:style>
  <w:style w:type="character" w:customStyle="1" w:styleId="QualsChar">
    <w:name w:val="Quals Char"/>
    <w:link w:val="Quals"/>
    <w:locked/>
    <w:rsid w:val="0023386B"/>
    <w:rPr>
      <w:rFonts w:ascii="Georgia" w:eastAsia="Calibri" w:hAnsi="Georgia"/>
      <w:sz w:val="18"/>
    </w:rPr>
  </w:style>
  <w:style w:type="paragraph" w:customStyle="1" w:styleId="Quals">
    <w:name w:val="Quals"/>
    <w:basedOn w:val="Normal"/>
    <w:link w:val="QualsChar"/>
    <w:qFormat/>
    <w:rsid w:val="0023386B"/>
    <w:rPr>
      <w:rFonts w:ascii="Georgia" w:eastAsia="Calibri" w:hAnsi="Georgia"/>
      <w:sz w:val="18"/>
    </w:rPr>
  </w:style>
  <w:style w:type="paragraph" w:customStyle="1" w:styleId="times">
    <w:name w:val="times"/>
    <w:basedOn w:val="Normal"/>
    <w:qFormat/>
    <w:rsid w:val="0023386B"/>
    <w:pPr>
      <w:spacing w:before="100" w:beforeAutospacing="1" w:after="100" w:afterAutospacing="1"/>
    </w:pPr>
    <w:rPr>
      <w:rFonts w:eastAsia="Times New Roman"/>
      <w:sz w:val="24"/>
    </w:rPr>
  </w:style>
  <w:style w:type="paragraph" w:customStyle="1" w:styleId="BodyA">
    <w:name w:val="Body A"/>
    <w:uiPriority w:val="99"/>
    <w:qFormat/>
    <w:rsid w:val="0023386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3386B"/>
    <w:rPr>
      <w:rFonts w:ascii="Georgia" w:eastAsia="Times New Roman" w:hAnsi="Georgia"/>
      <w:b/>
      <w:caps/>
      <w:szCs w:val="28"/>
      <w:u w:val="single"/>
    </w:rPr>
  </w:style>
  <w:style w:type="paragraph" w:customStyle="1" w:styleId="Starred">
    <w:name w:val="Starred"/>
    <w:basedOn w:val="Normal"/>
    <w:link w:val="StarredChar"/>
    <w:qFormat/>
    <w:rsid w:val="0023386B"/>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3386B"/>
    <w:rPr>
      <w:rFonts w:ascii="Georgia" w:eastAsia="Times New Roman" w:hAnsi="Georgia"/>
      <w:b/>
      <w:caps/>
      <w:szCs w:val="28"/>
      <w:u w:val="single"/>
    </w:rPr>
  </w:style>
  <w:style w:type="paragraph" w:customStyle="1" w:styleId="NotStarred">
    <w:name w:val="NotStarred"/>
    <w:basedOn w:val="Normal"/>
    <w:link w:val="NotStarredChar"/>
    <w:qFormat/>
    <w:rsid w:val="0023386B"/>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3386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3386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3386B"/>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3386B"/>
    <w:rPr>
      <w:rFonts w:ascii="Georgia" w:eastAsia="Calibri" w:hAnsi="Georgia"/>
      <w:b/>
    </w:rPr>
  </w:style>
  <w:style w:type="paragraph" w:customStyle="1" w:styleId="H4Tag">
    <w:name w:val="H4 (Tag)"/>
    <w:basedOn w:val="Normal"/>
    <w:link w:val="H4TagChar1"/>
    <w:qFormat/>
    <w:rsid w:val="0023386B"/>
    <w:rPr>
      <w:rFonts w:ascii="Georgia" w:eastAsia="Calibri" w:hAnsi="Georgia"/>
      <w:b/>
    </w:rPr>
  </w:style>
  <w:style w:type="paragraph" w:customStyle="1" w:styleId="CM25">
    <w:name w:val="CM25"/>
    <w:basedOn w:val="Default"/>
    <w:next w:val="Default"/>
    <w:qFormat/>
    <w:rsid w:val="0023386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3386B"/>
    <w:rPr>
      <w:rFonts w:ascii="Georgia" w:hAnsi="Georgia"/>
      <w:b/>
    </w:rPr>
  </w:style>
  <w:style w:type="paragraph" w:customStyle="1" w:styleId="Debate-CardTagandCite-F6">
    <w:name w:val="Debate- Card Tag and Cite- F6"/>
    <w:basedOn w:val="Normal"/>
    <w:link w:val="Debate-CardTagandCite-F6Char"/>
    <w:qFormat/>
    <w:rsid w:val="0023386B"/>
    <w:pPr>
      <w:contextualSpacing/>
    </w:pPr>
    <w:rPr>
      <w:rFonts w:ascii="Georgia" w:hAnsi="Georgia"/>
      <w:b/>
    </w:rPr>
  </w:style>
  <w:style w:type="character" w:customStyle="1" w:styleId="CardtextChar4">
    <w:name w:val="Card text Char"/>
    <w:link w:val="Cardtext3"/>
    <w:locked/>
    <w:rsid w:val="0023386B"/>
    <w:rPr>
      <w:rFonts w:ascii="Arial Narrow" w:hAnsi="Arial Narrow"/>
      <w:u w:val="single"/>
    </w:rPr>
  </w:style>
  <w:style w:type="paragraph" w:customStyle="1" w:styleId="Cardtext3">
    <w:name w:val="Card text"/>
    <w:link w:val="CardtextChar4"/>
    <w:qFormat/>
    <w:rsid w:val="0023386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3386B"/>
    <w:rPr>
      <w:rFonts w:ascii="Georgia" w:eastAsia="Times New Roman" w:hAnsi="Georgia"/>
      <w:b/>
      <w:szCs w:val="28"/>
      <w:u w:val="single"/>
    </w:rPr>
  </w:style>
  <w:style w:type="paragraph" w:customStyle="1" w:styleId="NewHeading2">
    <w:name w:val="NewHeading2"/>
    <w:basedOn w:val="Normal"/>
    <w:link w:val="NewHeading2Char"/>
    <w:qFormat/>
    <w:rsid w:val="0023386B"/>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3386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3386B"/>
    <w:rPr>
      <w:rFonts w:eastAsia="Calibri"/>
    </w:rPr>
  </w:style>
  <w:style w:type="paragraph" w:customStyle="1" w:styleId="TagLine">
    <w:name w:val="Tag Line"/>
    <w:basedOn w:val="Normal"/>
    <w:next w:val="FullText"/>
    <w:uiPriority w:val="99"/>
    <w:qFormat/>
    <w:rsid w:val="0023386B"/>
    <w:rPr>
      <w:rFonts w:ascii="Arial Narrow" w:eastAsia="Times New Roman" w:hAnsi="Arial Narrow"/>
      <w:b/>
      <w:sz w:val="28"/>
    </w:rPr>
  </w:style>
  <w:style w:type="paragraph" w:customStyle="1" w:styleId="Card6pt">
    <w:name w:val="Card 6pt"/>
    <w:basedOn w:val="Normal"/>
    <w:uiPriority w:val="99"/>
    <w:qFormat/>
    <w:rsid w:val="0023386B"/>
    <w:pPr>
      <w:ind w:left="288" w:right="288"/>
    </w:pPr>
    <w:rPr>
      <w:rFonts w:eastAsia="Calibri"/>
      <w:color w:val="000000"/>
      <w:sz w:val="12"/>
      <w:szCs w:val="20"/>
    </w:rPr>
  </w:style>
  <w:style w:type="character" w:customStyle="1" w:styleId="FullCiteChar">
    <w:name w:val="Full Cite Char"/>
    <w:link w:val="FullCite"/>
    <w:locked/>
    <w:rsid w:val="0023386B"/>
    <w:rPr>
      <w:rFonts w:ascii="Garamond" w:eastAsia="Calibri" w:hAnsi="Garamond"/>
    </w:rPr>
  </w:style>
  <w:style w:type="paragraph" w:customStyle="1" w:styleId="FullCite">
    <w:name w:val="Full Cite"/>
    <w:basedOn w:val="Normal"/>
    <w:next w:val="Normal"/>
    <w:link w:val="FullCiteChar"/>
    <w:qFormat/>
    <w:rsid w:val="0023386B"/>
    <w:rPr>
      <w:rFonts w:ascii="Garamond" w:eastAsia="Calibri" w:hAnsi="Garamond"/>
    </w:rPr>
  </w:style>
  <w:style w:type="character" w:customStyle="1" w:styleId="StyleCardStyleBlackUnderlineChar">
    <w:name w:val="Style Card Style + Black Underline Char"/>
    <w:link w:val="StyleCardStyleBlackUnderline"/>
    <w:locked/>
    <w:rsid w:val="0023386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3386B"/>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3386B"/>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23386B"/>
    <w:rPr>
      <w:rFonts w:ascii="Century Gothic" w:eastAsia="Times New Roman" w:hAnsi="Century Gothic"/>
    </w:rPr>
  </w:style>
  <w:style w:type="character" w:customStyle="1" w:styleId="StylecardThickunderlineChar">
    <w:name w:val="Style card + Thick underline Char"/>
    <w:link w:val="StylecardThickunderline"/>
    <w:locked/>
    <w:rsid w:val="0023386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3386B"/>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3386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3386B"/>
    <w:pPr>
      <w:ind w:left="288" w:right="288"/>
    </w:pPr>
    <w:rPr>
      <w:rFonts w:ascii="Georgia" w:eastAsia="SimSun" w:hAnsi="Georgia"/>
      <w:b/>
      <w:bCs/>
      <w:u w:val="single"/>
      <w:lang w:eastAsia="zh-CN"/>
    </w:rPr>
  </w:style>
  <w:style w:type="paragraph" w:customStyle="1" w:styleId="CM27">
    <w:name w:val="CM27"/>
    <w:basedOn w:val="Default"/>
    <w:next w:val="Default"/>
    <w:qFormat/>
    <w:rsid w:val="0023386B"/>
    <w:pPr>
      <w:spacing w:after="200" w:line="276" w:lineRule="auto"/>
    </w:pPr>
    <w:rPr>
      <w:rFonts w:eastAsia="Calibri"/>
      <w:color w:val="auto"/>
      <w:sz w:val="22"/>
    </w:rPr>
  </w:style>
  <w:style w:type="paragraph" w:customStyle="1" w:styleId="font-null">
    <w:name w:val="font-null"/>
    <w:basedOn w:val="Normal"/>
    <w:uiPriority w:val="99"/>
    <w:qFormat/>
    <w:rsid w:val="0023386B"/>
    <w:pPr>
      <w:spacing w:before="100" w:beforeAutospacing="1" w:after="100" w:afterAutospacing="1"/>
    </w:pPr>
    <w:rPr>
      <w:rFonts w:eastAsia="Times New Roman"/>
      <w:sz w:val="24"/>
    </w:rPr>
  </w:style>
  <w:style w:type="paragraph" w:customStyle="1" w:styleId="rteindent1">
    <w:name w:val="rteindent1"/>
    <w:basedOn w:val="Normal"/>
    <w:uiPriority w:val="99"/>
    <w:qFormat/>
    <w:rsid w:val="0023386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3386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3386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3386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3386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3386B"/>
    <w:pPr>
      <w:spacing w:before="100" w:beforeAutospacing="1" w:after="100" w:afterAutospacing="1"/>
    </w:pPr>
    <w:rPr>
      <w:rFonts w:eastAsia="Times New Roman"/>
      <w:sz w:val="24"/>
    </w:rPr>
  </w:style>
  <w:style w:type="paragraph" w:customStyle="1" w:styleId="class">
    <w:name w:val="class"/>
    <w:basedOn w:val="Normal"/>
    <w:uiPriority w:val="99"/>
    <w:qFormat/>
    <w:rsid w:val="0023386B"/>
    <w:pPr>
      <w:spacing w:before="100" w:beforeAutospacing="1" w:after="100" w:afterAutospacing="1"/>
    </w:pPr>
    <w:rPr>
      <w:rFonts w:eastAsia="Times New Roman"/>
      <w:sz w:val="24"/>
    </w:rPr>
  </w:style>
  <w:style w:type="character" w:customStyle="1" w:styleId="blocktitleChar">
    <w:name w:val="block title Char"/>
    <w:link w:val="blocktitle0"/>
    <w:locked/>
    <w:rsid w:val="0023386B"/>
    <w:rPr>
      <w:rFonts w:ascii="Calibri" w:eastAsia="Calibri" w:hAnsi="Calibri"/>
      <w:b/>
      <w:caps/>
      <w:sz w:val="28"/>
      <w:szCs w:val="28"/>
      <w:lang w:val="es-ES"/>
    </w:rPr>
  </w:style>
  <w:style w:type="paragraph" w:customStyle="1" w:styleId="Pa6">
    <w:name w:val="Pa6"/>
    <w:basedOn w:val="Normal"/>
    <w:next w:val="Normal"/>
    <w:uiPriority w:val="99"/>
    <w:qFormat/>
    <w:rsid w:val="0023386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3386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3386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3386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3386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3386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3386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3386B"/>
    <w:rPr>
      <w:rFonts w:ascii="Georgia" w:eastAsia="SimSun" w:hAnsi="Georgia"/>
      <w:b/>
      <w:bCs/>
    </w:rPr>
  </w:style>
  <w:style w:type="paragraph" w:customStyle="1" w:styleId="summary">
    <w:name w:val="summary"/>
    <w:basedOn w:val="Normal"/>
    <w:uiPriority w:val="99"/>
    <w:qFormat/>
    <w:rsid w:val="0023386B"/>
    <w:pPr>
      <w:spacing w:before="100" w:beforeAutospacing="1" w:after="100" w:afterAutospacing="1"/>
    </w:pPr>
    <w:rPr>
      <w:rFonts w:eastAsia="Times New Roman"/>
      <w:sz w:val="24"/>
    </w:rPr>
  </w:style>
  <w:style w:type="paragraph" w:customStyle="1" w:styleId="Caption2">
    <w:name w:val="Caption2"/>
    <w:basedOn w:val="Normal"/>
    <w:uiPriority w:val="99"/>
    <w:qFormat/>
    <w:rsid w:val="0023386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3386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3386B"/>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3386B"/>
    <w:pPr>
      <w:jc w:val="center"/>
    </w:pPr>
    <w:rPr>
      <w:rFonts w:ascii="Book Antiqua" w:eastAsia="Times New Roman" w:hAnsi="Book Antiqua"/>
      <w:b/>
      <w:sz w:val="28"/>
    </w:rPr>
  </w:style>
  <w:style w:type="paragraph" w:customStyle="1" w:styleId="Little">
    <w:name w:val="Little"/>
    <w:basedOn w:val="Normal"/>
    <w:next w:val="Normal"/>
    <w:link w:val="LittleChar"/>
    <w:qFormat/>
    <w:rsid w:val="0023386B"/>
    <w:pPr>
      <w:ind w:left="288"/>
    </w:pPr>
    <w:rPr>
      <w:rFonts w:ascii="Garamond" w:eastAsia="Times New Roman" w:hAnsi="Garamond"/>
    </w:rPr>
  </w:style>
  <w:style w:type="paragraph" w:customStyle="1" w:styleId="AAAcard">
    <w:name w:val="AAAcard"/>
    <w:basedOn w:val="Normal"/>
    <w:uiPriority w:val="99"/>
    <w:qFormat/>
    <w:rsid w:val="0023386B"/>
    <w:pPr>
      <w:ind w:left="288" w:right="288"/>
    </w:pPr>
    <w:rPr>
      <w:rFonts w:eastAsia="Times New Roman"/>
    </w:rPr>
  </w:style>
  <w:style w:type="paragraph" w:customStyle="1" w:styleId="Caption3">
    <w:name w:val="Caption3"/>
    <w:basedOn w:val="Normal"/>
    <w:uiPriority w:val="99"/>
    <w:qFormat/>
    <w:rsid w:val="0023386B"/>
    <w:pPr>
      <w:spacing w:before="100" w:beforeAutospacing="1" w:after="100" w:afterAutospacing="1"/>
    </w:pPr>
    <w:rPr>
      <w:rFonts w:eastAsia="Times New Roman"/>
      <w:sz w:val="24"/>
    </w:rPr>
  </w:style>
  <w:style w:type="paragraph" w:customStyle="1" w:styleId="body-12-5">
    <w:name w:val="body-12-5"/>
    <w:basedOn w:val="Normal"/>
    <w:uiPriority w:val="99"/>
    <w:qFormat/>
    <w:rsid w:val="0023386B"/>
    <w:pPr>
      <w:spacing w:before="100" w:beforeAutospacing="1" w:after="100" w:afterAutospacing="1"/>
    </w:pPr>
    <w:rPr>
      <w:rFonts w:eastAsia="Times New Roman"/>
      <w:sz w:val="24"/>
    </w:rPr>
  </w:style>
  <w:style w:type="paragraph" w:customStyle="1" w:styleId="infuse">
    <w:name w:val="infuse"/>
    <w:basedOn w:val="Normal"/>
    <w:uiPriority w:val="99"/>
    <w:qFormat/>
    <w:rsid w:val="0023386B"/>
    <w:pPr>
      <w:spacing w:before="100" w:beforeAutospacing="1" w:after="100" w:afterAutospacing="1"/>
    </w:pPr>
    <w:rPr>
      <w:rFonts w:eastAsia="Times New Roman"/>
      <w:sz w:val="24"/>
    </w:rPr>
  </w:style>
  <w:style w:type="paragraph" w:customStyle="1" w:styleId="fontreg">
    <w:name w:val="font_reg"/>
    <w:basedOn w:val="Normal"/>
    <w:uiPriority w:val="99"/>
    <w:qFormat/>
    <w:rsid w:val="0023386B"/>
    <w:pPr>
      <w:spacing w:before="100" w:beforeAutospacing="1" w:after="100" w:afterAutospacing="1"/>
    </w:pPr>
    <w:rPr>
      <w:rFonts w:eastAsia="Times New Roman"/>
      <w:sz w:val="24"/>
    </w:rPr>
  </w:style>
  <w:style w:type="paragraph" w:customStyle="1" w:styleId="CITEF3">
    <w:name w:val="CITE F3"/>
    <w:uiPriority w:val="99"/>
    <w:qFormat/>
    <w:rsid w:val="0023386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3386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3386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3386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3386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3386B"/>
    <w:pPr>
      <w:ind w:left="144"/>
    </w:pPr>
    <w:rPr>
      <w:rFonts w:ascii="Cambria" w:eastAsia="Calibri" w:hAnsi="Cambria"/>
      <w:sz w:val="24"/>
    </w:rPr>
  </w:style>
  <w:style w:type="paragraph" w:customStyle="1" w:styleId="FreeFormA">
    <w:name w:val="Free Form A"/>
    <w:autoRedefine/>
    <w:uiPriority w:val="99"/>
    <w:qFormat/>
    <w:rsid w:val="0023386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3386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3386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3386B"/>
    <w:rPr>
      <w:rFonts w:ascii="Times New Roman" w:eastAsia="Times New Roman" w:hAnsi="Times New Roman" w:cs="Times New Roman"/>
      <w:sz w:val="10"/>
    </w:rPr>
  </w:style>
  <w:style w:type="paragraph" w:customStyle="1" w:styleId="subheader">
    <w:name w:val="subheader"/>
    <w:basedOn w:val="Normal"/>
    <w:uiPriority w:val="99"/>
    <w:qFormat/>
    <w:rsid w:val="0023386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3386B"/>
    <w:pPr>
      <w:spacing w:before="100" w:beforeAutospacing="1" w:after="100" w:afterAutospacing="1"/>
    </w:pPr>
    <w:rPr>
      <w:rFonts w:eastAsia="Times New Roman"/>
      <w:sz w:val="24"/>
    </w:rPr>
  </w:style>
  <w:style w:type="paragraph" w:customStyle="1" w:styleId="more">
    <w:name w:val="more"/>
    <w:basedOn w:val="Normal"/>
    <w:uiPriority w:val="99"/>
    <w:qFormat/>
    <w:rsid w:val="0023386B"/>
    <w:pPr>
      <w:spacing w:before="100" w:beforeAutospacing="1" w:after="100" w:afterAutospacing="1"/>
    </w:pPr>
    <w:rPr>
      <w:rFonts w:eastAsia="Times New Roman"/>
      <w:sz w:val="24"/>
    </w:rPr>
  </w:style>
  <w:style w:type="paragraph" w:customStyle="1" w:styleId="story">
    <w:name w:val="story"/>
    <w:basedOn w:val="Normal"/>
    <w:uiPriority w:val="99"/>
    <w:qFormat/>
    <w:rsid w:val="0023386B"/>
    <w:pPr>
      <w:spacing w:before="100" w:beforeAutospacing="1" w:after="100" w:afterAutospacing="1"/>
    </w:pPr>
    <w:rPr>
      <w:rFonts w:eastAsia="Times New Roman"/>
      <w:sz w:val="24"/>
    </w:rPr>
  </w:style>
  <w:style w:type="paragraph" w:customStyle="1" w:styleId="H1numbered">
    <w:name w:val="H1 numbered"/>
    <w:basedOn w:val="Normal"/>
    <w:uiPriority w:val="99"/>
    <w:qFormat/>
    <w:rsid w:val="0023386B"/>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3386B"/>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3386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3386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3386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3386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3386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3386B"/>
    <w:pPr>
      <w:widowControl w:val="0"/>
      <w:spacing w:after="63"/>
    </w:pPr>
    <w:rPr>
      <w:rFonts w:ascii="Arial" w:hAnsi="Arial"/>
      <w:color w:val="auto"/>
    </w:rPr>
  </w:style>
  <w:style w:type="paragraph" w:customStyle="1" w:styleId="CM35">
    <w:name w:val="CM35"/>
    <w:basedOn w:val="Default"/>
    <w:next w:val="Default"/>
    <w:uiPriority w:val="99"/>
    <w:qFormat/>
    <w:rsid w:val="0023386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3386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3386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3386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3386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3386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3386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3386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3386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3386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3386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3386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3386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3386B"/>
    <w:rPr>
      <w:rFonts w:ascii="Georgia" w:hAnsi="Georgia"/>
      <w:lang w:val="x-none" w:eastAsia="x-none"/>
    </w:rPr>
  </w:style>
  <w:style w:type="character" w:customStyle="1" w:styleId="NormalFontChar">
    <w:name w:val="Normal Font Char"/>
    <w:link w:val="NormalFont"/>
    <w:locked/>
    <w:rsid w:val="0023386B"/>
    <w:rPr>
      <w:rFonts w:ascii="Times New Roman" w:eastAsia="Times New Roman" w:hAnsi="Times New Roman" w:cs="Times New Roman"/>
      <w:sz w:val="20"/>
      <w:szCs w:val="20"/>
    </w:rPr>
  </w:style>
  <w:style w:type="paragraph" w:customStyle="1" w:styleId="NormalFont">
    <w:name w:val="Normal Font"/>
    <w:link w:val="NormalFontChar"/>
    <w:qFormat/>
    <w:rsid w:val="0023386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3386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3386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3386B"/>
    <w:rPr>
      <w:u w:val="single"/>
      <w:lang w:val="x-none" w:eastAsia="x-none"/>
    </w:rPr>
  </w:style>
  <w:style w:type="character" w:customStyle="1" w:styleId="StyleNormalFont11ptBoldUnderlineChar">
    <w:name w:val="Style Normal Font + 11 pt Bold Underline Char"/>
    <w:link w:val="StyleNormalFont11ptBoldUnderline"/>
    <w:locked/>
    <w:rsid w:val="0023386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3386B"/>
    <w:rPr>
      <w:b/>
      <w:bCs/>
      <w:u w:val="single"/>
      <w:lang w:val="x-none" w:eastAsia="x-none"/>
    </w:rPr>
  </w:style>
  <w:style w:type="paragraph" w:customStyle="1" w:styleId="Smallfont0">
    <w:name w:val="Smallfont"/>
    <w:basedOn w:val="Normal"/>
    <w:uiPriority w:val="99"/>
    <w:qFormat/>
    <w:rsid w:val="0023386B"/>
    <w:rPr>
      <w:rFonts w:eastAsia="Times New Roman"/>
      <w:sz w:val="15"/>
    </w:rPr>
  </w:style>
  <w:style w:type="paragraph" w:customStyle="1" w:styleId="formatvorlage2">
    <w:name w:val="formatvorlage2"/>
    <w:basedOn w:val="Normal"/>
    <w:uiPriority w:val="99"/>
    <w:qFormat/>
    <w:rsid w:val="0023386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3386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3386B"/>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3386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3386B"/>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3386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3386B"/>
    <w:pPr>
      <w:ind w:left="144"/>
    </w:pPr>
    <w:rPr>
      <w:rFonts w:ascii="Georgia" w:eastAsia="Times New Roman" w:hAnsi="Georgia"/>
      <w:lang w:val="x-none" w:eastAsia="x-none"/>
    </w:rPr>
  </w:style>
  <w:style w:type="paragraph" w:customStyle="1" w:styleId="deck">
    <w:name w:val="deck"/>
    <w:basedOn w:val="Normal"/>
    <w:uiPriority w:val="99"/>
    <w:qFormat/>
    <w:rsid w:val="0023386B"/>
    <w:pPr>
      <w:spacing w:before="100" w:beforeAutospacing="1" w:after="100" w:afterAutospacing="1"/>
    </w:pPr>
    <w:rPr>
      <w:rFonts w:eastAsia="Times New Roman"/>
      <w:sz w:val="24"/>
    </w:rPr>
  </w:style>
  <w:style w:type="paragraph" w:customStyle="1" w:styleId="i1">
    <w:name w:val="i1"/>
    <w:basedOn w:val="Normal"/>
    <w:uiPriority w:val="99"/>
    <w:qFormat/>
    <w:rsid w:val="0023386B"/>
    <w:pPr>
      <w:spacing w:before="100" w:beforeAutospacing="1" w:after="100" w:afterAutospacing="1"/>
    </w:pPr>
    <w:rPr>
      <w:rFonts w:eastAsia="Times New Roman"/>
      <w:sz w:val="24"/>
    </w:rPr>
  </w:style>
  <w:style w:type="paragraph" w:customStyle="1" w:styleId="question">
    <w:name w:val="question"/>
    <w:basedOn w:val="Normal"/>
    <w:uiPriority w:val="99"/>
    <w:qFormat/>
    <w:rsid w:val="0023386B"/>
    <w:pPr>
      <w:spacing w:before="100" w:beforeAutospacing="1" w:after="100" w:afterAutospacing="1"/>
    </w:pPr>
    <w:rPr>
      <w:rFonts w:eastAsia="Times New Roman"/>
      <w:sz w:val="24"/>
    </w:rPr>
  </w:style>
  <w:style w:type="paragraph" w:customStyle="1" w:styleId="bodycopy">
    <w:name w:val="bodycopy"/>
    <w:basedOn w:val="Normal"/>
    <w:uiPriority w:val="99"/>
    <w:qFormat/>
    <w:rsid w:val="0023386B"/>
    <w:pPr>
      <w:spacing w:before="100" w:beforeAutospacing="1" w:after="100" w:afterAutospacing="1"/>
    </w:pPr>
    <w:rPr>
      <w:rFonts w:eastAsia="Times New Roman"/>
      <w:sz w:val="24"/>
    </w:rPr>
  </w:style>
  <w:style w:type="paragraph" w:customStyle="1" w:styleId="Fifth">
    <w:name w:val="Fifth"/>
    <w:basedOn w:val="Normal"/>
    <w:link w:val="FifthChar"/>
    <w:qFormat/>
    <w:rsid w:val="0023386B"/>
    <w:rPr>
      <w:rFonts w:eastAsia="Calibri"/>
    </w:rPr>
  </w:style>
  <w:style w:type="paragraph" w:customStyle="1" w:styleId="NoteLevel22">
    <w:name w:val="Note Level 22"/>
    <w:basedOn w:val="Normal"/>
    <w:next w:val="Normal"/>
    <w:uiPriority w:val="99"/>
    <w:qFormat/>
    <w:rsid w:val="0023386B"/>
    <w:pPr>
      <w:keepNext/>
      <w:ind w:left="288" w:right="288"/>
    </w:pPr>
    <w:rPr>
      <w:rFonts w:eastAsia="MS Gothic"/>
      <w:szCs w:val="20"/>
    </w:rPr>
  </w:style>
  <w:style w:type="paragraph" w:customStyle="1" w:styleId="wp-caption-text">
    <w:name w:val="wp-caption-text"/>
    <w:basedOn w:val="Normal"/>
    <w:qFormat/>
    <w:rsid w:val="0023386B"/>
    <w:pPr>
      <w:spacing w:before="100" w:beforeAutospacing="1" w:after="100" w:afterAutospacing="1"/>
    </w:pPr>
    <w:rPr>
      <w:rFonts w:eastAsia="Times New Roman"/>
      <w:sz w:val="24"/>
    </w:rPr>
  </w:style>
  <w:style w:type="paragraph" w:customStyle="1" w:styleId="svarticle">
    <w:name w:val="svarticle"/>
    <w:basedOn w:val="Normal"/>
    <w:uiPriority w:val="99"/>
    <w:qFormat/>
    <w:rsid w:val="0023386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3386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3386B"/>
    <w:pPr>
      <w:spacing w:before="100" w:beforeAutospacing="1" w:after="100" w:afterAutospacing="1"/>
    </w:pPr>
  </w:style>
  <w:style w:type="paragraph" w:customStyle="1" w:styleId="description">
    <w:name w:val="description"/>
    <w:basedOn w:val="Normal"/>
    <w:uiPriority w:val="99"/>
    <w:qFormat/>
    <w:rsid w:val="0023386B"/>
    <w:pPr>
      <w:spacing w:before="100" w:beforeAutospacing="1" w:after="100" w:afterAutospacing="1"/>
    </w:pPr>
  </w:style>
  <w:style w:type="paragraph" w:customStyle="1" w:styleId="graf">
    <w:name w:val="graf"/>
    <w:basedOn w:val="Normal"/>
    <w:uiPriority w:val="99"/>
    <w:qFormat/>
    <w:rsid w:val="0023386B"/>
    <w:pPr>
      <w:spacing w:before="100" w:beforeAutospacing="1" w:after="100" w:afterAutospacing="1"/>
    </w:pPr>
  </w:style>
  <w:style w:type="paragraph" w:customStyle="1" w:styleId="column">
    <w:name w:val="column"/>
    <w:basedOn w:val="Normal"/>
    <w:uiPriority w:val="99"/>
    <w:qFormat/>
    <w:rsid w:val="0023386B"/>
    <w:pPr>
      <w:spacing w:before="100" w:beforeAutospacing="1" w:after="100" w:afterAutospacing="1"/>
    </w:pPr>
  </w:style>
  <w:style w:type="paragraph" w:customStyle="1" w:styleId="recirc-container">
    <w:name w:val="recirc-container"/>
    <w:basedOn w:val="Normal"/>
    <w:uiPriority w:val="99"/>
    <w:qFormat/>
    <w:rsid w:val="0023386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3386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3386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3386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3386B"/>
    <w:rPr>
      <w:rFonts w:ascii="Georgia" w:hAnsi="Georgia" w:hint="default"/>
      <w:i/>
      <w:iCs/>
      <w:color w:val="808080"/>
    </w:rPr>
  </w:style>
  <w:style w:type="character" w:customStyle="1" w:styleId="cardchar00">
    <w:name w:val="cardchar0"/>
    <w:basedOn w:val="DefaultParagraphFont"/>
    <w:rsid w:val="0023386B"/>
  </w:style>
  <w:style w:type="character" w:customStyle="1" w:styleId="UnderlineNon-bold">
    <w:name w:val="Underline Non - bold"/>
    <w:rsid w:val="0023386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3386B"/>
  </w:style>
  <w:style w:type="character" w:customStyle="1" w:styleId="StyleHeading4UnderlinedsmalltextGaramondChar">
    <w:name w:val="Style Heading 4Underlinedsmall text + Garamond Char"/>
    <w:link w:val="StyleHeading4UnderlinedsmalltextGaramond"/>
    <w:locked/>
    <w:rsid w:val="0023386B"/>
    <w:rPr>
      <w:rFonts w:ascii="Calibri" w:hAnsi="Calibri"/>
    </w:rPr>
  </w:style>
  <w:style w:type="character" w:customStyle="1" w:styleId="Heading5Char2">
    <w:name w:val="Heading 5 Char2"/>
    <w:rsid w:val="0023386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3386B"/>
    <w:rPr>
      <w:rFonts w:ascii="Arial" w:hAnsi="Arial" w:cs="Arial"/>
      <w:vanish/>
      <w:sz w:val="16"/>
      <w:szCs w:val="16"/>
    </w:rPr>
  </w:style>
  <w:style w:type="paragraph" w:styleId="z-TopofForm">
    <w:name w:val="HTML Top of Form"/>
    <w:basedOn w:val="Normal"/>
    <w:next w:val="Normal"/>
    <w:link w:val="z-TopofFormChar"/>
    <w:hidden/>
    <w:uiPriority w:val="99"/>
    <w:unhideWhenUsed/>
    <w:rsid w:val="0023386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3386B"/>
    <w:rPr>
      <w:rFonts w:ascii="Arial" w:hAnsi="Arial" w:cs="Arial"/>
      <w:vanish/>
      <w:sz w:val="16"/>
      <w:szCs w:val="16"/>
    </w:rPr>
  </w:style>
  <w:style w:type="character" w:customStyle="1" w:styleId="z-BottomofFormChar">
    <w:name w:val="z-Bottom of Form Char"/>
    <w:basedOn w:val="DefaultParagraphFont"/>
    <w:link w:val="z-BottomofForm"/>
    <w:uiPriority w:val="99"/>
    <w:rsid w:val="0023386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3386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3386B"/>
    <w:rPr>
      <w:rFonts w:ascii="Arial" w:hAnsi="Arial" w:cs="Arial"/>
      <w:vanish/>
      <w:sz w:val="16"/>
      <w:szCs w:val="16"/>
    </w:rPr>
  </w:style>
  <w:style w:type="character" w:customStyle="1" w:styleId="Style2CharChar">
    <w:name w:val="Style2 Char Char"/>
    <w:rsid w:val="0023386B"/>
    <w:rPr>
      <w:u w:val="thick"/>
      <w:lang w:val="en-US" w:eastAsia="en-US" w:bidi="ar-SA"/>
    </w:rPr>
  </w:style>
  <w:style w:type="character" w:customStyle="1" w:styleId="authordate1">
    <w:name w:val="authordate"/>
    <w:rsid w:val="0023386B"/>
  </w:style>
  <w:style w:type="character" w:customStyle="1" w:styleId="underline0">
    <w:name w:val="%underline"/>
    <w:rsid w:val="0023386B"/>
    <w:rPr>
      <w:rFonts w:ascii="Times New Roman" w:hAnsi="Times New Roman" w:cs="Times New Roman" w:hint="default"/>
      <w:strike w:val="0"/>
      <w:dstrike w:val="0"/>
      <w:sz w:val="16"/>
      <w:u w:val="none"/>
      <w:effect w:val="none"/>
    </w:rPr>
  </w:style>
  <w:style w:type="character" w:customStyle="1" w:styleId="AUNDERLINE0">
    <w:name w:val="AUNDERLINE"/>
    <w:qFormat/>
    <w:rsid w:val="0023386B"/>
    <w:rPr>
      <w:rFonts w:ascii="Times New Roman" w:hAnsi="Times New Roman" w:cs="Times New Roman" w:hint="default"/>
      <w:sz w:val="20"/>
      <w:u w:val="single"/>
    </w:rPr>
  </w:style>
  <w:style w:type="character" w:customStyle="1" w:styleId="UnderlinedCharChar">
    <w:name w:val="Underlined Char Char"/>
    <w:rsid w:val="0023386B"/>
    <w:rPr>
      <w:rFonts w:ascii="Garamond" w:hAnsi="Garamond" w:hint="default"/>
      <w:szCs w:val="28"/>
      <w:u w:val="single"/>
      <w:lang w:val="en-US" w:eastAsia="en-US" w:bidi="ar-SA"/>
    </w:rPr>
  </w:style>
  <w:style w:type="character" w:customStyle="1" w:styleId="slug-doi">
    <w:name w:val="slug-doi"/>
    <w:basedOn w:val="DefaultParagraphFont"/>
    <w:rsid w:val="0023386B"/>
  </w:style>
  <w:style w:type="character" w:customStyle="1" w:styleId="af">
    <w:name w:val="af"/>
    <w:basedOn w:val="DefaultParagraphFont"/>
    <w:rsid w:val="0023386B"/>
  </w:style>
  <w:style w:type="character" w:customStyle="1" w:styleId="ab">
    <w:name w:val="ab"/>
    <w:basedOn w:val="DefaultParagraphFont"/>
    <w:rsid w:val="0023386B"/>
  </w:style>
  <w:style w:type="character" w:customStyle="1" w:styleId="em">
    <w:name w:val="em"/>
    <w:basedOn w:val="DefaultParagraphFont"/>
    <w:rsid w:val="0023386B"/>
  </w:style>
  <w:style w:type="character" w:customStyle="1" w:styleId="au">
    <w:name w:val="au"/>
    <w:basedOn w:val="DefaultParagraphFont"/>
    <w:rsid w:val="0023386B"/>
  </w:style>
  <w:style w:type="character" w:customStyle="1" w:styleId="ti">
    <w:name w:val="ti"/>
    <w:basedOn w:val="DefaultParagraphFont"/>
    <w:rsid w:val="0023386B"/>
  </w:style>
  <w:style w:type="character" w:customStyle="1" w:styleId="subheadblue">
    <w:name w:val="subhead_blue"/>
    <w:basedOn w:val="DefaultParagraphFont"/>
    <w:rsid w:val="0023386B"/>
  </w:style>
  <w:style w:type="character" w:customStyle="1" w:styleId="affiliation">
    <w:name w:val="affiliation"/>
    <w:basedOn w:val="DefaultParagraphFont"/>
    <w:rsid w:val="0023386B"/>
  </w:style>
  <w:style w:type="character" w:customStyle="1" w:styleId="slug-doi-wrapper">
    <w:name w:val="slug-doi-wrapper"/>
    <w:basedOn w:val="DefaultParagraphFont"/>
    <w:rsid w:val="0023386B"/>
  </w:style>
  <w:style w:type="character" w:customStyle="1" w:styleId="slug-metadata-noteahead-of-print">
    <w:name w:val="slug-metadata-note ahead-of-print"/>
    <w:basedOn w:val="DefaultParagraphFont"/>
    <w:rsid w:val="0023386B"/>
  </w:style>
  <w:style w:type="character" w:customStyle="1" w:styleId="slug-ahead-of-print-date">
    <w:name w:val="slug-ahead-of-print-date"/>
    <w:basedOn w:val="DefaultParagraphFont"/>
    <w:rsid w:val="0023386B"/>
  </w:style>
  <w:style w:type="character" w:customStyle="1" w:styleId="medium-bold">
    <w:name w:val="medium-bold"/>
    <w:basedOn w:val="DefaultParagraphFont"/>
    <w:rsid w:val="0023386B"/>
  </w:style>
  <w:style w:type="character" w:customStyle="1" w:styleId="updated-short-citation">
    <w:name w:val="updated-short-citation"/>
    <w:basedOn w:val="DefaultParagraphFont"/>
    <w:rsid w:val="0023386B"/>
  </w:style>
  <w:style w:type="character" w:customStyle="1" w:styleId="goohl0">
    <w:name w:val="goohl0"/>
    <w:basedOn w:val="DefaultParagraphFont"/>
    <w:rsid w:val="0023386B"/>
  </w:style>
  <w:style w:type="character" w:customStyle="1" w:styleId="CharChar6">
    <w:name w:val="Char Char6"/>
    <w:rsid w:val="0023386B"/>
    <w:rPr>
      <w:rFonts w:ascii="Arial" w:hAnsi="Arial" w:cs="Arial" w:hint="default"/>
      <w:bCs/>
      <w:sz w:val="16"/>
      <w:szCs w:val="26"/>
      <w:lang w:val="en-US" w:eastAsia="en-US" w:bidi="ar-SA"/>
    </w:rPr>
  </w:style>
  <w:style w:type="character" w:customStyle="1" w:styleId="TagCharChar1">
    <w:name w:val="Tag Char Char1"/>
    <w:rsid w:val="0023386B"/>
    <w:rPr>
      <w:b/>
      <w:bCs w:val="0"/>
      <w:sz w:val="24"/>
      <w:szCs w:val="24"/>
      <w:lang w:val="en-US" w:eastAsia="en-US" w:bidi="ar-SA"/>
    </w:rPr>
  </w:style>
  <w:style w:type="character" w:customStyle="1" w:styleId="12TimesNewRoman">
    <w:name w:val="12 Times New Roman"/>
    <w:rsid w:val="0023386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3386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3386B"/>
    <w:rPr>
      <w:rFonts w:ascii="Times New Roman" w:hAnsi="Times New Roman" w:cs="Times New Roman" w:hint="default"/>
      <w:strike w:val="0"/>
      <w:dstrike w:val="0"/>
      <w:sz w:val="14"/>
      <w:u w:val="none"/>
      <w:effect w:val="none"/>
    </w:rPr>
  </w:style>
  <w:style w:type="character" w:customStyle="1" w:styleId="F8-UnderlineBold">
    <w:name w:val="F8 - Underline/Bold"/>
    <w:rsid w:val="0023386B"/>
    <w:rPr>
      <w:rFonts w:ascii="Times New Roman" w:hAnsi="Times New Roman" w:cs="Times New Roman" w:hint="default"/>
      <w:b/>
      <w:bCs w:val="0"/>
      <w:sz w:val="20"/>
      <w:u w:val="single"/>
    </w:rPr>
  </w:style>
  <w:style w:type="character" w:customStyle="1" w:styleId="F7-SmallFont">
    <w:name w:val="F7 - Small Font"/>
    <w:rsid w:val="0023386B"/>
    <w:rPr>
      <w:rFonts w:ascii="Times New Roman" w:hAnsi="Times New Roman" w:cs="Times New Roman" w:hint="default"/>
      <w:sz w:val="14"/>
    </w:rPr>
  </w:style>
  <w:style w:type="character" w:customStyle="1" w:styleId="Brief-Bold">
    <w:name w:val="Brief - Bold"/>
    <w:rsid w:val="0023386B"/>
    <w:rPr>
      <w:rFonts w:ascii="Times New Roman" w:hAnsi="Times New Roman" w:cs="Times New Roman" w:hint="default"/>
      <w:b/>
      <w:bCs w:val="0"/>
    </w:rPr>
  </w:style>
  <w:style w:type="character" w:customStyle="1" w:styleId="Card-Underline">
    <w:name w:val="Card - Underline"/>
    <w:rsid w:val="0023386B"/>
    <w:rPr>
      <w:rFonts w:ascii="Times New Roman" w:hAnsi="Times New Roman" w:cs="Times New Roman" w:hint="default"/>
      <w:u w:val="single"/>
    </w:rPr>
  </w:style>
  <w:style w:type="character" w:customStyle="1" w:styleId="beriefunderline">
    <w:name w:val="berief = underline"/>
    <w:rsid w:val="0023386B"/>
    <w:rPr>
      <w:rFonts w:ascii="Times New Roman" w:eastAsia="Times New Roman" w:hAnsi="Times New Roman" w:cs="Times New Roman" w:hint="default"/>
      <w:sz w:val="20"/>
      <w:u w:val="single"/>
    </w:rPr>
  </w:style>
  <w:style w:type="character" w:customStyle="1" w:styleId="BoldText10pt">
    <w:name w:val="Bold Text 10 pt"/>
    <w:rsid w:val="0023386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3386B"/>
    <w:rPr>
      <w:i/>
      <w:iCs w:val="0"/>
    </w:rPr>
  </w:style>
  <w:style w:type="character" w:customStyle="1" w:styleId="eoeaheader">
    <w:name w:val="eoea_header"/>
    <w:basedOn w:val="DefaultParagraphFont"/>
    <w:rsid w:val="0023386B"/>
  </w:style>
  <w:style w:type="character" w:customStyle="1" w:styleId="SC4208902">
    <w:name w:val="SC.4.208902"/>
    <w:rsid w:val="0023386B"/>
    <w:rPr>
      <w:rFonts w:ascii="Century" w:hAnsi="Century" w:cs="Century" w:hint="default"/>
      <w:color w:val="000000"/>
      <w:sz w:val="22"/>
      <w:szCs w:val="22"/>
    </w:rPr>
  </w:style>
  <w:style w:type="character" w:customStyle="1" w:styleId="SC4208915">
    <w:name w:val="SC.4.208915"/>
    <w:rsid w:val="0023386B"/>
    <w:rPr>
      <w:rFonts w:ascii="Century" w:hAnsi="Century" w:cs="Century" w:hint="default"/>
      <w:color w:val="000000"/>
      <w:sz w:val="13"/>
      <w:szCs w:val="13"/>
    </w:rPr>
  </w:style>
  <w:style w:type="character" w:customStyle="1" w:styleId="SC273764">
    <w:name w:val="SC.2.73764"/>
    <w:rsid w:val="0023386B"/>
    <w:rPr>
      <w:rFonts w:ascii="Century" w:hAnsi="Century" w:cs="Century" w:hint="default"/>
      <w:color w:val="000000"/>
      <w:sz w:val="72"/>
      <w:szCs w:val="72"/>
    </w:rPr>
  </w:style>
  <w:style w:type="character" w:customStyle="1" w:styleId="SC273779">
    <w:name w:val="SC.2.73779"/>
    <w:rsid w:val="0023386B"/>
    <w:rPr>
      <w:rFonts w:ascii="Century" w:hAnsi="Century" w:cs="Century" w:hint="default"/>
      <w:color w:val="000000"/>
      <w:sz w:val="40"/>
      <w:szCs w:val="40"/>
    </w:rPr>
  </w:style>
  <w:style w:type="character" w:customStyle="1" w:styleId="SC273763">
    <w:name w:val="SC.2.73763"/>
    <w:rsid w:val="0023386B"/>
    <w:rPr>
      <w:rFonts w:ascii="Century" w:hAnsi="Century" w:cs="Century" w:hint="default"/>
      <w:b/>
      <w:bCs/>
      <w:color w:val="000000"/>
    </w:rPr>
  </w:style>
  <w:style w:type="character" w:customStyle="1" w:styleId="SC4208910">
    <w:name w:val="SC.4.208910"/>
    <w:rsid w:val="0023386B"/>
    <w:rPr>
      <w:rFonts w:ascii="Century" w:hAnsi="Century" w:cs="Century" w:hint="default"/>
      <w:color w:val="000000"/>
      <w:sz w:val="28"/>
      <w:szCs w:val="28"/>
    </w:rPr>
  </w:style>
  <w:style w:type="character" w:customStyle="1" w:styleId="SC4208911">
    <w:name w:val="SC.4.208911"/>
    <w:rsid w:val="0023386B"/>
    <w:rPr>
      <w:rFonts w:ascii="Century" w:hAnsi="Century" w:cs="Century" w:hint="default"/>
      <w:color w:val="000000"/>
    </w:rPr>
  </w:style>
  <w:style w:type="character" w:customStyle="1" w:styleId="articlesubtitle">
    <w:name w:val="article_sub_title"/>
    <w:basedOn w:val="DefaultParagraphFont"/>
    <w:rsid w:val="0023386B"/>
  </w:style>
  <w:style w:type="character" w:customStyle="1" w:styleId="newsdate2">
    <w:name w:val="news_date2"/>
    <w:basedOn w:val="DefaultParagraphFont"/>
    <w:rsid w:val="0023386B"/>
  </w:style>
  <w:style w:type="character" w:customStyle="1" w:styleId="readarticleheader">
    <w:name w:val="readarticleheader"/>
    <w:basedOn w:val="DefaultParagraphFont"/>
    <w:rsid w:val="0023386B"/>
  </w:style>
  <w:style w:type="character" w:customStyle="1" w:styleId="UnderlineChar20">
    <w:name w:val="Underline Char2"/>
    <w:rsid w:val="0023386B"/>
    <w:rPr>
      <w:rFonts w:ascii="Trebuchet MS" w:hAnsi="Trebuchet MS" w:hint="default"/>
      <w:u w:val="thick"/>
      <w:lang w:val="en-US" w:eastAsia="zh-CN" w:bidi="ar-SA"/>
    </w:rPr>
  </w:style>
  <w:style w:type="character" w:customStyle="1" w:styleId="BoldUnderliningChar">
    <w:name w:val="Bold Underlining Char"/>
    <w:rsid w:val="0023386B"/>
    <w:rPr>
      <w:rFonts w:ascii="Arial Narrow" w:eastAsia="Times New Roman" w:hAnsi="Arial Narrow" w:hint="default"/>
      <w:b/>
      <w:bCs w:val="0"/>
      <w:szCs w:val="24"/>
      <w:u w:val="single"/>
      <w:lang w:val="en-GB" w:eastAsia="en-US" w:bidi="ar-SA"/>
    </w:rPr>
  </w:style>
  <w:style w:type="character" w:customStyle="1" w:styleId="medium-normal1">
    <w:name w:val="medium-normal1"/>
    <w:rsid w:val="0023386B"/>
    <w:rPr>
      <w:rFonts w:ascii="Arial" w:hAnsi="Arial" w:cs="Arial" w:hint="default"/>
      <w:b w:val="0"/>
      <w:bCs w:val="0"/>
      <w:i w:val="0"/>
      <w:iCs w:val="0"/>
      <w:sz w:val="20"/>
      <w:szCs w:val="20"/>
    </w:rPr>
  </w:style>
  <w:style w:type="character" w:customStyle="1" w:styleId="UnderlinedCardChar0">
    <w:name w:val="Underlined Card Char"/>
    <w:rsid w:val="0023386B"/>
    <w:rPr>
      <w:rFonts w:ascii="Palatino Linotype" w:hAnsi="Palatino Linotype" w:hint="default"/>
      <w:u w:val="single"/>
      <w:lang w:val="en-US" w:eastAsia="en-US" w:bidi="ar-SA"/>
    </w:rPr>
  </w:style>
  <w:style w:type="character" w:customStyle="1" w:styleId="char">
    <w:name w:val="char"/>
    <w:basedOn w:val="DefaultParagraphFont"/>
    <w:rsid w:val="0023386B"/>
  </w:style>
  <w:style w:type="character" w:customStyle="1" w:styleId="UnderlineCharCharCharCharCharChar">
    <w:name w:val="Underline Char Char Char Char Char Char"/>
    <w:rsid w:val="0023386B"/>
    <w:rPr>
      <w:rFonts w:ascii="Arial Narrow" w:hAnsi="Arial Narrow" w:hint="default"/>
      <w:szCs w:val="24"/>
      <w:u w:val="single"/>
      <w:lang w:val="en-US" w:eastAsia="en-US" w:bidi="ar-SA"/>
    </w:rPr>
  </w:style>
  <w:style w:type="character" w:customStyle="1" w:styleId="klink">
    <w:name w:val="klink"/>
    <w:basedOn w:val="DefaultParagraphFont"/>
    <w:rsid w:val="0023386B"/>
  </w:style>
  <w:style w:type="character" w:customStyle="1" w:styleId="date10">
    <w:name w:val="date1"/>
    <w:basedOn w:val="DefaultParagraphFont"/>
    <w:rsid w:val="0023386B"/>
  </w:style>
  <w:style w:type="character" w:customStyle="1" w:styleId="bolding1">
    <w:name w:val="bolding1"/>
    <w:rsid w:val="0023386B"/>
    <w:rPr>
      <w:b/>
      <w:bCs/>
    </w:rPr>
  </w:style>
  <w:style w:type="character" w:customStyle="1" w:styleId="bookoptions1">
    <w:name w:val="book_options1"/>
    <w:rsid w:val="0023386B"/>
    <w:rPr>
      <w:b/>
      <w:bCs/>
      <w:color w:val="333366"/>
    </w:rPr>
  </w:style>
  <w:style w:type="character" w:customStyle="1" w:styleId="descriptionblock">
    <w:name w:val="description block"/>
    <w:basedOn w:val="DefaultParagraphFont"/>
    <w:rsid w:val="0023386B"/>
  </w:style>
  <w:style w:type="character" w:customStyle="1" w:styleId="detailsboxblock">
    <w:name w:val="detailsbox block"/>
    <w:basedOn w:val="DefaultParagraphFont"/>
    <w:rsid w:val="0023386B"/>
  </w:style>
  <w:style w:type="character" w:customStyle="1" w:styleId="Char3">
    <w:name w:val="Char3"/>
    <w:rsid w:val="0023386B"/>
    <w:rPr>
      <w:rFonts w:ascii="Arial" w:hAnsi="Arial" w:cs="Arial" w:hint="default"/>
      <w:bCs/>
      <w:u w:val="thick"/>
      <w:lang w:val="en-US" w:eastAsia="en-US" w:bidi="ar-SA"/>
    </w:rPr>
  </w:style>
  <w:style w:type="character" w:customStyle="1" w:styleId="texto11">
    <w:name w:val="texto11"/>
    <w:rsid w:val="0023386B"/>
    <w:rPr>
      <w:rFonts w:ascii="Arial" w:hAnsi="Arial" w:cs="Arial" w:hint="default"/>
      <w:b w:val="0"/>
      <w:bCs w:val="0"/>
      <w:i w:val="0"/>
      <w:iCs w:val="0"/>
      <w:caps w:val="0"/>
      <w:color w:val="000000"/>
      <w:sz w:val="26"/>
      <w:szCs w:val="26"/>
    </w:rPr>
  </w:style>
  <w:style w:type="character" w:customStyle="1" w:styleId="CardTagChar">
    <w:name w:val="Card Tag Char"/>
    <w:rsid w:val="0023386B"/>
    <w:rPr>
      <w:rFonts w:ascii="Arial Narrow" w:hAnsi="Arial Narrow" w:hint="default"/>
      <w:b/>
      <w:bCs w:val="0"/>
      <w:sz w:val="24"/>
      <w:szCs w:val="24"/>
      <w:lang w:val="en-US" w:eastAsia="en-US" w:bidi="ar-SA"/>
    </w:rPr>
  </w:style>
  <w:style w:type="character" w:customStyle="1" w:styleId="DebateCiteCharCharChar">
    <w:name w:val="Debate Cite Char Char Char"/>
    <w:rsid w:val="0023386B"/>
    <w:rPr>
      <w:b/>
      <w:bCs w:val="0"/>
      <w:sz w:val="32"/>
      <w:szCs w:val="32"/>
      <w:lang w:val="en-US" w:eastAsia="en-US" w:bidi="ar-SA"/>
    </w:rPr>
  </w:style>
  <w:style w:type="character" w:customStyle="1" w:styleId="TagChar3">
    <w:name w:val="Tag Char3"/>
    <w:rsid w:val="0023386B"/>
    <w:rPr>
      <w:rFonts w:ascii="Palatino Linotype" w:hAnsi="Palatino Linotype" w:hint="default"/>
      <w:b/>
      <w:bCs w:val="0"/>
      <w:sz w:val="24"/>
      <w:szCs w:val="24"/>
      <w:lang w:val="en-US" w:eastAsia="en-US" w:bidi="ar-SA"/>
    </w:rPr>
  </w:style>
  <w:style w:type="character" w:customStyle="1" w:styleId="TagandCiteChar">
    <w:name w:val="Tag and Cite Char"/>
    <w:rsid w:val="0023386B"/>
    <w:rPr>
      <w:color w:val="333333"/>
      <w:sz w:val="22"/>
      <w:szCs w:val="22"/>
      <w:lang w:val="en-US" w:eastAsia="en-US" w:bidi="ar-SA"/>
    </w:rPr>
  </w:style>
  <w:style w:type="character" w:customStyle="1" w:styleId="Style10ptBold">
    <w:name w:val="Style 10 pt Bold"/>
    <w:rsid w:val="0023386B"/>
    <w:rPr>
      <w:b/>
      <w:bCs/>
      <w:sz w:val="20"/>
    </w:rPr>
  </w:style>
  <w:style w:type="character" w:customStyle="1" w:styleId="text9">
    <w:name w:val="text9"/>
    <w:basedOn w:val="DefaultParagraphFont"/>
    <w:rsid w:val="0023386B"/>
  </w:style>
  <w:style w:type="character" w:customStyle="1" w:styleId="text21">
    <w:name w:val="text21"/>
    <w:basedOn w:val="DefaultParagraphFont"/>
    <w:rsid w:val="0023386B"/>
  </w:style>
  <w:style w:type="character" w:customStyle="1" w:styleId="text19">
    <w:name w:val="text19"/>
    <w:basedOn w:val="DefaultParagraphFont"/>
    <w:rsid w:val="0023386B"/>
  </w:style>
  <w:style w:type="character" w:customStyle="1" w:styleId="term2">
    <w:name w:val="term2"/>
    <w:rsid w:val="0023386B"/>
    <w:rPr>
      <w:b/>
      <w:bCs/>
    </w:rPr>
  </w:style>
  <w:style w:type="character" w:customStyle="1" w:styleId="pmterms12">
    <w:name w:val="pmterms12"/>
    <w:rsid w:val="0023386B"/>
    <w:rPr>
      <w:b/>
      <w:bCs/>
      <w:i w:val="0"/>
      <w:iCs w:val="0"/>
      <w:color w:val="000000"/>
    </w:rPr>
  </w:style>
  <w:style w:type="character" w:customStyle="1" w:styleId="ToReadChar">
    <w:name w:val="To Read Char"/>
    <w:rsid w:val="0023386B"/>
    <w:rPr>
      <w:rFonts w:ascii="Verdana" w:hAnsi="Verdana" w:hint="default"/>
      <w:b/>
      <w:bCs w:val="0"/>
      <w:szCs w:val="24"/>
      <w:u w:val="single"/>
      <w:lang w:val="en-US" w:eastAsia="en-US" w:bidi="ar-SA"/>
    </w:rPr>
  </w:style>
  <w:style w:type="character" w:customStyle="1" w:styleId="ToReadCharChar">
    <w:name w:val="To Read Char Char"/>
    <w:rsid w:val="0023386B"/>
    <w:rPr>
      <w:rFonts w:ascii="Verdana" w:hAnsi="Verdana" w:hint="default"/>
      <w:b/>
      <w:bCs w:val="0"/>
      <w:szCs w:val="24"/>
      <w:u w:val="single"/>
      <w:lang w:val="en-US" w:eastAsia="en-US" w:bidi="ar-SA"/>
    </w:rPr>
  </w:style>
  <w:style w:type="character" w:customStyle="1" w:styleId="bio">
    <w:name w:val="bio"/>
    <w:basedOn w:val="DefaultParagraphFont"/>
    <w:rsid w:val="0023386B"/>
  </w:style>
  <w:style w:type="character" w:customStyle="1" w:styleId="storytextstyle">
    <w:name w:val="storytextstyle"/>
    <w:basedOn w:val="DefaultParagraphFont"/>
    <w:rsid w:val="0023386B"/>
  </w:style>
  <w:style w:type="character" w:customStyle="1" w:styleId="cardunderlinedCharChar">
    <w:name w:val="card underlined Char Char"/>
    <w:rsid w:val="0023386B"/>
    <w:rPr>
      <w:rFonts w:ascii="Arial" w:hAnsi="Arial" w:cs="Arial" w:hint="default"/>
      <w:sz w:val="22"/>
      <w:szCs w:val="24"/>
      <w:u w:val="single"/>
      <w:lang w:val="en-US" w:eastAsia="en-US" w:bidi="ar-SA"/>
    </w:rPr>
  </w:style>
  <w:style w:type="character" w:customStyle="1" w:styleId="Style2Char0">
    <w:name w:val="Style2 Char"/>
    <w:rsid w:val="0023386B"/>
    <w:rPr>
      <w:rFonts w:ascii="Book Antiqua" w:hAnsi="Book Antiqua" w:hint="default"/>
      <w:u w:val="thick"/>
      <w:lang w:val="en-US" w:eastAsia="en-US" w:bidi="ar-SA"/>
    </w:rPr>
  </w:style>
  <w:style w:type="character" w:customStyle="1" w:styleId="Style2Char1">
    <w:name w:val="Style2 Char1"/>
    <w:rsid w:val="0023386B"/>
    <w:rPr>
      <w:rFonts w:ascii="Book Antiqua" w:hAnsi="Book Antiqua" w:hint="default"/>
      <w:szCs w:val="24"/>
      <w:u w:val="thick"/>
      <w:lang w:val="en-US" w:eastAsia="en-US" w:bidi="ar-SA"/>
    </w:rPr>
  </w:style>
  <w:style w:type="character" w:customStyle="1" w:styleId="articlehead21">
    <w:name w:val="articlehead21"/>
    <w:rsid w:val="0023386B"/>
    <w:rPr>
      <w:rFonts w:ascii="Arial" w:hAnsi="Arial" w:cs="Arial" w:hint="default"/>
      <w:b/>
      <w:bCs/>
      <w:color w:val="660000"/>
      <w:sz w:val="20"/>
      <w:szCs w:val="20"/>
    </w:rPr>
  </w:style>
  <w:style w:type="character" w:customStyle="1" w:styleId="TagCiteChar1">
    <w:name w:val="Tag/Cite Char1"/>
    <w:rsid w:val="0023386B"/>
    <w:rPr>
      <w:b/>
      <w:bCs w:val="0"/>
      <w:lang w:val="en-US" w:eastAsia="en-US" w:bidi="ar-SA"/>
    </w:rPr>
  </w:style>
  <w:style w:type="character" w:customStyle="1" w:styleId="goohl2">
    <w:name w:val="goohl2"/>
    <w:basedOn w:val="DefaultParagraphFont"/>
    <w:rsid w:val="0023386B"/>
  </w:style>
  <w:style w:type="character" w:customStyle="1" w:styleId="CardCharChar0">
    <w:name w:val="Card Char Char"/>
    <w:rsid w:val="0023386B"/>
    <w:rPr>
      <w:lang w:val="en-US" w:eastAsia="en-US" w:bidi="ar-SA"/>
    </w:rPr>
  </w:style>
  <w:style w:type="character" w:customStyle="1" w:styleId="BriefTitle1Char">
    <w:name w:val="Brief Title 1 Char"/>
    <w:rsid w:val="0023386B"/>
    <w:rPr>
      <w:b/>
      <w:bCs w:val="0"/>
      <w:u w:val="single"/>
      <w:lang w:val="en-US" w:eastAsia="en-US" w:bidi="ar-SA"/>
    </w:rPr>
  </w:style>
  <w:style w:type="character" w:customStyle="1" w:styleId="TagCiteCharChar">
    <w:name w:val="Tag/Cite Char Char"/>
    <w:rsid w:val="0023386B"/>
    <w:rPr>
      <w:b/>
      <w:bCs w:val="0"/>
      <w:lang w:val="en-US" w:eastAsia="en-US" w:bidi="ar-SA"/>
    </w:rPr>
  </w:style>
  <w:style w:type="character" w:customStyle="1" w:styleId="btx">
    <w:name w:val="btx"/>
    <w:basedOn w:val="DefaultParagraphFont"/>
    <w:rsid w:val="0023386B"/>
  </w:style>
  <w:style w:type="character" w:customStyle="1" w:styleId="CardChar10">
    <w:name w:val="Card Char1"/>
    <w:rsid w:val="0023386B"/>
    <w:rPr>
      <w:lang w:val="en-US" w:eastAsia="en-US" w:bidi="ar-SA"/>
    </w:rPr>
  </w:style>
  <w:style w:type="character" w:customStyle="1" w:styleId="prodgeneral1">
    <w:name w:val="prodgeneral1"/>
    <w:rsid w:val="0023386B"/>
    <w:rPr>
      <w:rFonts w:ascii="Verdana" w:hAnsi="Verdana" w:hint="default"/>
      <w:b w:val="0"/>
      <w:bCs w:val="0"/>
      <w:caps w:val="0"/>
      <w:color w:val="000000"/>
      <w:spacing w:val="0"/>
      <w:sz w:val="16"/>
      <w:szCs w:val="16"/>
    </w:rPr>
  </w:style>
  <w:style w:type="character" w:customStyle="1" w:styleId="summary1">
    <w:name w:val="summary1"/>
    <w:rsid w:val="0023386B"/>
    <w:rPr>
      <w:rFonts w:ascii="Arial" w:hAnsi="Arial" w:cs="Arial" w:hint="default"/>
      <w:sz w:val="18"/>
      <w:szCs w:val="18"/>
    </w:rPr>
  </w:style>
  <w:style w:type="character" w:customStyle="1" w:styleId="text3">
    <w:name w:val="text3"/>
    <w:basedOn w:val="DefaultParagraphFont"/>
    <w:rsid w:val="0023386B"/>
  </w:style>
  <w:style w:type="character" w:customStyle="1" w:styleId="cardtextsmallChar">
    <w:name w:val="card text small Char"/>
    <w:rsid w:val="0023386B"/>
    <w:rPr>
      <w:rFonts w:ascii="Arial Narrow" w:hAnsi="Arial Narrow" w:hint="default"/>
      <w:sz w:val="16"/>
      <w:szCs w:val="24"/>
      <w:lang w:val="en-US" w:eastAsia="en-US" w:bidi="ar-SA"/>
    </w:rPr>
  </w:style>
  <w:style w:type="character" w:customStyle="1" w:styleId="countrytitle1">
    <w:name w:val="countrytitle1"/>
    <w:rsid w:val="0023386B"/>
    <w:rPr>
      <w:rFonts w:ascii="Verdana" w:hAnsi="Verdana" w:hint="default"/>
      <w:b/>
      <w:bCs/>
      <w:color w:val="293643"/>
      <w:sz w:val="24"/>
      <w:szCs w:val="24"/>
    </w:rPr>
  </w:style>
  <w:style w:type="character" w:customStyle="1" w:styleId="storyheader1">
    <w:name w:val="storyheader1"/>
    <w:rsid w:val="0023386B"/>
    <w:rPr>
      <w:rFonts w:ascii="Verdana" w:hAnsi="Verdana" w:hint="default"/>
      <w:b/>
      <w:bCs/>
      <w:color w:val="000000"/>
      <w:sz w:val="21"/>
      <w:szCs w:val="21"/>
    </w:rPr>
  </w:style>
  <w:style w:type="character" w:customStyle="1" w:styleId="cardunderlinedChar0">
    <w:name w:val="card underlined Char"/>
    <w:rsid w:val="0023386B"/>
    <w:rPr>
      <w:rFonts w:ascii="Arial" w:hAnsi="Arial" w:cs="Arial" w:hint="default"/>
      <w:sz w:val="22"/>
      <w:szCs w:val="24"/>
      <w:u w:val="single"/>
      <w:lang w:val="en-US" w:eastAsia="en-US" w:bidi="ar-SA"/>
    </w:rPr>
  </w:style>
  <w:style w:type="character" w:customStyle="1" w:styleId="article1">
    <w:name w:val="article1"/>
    <w:rsid w:val="0023386B"/>
    <w:rPr>
      <w:rFonts w:ascii="Verdana" w:hAnsi="Verdana" w:hint="default"/>
      <w:color w:val="333333"/>
      <w:sz w:val="16"/>
      <w:szCs w:val="16"/>
    </w:rPr>
  </w:style>
  <w:style w:type="character" w:customStyle="1" w:styleId="story-posted-date1">
    <w:name w:val="story-posted-date1"/>
    <w:rsid w:val="0023386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3386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3386B"/>
  </w:style>
  <w:style w:type="character" w:customStyle="1" w:styleId="textmedium">
    <w:name w:val="textmedium"/>
    <w:basedOn w:val="DefaultParagraphFont"/>
    <w:rsid w:val="0023386B"/>
  </w:style>
  <w:style w:type="character" w:customStyle="1" w:styleId="citation1">
    <w:name w:val="citation1"/>
    <w:rsid w:val="0023386B"/>
    <w:rPr>
      <w:rFonts w:ascii="Verdana" w:hAnsi="Verdana" w:hint="default"/>
      <w:sz w:val="17"/>
      <w:szCs w:val="17"/>
    </w:rPr>
  </w:style>
  <w:style w:type="character" w:customStyle="1" w:styleId="hithighlite">
    <w:name w:val="hithighlite"/>
    <w:basedOn w:val="DefaultParagraphFont"/>
    <w:rsid w:val="0023386B"/>
  </w:style>
  <w:style w:type="character" w:customStyle="1" w:styleId="articlecontent">
    <w:name w:val="articlecontent"/>
    <w:basedOn w:val="DefaultParagraphFont"/>
    <w:rsid w:val="0023386B"/>
  </w:style>
  <w:style w:type="character" w:customStyle="1" w:styleId="fource1">
    <w:name w:val="fource1"/>
    <w:rsid w:val="0023386B"/>
    <w:rPr>
      <w:sz w:val="34"/>
      <w:szCs w:val="34"/>
    </w:rPr>
  </w:style>
  <w:style w:type="character" w:customStyle="1" w:styleId="LanguageStrikeChar">
    <w:name w:val="Language Strike Char"/>
    <w:rsid w:val="0023386B"/>
    <w:rPr>
      <w:rFonts w:ascii="Arial Narrow" w:hAnsi="Arial Narrow" w:hint="default"/>
      <w:strike/>
      <w:szCs w:val="24"/>
      <w:lang w:val="en-US" w:eastAsia="en-US" w:bidi="ar-SA"/>
    </w:rPr>
  </w:style>
  <w:style w:type="character" w:customStyle="1" w:styleId="normal11">
    <w:name w:val="normal1"/>
    <w:basedOn w:val="DefaultParagraphFont"/>
    <w:rsid w:val="0023386B"/>
  </w:style>
  <w:style w:type="character" w:customStyle="1" w:styleId="ds">
    <w:name w:val="ds"/>
    <w:basedOn w:val="DefaultParagraphFont"/>
    <w:rsid w:val="0023386B"/>
  </w:style>
  <w:style w:type="character" w:customStyle="1" w:styleId="UnderliningChar1">
    <w:name w:val="Underlining Char1"/>
    <w:rsid w:val="0023386B"/>
    <w:rPr>
      <w:rFonts w:ascii="Arial Narrow" w:hAnsi="Arial Narrow" w:hint="default"/>
      <w:szCs w:val="24"/>
      <w:u w:val="single"/>
      <w:lang w:val="en-US" w:eastAsia="en-US" w:bidi="ar-SA"/>
    </w:rPr>
  </w:style>
  <w:style w:type="character" w:customStyle="1" w:styleId="UnderliningChar2">
    <w:name w:val="Underlining Char2"/>
    <w:rsid w:val="0023386B"/>
    <w:rPr>
      <w:rFonts w:ascii="Arial Narrow" w:hAnsi="Arial Narrow" w:hint="default"/>
      <w:szCs w:val="24"/>
      <w:u w:val="single"/>
      <w:lang w:val="en-US" w:eastAsia="en-US" w:bidi="ar-SA"/>
    </w:rPr>
  </w:style>
  <w:style w:type="character" w:customStyle="1" w:styleId="MicroTextChar1">
    <w:name w:val="MicroText Char1"/>
    <w:rsid w:val="0023386B"/>
    <w:rPr>
      <w:rFonts w:ascii="Arial Narrow" w:hAnsi="Arial Narrow" w:hint="default"/>
      <w:sz w:val="12"/>
      <w:szCs w:val="24"/>
      <w:lang w:val="en-US" w:eastAsia="en-US" w:bidi="ar-SA"/>
    </w:rPr>
  </w:style>
  <w:style w:type="character" w:customStyle="1" w:styleId="DefaultPara">
    <w:name w:val="Default Para"/>
    <w:rsid w:val="0023386B"/>
    <w:rPr>
      <w:sz w:val="20"/>
    </w:rPr>
  </w:style>
  <w:style w:type="character" w:customStyle="1" w:styleId="SYSHYPERTEXT">
    <w:name w:val="SYS_HYPERTEXT"/>
    <w:rsid w:val="0023386B"/>
    <w:rPr>
      <w:color w:val="0000FF"/>
      <w:u w:val="single"/>
    </w:rPr>
  </w:style>
  <w:style w:type="character" w:customStyle="1" w:styleId="Hyperlink1">
    <w:name w:val="Hyperlink1"/>
    <w:rsid w:val="0023386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3386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3386B"/>
    <w:rPr>
      <w:rFonts w:ascii="Arial Narrow" w:hAnsi="Arial Narrow" w:hint="default"/>
      <w:noProof w:val="0"/>
      <w:szCs w:val="24"/>
      <w:u w:val="single"/>
      <w:lang w:val="en-US" w:eastAsia="en-US" w:bidi="ar-SA"/>
    </w:rPr>
  </w:style>
  <w:style w:type="character" w:customStyle="1" w:styleId="BlockHeading1Char">
    <w:name w:val="Block Heading 1 Char"/>
    <w:rsid w:val="0023386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3386B"/>
    <w:rPr>
      <w:b/>
      <w:bCs w:val="0"/>
      <w:sz w:val="24"/>
      <w:szCs w:val="24"/>
      <w:u w:val="single"/>
      <w:lang w:val="en-US" w:eastAsia="en-US" w:bidi="ar-SA"/>
    </w:rPr>
  </w:style>
  <w:style w:type="character" w:customStyle="1" w:styleId="StyleTagTimesNewRomanChar">
    <w:name w:val="Style Tag + Times New Roman Char"/>
    <w:rsid w:val="0023386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3386B"/>
    <w:rPr>
      <w:rFonts w:ascii="Arial Narrow" w:hAnsi="Arial Narrow" w:cs="Arial" w:hint="default"/>
      <w:b/>
      <w:bCs/>
      <w:iCs/>
      <w:sz w:val="24"/>
      <w:szCs w:val="28"/>
      <w:lang w:val="en-US" w:eastAsia="en-US" w:bidi="ar-SA"/>
    </w:rPr>
  </w:style>
  <w:style w:type="character" w:customStyle="1" w:styleId="UnderliningCharChar">
    <w:name w:val="Underlining Char Char"/>
    <w:rsid w:val="0023386B"/>
    <w:rPr>
      <w:rFonts w:ascii="Arial Narrow" w:hAnsi="Arial Narrow" w:hint="default"/>
      <w:szCs w:val="24"/>
      <w:u w:val="single"/>
      <w:lang w:val="en-US" w:eastAsia="en-US" w:bidi="ar-SA"/>
    </w:rPr>
  </w:style>
  <w:style w:type="character" w:customStyle="1" w:styleId="StyleArialNarrow12ptBold">
    <w:name w:val="Style Arial Narrow 12 pt Bold"/>
    <w:rsid w:val="0023386B"/>
    <w:rPr>
      <w:rFonts w:ascii="Arial Narrow" w:hAnsi="Arial Narrow" w:hint="default"/>
      <w:b/>
      <w:bCs/>
      <w:sz w:val="24"/>
    </w:rPr>
  </w:style>
  <w:style w:type="character" w:customStyle="1" w:styleId="Style1CharChar">
    <w:name w:val="Style1 Char Char"/>
    <w:rsid w:val="0023386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3386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3386B"/>
    <w:rPr>
      <w:noProof w:val="0"/>
      <w:u w:val="single"/>
      <w:lang w:val="en-US" w:eastAsia="en-US" w:bidi="ar-SA"/>
    </w:rPr>
  </w:style>
  <w:style w:type="character" w:customStyle="1" w:styleId="UnderlinedCharChar1">
    <w:name w:val="Underlined Char Char1"/>
    <w:rsid w:val="0023386B"/>
    <w:rPr>
      <w:rFonts w:ascii="Bell MT" w:eastAsia="Times New Roman" w:hAnsi="Bell MT" w:hint="default"/>
      <w:bCs/>
      <w:iCs/>
      <w:sz w:val="22"/>
      <w:u w:val="single"/>
    </w:rPr>
  </w:style>
  <w:style w:type="character" w:customStyle="1" w:styleId="Heading2CharChar2">
    <w:name w:val="Heading 2 Char Char2"/>
    <w:rsid w:val="0023386B"/>
    <w:rPr>
      <w:rFonts w:ascii="Arial" w:hAnsi="Arial" w:cs="Arial" w:hint="default"/>
      <w:b/>
      <w:bCs/>
      <w:iCs/>
      <w:sz w:val="22"/>
      <w:szCs w:val="28"/>
      <w:lang w:val="en-US" w:eastAsia="en-US" w:bidi="ar-SA"/>
    </w:rPr>
  </w:style>
  <w:style w:type="character" w:customStyle="1" w:styleId="doctitle">
    <w:name w:val="doctitle"/>
    <w:rsid w:val="0023386B"/>
  </w:style>
  <w:style w:type="character" w:customStyle="1" w:styleId="cardtext-underlined0">
    <w:name w:val="card text- underlined"/>
    <w:rsid w:val="0023386B"/>
    <w:rPr>
      <w:rFonts w:ascii="Garamond" w:hAnsi="Garamond" w:hint="default"/>
      <w:u w:val="single"/>
    </w:rPr>
  </w:style>
  <w:style w:type="character" w:customStyle="1" w:styleId="BodyText1">
    <w:name w:val="Body Text1"/>
    <w:basedOn w:val="DefaultParagraphFont"/>
    <w:rsid w:val="0023386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3386B"/>
  </w:style>
  <w:style w:type="character" w:customStyle="1" w:styleId="BriefTitleChar">
    <w:name w:val="Brief Title Char"/>
    <w:basedOn w:val="DefaultParagraphFont"/>
    <w:rsid w:val="0023386B"/>
    <w:rPr>
      <w:b/>
      <w:bCs w:val="0"/>
      <w:sz w:val="24"/>
      <w:szCs w:val="24"/>
      <w:u w:val="single"/>
      <w:lang w:val="en-US" w:eastAsia="en-US" w:bidi="ar-SA"/>
    </w:rPr>
  </w:style>
  <w:style w:type="character" w:customStyle="1" w:styleId="BriefTitle2Char">
    <w:name w:val="Brief Title 2 Char"/>
    <w:basedOn w:val="BriefTitleChar"/>
    <w:rsid w:val="0023386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3386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3386B"/>
    <w:rPr>
      <w:rFonts w:ascii="Georgia" w:hAnsi="Georgia" w:hint="default"/>
      <w:b/>
      <w:bCs w:val="0"/>
      <w:sz w:val="24"/>
    </w:rPr>
  </w:style>
  <w:style w:type="character" w:customStyle="1" w:styleId="Emphasis20">
    <w:name w:val="Emphasis 2"/>
    <w:uiPriority w:val="1"/>
    <w:qFormat/>
    <w:rsid w:val="0023386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3386B"/>
    <w:rPr>
      <w:rFonts w:ascii="AGaramond" w:hAnsi="AGaramond" w:cs="AGaramond" w:hint="default"/>
      <w:color w:val="211D1E"/>
      <w:sz w:val="14"/>
      <w:szCs w:val="14"/>
    </w:rPr>
  </w:style>
  <w:style w:type="character" w:customStyle="1" w:styleId="CharacterStyle2">
    <w:name w:val="Character Style 2"/>
    <w:uiPriority w:val="99"/>
    <w:rsid w:val="0023386B"/>
    <w:rPr>
      <w:sz w:val="20"/>
      <w:szCs w:val="20"/>
    </w:rPr>
  </w:style>
  <w:style w:type="character" w:customStyle="1" w:styleId="cross-head">
    <w:name w:val="cross-head"/>
    <w:rsid w:val="0023386B"/>
  </w:style>
  <w:style w:type="character" w:customStyle="1" w:styleId="dateline">
    <w:name w:val="dateline"/>
    <w:rsid w:val="0023386B"/>
  </w:style>
  <w:style w:type="character" w:customStyle="1" w:styleId="Subtitle1">
    <w:name w:val="Subtitle1"/>
    <w:rsid w:val="0023386B"/>
  </w:style>
  <w:style w:type="character" w:customStyle="1" w:styleId="metaorigin">
    <w:name w:val="meta_origin"/>
    <w:rsid w:val="0023386B"/>
  </w:style>
  <w:style w:type="character" w:customStyle="1" w:styleId="mandelbrotrefrag">
    <w:name w:val="mandelbrot_refrag"/>
    <w:rsid w:val="0023386B"/>
  </w:style>
  <w:style w:type="character" w:customStyle="1" w:styleId="eminfo">
    <w:name w:val="eminfo"/>
    <w:rsid w:val="0023386B"/>
  </w:style>
  <w:style w:type="character" w:customStyle="1" w:styleId="emhighlight">
    <w:name w:val="emhighlight"/>
    <w:rsid w:val="0023386B"/>
  </w:style>
  <w:style w:type="character" w:customStyle="1" w:styleId="name">
    <w:name w:val="name"/>
    <w:rsid w:val="0023386B"/>
  </w:style>
  <w:style w:type="character" w:customStyle="1" w:styleId="tkrname">
    <w:name w:val="tkrname"/>
    <w:rsid w:val="0023386B"/>
  </w:style>
  <w:style w:type="character" w:customStyle="1" w:styleId="tkrchange">
    <w:name w:val="tkrchange"/>
    <w:rsid w:val="0023386B"/>
  </w:style>
  <w:style w:type="character" w:customStyle="1" w:styleId="source-org">
    <w:name w:val="source-org"/>
    <w:rsid w:val="0023386B"/>
  </w:style>
  <w:style w:type="character" w:customStyle="1" w:styleId="updated">
    <w:name w:val="updated"/>
    <w:rsid w:val="0023386B"/>
  </w:style>
  <w:style w:type="character" w:customStyle="1" w:styleId="last">
    <w:name w:val="last"/>
    <w:rsid w:val="0023386B"/>
  </w:style>
  <w:style w:type="character" w:customStyle="1" w:styleId="Style11ptBoldUnderline1">
    <w:name w:val="Style 11 pt Bold Underline1"/>
    <w:rsid w:val="0023386B"/>
    <w:rPr>
      <w:b/>
      <w:bCs/>
      <w:sz w:val="20"/>
      <w:u w:val="single"/>
    </w:rPr>
  </w:style>
  <w:style w:type="character" w:customStyle="1" w:styleId="StyleStyleunderlineBold11pt">
    <w:name w:val="Style Style underline + Bold + 11 pt"/>
    <w:rsid w:val="0023386B"/>
    <w:rPr>
      <w:bCs/>
      <w:sz w:val="20"/>
      <w:u w:val="single"/>
    </w:rPr>
  </w:style>
  <w:style w:type="character" w:customStyle="1" w:styleId="StyleunderlineAsianTimesNewRomanBold">
    <w:name w:val="Style underline + (Asian) Times New Roman Bold"/>
    <w:rsid w:val="0023386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3386B"/>
    <w:rPr>
      <w:b/>
      <w:bCs/>
      <w:sz w:val="20"/>
      <w:u w:val="single"/>
      <w:bdr w:val="single" w:sz="4" w:space="0" w:color="auto" w:frame="1"/>
    </w:rPr>
  </w:style>
  <w:style w:type="character" w:customStyle="1" w:styleId="A5">
    <w:name w:val="A5"/>
    <w:uiPriority w:val="99"/>
    <w:rsid w:val="0023386B"/>
    <w:rPr>
      <w:rFonts w:ascii="Times New Roman" w:hAnsi="Times New Roman" w:cs="Times New Roman" w:hint="default"/>
      <w:color w:val="000000"/>
      <w:sz w:val="13"/>
      <w:szCs w:val="13"/>
    </w:rPr>
  </w:style>
  <w:style w:type="character" w:customStyle="1" w:styleId="quotepeekbase">
    <w:name w:val="quotepeekbase"/>
    <w:rsid w:val="0023386B"/>
  </w:style>
  <w:style w:type="character" w:customStyle="1" w:styleId="cardChar11">
    <w:name w:val="card Char1"/>
    <w:rsid w:val="0023386B"/>
    <w:rPr>
      <w:rFonts w:ascii="Calibri" w:eastAsia="Calibri" w:hAnsi="Calibri" w:cs="Calibri" w:hint="default"/>
      <w:sz w:val="24"/>
      <w:szCs w:val="22"/>
      <w:lang w:val="x-none" w:eastAsia="x-none"/>
    </w:rPr>
  </w:style>
  <w:style w:type="character" w:customStyle="1" w:styleId="NormalCard">
    <w:name w:val="Normal Card"/>
    <w:uiPriority w:val="1"/>
    <w:qFormat/>
    <w:rsid w:val="0023386B"/>
    <w:rPr>
      <w:rFonts w:ascii="Times New Roman" w:hAnsi="Times New Roman" w:cs="Times New Roman" w:hint="default"/>
      <w:sz w:val="24"/>
    </w:rPr>
  </w:style>
  <w:style w:type="character" w:customStyle="1" w:styleId="HighlightedUnderline0">
    <w:name w:val="Highlighted Underline"/>
    <w:uiPriority w:val="1"/>
    <w:qFormat/>
    <w:rsid w:val="0023386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3386B"/>
    <w:rPr>
      <w:rFonts w:ascii="Times New Roman" w:hAnsi="Times New Roman" w:cs="Times New Roman" w:hint="default"/>
      <w:sz w:val="16"/>
      <w:szCs w:val="16"/>
    </w:rPr>
  </w:style>
  <w:style w:type="character" w:customStyle="1" w:styleId="timebox">
    <w:name w:val="timebox"/>
    <w:rsid w:val="0023386B"/>
  </w:style>
  <w:style w:type="character" w:customStyle="1" w:styleId="Heading2Subtext">
    <w:name w:val="Heading 2 Subtext"/>
    <w:rsid w:val="0023386B"/>
    <w:rPr>
      <w:rFonts w:ascii="Times New Roman" w:hAnsi="Times New Roman" w:cs="Times New Roman" w:hint="default"/>
      <w:sz w:val="16"/>
    </w:rPr>
  </w:style>
  <w:style w:type="character" w:customStyle="1" w:styleId="-SmallText-">
    <w:name w:val="-Small Text-"/>
    <w:rsid w:val="0023386B"/>
    <w:rPr>
      <w:rFonts w:ascii="Garamond" w:hAnsi="Garamond" w:hint="default"/>
      <w:sz w:val="16"/>
    </w:rPr>
  </w:style>
  <w:style w:type="character" w:customStyle="1" w:styleId="label">
    <w:name w:val="label"/>
    <w:rsid w:val="0023386B"/>
  </w:style>
  <w:style w:type="character" w:customStyle="1" w:styleId="BoldUnderlineCharChar">
    <w:name w:val="BoldUnderline Char Char"/>
    <w:rsid w:val="0023386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3386B"/>
  </w:style>
  <w:style w:type="character" w:customStyle="1" w:styleId="FontStyle477">
    <w:name w:val="Font Style477"/>
    <w:basedOn w:val="DefaultParagraphFont"/>
    <w:uiPriority w:val="99"/>
    <w:rsid w:val="0023386B"/>
    <w:rPr>
      <w:rFonts w:ascii="Times New Roman" w:hAnsi="Times New Roman" w:cs="Times New Roman" w:hint="default"/>
      <w:sz w:val="18"/>
      <w:szCs w:val="18"/>
    </w:rPr>
  </w:style>
  <w:style w:type="character" w:customStyle="1" w:styleId="FontStyle505">
    <w:name w:val="Font Style505"/>
    <w:basedOn w:val="DefaultParagraphFont"/>
    <w:uiPriority w:val="99"/>
    <w:rsid w:val="0023386B"/>
    <w:rPr>
      <w:rFonts w:ascii="Times New Roman" w:hAnsi="Times New Roman" w:cs="Times New Roman" w:hint="default"/>
      <w:sz w:val="18"/>
      <w:szCs w:val="18"/>
    </w:rPr>
  </w:style>
  <w:style w:type="character" w:customStyle="1" w:styleId="FontStyle514">
    <w:name w:val="Font Style514"/>
    <w:basedOn w:val="DefaultParagraphFont"/>
    <w:uiPriority w:val="99"/>
    <w:rsid w:val="0023386B"/>
    <w:rPr>
      <w:rFonts w:ascii="Times New Roman" w:hAnsi="Times New Roman" w:cs="Times New Roman" w:hint="default"/>
      <w:sz w:val="14"/>
      <w:szCs w:val="14"/>
    </w:rPr>
  </w:style>
  <w:style w:type="character" w:customStyle="1" w:styleId="FontStyle500">
    <w:name w:val="Font Style500"/>
    <w:basedOn w:val="DefaultParagraphFont"/>
    <w:uiPriority w:val="99"/>
    <w:rsid w:val="0023386B"/>
    <w:rPr>
      <w:rFonts w:ascii="Times New Roman" w:hAnsi="Times New Roman" w:cs="Times New Roman" w:hint="default"/>
      <w:b/>
      <w:bCs/>
      <w:sz w:val="16"/>
      <w:szCs w:val="16"/>
    </w:rPr>
  </w:style>
  <w:style w:type="character" w:customStyle="1" w:styleId="CardCite1">
    <w:name w:val="CardCite1"/>
    <w:qFormat/>
    <w:rsid w:val="0023386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3386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3386B"/>
    <w:rPr>
      <w:rFonts w:ascii="Times New Roman" w:hAnsi="Times New Roman" w:cs="Times New Roman" w:hint="default"/>
      <w:b/>
      <w:bCs/>
      <w:sz w:val="22"/>
      <w:szCs w:val="22"/>
    </w:rPr>
  </w:style>
  <w:style w:type="character" w:customStyle="1" w:styleId="CharacterStyle3">
    <w:name w:val="Character Style 3"/>
    <w:uiPriority w:val="99"/>
    <w:rsid w:val="0023386B"/>
    <w:rPr>
      <w:rFonts w:ascii="Bookman Old Style" w:hAnsi="Bookman Old Style" w:cs="Bookman Old Style" w:hint="default"/>
      <w:spacing w:val="-5"/>
      <w:sz w:val="18"/>
      <w:szCs w:val="18"/>
    </w:rPr>
  </w:style>
  <w:style w:type="character" w:customStyle="1" w:styleId="Style8pt1">
    <w:name w:val="Style 8 pt1"/>
    <w:rsid w:val="0023386B"/>
    <w:rPr>
      <w:rFonts w:ascii="Georgia" w:hAnsi="Georgia" w:hint="default"/>
      <w:sz w:val="16"/>
    </w:rPr>
  </w:style>
  <w:style w:type="character" w:customStyle="1" w:styleId="UnderlineStyleChar7">
    <w:name w:val="Underline Style Char7"/>
    <w:rsid w:val="0023386B"/>
    <w:rPr>
      <w:rFonts w:ascii="Garamond" w:hAnsi="Garamond" w:hint="default"/>
      <w:sz w:val="22"/>
      <w:szCs w:val="24"/>
      <w:u w:val="single"/>
      <w:lang w:val="en-US" w:eastAsia="en-US" w:bidi="ar-SA"/>
    </w:rPr>
  </w:style>
  <w:style w:type="character" w:customStyle="1" w:styleId="StyleArial6ptBold">
    <w:name w:val="Style Arial 6 pt Bold"/>
    <w:rsid w:val="0023386B"/>
    <w:rPr>
      <w:rFonts w:ascii="Arial" w:hAnsi="Arial" w:cs="Arial" w:hint="default"/>
      <w:bCs/>
      <w:sz w:val="12"/>
    </w:rPr>
  </w:style>
  <w:style w:type="character" w:customStyle="1" w:styleId="Heading2Char5">
    <w:name w:val="Heading 2 Char5"/>
    <w:rsid w:val="0023386B"/>
    <w:rPr>
      <w:rFonts w:ascii="Garamond" w:hAnsi="Garamond" w:cs="Arial" w:hint="default"/>
      <w:b/>
      <w:bCs/>
      <w:iCs/>
      <w:sz w:val="24"/>
      <w:szCs w:val="28"/>
      <w:lang w:val="en-US" w:eastAsia="en-US" w:bidi="ar-SA"/>
    </w:rPr>
  </w:style>
  <w:style w:type="character" w:customStyle="1" w:styleId="TagGreg">
    <w:name w:val="TagGreg"/>
    <w:uiPriority w:val="1"/>
    <w:qFormat/>
    <w:rsid w:val="0023386B"/>
    <w:rPr>
      <w:b/>
      <w:bCs w:val="0"/>
      <w:sz w:val="24"/>
    </w:rPr>
  </w:style>
  <w:style w:type="character" w:customStyle="1" w:styleId="StyleDebateUnderline10pt">
    <w:name w:val="Style Debate Underline + 10 pt"/>
    <w:rsid w:val="0023386B"/>
    <w:rPr>
      <w:rFonts w:ascii="Times New Roman" w:hAnsi="Times New Roman" w:cs="Times New Roman" w:hint="default"/>
      <w:sz w:val="20"/>
      <w:szCs w:val="20"/>
      <w:u w:val="single"/>
    </w:rPr>
  </w:style>
  <w:style w:type="character" w:customStyle="1" w:styleId="underlinedCharChar0">
    <w:name w:val="underlined Char Char"/>
    <w:locked/>
    <w:rsid w:val="0023386B"/>
    <w:rPr>
      <w:u w:val="single"/>
    </w:rPr>
  </w:style>
  <w:style w:type="character" w:customStyle="1" w:styleId="SourceBold">
    <w:name w:val="Source Bold"/>
    <w:rsid w:val="0023386B"/>
    <w:rPr>
      <w:rFonts w:ascii="Arial Narrow" w:hAnsi="Arial Narrow" w:hint="default"/>
      <w:b/>
      <w:bCs w:val="0"/>
      <w:strike w:val="0"/>
      <w:dstrike w:val="0"/>
      <w:sz w:val="24"/>
      <w:u w:val="none"/>
      <w:effect w:val="none"/>
    </w:rPr>
  </w:style>
  <w:style w:type="character" w:customStyle="1" w:styleId="2xBoldUnderline">
    <w:name w:val="2x_Bold_Underline"/>
    <w:rsid w:val="0023386B"/>
    <w:rPr>
      <w:b/>
      <w:bCs/>
      <w:sz w:val="24"/>
      <w:u w:val="thick"/>
    </w:rPr>
  </w:style>
  <w:style w:type="character" w:customStyle="1" w:styleId="Dottedunderline">
    <w:name w:val="Dotted underline"/>
    <w:rsid w:val="0023386B"/>
    <w:rPr>
      <w:u w:val="dotted"/>
    </w:rPr>
  </w:style>
  <w:style w:type="character" w:customStyle="1" w:styleId="readChar">
    <w:name w:val="read Char"/>
    <w:rsid w:val="0023386B"/>
    <w:rPr>
      <w:szCs w:val="22"/>
      <w:u w:val="single"/>
      <w:lang w:val="en-US" w:eastAsia="en-US" w:bidi="ar-SA"/>
    </w:rPr>
  </w:style>
  <w:style w:type="character" w:customStyle="1" w:styleId="underlining0">
    <w:name w:val="underlining"/>
    <w:rsid w:val="0023386B"/>
    <w:rPr>
      <w:u w:val="single"/>
    </w:rPr>
  </w:style>
  <w:style w:type="character" w:customStyle="1" w:styleId="btitle">
    <w:name w:val="btitle"/>
    <w:rsid w:val="0023386B"/>
  </w:style>
  <w:style w:type="character" w:customStyle="1" w:styleId="green">
    <w:name w:val="green"/>
    <w:rsid w:val="0023386B"/>
  </w:style>
  <w:style w:type="character" w:customStyle="1" w:styleId="BodyText20">
    <w:name w:val="Body Text2"/>
    <w:rsid w:val="002338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3386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338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3386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3386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3386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338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3386B"/>
    <w:rPr>
      <w:rFonts w:ascii="Sylfaen" w:hAnsi="Sylfaen" w:cs="Sylfaen" w:hint="default"/>
      <w:i/>
      <w:iCs/>
      <w:strike w:val="0"/>
      <w:dstrike w:val="0"/>
      <w:sz w:val="19"/>
      <w:szCs w:val="19"/>
      <w:u w:val="none"/>
      <w:effect w:val="none"/>
      <w:shd w:val="clear" w:color="auto" w:fill="FFFFFF"/>
    </w:rPr>
  </w:style>
  <w:style w:type="character" w:customStyle="1" w:styleId="1">
    <w:name w:val="1"/>
    <w:rsid w:val="0023386B"/>
    <w:rPr>
      <w:rFonts w:ascii="Arial" w:hAnsi="Arial" w:cs="Arial" w:hint="default"/>
      <w:bCs/>
      <w:sz w:val="20"/>
      <w:u w:val="single"/>
      <w:lang w:val="en-US" w:eastAsia="en-US" w:bidi="ar-SA"/>
    </w:rPr>
  </w:style>
  <w:style w:type="character" w:customStyle="1" w:styleId="CharChar31">
    <w:name w:val="Char Char31"/>
    <w:rsid w:val="0023386B"/>
    <w:rPr>
      <w:rFonts w:ascii="Arial" w:hAnsi="Arial" w:cs="Arial" w:hint="default"/>
      <w:b/>
      <w:bCs/>
      <w:iCs/>
      <w:lang w:val="en-US" w:eastAsia="en-US" w:bidi="ar-SA"/>
    </w:rPr>
  </w:style>
  <w:style w:type="character" w:customStyle="1" w:styleId="Subtitle2">
    <w:name w:val="Subtitle2"/>
    <w:rsid w:val="0023386B"/>
  </w:style>
  <w:style w:type="character" w:customStyle="1" w:styleId="drop">
    <w:name w:val="drop"/>
    <w:rsid w:val="0023386B"/>
  </w:style>
  <w:style w:type="character" w:customStyle="1" w:styleId="bioline">
    <w:name w:val="bioline"/>
    <w:rsid w:val="0023386B"/>
  </w:style>
  <w:style w:type="character" w:customStyle="1" w:styleId="articletitle0">
    <w:name w:val="article_title"/>
    <w:rsid w:val="0023386B"/>
  </w:style>
  <w:style w:type="character" w:customStyle="1" w:styleId="A4">
    <w:name w:val="A4"/>
    <w:uiPriority w:val="99"/>
    <w:rsid w:val="0023386B"/>
    <w:rPr>
      <w:color w:val="000000"/>
    </w:rPr>
  </w:style>
  <w:style w:type="character" w:customStyle="1" w:styleId="s2">
    <w:name w:val="s2"/>
    <w:rsid w:val="0023386B"/>
  </w:style>
  <w:style w:type="character" w:customStyle="1" w:styleId="s4">
    <w:name w:val="s4"/>
    <w:rsid w:val="0023386B"/>
  </w:style>
  <w:style w:type="character" w:customStyle="1" w:styleId="s5">
    <w:name w:val="s5"/>
    <w:rsid w:val="0023386B"/>
  </w:style>
  <w:style w:type="character" w:customStyle="1" w:styleId="cap">
    <w:name w:val="cap"/>
    <w:rsid w:val="0023386B"/>
  </w:style>
  <w:style w:type="character" w:customStyle="1" w:styleId="rightsnotice">
    <w:name w:val="rightsnotice"/>
    <w:rsid w:val="0023386B"/>
  </w:style>
  <w:style w:type="character" w:customStyle="1" w:styleId="Caption1">
    <w:name w:val="Caption1"/>
    <w:rsid w:val="0023386B"/>
  </w:style>
  <w:style w:type="character" w:customStyle="1" w:styleId="credit">
    <w:name w:val="credit"/>
    <w:rsid w:val="0023386B"/>
  </w:style>
  <w:style w:type="character" w:customStyle="1" w:styleId="scaps">
    <w:name w:val="scaps"/>
    <w:rsid w:val="0023386B"/>
  </w:style>
  <w:style w:type="character" w:customStyle="1" w:styleId="current-article">
    <w:name w:val="current-article"/>
    <w:rsid w:val="0023386B"/>
  </w:style>
  <w:style w:type="character" w:customStyle="1" w:styleId="related-current-indicator">
    <w:name w:val="related-current-indicator"/>
    <w:rsid w:val="0023386B"/>
  </w:style>
  <w:style w:type="character" w:customStyle="1" w:styleId="bylclear">
    <w:name w:val="bylclear"/>
    <w:rsid w:val="0023386B"/>
  </w:style>
  <w:style w:type="character" w:customStyle="1" w:styleId="timestamp">
    <w:name w:val="timestamp"/>
    <w:rsid w:val="0023386B"/>
  </w:style>
  <w:style w:type="character" w:customStyle="1" w:styleId="comments">
    <w:name w:val="comments"/>
    <w:rsid w:val="0023386B"/>
  </w:style>
  <w:style w:type="character" w:customStyle="1" w:styleId="essaytext">
    <w:name w:val="essaytext"/>
    <w:rsid w:val="0023386B"/>
  </w:style>
  <w:style w:type="character" w:customStyle="1" w:styleId="username">
    <w:name w:val="username"/>
    <w:rsid w:val="0023386B"/>
  </w:style>
  <w:style w:type="character" w:customStyle="1" w:styleId="toplinks">
    <w:name w:val="toplinks"/>
    <w:rsid w:val="0023386B"/>
  </w:style>
  <w:style w:type="character" w:customStyle="1" w:styleId="A3">
    <w:name w:val="A3"/>
    <w:uiPriority w:val="99"/>
    <w:rsid w:val="0023386B"/>
    <w:rPr>
      <w:rFonts w:ascii="Perpetua" w:hAnsi="Perpetua" w:cs="Perpetua" w:hint="default"/>
      <w:color w:val="000000"/>
      <w:sz w:val="15"/>
      <w:szCs w:val="15"/>
    </w:rPr>
  </w:style>
  <w:style w:type="character" w:customStyle="1" w:styleId="see">
    <w:name w:val="see"/>
    <w:rsid w:val="0023386B"/>
  </w:style>
  <w:style w:type="character" w:customStyle="1" w:styleId="first-letter">
    <w:name w:val="first-letter"/>
    <w:rsid w:val="0023386B"/>
  </w:style>
  <w:style w:type="character" w:customStyle="1" w:styleId="focusparagraph">
    <w:name w:val="focusparagraph"/>
    <w:rsid w:val="0023386B"/>
  </w:style>
  <w:style w:type="character" w:customStyle="1" w:styleId="lightblue">
    <w:name w:val="lightblue"/>
    <w:rsid w:val="0023386B"/>
  </w:style>
  <w:style w:type="character" w:customStyle="1" w:styleId="StyleUnderlineCharChar9pt">
    <w:name w:val="Style Underline Char Char + 9 pt"/>
    <w:rsid w:val="0023386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3386B"/>
  </w:style>
  <w:style w:type="character" w:customStyle="1" w:styleId="Title10">
    <w:name w:val="Title1"/>
    <w:rsid w:val="0023386B"/>
  </w:style>
  <w:style w:type="character" w:customStyle="1" w:styleId="BoldandUnderlineCharCharCharChar">
    <w:name w:val="Bold and Underline Char Char Char Char"/>
    <w:rsid w:val="0023386B"/>
    <w:rPr>
      <w:b/>
      <w:bCs w:val="0"/>
      <w:noProof w:val="0"/>
      <w:u w:val="single"/>
      <w:lang w:val="en-US" w:eastAsia="en-US" w:bidi="ar-SA"/>
    </w:rPr>
  </w:style>
  <w:style w:type="character" w:customStyle="1" w:styleId="FontStyle29">
    <w:name w:val="Font Style29"/>
    <w:uiPriority w:val="99"/>
    <w:rsid w:val="0023386B"/>
    <w:rPr>
      <w:rFonts w:ascii="Arial" w:hAnsi="Arial" w:cs="Arial" w:hint="default"/>
      <w:sz w:val="14"/>
      <w:szCs w:val="14"/>
    </w:rPr>
  </w:style>
  <w:style w:type="character" w:customStyle="1" w:styleId="CardsUnderlined">
    <w:name w:val="Cards Underlined"/>
    <w:rsid w:val="0023386B"/>
    <w:rPr>
      <w:rFonts w:ascii="Helvetica" w:hAnsi="Helvetica" w:cs="Helvetica" w:hint="default"/>
      <w:sz w:val="22"/>
      <w:szCs w:val="24"/>
      <w:u w:val="thick"/>
    </w:rPr>
  </w:style>
  <w:style w:type="character" w:customStyle="1" w:styleId="titles">
    <w:name w:val="titles"/>
    <w:rsid w:val="0023386B"/>
  </w:style>
  <w:style w:type="character" w:customStyle="1" w:styleId="articletext0">
    <w:name w:val="article_text"/>
    <w:rsid w:val="0023386B"/>
  </w:style>
  <w:style w:type="character" w:customStyle="1" w:styleId="contentauthor">
    <w:name w:val="contentauthor"/>
    <w:rsid w:val="0023386B"/>
  </w:style>
  <w:style w:type="character" w:customStyle="1" w:styleId="subarticleheader">
    <w:name w:val="subarticleheader"/>
    <w:rsid w:val="0023386B"/>
  </w:style>
  <w:style w:type="character" w:customStyle="1" w:styleId="spelle">
    <w:name w:val="spelle"/>
    <w:rsid w:val="0023386B"/>
  </w:style>
  <w:style w:type="character" w:customStyle="1" w:styleId="grame">
    <w:name w:val="grame"/>
    <w:rsid w:val="0023386B"/>
  </w:style>
  <w:style w:type="character" w:customStyle="1" w:styleId="newstitle1">
    <w:name w:val="newstitle1"/>
    <w:rsid w:val="0023386B"/>
  </w:style>
  <w:style w:type="character" w:customStyle="1" w:styleId="copy">
    <w:name w:val="copy"/>
    <w:rsid w:val="0023386B"/>
  </w:style>
  <w:style w:type="character" w:customStyle="1" w:styleId="topheadline">
    <w:name w:val="topheadline"/>
    <w:rsid w:val="0023386B"/>
  </w:style>
  <w:style w:type="character" w:customStyle="1" w:styleId="Stylereduce27pt">
    <w:name w:val="Style reduce2 + 7 pt"/>
    <w:rsid w:val="0023386B"/>
    <w:rPr>
      <w:rFonts w:ascii="Times New Roman" w:hAnsi="Times New Roman" w:cs="Arial" w:hint="default"/>
      <w:color w:val="000000"/>
      <w:sz w:val="14"/>
      <w:szCs w:val="22"/>
    </w:rPr>
  </w:style>
  <w:style w:type="character" w:customStyle="1" w:styleId="srtitle">
    <w:name w:val="srtitle"/>
    <w:rsid w:val="0023386B"/>
  </w:style>
  <w:style w:type="character" w:customStyle="1" w:styleId="st1">
    <w:name w:val="st1"/>
    <w:rsid w:val="0023386B"/>
  </w:style>
  <w:style w:type="character" w:customStyle="1" w:styleId="StyleStyleGaramond">
    <w:name w:val="Style Style Garamond +"/>
    <w:rsid w:val="0023386B"/>
    <w:rPr>
      <w:rFonts w:ascii="Garamond" w:hAnsi="Garamond" w:cs="Times New Roman" w:hint="default"/>
      <w:sz w:val="20"/>
    </w:rPr>
  </w:style>
  <w:style w:type="character" w:customStyle="1" w:styleId="quotechar0">
    <w:name w:val="quotechar"/>
    <w:rsid w:val="0023386B"/>
  </w:style>
  <w:style w:type="character" w:customStyle="1" w:styleId="boldunderline0">
    <w:name w:val="boldunderline"/>
    <w:rsid w:val="0023386B"/>
  </w:style>
  <w:style w:type="character" w:customStyle="1" w:styleId="A8">
    <w:name w:val="A8"/>
    <w:rsid w:val="0023386B"/>
    <w:rPr>
      <w:rFonts w:ascii="Scala" w:hAnsi="Scala" w:cs="Scala" w:hint="default"/>
      <w:color w:val="000000"/>
      <w:sz w:val="15"/>
      <w:szCs w:val="15"/>
    </w:rPr>
  </w:style>
  <w:style w:type="character" w:customStyle="1" w:styleId="A0">
    <w:name w:val="A0"/>
    <w:uiPriority w:val="99"/>
    <w:rsid w:val="0023386B"/>
    <w:rPr>
      <w:rFonts w:ascii="Scala" w:hAnsi="Scala" w:cs="Scala" w:hint="default"/>
      <w:color w:val="000000"/>
      <w:sz w:val="16"/>
      <w:szCs w:val="16"/>
    </w:rPr>
  </w:style>
  <w:style w:type="character" w:customStyle="1" w:styleId="Date11">
    <w:name w:val="Date11"/>
    <w:rsid w:val="0023386B"/>
  </w:style>
  <w:style w:type="character" w:customStyle="1" w:styleId="Boxout">
    <w:name w:val="Box out"/>
    <w:uiPriority w:val="1"/>
    <w:qFormat/>
    <w:rsid w:val="0023386B"/>
    <w:rPr>
      <w:rFonts w:ascii="Tahoma" w:hAnsi="Tahoma" w:cs="Tahoma" w:hint="default"/>
      <w:b/>
      <w:bCs w:val="0"/>
      <w:sz w:val="20"/>
      <w:u w:val="single"/>
      <w:bdr w:val="none" w:sz="0" w:space="0" w:color="auto" w:frame="1"/>
      <w:shd w:val="clear" w:color="auto" w:fill="A9E8F5"/>
    </w:rPr>
  </w:style>
  <w:style w:type="character" w:customStyle="1" w:styleId="metad">
    <w:name w:val="metad"/>
    <w:rsid w:val="0023386B"/>
  </w:style>
  <w:style w:type="character" w:customStyle="1" w:styleId="sifr-alternate">
    <w:name w:val="sifr-alternate"/>
    <w:rsid w:val="0023386B"/>
  </w:style>
  <w:style w:type="character" w:customStyle="1" w:styleId="justify1">
    <w:name w:val="justify1"/>
    <w:rsid w:val="0023386B"/>
  </w:style>
  <w:style w:type="character" w:customStyle="1" w:styleId="artbody1">
    <w:name w:val="art_body1"/>
    <w:rsid w:val="0023386B"/>
    <w:rPr>
      <w:rFonts w:ascii="Arial" w:hAnsi="Arial" w:cs="Arial" w:hint="default"/>
    </w:rPr>
  </w:style>
  <w:style w:type="character" w:customStyle="1" w:styleId="A1">
    <w:name w:val="A1"/>
    <w:uiPriority w:val="99"/>
    <w:rsid w:val="0023386B"/>
    <w:rPr>
      <w:rFonts w:ascii="Book Antiqua" w:hAnsi="Book Antiqua" w:cs="Book Antiqua" w:hint="default"/>
      <w:color w:val="221E1F"/>
      <w:sz w:val="22"/>
      <w:szCs w:val="22"/>
    </w:rPr>
  </w:style>
  <w:style w:type="character" w:customStyle="1" w:styleId="reality">
    <w:name w:val="reality"/>
    <w:rsid w:val="0023386B"/>
  </w:style>
  <w:style w:type="character" w:customStyle="1" w:styleId="text2">
    <w:name w:val="text2"/>
    <w:rsid w:val="0023386B"/>
  </w:style>
  <w:style w:type="character" w:customStyle="1" w:styleId="StyleUnderlineChar2CharChar11pt">
    <w:name w:val="Style Underline Char2 Char Char + 11 pt"/>
    <w:rsid w:val="0023386B"/>
    <w:rPr>
      <w:rFonts w:ascii="Times New Roman" w:hAnsi="Times New Roman" w:cs="Times New Roman" w:hint="default"/>
      <w:sz w:val="20"/>
      <w:u w:val="single"/>
    </w:rPr>
  </w:style>
  <w:style w:type="character" w:customStyle="1" w:styleId="StyleStyleBoldUnderline11pt">
    <w:name w:val="Style Style Bold Underline + 11 pt"/>
    <w:rsid w:val="0023386B"/>
    <w:rPr>
      <w:b/>
      <w:bCs/>
      <w:sz w:val="20"/>
      <w:u w:val="single"/>
    </w:rPr>
  </w:style>
  <w:style w:type="character" w:customStyle="1" w:styleId="articlehead2">
    <w:name w:val="articlehead2"/>
    <w:rsid w:val="0023386B"/>
  </w:style>
  <w:style w:type="character" w:customStyle="1" w:styleId="pronset">
    <w:name w:val="pronset"/>
    <w:rsid w:val="0023386B"/>
  </w:style>
  <w:style w:type="character" w:customStyle="1" w:styleId="prondelim">
    <w:name w:val="prondelim"/>
    <w:rsid w:val="0023386B"/>
  </w:style>
  <w:style w:type="character" w:customStyle="1" w:styleId="prontoggle">
    <w:name w:val="pron_toggle"/>
    <w:rsid w:val="0023386B"/>
  </w:style>
  <w:style w:type="character" w:customStyle="1" w:styleId="boldface">
    <w:name w:val="boldface"/>
    <w:rsid w:val="0023386B"/>
  </w:style>
  <w:style w:type="character" w:customStyle="1" w:styleId="secondary-bf">
    <w:name w:val="secondary-bf"/>
    <w:rsid w:val="0023386B"/>
  </w:style>
  <w:style w:type="table" w:styleId="ColorfulGrid-Accent1">
    <w:name w:val="Colorful Grid Accent 1"/>
    <w:basedOn w:val="TableNormal"/>
    <w:link w:val="ColorfulGrid-Accent1Char"/>
    <w:uiPriority w:val="29"/>
    <w:unhideWhenUsed/>
    <w:rsid w:val="0023386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3386B"/>
    <w:rPr>
      <w:rFonts w:ascii="Times New Roman" w:hAnsi="Times New Roman" w:cs="Times New Roman" w:hint="default"/>
      <w:iCs/>
      <w:color w:val="000000"/>
      <w:sz w:val="16"/>
    </w:rPr>
  </w:style>
  <w:style w:type="character" w:customStyle="1" w:styleId="Boxout0">
    <w:name w:val="Boxout"/>
    <w:uiPriority w:val="1"/>
    <w:qFormat/>
    <w:rsid w:val="0023386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3386B"/>
  </w:style>
  <w:style w:type="character" w:customStyle="1" w:styleId="pg">
    <w:name w:val="pg"/>
    <w:rsid w:val="0023386B"/>
  </w:style>
  <w:style w:type="character" w:customStyle="1" w:styleId="detailtitle">
    <w:name w:val="detailtitle"/>
    <w:rsid w:val="0023386B"/>
  </w:style>
  <w:style w:type="character" w:customStyle="1" w:styleId="storydate">
    <w:name w:val="storydate"/>
    <w:rsid w:val="0023386B"/>
  </w:style>
  <w:style w:type="character" w:customStyle="1" w:styleId="preloadwrap">
    <w:name w:val="preloadwrap"/>
    <w:rsid w:val="0023386B"/>
  </w:style>
  <w:style w:type="character" w:customStyle="1" w:styleId="creditwrap">
    <w:name w:val="creditwrap"/>
    <w:rsid w:val="0023386B"/>
  </w:style>
  <w:style w:type="character" w:customStyle="1" w:styleId="DefaultChar1">
    <w:name w:val="Default Char1"/>
    <w:rsid w:val="0023386B"/>
    <w:rPr>
      <w:noProof w:val="0"/>
      <w:color w:val="000000"/>
      <w:lang w:val="en-US" w:eastAsia="en-US" w:bidi="ar-SA"/>
    </w:rPr>
  </w:style>
  <w:style w:type="character" w:customStyle="1" w:styleId="textunderlineChar0">
    <w:name w:val="text underline Char"/>
    <w:rsid w:val="0023386B"/>
    <w:rPr>
      <w:sz w:val="24"/>
      <w:szCs w:val="22"/>
      <w:u w:val="thick"/>
      <w:lang w:val="en-US" w:eastAsia="en-US" w:bidi="ar-SA"/>
    </w:rPr>
  </w:style>
  <w:style w:type="character" w:customStyle="1" w:styleId="BoldChar">
    <w:name w:val="Bold Char"/>
    <w:rsid w:val="0023386B"/>
    <w:rPr>
      <w:rFonts w:ascii="Times New Roman" w:eastAsia="Times New Roman" w:hAnsi="Times New Roman" w:cs="Times New Roman" w:hint="default"/>
      <w:b/>
      <w:bCs w:val="0"/>
      <w:szCs w:val="24"/>
    </w:rPr>
  </w:style>
  <w:style w:type="character" w:customStyle="1" w:styleId="pmterms31">
    <w:name w:val="pmterms31"/>
    <w:rsid w:val="0023386B"/>
    <w:rPr>
      <w:b/>
      <w:bCs/>
      <w:i w:val="0"/>
      <w:iCs w:val="0"/>
      <w:color w:val="000000"/>
    </w:rPr>
  </w:style>
  <w:style w:type="character" w:customStyle="1" w:styleId="copyrightdescription">
    <w:name w:val="copyrightdescription"/>
    <w:rsid w:val="0023386B"/>
  </w:style>
  <w:style w:type="character" w:customStyle="1" w:styleId="ft01">
    <w:name w:val="ft01"/>
    <w:rsid w:val="0023386B"/>
    <w:rPr>
      <w:rFonts w:ascii="Times" w:hAnsi="Times" w:cs="Times" w:hint="default"/>
      <w:color w:val="000000"/>
      <w:sz w:val="14"/>
      <w:szCs w:val="14"/>
    </w:rPr>
  </w:style>
  <w:style w:type="character" w:customStyle="1" w:styleId="ft11">
    <w:name w:val="ft11"/>
    <w:rsid w:val="0023386B"/>
    <w:rPr>
      <w:rFonts w:ascii="Times" w:hAnsi="Times" w:cs="Times" w:hint="default"/>
      <w:color w:val="000000"/>
      <w:sz w:val="17"/>
      <w:szCs w:val="17"/>
    </w:rPr>
  </w:style>
  <w:style w:type="character" w:customStyle="1" w:styleId="ft21">
    <w:name w:val="ft21"/>
    <w:rsid w:val="0023386B"/>
    <w:rPr>
      <w:rFonts w:ascii="Times" w:hAnsi="Times" w:cs="Times" w:hint="default"/>
      <w:color w:val="000000"/>
      <w:sz w:val="15"/>
      <w:szCs w:val="15"/>
    </w:rPr>
  </w:style>
  <w:style w:type="character" w:customStyle="1" w:styleId="ft31">
    <w:name w:val="ft31"/>
    <w:rsid w:val="0023386B"/>
    <w:rPr>
      <w:rFonts w:ascii="Times" w:hAnsi="Times" w:cs="Times" w:hint="default"/>
      <w:color w:val="000000"/>
      <w:sz w:val="15"/>
      <w:szCs w:val="15"/>
    </w:rPr>
  </w:style>
  <w:style w:type="character" w:customStyle="1" w:styleId="dquo">
    <w:name w:val="dquo"/>
    <w:rsid w:val="0023386B"/>
  </w:style>
  <w:style w:type="character" w:customStyle="1" w:styleId="caps2">
    <w:name w:val="caps2"/>
    <w:rsid w:val="0023386B"/>
  </w:style>
  <w:style w:type="character" w:customStyle="1" w:styleId="CardsFont12ptCharCharCharChar">
    <w:name w:val="Cards + Font: 12 pt Char Char Char Char"/>
    <w:rsid w:val="0023386B"/>
    <w:rPr>
      <w:sz w:val="24"/>
      <w:szCs w:val="24"/>
      <w:u w:val="thick"/>
      <w:lang w:val="en-US" w:eastAsia="en-US" w:bidi="ar-SA"/>
    </w:rPr>
  </w:style>
  <w:style w:type="character" w:customStyle="1" w:styleId="ccs">
    <w:name w:val="c cs"/>
    <w:rsid w:val="0023386B"/>
  </w:style>
  <w:style w:type="character" w:customStyle="1" w:styleId="UnderlinedEvChar">
    <w:name w:val="Underlined Ev Char"/>
    <w:rsid w:val="0023386B"/>
    <w:rPr>
      <w:rFonts w:ascii="Times New Roman" w:eastAsia="Times New Roman" w:hAnsi="Times New Roman" w:cs="Times New Roman" w:hint="default"/>
      <w:szCs w:val="24"/>
      <w:u w:val="single"/>
    </w:rPr>
  </w:style>
  <w:style w:type="character" w:customStyle="1" w:styleId="dropshadow">
    <w:name w:val="dropshadow"/>
    <w:rsid w:val="0023386B"/>
  </w:style>
  <w:style w:type="character" w:customStyle="1" w:styleId="d05ws">
    <w:name w:val="d05ws"/>
    <w:rsid w:val="0023386B"/>
  </w:style>
  <w:style w:type="character" w:customStyle="1" w:styleId="rzibod">
    <w:name w:val="rzibod"/>
    <w:rsid w:val="0023386B"/>
  </w:style>
  <w:style w:type="character" w:customStyle="1" w:styleId="StyleBold1">
    <w:name w:val="Style Bold1"/>
    <w:rsid w:val="0023386B"/>
    <w:rPr>
      <w:rFonts w:ascii="Georgia" w:hAnsi="Georgia" w:hint="default"/>
      <w:b/>
      <w:bCs/>
      <w:sz w:val="22"/>
    </w:rPr>
  </w:style>
  <w:style w:type="character" w:customStyle="1" w:styleId="headertext">
    <w:name w:val="headertext"/>
    <w:rsid w:val="0023386B"/>
  </w:style>
  <w:style w:type="character" w:customStyle="1" w:styleId="endnote-reference">
    <w:name w:val="endnote-reference"/>
    <w:rsid w:val="0023386B"/>
  </w:style>
  <w:style w:type="character" w:customStyle="1" w:styleId="officialsname">
    <w:name w:val="official_s_name"/>
    <w:rsid w:val="0023386B"/>
  </w:style>
  <w:style w:type="character" w:customStyle="1" w:styleId="audience">
    <w:name w:val="audience"/>
    <w:rsid w:val="0023386B"/>
  </w:style>
  <w:style w:type="character" w:customStyle="1" w:styleId="A7">
    <w:name w:val="A7"/>
    <w:uiPriority w:val="99"/>
    <w:rsid w:val="0023386B"/>
    <w:rPr>
      <w:rFonts w:ascii="Myriad Pro" w:hAnsi="Myriad Pro" w:cs="Myriad Pro" w:hint="default"/>
      <w:color w:val="0066B1"/>
      <w:sz w:val="22"/>
      <w:szCs w:val="22"/>
    </w:rPr>
  </w:style>
  <w:style w:type="character" w:customStyle="1" w:styleId="normalchar">
    <w:name w:val="normal__char"/>
    <w:rsid w:val="0023386B"/>
  </w:style>
  <w:style w:type="character" w:customStyle="1" w:styleId="hyperlink002cheading0020100200028block0020title0029char">
    <w:name w:val="hyperlink_002cheading_00201_0020_0028block_0020title_0029__char"/>
    <w:rsid w:val="0023386B"/>
  </w:style>
  <w:style w:type="character" w:customStyle="1" w:styleId="underline002cstyle0020bold0020underlinechar">
    <w:name w:val="underline_002cstyle_0020bold_0020underline__char"/>
    <w:rsid w:val="0023386B"/>
  </w:style>
  <w:style w:type="character" w:customStyle="1" w:styleId="copyboldblack">
    <w:name w:val="copyboldblack"/>
    <w:rsid w:val="0023386B"/>
  </w:style>
  <w:style w:type="character" w:customStyle="1" w:styleId="copybold">
    <w:name w:val="copybold"/>
    <w:rsid w:val="0023386B"/>
  </w:style>
  <w:style w:type="character" w:customStyle="1" w:styleId="author-date0">
    <w:name w:val="author-date"/>
    <w:rsid w:val="0023386B"/>
  </w:style>
  <w:style w:type="character" w:customStyle="1" w:styleId="hidden">
    <w:name w:val="hidden"/>
    <w:rsid w:val="0023386B"/>
  </w:style>
  <w:style w:type="character" w:customStyle="1" w:styleId="articlebegin">
    <w:name w:val="articlebegin"/>
    <w:rsid w:val="0023386B"/>
  </w:style>
  <w:style w:type="character" w:customStyle="1" w:styleId="mediaoverlay">
    <w:name w:val="mediaoverlay"/>
    <w:rsid w:val="0023386B"/>
  </w:style>
  <w:style w:type="character" w:customStyle="1" w:styleId="blogcaption">
    <w:name w:val="blog_caption"/>
    <w:rsid w:val="0023386B"/>
  </w:style>
  <w:style w:type="character" w:customStyle="1" w:styleId="commnet-abuzz">
    <w:name w:val="commnet-abuzz"/>
    <w:rsid w:val="0023386B"/>
  </w:style>
  <w:style w:type="character" w:customStyle="1" w:styleId="fbconnectbuttontext">
    <w:name w:val="fbconnectbutton_text"/>
    <w:rsid w:val="0023386B"/>
  </w:style>
  <w:style w:type="character" w:customStyle="1" w:styleId="fbsharecountinner">
    <w:name w:val="fb_share_count_inner"/>
    <w:rsid w:val="0023386B"/>
  </w:style>
  <w:style w:type="character" w:customStyle="1" w:styleId="stbuttontext">
    <w:name w:val="stbuttontext"/>
    <w:rsid w:val="0023386B"/>
  </w:style>
  <w:style w:type="character" w:customStyle="1" w:styleId="source">
    <w:name w:val="source"/>
    <w:rsid w:val="0023386B"/>
  </w:style>
  <w:style w:type="character" w:customStyle="1" w:styleId="pubdate">
    <w:name w:val="pubdate"/>
    <w:rsid w:val="0023386B"/>
  </w:style>
  <w:style w:type="character" w:customStyle="1" w:styleId="grey">
    <w:name w:val="grey"/>
    <w:rsid w:val="0023386B"/>
  </w:style>
  <w:style w:type="character" w:customStyle="1" w:styleId="postdate">
    <w:name w:val="post_date"/>
    <w:rsid w:val="0023386B"/>
  </w:style>
  <w:style w:type="character" w:customStyle="1" w:styleId="bdx">
    <w:name w:val="bdx"/>
    <w:rsid w:val="0023386B"/>
  </w:style>
  <w:style w:type="character" w:customStyle="1" w:styleId="bdl">
    <w:name w:val="bdl"/>
    <w:rsid w:val="0023386B"/>
  </w:style>
  <w:style w:type="character" w:customStyle="1" w:styleId="breadcrumbitemcurrent">
    <w:name w:val="breadcrumbitemcurrent"/>
    <w:rsid w:val="0023386B"/>
  </w:style>
  <w:style w:type="character" w:customStyle="1" w:styleId="bbl">
    <w:name w:val="bbl"/>
    <w:rsid w:val="0023386B"/>
  </w:style>
  <w:style w:type="character" w:customStyle="1" w:styleId="Date2">
    <w:name w:val="Date2"/>
    <w:rsid w:val="0023386B"/>
  </w:style>
  <w:style w:type="character" w:customStyle="1" w:styleId="company">
    <w:name w:val="company"/>
    <w:rsid w:val="0023386B"/>
  </w:style>
  <w:style w:type="character" w:customStyle="1" w:styleId="itxtnewhookspan">
    <w:name w:val="itxtnewhookspan"/>
    <w:rsid w:val="0023386B"/>
  </w:style>
  <w:style w:type="character" w:customStyle="1" w:styleId="gstxthlt">
    <w:name w:val="gstxt_hlt"/>
    <w:rsid w:val="0023386B"/>
  </w:style>
  <w:style w:type="character" w:customStyle="1" w:styleId="SubtleEmphasis1">
    <w:name w:val="Subtle Emphasis1"/>
    <w:uiPriority w:val="19"/>
    <w:qFormat/>
    <w:rsid w:val="0023386B"/>
    <w:rPr>
      <w:rFonts w:ascii="Times New Roman" w:hAnsi="Times New Roman" w:cs="Times New Roman" w:hint="default"/>
      <w:b/>
      <w:bCs w:val="0"/>
      <w:iCs/>
      <w:color w:val="auto"/>
      <w:sz w:val="22"/>
    </w:rPr>
  </w:style>
  <w:style w:type="character" w:customStyle="1" w:styleId="StyleBoldRed">
    <w:name w:val="Style Bold Red"/>
    <w:rsid w:val="0023386B"/>
    <w:rPr>
      <w:b/>
      <w:bCs/>
      <w:color w:val="auto"/>
    </w:rPr>
  </w:style>
  <w:style w:type="character" w:customStyle="1" w:styleId="StyleTimesNewRoman8pt">
    <w:name w:val="Style Times New Roman 8 pt"/>
    <w:rsid w:val="0023386B"/>
    <w:rPr>
      <w:rFonts w:ascii="Georgia" w:hAnsi="Georgia" w:hint="default"/>
      <w:sz w:val="16"/>
    </w:rPr>
  </w:style>
  <w:style w:type="character" w:customStyle="1" w:styleId="StyleStyle7pt8pt">
    <w:name w:val="Style Style 7 pt + 8 pt"/>
    <w:rsid w:val="0023386B"/>
    <w:rPr>
      <w:sz w:val="16"/>
    </w:rPr>
  </w:style>
  <w:style w:type="character" w:customStyle="1" w:styleId="StyleStyleThickunderlineBold1">
    <w:name w:val="Style Style Thick underline + Bold1"/>
    <w:rsid w:val="0023386B"/>
    <w:rPr>
      <w:b/>
      <w:bCs/>
      <w:u w:val="thick"/>
    </w:rPr>
  </w:style>
  <w:style w:type="character" w:customStyle="1" w:styleId="StyleUnderline2">
    <w:name w:val="Style Underline2"/>
    <w:rsid w:val="0023386B"/>
    <w:rPr>
      <w:u w:val="single"/>
    </w:rPr>
  </w:style>
  <w:style w:type="character" w:customStyle="1" w:styleId="ShrinkText">
    <w:name w:val="Shrink Text"/>
    <w:rsid w:val="0023386B"/>
    <w:rPr>
      <w:sz w:val="16"/>
    </w:rPr>
  </w:style>
  <w:style w:type="character" w:customStyle="1" w:styleId="smallcaps">
    <w:name w:val="smallcaps"/>
    <w:rsid w:val="0023386B"/>
  </w:style>
  <w:style w:type="character" w:customStyle="1" w:styleId="goldbldtext">
    <w:name w:val="goldbldtext"/>
    <w:rsid w:val="0023386B"/>
  </w:style>
  <w:style w:type="character" w:customStyle="1" w:styleId="cardshighlight0">
    <w:name w:val="cardshighlight"/>
    <w:rsid w:val="0023386B"/>
  </w:style>
  <w:style w:type="character" w:customStyle="1" w:styleId="cardsfont12pt1">
    <w:name w:val="cardsfont12pt"/>
    <w:rsid w:val="0023386B"/>
  </w:style>
  <w:style w:type="character" w:customStyle="1" w:styleId="ft1">
    <w:name w:val="ft1"/>
    <w:rsid w:val="0023386B"/>
  </w:style>
  <w:style w:type="character" w:customStyle="1" w:styleId="ft6">
    <w:name w:val="ft6"/>
    <w:rsid w:val="0023386B"/>
  </w:style>
  <w:style w:type="character" w:customStyle="1" w:styleId="kicker">
    <w:name w:val="kicker"/>
    <w:rsid w:val="0023386B"/>
  </w:style>
  <w:style w:type="character" w:customStyle="1" w:styleId="backcontent">
    <w:name w:val="backcontent"/>
    <w:rsid w:val="0023386B"/>
  </w:style>
  <w:style w:type="character" w:customStyle="1" w:styleId="daystmp">
    <w:name w:val="daystmp"/>
    <w:rsid w:val="0023386B"/>
  </w:style>
  <w:style w:type="character" w:customStyle="1" w:styleId="cardsfont12ptchar">
    <w:name w:val="cardsfont12ptchar"/>
    <w:rsid w:val="0023386B"/>
  </w:style>
  <w:style w:type="character" w:customStyle="1" w:styleId="gal">
    <w:name w:val="gal"/>
    <w:rsid w:val="0023386B"/>
  </w:style>
  <w:style w:type="character" w:customStyle="1" w:styleId="submitted">
    <w:name w:val="submitted"/>
    <w:rsid w:val="0023386B"/>
  </w:style>
  <w:style w:type="character" w:customStyle="1" w:styleId="imagedateline">
    <w:name w:val="image_dateline"/>
    <w:rsid w:val="0023386B"/>
  </w:style>
  <w:style w:type="character" w:customStyle="1" w:styleId="authordatecharchar">
    <w:name w:val="authordatecharchar"/>
    <w:rsid w:val="0023386B"/>
  </w:style>
  <w:style w:type="character" w:customStyle="1" w:styleId="style1char0">
    <w:name w:val="style1char"/>
    <w:rsid w:val="0023386B"/>
  </w:style>
  <w:style w:type="character" w:customStyle="1" w:styleId="tagcharchar0">
    <w:name w:val="tagcharchar"/>
    <w:rsid w:val="0023386B"/>
  </w:style>
  <w:style w:type="character" w:customStyle="1" w:styleId="underlinedcharchar2">
    <w:name w:val="underlinedcharchar"/>
    <w:rsid w:val="0023386B"/>
  </w:style>
  <w:style w:type="character" w:customStyle="1" w:styleId="BoxedChar">
    <w:name w:val="Boxed Char"/>
    <w:rsid w:val="0023386B"/>
    <w:rPr>
      <w:rFonts w:ascii="Arial Narrow" w:hAnsi="Arial Narrow" w:hint="default"/>
      <w:b/>
      <w:bCs w:val="0"/>
      <w:sz w:val="18"/>
      <w:bdr w:val="single" w:sz="6" w:space="0" w:color="auto" w:frame="1"/>
    </w:rPr>
  </w:style>
  <w:style w:type="character" w:customStyle="1" w:styleId="Style11ptUnderline2">
    <w:name w:val="Style 11 pt Underline2"/>
    <w:rsid w:val="0023386B"/>
    <w:rPr>
      <w:sz w:val="20"/>
      <w:u w:val="single"/>
    </w:rPr>
  </w:style>
  <w:style w:type="character" w:customStyle="1" w:styleId="Style11ptBoldUnderline2">
    <w:name w:val="Style 11 pt Bold Underline2"/>
    <w:rsid w:val="0023386B"/>
    <w:rPr>
      <w:b/>
      <w:bCs/>
      <w:sz w:val="20"/>
      <w:u w:val="single"/>
    </w:rPr>
  </w:style>
  <w:style w:type="character" w:customStyle="1" w:styleId="nw">
    <w:name w:val="nw"/>
    <w:rsid w:val="0023386B"/>
  </w:style>
  <w:style w:type="character" w:customStyle="1" w:styleId="Styleunderline11ptBoldBorderSinglesolidlineAuto">
    <w:name w:val="Style underline + 11 pt Bold Border: : (Single solid line Auto ..."/>
    <w:rsid w:val="0023386B"/>
    <w:rPr>
      <w:b/>
      <w:bCs/>
      <w:sz w:val="20"/>
      <w:u w:val="single"/>
      <w:bdr w:val="single" w:sz="4" w:space="0" w:color="auto" w:frame="1"/>
    </w:rPr>
  </w:style>
  <w:style w:type="character" w:customStyle="1" w:styleId="cardCharCharChar1">
    <w:name w:val="card Char Char Char1"/>
    <w:rsid w:val="0023386B"/>
    <w:rPr>
      <w:lang w:val="en-US" w:eastAsia="en-US" w:bidi="ar-SA"/>
    </w:rPr>
  </w:style>
  <w:style w:type="character" w:customStyle="1" w:styleId="authors1">
    <w:name w:val="authors1"/>
    <w:rsid w:val="0023386B"/>
    <w:rPr>
      <w:rFonts w:ascii="Verdana" w:hAnsi="Verdana" w:hint="default"/>
      <w:b/>
      <w:bCs/>
      <w:color w:val="006699"/>
      <w:sz w:val="20"/>
      <w:szCs w:val="20"/>
    </w:rPr>
  </w:style>
  <w:style w:type="character" w:customStyle="1" w:styleId="headlinesectionlarge">
    <w:name w:val="headline_section_large"/>
    <w:rsid w:val="0023386B"/>
  </w:style>
  <w:style w:type="character" w:customStyle="1" w:styleId="Styleunderline11ptBlack">
    <w:name w:val="Style underline + 11 pt Black"/>
    <w:rsid w:val="0023386B"/>
    <w:rPr>
      <w:color w:val="000000"/>
      <w:sz w:val="20"/>
      <w:u w:val="single"/>
    </w:rPr>
  </w:style>
  <w:style w:type="character" w:customStyle="1" w:styleId="Styleunderline11ptBoldBlack">
    <w:name w:val="Style underline + 11 pt Bold Black"/>
    <w:rsid w:val="0023386B"/>
    <w:rPr>
      <w:b/>
      <w:bCs/>
      <w:color w:val="000000"/>
      <w:sz w:val="20"/>
      <w:u w:val="single"/>
    </w:rPr>
  </w:style>
  <w:style w:type="character" w:customStyle="1" w:styleId="Style11ptBoldBlackUnderline">
    <w:name w:val="Style 11 pt Bold Black Underline"/>
    <w:rsid w:val="0023386B"/>
    <w:rPr>
      <w:b/>
      <w:bCs/>
      <w:color w:val="000000"/>
      <w:sz w:val="20"/>
      <w:u w:val="single"/>
    </w:rPr>
  </w:style>
  <w:style w:type="character" w:customStyle="1" w:styleId="Style11ptBoldBlackUnderlineBorderSinglesolidline">
    <w:name w:val="Style 11 pt Bold Black Underline Border: : (Single solid line ..."/>
    <w:rsid w:val="0023386B"/>
    <w:rPr>
      <w:b/>
      <w:bCs/>
      <w:color w:val="000000"/>
      <w:sz w:val="20"/>
      <w:u w:val="single"/>
      <w:bdr w:val="single" w:sz="4" w:space="0" w:color="auto" w:frame="1"/>
    </w:rPr>
  </w:style>
  <w:style w:type="character" w:customStyle="1" w:styleId="StyleLatinMeridien-Italic11ptItalicUnderline">
    <w:name w:val="Style (Latin) Meridien-Italic 11 pt Italic Underline"/>
    <w:rsid w:val="0023386B"/>
    <w:rPr>
      <w:rFonts w:ascii="Meridien-Italic" w:hAnsi="Meridien-Italic" w:hint="default"/>
      <w:i/>
      <w:iCs/>
      <w:sz w:val="20"/>
      <w:u w:val="single"/>
    </w:rPr>
  </w:style>
  <w:style w:type="character" w:customStyle="1" w:styleId="Citation-AuthorDate">
    <w:name w:val="Citation - Author/Date"/>
    <w:rsid w:val="0023386B"/>
    <w:rPr>
      <w:b/>
      <w:bCs w:val="0"/>
      <w:smallCaps/>
      <w:sz w:val="24"/>
      <w:u w:val="single"/>
    </w:rPr>
  </w:style>
  <w:style w:type="character" w:customStyle="1" w:styleId="underlinestylechar0">
    <w:name w:val="underlinestylechar"/>
    <w:rsid w:val="0023386B"/>
  </w:style>
  <w:style w:type="character" w:customStyle="1" w:styleId="highlight">
    <w:name w:val="highlight"/>
    <w:rsid w:val="0023386B"/>
  </w:style>
  <w:style w:type="character" w:customStyle="1" w:styleId="DottedUnderline0">
    <w:name w:val="Dotted Underline"/>
    <w:rsid w:val="0023386B"/>
    <w:rPr>
      <w:rFonts w:ascii="Times New Roman" w:hAnsi="Times New Roman" w:cs="Times New Roman" w:hint="default"/>
      <w:sz w:val="20"/>
      <w:u w:val="dottedHeavy"/>
    </w:rPr>
  </w:style>
  <w:style w:type="character" w:customStyle="1" w:styleId="titleauthoretc">
    <w:name w:val="titleauthoretc"/>
    <w:rsid w:val="0023386B"/>
  </w:style>
  <w:style w:type="character" w:customStyle="1" w:styleId="labeltext">
    <w:name w:val="labeltext"/>
    <w:rsid w:val="0023386B"/>
  </w:style>
  <w:style w:type="character" w:customStyle="1" w:styleId="viewlink">
    <w:name w:val="viewlink"/>
    <w:rsid w:val="0023386B"/>
  </w:style>
  <w:style w:type="character" w:customStyle="1" w:styleId="share">
    <w:name w:val="share"/>
    <w:rsid w:val="0023386B"/>
  </w:style>
  <w:style w:type="character" w:customStyle="1" w:styleId="inlinkchart">
    <w:name w:val="inlink_chart"/>
    <w:rsid w:val="0023386B"/>
  </w:style>
  <w:style w:type="character" w:customStyle="1" w:styleId="underLight">
    <w:name w:val="underLight"/>
    <w:uiPriority w:val="1"/>
    <w:qFormat/>
    <w:rsid w:val="0023386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3386B"/>
  </w:style>
  <w:style w:type="character" w:customStyle="1" w:styleId="author-rss">
    <w:name w:val="author-rss"/>
    <w:rsid w:val="0023386B"/>
  </w:style>
  <w:style w:type="character" w:customStyle="1" w:styleId="fbsharecountwrapper">
    <w:name w:val="fb_share_count_wrapper"/>
    <w:rsid w:val="0023386B"/>
  </w:style>
  <w:style w:type="character" w:customStyle="1" w:styleId="fbbuttontext">
    <w:name w:val="fb_button_text"/>
    <w:rsid w:val="0023386B"/>
  </w:style>
  <w:style w:type="character" w:customStyle="1" w:styleId="hw">
    <w:name w:val="hw"/>
    <w:rsid w:val="0023386B"/>
  </w:style>
  <w:style w:type="character" w:customStyle="1" w:styleId="linktotop">
    <w:name w:val="linktotop"/>
    <w:rsid w:val="0023386B"/>
  </w:style>
  <w:style w:type="character" w:customStyle="1" w:styleId="maintextbldleft">
    <w:name w:val="maintextbldleft"/>
    <w:rsid w:val="0023386B"/>
  </w:style>
  <w:style w:type="character" w:customStyle="1" w:styleId="maintextleft">
    <w:name w:val="maintextleft"/>
    <w:rsid w:val="0023386B"/>
  </w:style>
  <w:style w:type="character" w:customStyle="1" w:styleId="descriptionstyle1block">
    <w:name w:val="description style1 block"/>
    <w:rsid w:val="0023386B"/>
  </w:style>
  <w:style w:type="character" w:customStyle="1" w:styleId="gutter-right-1">
    <w:name w:val="gutter-right-1"/>
    <w:basedOn w:val="DefaultParagraphFont"/>
    <w:rsid w:val="0023386B"/>
  </w:style>
  <w:style w:type="character" w:customStyle="1" w:styleId="ssl3">
    <w:name w:val="ss_l3"/>
    <w:rsid w:val="0023386B"/>
  </w:style>
  <w:style w:type="character" w:customStyle="1" w:styleId="FontStyle39">
    <w:name w:val="Font Style39"/>
    <w:uiPriority w:val="99"/>
    <w:rsid w:val="0023386B"/>
    <w:rPr>
      <w:rFonts w:ascii="Constantia" w:hAnsi="Constantia" w:cs="Constantia" w:hint="default"/>
      <w:b/>
      <w:bCs/>
      <w:sz w:val="18"/>
      <w:szCs w:val="18"/>
    </w:rPr>
  </w:style>
  <w:style w:type="character" w:customStyle="1" w:styleId="6">
    <w:name w:val="6"/>
    <w:rsid w:val="0023386B"/>
    <w:rPr>
      <w:rFonts w:ascii="Arial" w:hAnsi="Arial" w:cs="Arial" w:hint="default"/>
      <w:bCs/>
      <w:sz w:val="20"/>
      <w:u w:val="single"/>
      <w:lang w:val="en-US" w:eastAsia="en-US" w:bidi="ar-SA"/>
    </w:rPr>
  </w:style>
  <w:style w:type="character" w:customStyle="1" w:styleId="Header11">
    <w:name w:val="Header11"/>
    <w:rsid w:val="0023386B"/>
  </w:style>
  <w:style w:type="character" w:customStyle="1" w:styleId="posa">
    <w:name w:val="pos(a)"/>
    <w:basedOn w:val="DefaultParagraphFont"/>
    <w:rsid w:val="0023386B"/>
  </w:style>
  <w:style w:type="character" w:customStyle="1" w:styleId="u-hiddeninnarrowenv">
    <w:name w:val="u-hiddeninnarrowenv"/>
    <w:basedOn w:val="DefaultParagraphFont"/>
    <w:rsid w:val="0023386B"/>
  </w:style>
  <w:style w:type="character" w:customStyle="1" w:styleId="followbutton-bird">
    <w:name w:val="followbutton-bird"/>
    <w:basedOn w:val="DefaultParagraphFont"/>
    <w:rsid w:val="0023386B"/>
  </w:style>
  <w:style w:type="character" w:customStyle="1" w:styleId="tweetauthor-name">
    <w:name w:val="tweetauthor-name"/>
    <w:basedOn w:val="DefaultParagraphFont"/>
    <w:rsid w:val="0023386B"/>
  </w:style>
  <w:style w:type="character" w:customStyle="1" w:styleId="tweetauthor-verifiedbadge">
    <w:name w:val="tweetauthor-verifiedbadge"/>
    <w:basedOn w:val="DefaultParagraphFont"/>
    <w:rsid w:val="0023386B"/>
  </w:style>
  <w:style w:type="character" w:customStyle="1" w:styleId="tweetauthor-screenname">
    <w:name w:val="tweetauthor-screenname"/>
    <w:basedOn w:val="DefaultParagraphFont"/>
    <w:rsid w:val="0023386B"/>
  </w:style>
  <w:style w:type="character" w:customStyle="1" w:styleId="u-hiddenvisually">
    <w:name w:val="u-hiddenvisually"/>
    <w:basedOn w:val="DefaultParagraphFont"/>
    <w:rsid w:val="0023386B"/>
  </w:style>
  <w:style w:type="character" w:customStyle="1" w:styleId="tweetaction-stat">
    <w:name w:val="tweetaction-stat"/>
    <w:basedOn w:val="DefaultParagraphFont"/>
    <w:rsid w:val="0023386B"/>
  </w:style>
  <w:style w:type="character" w:customStyle="1" w:styleId="related">
    <w:name w:val="related"/>
    <w:basedOn w:val="DefaultParagraphFont"/>
    <w:rsid w:val="0023386B"/>
  </w:style>
  <w:style w:type="character" w:customStyle="1" w:styleId="related-content">
    <w:name w:val="related-content"/>
    <w:basedOn w:val="DefaultParagraphFont"/>
    <w:rsid w:val="0023386B"/>
  </w:style>
  <w:style w:type="character" w:customStyle="1" w:styleId="name-of-author">
    <w:name w:val="name-of-author"/>
    <w:basedOn w:val="DefaultParagraphFont"/>
    <w:rsid w:val="0023386B"/>
  </w:style>
  <w:style w:type="character" w:customStyle="1" w:styleId="first-name">
    <w:name w:val="first-name"/>
    <w:basedOn w:val="DefaultParagraphFont"/>
    <w:rsid w:val="0023386B"/>
  </w:style>
  <w:style w:type="character" w:customStyle="1" w:styleId="last-name">
    <w:name w:val="last-name"/>
    <w:basedOn w:val="DefaultParagraphFont"/>
    <w:rsid w:val="0023386B"/>
  </w:style>
  <w:style w:type="character" w:customStyle="1" w:styleId="caption10">
    <w:name w:val="caption1"/>
    <w:basedOn w:val="DefaultParagraphFont"/>
    <w:rsid w:val="0023386B"/>
  </w:style>
  <w:style w:type="character" w:customStyle="1" w:styleId="recirc-text">
    <w:name w:val="&quot;recirc-text”"/>
    <w:basedOn w:val="DefaultParagraphFont"/>
    <w:rsid w:val="0023386B"/>
  </w:style>
  <w:style w:type="character" w:customStyle="1" w:styleId="video-icon">
    <w:name w:val="video-icon"/>
    <w:basedOn w:val="DefaultParagraphFont"/>
    <w:rsid w:val="0023386B"/>
  </w:style>
  <w:style w:type="character" w:customStyle="1" w:styleId="powa-shot-play-btn-text">
    <w:name w:val="powa-shot-play-btn-text"/>
    <w:basedOn w:val="DefaultParagraphFont"/>
    <w:rsid w:val="0023386B"/>
  </w:style>
  <w:style w:type="character" w:customStyle="1" w:styleId="powa-shot-click">
    <w:name w:val="powa-shot-click"/>
    <w:basedOn w:val="DefaultParagraphFont"/>
    <w:rsid w:val="0023386B"/>
  </w:style>
  <w:style w:type="character" w:customStyle="1" w:styleId="wpv-blurb">
    <w:name w:val="wpv-blurb"/>
    <w:basedOn w:val="DefaultParagraphFont"/>
    <w:rsid w:val="0023386B"/>
  </w:style>
  <w:style w:type="character" w:customStyle="1" w:styleId="pb-caption">
    <w:name w:val="pb-caption"/>
    <w:basedOn w:val="DefaultParagraphFont"/>
    <w:rsid w:val="0023386B"/>
  </w:style>
  <w:style w:type="character" w:customStyle="1" w:styleId="Heading5Char1">
    <w:name w:val="Heading 5 Char1"/>
    <w:aliases w:val="Text Char1"/>
    <w:basedOn w:val="DefaultParagraphFont"/>
    <w:semiHidden/>
    <w:rsid w:val="0023386B"/>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23386B"/>
    <w:rPr>
      <w:vertAlign w:val="baseline"/>
    </w:rPr>
  </w:style>
  <w:style w:type="character" w:customStyle="1" w:styleId="Heading7Char1">
    <w:name w:val="Heading 7 Char1"/>
    <w:basedOn w:val="DefaultParagraphFont"/>
    <w:semiHidden/>
    <w:rsid w:val="0023386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3386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3386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3386B"/>
    <w:rPr>
      <w:rFonts w:ascii="Calibri" w:hAnsi="Calibri" w:cs="Calibri"/>
    </w:rPr>
  </w:style>
  <w:style w:type="numbering" w:customStyle="1" w:styleId="NoList2">
    <w:name w:val="No List2"/>
    <w:next w:val="NoList"/>
    <w:uiPriority w:val="99"/>
    <w:semiHidden/>
    <w:unhideWhenUsed/>
    <w:rsid w:val="0023386B"/>
  </w:style>
  <w:style w:type="numbering" w:customStyle="1" w:styleId="NoList3">
    <w:name w:val="No List3"/>
    <w:next w:val="NoList"/>
    <w:uiPriority w:val="99"/>
    <w:semiHidden/>
    <w:unhideWhenUsed/>
    <w:rsid w:val="0023386B"/>
  </w:style>
  <w:style w:type="numbering" w:customStyle="1" w:styleId="NoList4">
    <w:name w:val="No List4"/>
    <w:next w:val="NoList"/>
    <w:uiPriority w:val="99"/>
    <w:semiHidden/>
    <w:unhideWhenUsed/>
    <w:rsid w:val="0023386B"/>
  </w:style>
  <w:style w:type="numbering" w:customStyle="1" w:styleId="NoList5">
    <w:name w:val="No List5"/>
    <w:next w:val="NoList"/>
    <w:semiHidden/>
    <w:unhideWhenUsed/>
    <w:rsid w:val="0023386B"/>
  </w:style>
  <w:style w:type="paragraph" w:styleId="BlockText">
    <w:name w:val="Block Text"/>
    <w:basedOn w:val="Normal"/>
    <w:rsid w:val="0023386B"/>
    <w:pPr>
      <w:ind w:left="229" w:right="229"/>
    </w:pPr>
    <w:rPr>
      <w:rFonts w:ascii="Verdana" w:eastAsia="Times New Roman" w:hAnsi="Verdana"/>
      <w:szCs w:val="20"/>
    </w:rPr>
  </w:style>
  <w:style w:type="paragraph" w:styleId="NormalIndent">
    <w:name w:val="Normal Indent"/>
    <w:basedOn w:val="Normal"/>
    <w:rsid w:val="0023386B"/>
    <w:pPr>
      <w:ind w:left="720"/>
    </w:pPr>
    <w:rPr>
      <w:rFonts w:eastAsia="Times New Roman"/>
      <w:szCs w:val="20"/>
    </w:rPr>
  </w:style>
  <w:style w:type="paragraph" w:styleId="EnvelopeReturn">
    <w:name w:val="envelope return"/>
    <w:basedOn w:val="Normal"/>
    <w:rsid w:val="0023386B"/>
    <w:rPr>
      <w:rFonts w:eastAsia="Times New Roman"/>
      <w:sz w:val="24"/>
      <w:szCs w:val="20"/>
    </w:rPr>
  </w:style>
  <w:style w:type="paragraph" w:styleId="EnvelopeAddress">
    <w:name w:val="envelope address"/>
    <w:basedOn w:val="Normal"/>
    <w:rsid w:val="0023386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3386B"/>
  </w:style>
  <w:style w:type="numbering" w:customStyle="1" w:styleId="NoList7">
    <w:name w:val="No List7"/>
    <w:next w:val="NoList"/>
    <w:semiHidden/>
    <w:unhideWhenUsed/>
    <w:rsid w:val="0023386B"/>
  </w:style>
  <w:style w:type="paragraph" w:styleId="ListBullet">
    <w:name w:val="List Bullet"/>
    <w:basedOn w:val="Normal"/>
    <w:link w:val="ListBulletChar"/>
    <w:uiPriority w:val="99"/>
    <w:unhideWhenUsed/>
    <w:rsid w:val="0023386B"/>
    <w:pPr>
      <w:tabs>
        <w:tab w:val="num" w:pos="360"/>
      </w:tabs>
      <w:ind w:left="360" w:hanging="360"/>
      <w:contextualSpacing/>
    </w:pPr>
    <w:rPr>
      <w:rFonts w:eastAsia="Calibri"/>
    </w:rPr>
  </w:style>
  <w:style w:type="table" w:styleId="MediumGrid1">
    <w:name w:val="Medium Grid 1"/>
    <w:basedOn w:val="TableNormal"/>
    <w:uiPriority w:val="67"/>
    <w:rsid w:val="0023386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3386B"/>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23386B"/>
  </w:style>
  <w:style w:type="numbering" w:customStyle="1" w:styleId="NoList111">
    <w:name w:val="No List111"/>
    <w:next w:val="NoList"/>
    <w:uiPriority w:val="99"/>
    <w:semiHidden/>
    <w:unhideWhenUsed/>
    <w:rsid w:val="0023386B"/>
  </w:style>
  <w:style w:type="numbering" w:customStyle="1" w:styleId="NoList1111">
    <w:name w:val="No List1111"/>
    <w:next w:val="NoList"/>
    <w:uiPriority w:val="99"/>
    <w:semiHidden/>
    <w:unhideWhenUsed/>
    <w:rsid w:val="0023386B"/>
  </w:style>
  <w:style w:type="numbering" w:customStyle="1" w:styleId="NoList11111">
    <w:name w:val="No List11111"/>
    <w:next w:val="NoList"/>
    <w:uiPriority w:val="99"/>
    <w:semiHidden/>
    <w:unhideWhenUsed/>
    <w:rsid w:val="0023386B"/>
  </w:style>
  <w:style w:type="numbering" w:customStyle="1" w:styleId="NoList111111">
    <w:name w:val="No List111111"/>
    <w:next w:val="NoList"/>
    <w:uiPriority w:val="99"/>
    <w:semiHidden/>
    <w:unhideWhenUsed/>
    <w:rsid w:val="0023386B"/>
  </w:style>
  <w:style w:type="numbering" w:customStyle="1" w:styleId="NoList1111111">
    <w:name w:val="No List1111111"/>
    <w:next w:val="NoList"/>
    <w:uiPriority w:val="99"/>
    <w:semiHidden/>
    <w:unhideWhenUsed/>
    <w:rsid w:val="0023386B"/>
  </w:style>
  <w:style w:type="numbering" w:customStyle="1" w:styleId="NoList11111111">
    <w:name w:val="No List11111111"/>
    <w:next w:val="NoList"/>
    <w:uiPriority w:val="99"/>
    <w:semiHidden/>
    <w:unhideWhenUsed/>
    <w:rsid w:val="0023386B"/>
  </w:style>
  <w:style w:type="numbering" w:customStyle="1" w:styleId="NoList111111111">
    <w:name w:val="No List111111111"/>
    <w:next w:val="NoList"/>
    <w:uiPriority w:val="99"/>
    <w:semiHidden/>
    <w:unhideWhenUsed/>
    <w:rsid w:val="0023386B"/>
  </w:style>
  <w:style w:type="numbering" w:customStyle="1" w:styleId="NoList1111111111">
    <w:name w:val="No List1111111111"/>
    <w:next w:val="NoList"/>
    <w:uiPriority w:val="99"/>
    <w:semiHidden/>
    <w:unhideWhenUsed/>
    <w:rsid w:val="0023386B"/>
  </w:style>
  <w:style w:type="numbering" w:customStyle="1" w:styleId="NoList11111111111">
    <w:name w:val="No List11111111111"/>
    <w:next w:val="NoList"/>
    <w:uiPriority w:val="99"/>
    <w:semiHidden/>
    <w:unhideWhenUsed/>
    <w:rsid w:val="0023386B"/>
  </w:style>
  <w:style w:type="numbering" w:customStyle="1" w:styleId="NoList111111111111">
    <w:name w:val="No List111111111111"/>
    <w:next w:val="NoList"/>
    <w:uiPriority w:val="99"/>
    <w:semiHidden/>
    <w:unhideWhenUsed/>
    <w:rsid w:val="0023386B"/>
  </w:style>
  <w:style w:type="numbering" w:customStyle="1" w:styleId="NoList1111111111111">
    <w:name w:val="No List1111111111111"/>
    <w:next w:val="NoList"/>
    <w:uiPriority w:val="99"/>
    <w:semiHidden/>
    <w:unhideWhenUsed/>
    <w:rsid w:val="0023386B"/>
  </w:style>
  <w:style w:type="numbering" w:customStyle="1" w:styleId="NoList11111111111111">
    <w:name w:val="No List11111111111111"/>
    <w:next w:val="NoList"/>
    <w:uiPriority w:val="99"/>
    <w:semiHidden/>
    <w:unhideWhenUsed/>
    <w:rsid w:val="0023386B"/>
  </w:style>
  <w:style w:type="numbering" w:customStyle="1" w:styleId="NoList111111111111111">
    <w:name w:val="No List111111111111111"/>
    <w:next w:val="NoList"/>
    <w:uiPriority w:val="99"/>
    <w:semiHidden/>
    <w:unhideWhenUsed/>
    <w:rsid w:val="0023386B"/>
  </w:style>
  <w:style w:type="numbering" w:customStyle="1" w:styleId="NoList1111111111111111">
    <w:name w:val="No List1111111111111111"/>
    <w:next w:val="NoList"/>
    <w:uiPriority w:val="99"/>
    <w:semiHidden/>
    <w:unhideWhenUsed/>
    <w:rsid w:val="0023386B"/>
  </w:style>
  <w:style w:type="numbering" w:customStyle="1" w:styleId="NoList11111111111111111">
    <w:name w:val="No List11111111111111111"/>
    <w:next w:val="NoList"/>
    <w:uiPriority w:val="99"/>
    <w:semiHidden/>
    <w:unhideWhenUsed/>
    <w:rsid w:val="0023386B"/>
  </w:style>
  <w:style w:type="character" w:customStyle="1" w:styleId="FontStyle220">
    <w:name w:val="Font Style220"/>
    <w:basedOn w:val="DefaultParagraphFont"/>
    <w:uiPriority w:val="99"/>
    <w:rsid w:val="0023386B"/>
    <w:rPr>
      <w:rFonts w:ascii="Candara" w:hAnsi="Candara" w:cs="Candara" w:hint="default"/>
      <w:i/>
      <w:iCs/>
      <w:sz w:val="18"/>
      <w:szCs w:val="18"/>
    </w:rPr>
  </w:style>
  <w:style w:type="character" w:customStyle="1" w:styleId="FontStyle290">
    <w:name w:val="Font Style290"/>
    <w:basedOn w:val="DefaultParagraphFont"/>
    <w:uiPriority w:val="99"/>
    <w:rsid w:val="0023386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3386B"/>
    <w:rPr>
      <w:rFonts w:ascii="Arial" w:hAnsi="Arial" w:cs="Arial"/>
      <w:b/>
      <w:bCs/>
      <w:sz w:val="16"/>
      <w:szCs w:val="16"/>
    </w:rPr>
  </w:style>
  <w:style w:type="paragraph" w:customStyle="1" w:styleId="analytic0">
    <w:name w:val="analytic"/>
    <w:basedOn w:val="Normal"/>
    <w:link w:val="analyticChar0"/>
    <w:uiPriority w:val="4"/>
    <w:qFormat/>
    <w:rsid w:val="0023386B"/>
    <w:pPr>
      <w:spacing w:before="120"/>
    </w:pPr>
    <w:rPr>
      <w:b/>
      <w:sz w:val="20"/>
    </w:rPr>
  </w:style>
  <w:style w:type="character" w:customStyle="1" w:styleId="analyticChar0">
    <w:name w:val="analytic Char"/>
    <w:basedOn w:val="DefaultParagraphFont"/>
    <w:link w:val="analytic0"/>
    <w:uiPriority w:val="4"/>
    <w:rsid w:val="0023386B"/>
    <w:rPr>
      <w:rFonts w:ascii="Calibri" w:hAnsi="Calibri"/>
      <w:b/>
      <w:sz w:val="20"/>
    </w:rPr>
  </w:style>
  <w:style w:type="character" w:customStyle="1" w:styleId="m-5498913268213319940gmail-styleunderline">
    <w:name w:val="m_-5498913268213319940gmail-styleunderline"/>
    <w:basedOn w:val="DefaultParagraphFont"/>
    <w:rsid w:val="0023386B"/>
  </w:style>
  <w:style w:type="paragraph" w:customStyle="1" w:styleId="speakable">
    <w:name w:val="speakable"/>
    <w:basedOn w:val="Normal"/>
    <w:uiPriority w:val="99"/>
    <w:qFormat/>
    <w:rsid w:val="0023386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3386B"/>
  </w:style>
  <w:style w:type="character" w:customStyle="1" w:styleId="copyright">
    <w:name w:val="copyright"/>
    <w:basedOn w:val="DefaultParagraphFont"/>
    <w:rsid w:val="0023386B"/>
  </w:style>
  <w:style w:type="character" w:customStyle="1" w:styleId="TagCharCharCharChar">
    <w:name w:val="Tag Char Char Char Char"/>
    <w:basedOn w:val="DefaultParagraphFont"/>
    <w:rsid w:val="0023386B"/>
    <w:rPr>
      <w:rFonts w:ascii="Calibri" w:hAnsi="Calibri" w:cs="Calibri"/>
      <w:b/>
      <w:sz w:val="24"/>
    </w:rPr>
  </w:style>
  <w:style w:type="paragraph" w:customStyle="1" w:styleId="g-body">
    <w:name w:val="g-body"/>
    <w:basedOn w:val="Normal"/>
    <w:uiPriority w:val="99"/>
    <w:qFormat/>
    <w:rsid w:val="0023386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3386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3386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3386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3386B"/>
    <w:pPr>
      <w:spacing w:before="100" w:beforeAutospacing="1" w:after="100" w:afterAutospacing="1"/>
    </w:pPr>
    <w:rPr>
      <w:sz w:val="24"/>
    </w:rPr>
  </w:style>
  <w:style w:type="paragraph" w:customStyle="1" w:styleId="style41">
    <w:name w:val="style4"/>
    <w:basedOn w:val="Normal"/>
    <w:uiPriority w:val="99"/>
    <w:qFormat/>
    <w:rsid w:val="0023386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3386B"/>
    <w:pPr>
      <w:spacing w:before="100" w:beforeAutospacing="1" w:after="100" w:afterAutospacing="1"/>
    </w:pPr>
    <w:rPr>
      <w:rFonts w:ascii="Times New Roman" w:hAnsi="Times New Roman"/>
      <w:sz w:val="24"/>
    </w:rPr>
  </w:style>
  <w:style w:type="character" w:customStyle="1" w:styleId="adtext">
    <w:name w:val="adtext"/>
    <w:basedOn w:val="DefaultParagraphFont"/>
    <w:rsid w:val="0023386B"/>
  </w:style>
  <w:style w:type="character" w:customStyle="1" w:styleId="UL-Bold">
    <w:name w:val="UL-Bold"/>
    <w:basedOn w:val="DefaultParagraphFont"/>
    <w:rsid w:val="0023386B"/>
    <w:rPr>
      <w:u w:val="thick"/>
    </w:rPr>
  </w:style>
  <w:style w:type="character" w:customStyle="1" w:styleId="UL-None">
    <w:name w:val="UL-None"/>
    <w:basedOn w:val="DefaultParagraphFont"/>
    <w:rsid w:val="0023386B"/>
    <w:rPr>
      <w:strike w:val="0"/>
      <w:dstrike w:val="0"/>
      <w:u w:val="none"/>
      <w:effect w:val="none"/>
    </w:rPr>
  </w:style>
  <w:style w:type="character" w:customStyle="1" w:styleId="gl">
    <w:name w:val="gl"/>
    <w:basedOn w:val="DefaultParagraphFont"/>
    <w:rsid w:val="0023386B"/>
  </w:style>
  <w:style w:type="character" w:customStyle="1" w:styleId="qu730rj69h">
    <w:name w:val="qu730rj69h"/>
    <w:basedOn w:val="DefaultParagraphFont"/>
    <w:rsid w:val="0023386B"/>
  </w:style>
  <w:style w:type="paragraph" w:customStyle="1" w:styleId="optext">
    <w:name w:val="optext"/>
    <w:basedOn w:val="Normal"/>
    <w:uiPriority w:val="99"/>
    <w:qFormat/>
    <w:rsid w:val="0023386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3386B"/>
  </w:style>
  <w:style w:type="character" w:customStyle="1" w:styleId="icr880">
    <w:name w:val="icr880"/>
    <w:basedOn w:val="DefaultParagraphFont"/>
    <w:rsid w:val="0023386B"/>
  </w:style>
  <w:style w:type="character" w:customStyle="1" w:styleId="hx23q54">
    <w:name w:val="hx23q54"/>
    <w:basedOn w:val="DefaultParagraphFont"/>
    <w:rsid w:val="0023386B"/>
  </w:style>
  <w:style w:type="character" w:customStyle="1" w:styleId="m-5348258726587825636gmail-style13ptbold">
    <w:name w:val="m_-5348258726587825636gmail-style13ptbold"/>
    <w:basedOn w:val="DefaultParagraphFont"/>
    <w:rsid w:val="0023386B"/>
  </w:style>
  <w:style w:type="character" w:customStyle="1" w:styleId="m-5348258726587825636gmail-styleunderline">
    <w:name w:val="m_-5348258726587825636gmail-styleunderline"/>
    <w:basedOn w:val="DefaultParagraphFont"/>
    <w:rsid w:val="0023386B"/>
  </w:style>
  <w:style w:type="character" w:customStyle="1" w:styleId="UnderlineCharChar1">
    <w:name w:val="Underline Char Char1"/>
    <w:basedOn w:val="DefaultParagraphFont"/>
    <w:rsid w:val="0023386B"/>
    <w:rPr>
      <w:u w:val="single"/>
      <w:lang w:val="en-US" w:eastAsia="en-US" w:bidi="ar-SA"/>
    </w:rPr>
  </w:style>
  <w:style w:type="character" w:customStyle="1" w:styleId="m4385445901877740177gmail-styleunderline">
    <w:name w:val="m_4385445901877740177gmail-styleunderline"/>
    <w:basedOn w:val="DefaultParagraphFont"/>
    <w:rsid w:val="0023386B"/>
  </w:style>
  <w:style w:type="character" w:customStyle="1" w:styleId="CardsFont12ptCharChar">
    <w:name w:val="Cards + Font: 12 pt Char Char"/>
    <w:basedOn w:val="DefaultParagraphFont"/>
    <w:rsid w:val="0023386B"/>
    <w:rPr>
      <w:sz w:val="24"/>
      <w:szCs w:val="24"/>
      <w:u w:val="thick"/>
      <w:lang w:val="en-US" w:eastAsia="en-US" w:bidi="ar-SA"/>
    </w:rPr>
  </w:style>
  <w:style w:type="character" w:customStyle="1" w:styleId="NothingChar1">
    <w:name w:val="Nothing Char1"/>
    <w:basedOn w:val="DefaultParagraphFont"/>
    <w:rsid w:val="0023386B"/>
    <w:rPr>
      <w:lang w:val="en-US" w:eastAsia="en-US" w:bidi="ar-SA"/>
    </w:rPr>
  </w:style>
  <w:style w:type="paragraph" w:customStyle="1" w:styleId="useless">
    <w:name w:val="useless"/>
    <w:basedOn w:val="Normal"/>
    <w:uiPriority w:val="99"/>
    <w:qFormat/>
    <w:rsid w:val="0023386B"/>
    <w:rPr>
      <w:rFonts w:ascii="Times New Roman" w:eastAsia="Times New Roman" w:hAnsi="Times New Roman"/>
      <w:sz w:val="12"/>
    </w:rPr>
  </w:style>
  <w:style w:type="character" w:customStyle="1" w:styleId="DDIUnderline">
    <w:name w:val="DDI Underline"/>
    <w:qFormat/>
    <w:rsid w:val="0023386B"/>
    <w:rPr>
      <w:rFonts w:ascii="Times New Roman" w:hAnsi="Times New Roman"/>
      <w:sz w:val="24"/>
      <w:u w:val="single"/>
    </w:rPr>
  </w:style>
  <w:style w:type="character" w:customStyle="1" w:styleId="Char1">
    <w:name w:val="Char1"/>
    <w:basedOn w:val="DefaultParagraphFont"/>
    <w:rsid w:val="0023386B"/>
    <w:rPr>
      <w:rFonts w:cs="Arial"/>
      <w:b/>
      <w:bCs/>
      <w:iCs/>
      <w:sz w:val="24"/>
      <w:szCs w:val="28"/>
      <w:lang w:val="en-US" w:eastAsia="en-US" w:bidi="ar-SA"/>
    </w:rPr>
  </w:style>
  <w:style w:type="paragraph" w:customStyle="1" w:styleId="ALLCAPS">
    <w:name w:val="ALL CAPS"/>
    <w:basedOn w:val="Normal"/>
    <w:link w:val="ALLCAPSChar"/>
    <w:rsid w:val="0023386B"/>
    <w:rPr>
      <w:rFonts w:ascii="Times New Roman" w:eastAsia="Times New Roman" w:hAnsi="Times New Roman"/>
      <w:b/>
      <w:caps/>
    </w:rPr>
  </w:style>
  <w:style w:type="character" w:customStyle="1" w:styleId="ALLCAPSChar">
    <w:name w:val="ALL CAPS Char"/>
    <w:basedOn w:val="DefaultParagraphFont"/>
    <w:link w:val="ALLCAPS"/>
    <w:rsid w:val="0023386B"/>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23386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3386B"/>
    <w:rPr>
      <w:rFonts w:ascii="Times New Roman" w:eastAsia="Times New Roman" w:hAnsi="Times New Roman"/>
      <w:b/>
      <w:sz w:val="24"/>
    </w:rPr>
  </w:style>
  <w:style w:type="character" w:customStyle="1" w:styleId="10ptnotbold">
    <w:name w:val="10ptnotbold"/>
    <w:basedOn w:val="DefaultParagraphFont"/>
    <w:rsid w:val="0023386B"/>
    <w:rPr>
      <w:sz w:val="20"/>
    </w:rPr>
  </w:style>
  <w:style w:type="character" w:customStyle="1" w:styleId="Cites-AuthorDate">
    <w:name w:val="Cites-Author/Date"/>
    <w:rsid w:val="0023386B"/>
    <w:rPr>
      <w:rFonts w:ascii="Helvetica" w:hAnsi="Helvetica"/>
      <w:b/>
      <w:sz w:val="22"/>
      <w:szCs w:val="24"/>
      <w:u w:val="thick"/>
    </w:rPr>
  </w:style>
  <w:style w:type="paragraph" w:customStyle="1" w:styleId="CiteTag">
    <w:name w:val="Cite/Tag"/>
    <w:basedOn w:val="Normal"/>
    <w:uiPriority w:val="99"/>
    <w:qFormat/>
    <w:rsid w:val="0023386B"/>
    <w:rPr>
      <w:rFonts w:ascii="Times New Roman" w:eastAsia="Cambria" w:hAnsi="Times New Roman"/>
      <w:b/>
    </w:rPr>
  </w:style>
  <w:style w:type="character" w:customStyle="1" w:styleId="CardsFont6ptChar1">
    <w:name w:val="Cards + Font: 6 pt Char1"/>
    <w:basedOn w:val="CardsChar"/>
    <w:link w:val="CardsFont6pt"/>
    <w:rsid w:val="0023386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3386B"/>
  </w:style>
  <w:style w:type="character" w:customStyle="1" w:styleId="m489902567989944824gmail-styleunderline">
    <w:name w:val="m_489902567989944824gmail-styleunderline"/>
    <w:basedOn w:val="DefaultParagraphFont"/>
    <w:rsid w:val="0023386B"/>
  </w:style>
  <w:style w:type="character" w:customStyle="1" w:styleId="UnresolvedMention2">
    <w:name w:val="Unresolved Mention2"/>
    <w:basedOn w:val="DefaultParagraphFont"/>
    <w:uiPriority w:val="99"/>
    <w:semiHidden/>
    <w:rsid w:val="0023386B"/>
    <w:rPr>
      <w:color w:val="808080"/>
      <w:shd w:val="clear" w:color="auto" w:fill="E6E6E6"/>
    </w:rPr>
  </w:style>
  <w:style w:type="character" w:customStyle="1" w:styleId="swauthor">
    <w:name w:val="sw_author"/>
    <w:rsid w:val="0023386B"/>
  </w:style>
  <w:style w:type="character" w:customStyle="1" w:styleId="UnderlineCharChar3">
    <w:name w:val="Underline Char Char3"/>
    <w:rsid w:val="0023386B"/>
    <w:rPr>
      <w:szCs w:val="24"/>
      <w:u w:val="single"/>
      <w:lang w:val="en-US" w:eastAsia="en-US" w:bidi="ar-SA"/>
    </w:rPr>
  </w:style>
  <w:style w:type="character" w:customStyle="1" w:styleId="tl8wme">
    <w:name w:val="tl8wme"/>
    <w:basedOn w:val="DefaultParagraphFont"/>
    <w:rsid w:val="0023386B"/>
  </w:style>
  <w:style w:type="character" w:customStyle="1" w:styleId="Mention3">
    <w:name w:val="Mention3"/>
    <w:basedOn w:val="DefaultParagraphFont"/>
    <w:uiPriority w:val="99"/>
    <w:semiHidden/>
    <w:unhideWhenUsed/>
    <w:rsid w:val="0023386B"/>
    <w:rPr>
      <w:color w:val="2B579A"/>
      <w:shd w:val="clear" w:color="auto" w:fill="E6E6E6"/>
    </w:rPr>
  </w:style>
  <w:style w:type="character" w:customStyle="1" w:styleId="m-5251091010484660064gmail-style13ptbold">
    <w:name w:val="m_-5251091010484660064gmail-style13ptbold"/>
    <w:basedOn w:val="DefaultParagraphFont"/>
    <w:rsid w:val="0023386B"/>
  </w:style>
  <w:style w:type="character" w:customStyle="1" w:styleId="m-5251091010484660064gmail-styleunderline">
    <w:name w:val="m_-5251091010484660064gmail-styleunderline"/>
    <w:basedOn w:val="DefaultParagraphFont"/>
    <w:rsid w:val="0023386B"/>
  </w:style>
  <w:style w:type="character" w:customStyle="1" w:styleId="tablecaption">
    <w:name w:val="tablecaption"/>
    <w:basedOn w:val="DefaultParagraphFont"/>
    <w:rsid w:val="0023386B"/>
  </w:style>
  <w:style w:type="character" w:customStyle="1" w:styleId="StyleLatinHelvetica105ptBlack">
    <w:name w:val="Style (Latin) Helvetica 10.5 pt Black"/>
    <w:basedOn w:val="DefaultParagraphFont"/>
    <w:rsid w:val="0023386B"/>
    <w:rPr>
      <w:rFonts w:ascii="Times New Roman" w:hAnsi="Times New Roman"/>
      <w:color w:val="000000"/>
      <w:sz w:val="21"/>
    </w:rPr>
  </w:style>
  <w:style w:type="character" w:customStyle="1" w:styleId="m-413333960618644972gmail-style13ptbold">
    <w:name w:val="m_-413333960618644972gmail-style13ptbold"/>
    <w:basedOn w:val="DefaultParagraphFont"/>
    <w:rsid w:val="0023386B"/>
  </w:style>
  <w:style w:type="character" w:customStyle="1" w:styleId="m-413333960618644972gmail-styleunderline">
    <w:name w:val="m_-413333960618644972gmail-styleunderline"/>
    <w:basedOn w:val="DefaultParagraphFont"/>
    <w:rsid w:val="0023386B"/>
  </w:style>
  <w:style w:type="character" w:customStyle="1" w:styleId="m8314098763611656848gmail-stylestylebold12pt">
    <w:name w:val="m_8314098763611656848gmail-stylestylebold12pt"/>
    <w:basedOn w:val="DefaultParagraphFont"/>
    <w:rsid w:val="0023386B"/>
  </w:style>
  <w:style w:type="character" w:customStyle="1" w:styleId="m8314098763611656848gmail-styleboldunderline">
    <w:name w:val="m_8314098763611656848gmail-styleboldunderline"/>
    <w:basedOn w:val="DefaultParagraphFont"/>
    <w:rsid w:val="0023386B"/>
  </w:style>
  <w:style w:type="paragraph" w:customStyle="1" w:styleId="Spacer">
    <w:name w:val="Spacer"/>
    <w:basedOn w:val="Heading1"/>
    <w:link w:val="SpacerChar"/>
    <w:autoRedefine/>
    <w:uiPriority w:val="4"/>
    <w:qFormat/>
    <w:rsid w:val="0023386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3386B"/>
    <w:rPr>
      <w:rFonts w:ascii="Calibri" w:eastAsiaTheme="majorEastAsia" w:hAnsi="Calibri" w:cstheme="majorBidi"/>
      <w:b/>
      <w:sz w:val="24"/>
      <w:szCs w:val="32"/>
    </w:rPr>
  </w:style>
  <w:style w:type="paragraph" w:customStyle="1" w:styleId="msonormal0">
    <w:name w:val="msonormal"/>
    <w:basedOn w:val="Normal"/>
    <w:rsid w:val="0023386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3386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3386B"/>
    <w:rPr>
      <w:rFonts w:ascii="Georgia" w:eastAsia="Times New Roman" w:hAnsi="Georgia" w:cs="Arial" w:hint="default"/>
      <w:b/>
      <w:bCs/>
      <w:kern w:val="32"/>
      <w:sz w:val="28"/>
      <w:szCs w:val="32"/>
    </w:rPr>
  </w:style>
  <w:style w:type="character" w:customStyle="1" w:styleId="SmallChar0">
    <w:name w:val="Small Char"/>
    <w:qFormat/>
    <w:rsid w:val="0023386B"/>
    <w:rPr>
      <w:rFonts w:ascii="Arial Narrow" w:hAnsi="Arial Narrow" w:cs="Times New Roman"/>
      <w:color w:val="000000"/>
      <w:sz w:val="16"/>
    </w:rPr>
  </w:style>
  <w:style w:type="character" w:customStyle="1" w:styleId="CiteReal0">
    <w:name w:val="CiteReal"/>
    <w:uiPriority w:val="1"/>
    <w:qFormat/>
    <w:rsid w:val="0023386B"/>
    <w:rPr>
      <w:rFonts w:ascii="Arial" w:hAnsi="Arial"/>
      <w:b/>
      <w:sz w:val="24"/>
      <w:u w:val="single"/>
    </w:rPr>
  </w:style>
  <w:style w:type="character" w:customStyle="1" w:styleId="dropcap1">
    <w:name w:val="dropcap1"/>
    <w:rsid w:val="0023386B"/>
  </w:style>
  <w:style w:type="paragraph" w:customStyle="1" w:styleId="Style31">
    <w:name w:val="Style31"/>
    <w:basedOn w:val="Normal"/>
    <w:uiPriority w:val="99"/>
    <w:rsid w:val="0023386B"/>
    <w:pPr>
      <w:spacing w:line="197" w:lineRule="exact"/>
      <w:jc w:val="both"/>
    </w:pPr>
    <w:rPr>
      <w:rFonts w:ascii="Palatino Linotype" w:hAnsi="Palatino Linotype" w:cs="Palatino Linotype"/>
    </w:rPr>
  </w:style>
  <w:style w:type="paragraph" w:customStyle="1" w:styleId="Style42">
    <w:name w:val="Style42"/>
    <w:basedOn w:val="Normal"/>
    <w:uiPriority w:val="99"/>
    <w:rsid w:val="0023386B"/>
    <w:pPr>
      <w:spacing w:line="202" w:lineRule="exact"/>
      <w:jc w:val="both"/>
    </w:pPr>
    <w:rPr>
      <w:rFonts w:ascii="Palatino Linotype" w:hAnsi="Palatino Linotype" w:cs="Palatino Linotype"/>
    </w:rPr>
  </w:style>
  <w:style w:type="paragraph" w:customStyle="1" w:styleId="Style51">
    <w:name w:val="Style51"/>
    <w:basedOn w:val="Normal"/>
    <w:uiPriority w:val="99"/>
    <w:rsid w:val="0023386B"/>
    <w:pPr>
      <w:spacing w:line="200" w:lineRule="exact"/>
      <w:jc w:val="both"/>
    </w:pPr>
    <w:rPr>
      <w:rFonts w:ascii="Palatino Linotype" w:hAnsi="Palatino Linotype" w:cs="Palatino Linotype"/>
    </w:rPr>
  </w:style>
  <w:style w:type="character" w:customStyle="1" w:styleId="FontStyle72">
    <w:name w:val="Font Style72"/>
    <w:uiPriority w:val="99"/>
    <w:rsid w:val="0023386B"/>
    <w:rPr>
      <w:rFonts w:ascii="Cambria" w:hAnsi="Cambria" w:cs="Cambria" w:hint="default"/>
      <w:sz w:val="16"/>
      <w:szCs w:val="16"/>
    </w:rPr>
  </w:style>
  <w:style w:type="character" w:customStyle="1" w:styleId="FontStyle73">
    <w:name w:val="Font Style73"/>
    <w:uiPriority w:val="99"/>
    <w:rsid w:val="0023386B"/>
    <w:rPr>
      <w:rFonts w:ascii="Cambria" w:hAnsi="Cambria" w:cs="Cambria" w:hint="default"/>
      <w:i/>
      <w:iCs/>
      <w:sz w:val="16"/>
      <w:szCs w:val="16"/>
    </w:rPr>
  </w:style>
  <w:style w:type="character" w:customStyle="1" w:styleId="UnderlinestyleChar2">
    <w:name w:val="Underline style Char2"/>
    <w:rsid w:val="0023386B"/>
    <w:rPr>
      <w:sz w:val="22"/>
      <w:szCs w:val="24"/>
      <w:u w:val="single"/>
      <w:lang w:val="en-US" w:eastAsia="en-US" w:bidi="ar-SA"/>
    </w:rPr>
  </w:style>
  <w:style w:type="paragraph" w:customStyle="1" w:styleId="CitationCharChar">
    <w:name w:val="Citation Char Char"/>
    <w:basedOn w:val="Normal"/>
    <w:uiPriority w:val="6"/>
    <w:qFormat/>
    <w:rsid w:val="0023386B"/>
    <w:pPr>
      <w:ind w:left="1440" w:right="1440"/>
    </w:pPr>
    <w:rPr>
      <w:rFonts w:ascii="Cambria" w:eastAsia="Verdana" w:hAnsi="Cambria" w:cs="Cambria"/>
      <w:szCs w:val="20"/>
      <w:u w:val="single"/>
    </w:rPr>
  </w:style>
  <w:style w:type="character" w:customStyle="1" w:styleId="FontStyle49">
    <w:name w:val="Font Style49"/>
    <w:uiPriority w:val="99"/>
    <w:rsid w:val="0023386B"/>
    <w:rPr>
      <w:rFonts w:ascii="Cambria" w:hAnsi="Cambria" w:cs="Cambria"/>
      <w:sz w:val="20"/>
      <w:szCs w:val="20"/>
    </w:rPr>
  </w:style>
  <w:style w:type="character" w:customStyle="1" w:styleId="FontStyle50">
    <w:name w:val="Font Style50"/>
    <w:uiPriority w:val="99"/>
    <w:rsid w:val="0023386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3386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3386B"/>
    <w:rPr>
      <w:rFonts w:ascii="Cambria" w:eastAsia="Cambria" w:hAnsi="Cambria" w:cs="Cambria"/>
      <w:spacing w:val="-3"/>
      <w:szCs w:val="20"/>
    </w:rPr>
  </w:style>
  <w:style w:type="character" w:customStyle="1" w:styleId="kn">
    <w:name w:val="kn"/>
    <w:basedOn w:val="DefaultParagraphFont"/>
    <w:rsid w:val="0023386B"/>
  </w:style>
  <w:style w:type="character" w:customStyle="1" w:styleId="StyleStyleUnderlineUnderlineStyleBoldUnderlineIntenseEmphas">
    <w:name w:val="Style Style UnderlineUnderlineStyle Bold UnderlineIntense Emphas..."/>
    <w:basedOn w:val="DefaultParagraphFont"/>
    <w:rsid w:val="0023386B"/>
    <w:rPr>
      <w:b/>
      <w:bCs/>
      <w:sz w:val="26"/>
      <w:u w:val="single"/>
    </w:rPr>
  </w:style>
  <w:style w:type="character" w:customStyle="1" w:styleId="articoloinside">
    <w:name w:val="articolo_inside"/>
    <w:rsid w:val="0023386B"/>
  </w:style>
  <w:style w:type="paragraph" w:customStyle="1" w:styleId="pagetools">
    <w:name w:val="pagetools"/>
    <w:basedOn w:val="Normal"/>
    <w:rsid w:val="0023386B"/>
    <w:pPr>
      <w:spacing w:before="100" w:beforeAutospacing="1" w:after="100" w:afterAutospacing="1"/>
    </w:pPr>
    <w:rPr>
      <w:rFonts w:ascii="Cambria" w:eastAsia="Cambria" w:hAnsi="Cambria"/>
      <w:sz w:val="24"/>
    </w:rPr>
  </w:style>
  <w:style w:type="character" w:customStyle="1" w:styleId="desc">
    <w:name w:val="desc"/>
    <w:basedOn w:val="DefaultParagraphFont"/>
    <w:rsid w:val="0023386B"/>
  </w:style>
  <w:style w:type="character" w:customStyle="1" w:styleId="job">
    <w:name w:val="job"/>
    <w:basedOn w:val="DefaultParagraphFont"/>
    <w:rsid w:val="0023386B"/>
  </w:style>
  <w:style w:type="character" w:customStyle="1" w:styleId="publisher">
    <w:name w:val="publisher"/>
    <w:basedOn w:val="DefaultParagraphFont"/>
    <w:rsid w:val="0023386B"/>
  </w:style>
  <w:style w:type="character" w:customStyle="1" w:styleId="pubyear">
    <w:name w:val="pubyear"/>
    <w:basedOn w:val="DefaultParagraphFont"/>
    <w:rsid w:val="0023386B"/>
  </w:style>
  <w:style w:type="character" w:customStyle="1" w:styleId="pubcity">
    <w:name w:val="pubcity"/>
    <w:basedOn w:val="DefaultParagraphFont"/>
    <w:rsid w:val="0023386B"/>
  </w:style>
  <w:style w:type="character" w:customStyle="1" w:styleId="bodycontentlink">
    <w:name w:val="bodycontentlink"/>
    <w:basedOn w:val="DefaultParagraphFont"/>
    <w:rsid w:val="0023386B"/>
  </w:style>
  <w:style w:type="paragraph" w:customStyle="1" w:styleId="C-Text">
    <w:name w:val="C-Text"/>
    <w:basedOn w:val="Normal"/>
    <w:rsid w:val="0023386B"/>
    <w:pPr>
      <w:tabs>
        <w:tab w:val="num" w:pos="720"/>
      </w:tabs>
      <w:ind w:left="720" w:hanging="360"/>
    </w:pPr>
    <w:rPr>
      <w:rFonts w:ascii="Book Antiqua" w:hAnsi="Book Antiqua"/>
      <w:sz w:val="24"/>
    </w:rPr>
  </w:style>
  <w:style w:type="character" w:customStyle="1" w:styleId="ecdate">
    <w:name w:val="ec_date"/>
    <w:basedOn w:val="DefaultParagraphFont"/>
    <w:rsid w:val="0023386B"/>
    <w:rPr>
      <w:rFonts w:ascii="Symbol" w:hAnsi="Symbol" w:hint="default"/>
      <w:sz w:val="20"/>
      <w:szCs w:val="20"/>
      <w:shd w:val="clear" w:color="auto" w:fill="FFFFFF"/>
    </w:rPr>
  </w:style>
  <w:style w:type="paragraph" w:customStyle="1" w:styleId="ecmsonormal">
    <w:name w:val="ec_msonormal"/>
    <w:basedOn w:val="Normal"/>
    <w:rsid w:val="0023386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3386B"/>
  </w:style>
  <w:style w:type="character" w:customStyle="1" w:styleId="articleheadline">
    <w:name w:val="articleheadline"/>
    <w:basedOn w:val="DefaultParagraphFont"/>
    <w:rsid w:val="0023386B"/>
  </w:style>
  <w:style w:type="paragraph" w:customStyle="1" w:styleId="u-intro">
    <w:name w:val="u-intro"/>
    <w:basedOn w:val="Normal"/>
    <w:rsid w:val="0023386B"/>
    <w:pPr>
      <w:spacing w:before="100" w:beforeAutospacing="1" w:after="100" w:afterAutospacing="1"/>
    </w:pPr>
    <w:rPr>
      <w:sz w:val="24"/>
    </w:rPr>
  </w:style>
  <w:style w:type="character" w:customStyle="1" w:styleId="u-byline">
    <w:name w:val="u-byline"/>
    <w:basedOn w:val="DefaultParagraphFont"/>
    <w:rsid w:val="0023386B"/>
  </w:style>
  <w:style w:type="character" w:customStyle="1" w:styleId="articlebya">
    <w:name w:val="articleby_a"/>
    <w:basedOn w:val="DefaultParagraphFont"/>
    <w:rsid w:val="0023386B"/>
  </w:style>
  <w:style w:type="character" w:customStyle="1" w:styleId="popupwinby">
    <w:name w:val="popupwinby"/>
    <w:basedOn w:val="DefaultParagraphFont"/>
    <w:rsid w:val="0023386B"/>
  </w:style>
  <w:style w:type="character" w:customStyle="1" w:styleId="storyheader">
    <w:name w:val="storyheader"/>
    <w:basedOn w:val="DefaultParagraphFont"/>
    <w:rsid w:val="0023386B"/>
  </w:style>
  <w:style w:type="character" w:customStyle="1" w:styleId="marron">
    <w:name w:val="marron"/>
    <w:basedOn w:val="DefaultParagraphFont"/>
    <w:rsid w:val="0023386B"/>
  </w:style>
  <w:style w:type="paragraph" w:customStyle="1" w:styleId="StyleNormalWeb10pt">
    <w:name w:val="Style Normal (Web) + 10 pt"/>
    <w:basedOn w:val="NormalWeb"/>
    <w:next w:val="Normal"/>
    <w:rsid w:val="0023386B"/>
    <w:rPr>
      <w:rFonts w:ascii="Bookman Old Style" w:eastAsiaTheme="minorHAnsi" w:hAnsi="Bookman Old Style"/>
      <w:sz w:val="20"/>
      <w:lang w:bidi="ar-SA"/>
    </w:rPr>
  </w:style>
  <w:style w:type="character" w:customStyle="1" w:styleId="StyleNormalWeb10ptChar">
    <w:name w:val="Style Normal (Web) + 10 pt Char"/>
    <w:basedOn w:val="DefaultParagraphFont"/>
    <w:rsid w:val="0023386B"/>
    <w:rPr>
      <w:szCs w:val="24"/>
      <w:lang w:val="en-US" w:eastAsia="en-US" w:bidi="ar-SA"/>
    </w:rPr>
  </w:style>
  <w:style w:type="paragraph" w:customStyle="1" w:styleId="TagCiteShells">
    <w:name w:val="Tag/Cite/Shells"/>
    <w:basedOn w:val="Normal"/>
    <w:rsid w:val="0023386B"/>
    <w:rPr>
      <w:b/>
    </w:rPr>
  </w:style>
  <w:style w:type="paragraph" w:customStyle="1" w:styleId="DefinitionTerm">
    <w:name w:val="Definition Term"/>
    <w:basedOn w:val="Normal"/>
    <w:next w:val="Normal"/>
    <w:rsid w:val="0023386B"/>
    <w:rPr>
      <w:snapToGrid w:val="0"/>
      <w:sz w:val="24"/>
    </w:rPr>
  </w:style>
  <w:style w:type="character" w:customStyle="1" w:styleId="Style3CharChar">
    <w:name w:val="Style3 Char Char"/>
    <w:basedOn w:val="DefaultParagraphFont"/>
    <w:rsid w:val="0023386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3386B"/>
    <w:pPr>
      <w:spacing w:after="60"/>
    </w:pPr>
    <w:rPr>
      <w:rFonts w:eastAsia="Segoe UI" w:cs="Cambria"/>
      <w:caps/>
      <w:sz w:val="20"/>
      <w:lang w:eastAsia="zh-CN"/>
    </w:rPr>
  </w:style>
  <w:style w:type="character" w:customStyle="1" w:styleId="NormalChar0">
    <w:name w:val="Normal Char"/>
    <w:basedOn w:val="DefaultParagraphFont"/>
    <w:rsid w:val="0023386B"/>
    <w:rPr>
      <w:lang w:eastAsia="en-US"/>
    </w:rPr>
  </w:style>
  <w:style w:type="character" w:customStyle="1" w:styleId="BoldUnderlineChar2">
    <w:name w:val="Bold + Underline Char"/>
    <w:basedOn w:val="DefaultParagraphFont"/>
    <w:rsid w:val="0023386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3386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3386B"/>
  </w:style>
  <w:style w:type="character" w:customStyle="1" w:styleId="CharacterStyle7">
    <w:name w:val="Character Style 7"/>
    <w:rsid w:val="0023386B"/>
    <w:rPr>
      <w:rFonts w:ascii="Trebuchet MS" w:hAnsi="Trebuchet MS" w:cs="Trebuchet MS"/>
      <w:sz w:val="20"/>
      <w:szCs w:val="20"/>
      <w:u w:val="single"/>
    </w:rPr>
  </w:style>
  <w:style w:type="character" w:customStyle="1" w:styleId="StyleStyle4Char">
    <w:name w:val="Style Style4 + Char"/>
    <w:basedOn w:val="DefaultParagraphFont"/>
    <w:rsid w:val="0023386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3386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3386B"/>
    <w:rPr>
      <w:rFonts w:ascii="Symbol" w:hAnsi="Symbol"/>
      <w:sz w:val="21"/>
      <w:szCs w:val="21"/>
      <w:u w:val="thick"/>
    </w:rPr>
  </w:style>
  <w:style w:type="character" w:customStyle="1" w:styleId="UnderlinedEvidenceCharChar">
    <w:name w:val="Underlined Evidence Char Char"/>
    <w:basedOn w:val="DefaultParagraphFont"/>
    <w:rsid w:val="0023386B"/>
    <w:rPr>
      <w:rFonts w:ascii="Symbol" w:hAnsi="Symbol"/>
      <w:sz w:val="21"/>
      <w:szCs w:val="21"/>
      <w:u w:val="thick"/>
      <w:lang w:val="en-US" w:eastAsia="en-US" w:bidi="ar-SA"/>
    </w:rPr>
  </w:style>
  <w:style w:type="character" w:styleId="PlaceholderText">
    <w:name w:val="Placeholder Text"/>
    <w:basedOn w:val="DefaultParagraphFont"/>
    <w:uiPriority w:val="99"/>
    <w:rsid w:val="0023386B"/>
    <w:rPr>
      <w:color w:val="808080"/>
    </w:rPr>
  </w:style>
  <w:style w:type="paragraph" w:customStyle="1" w:styleId="Cite8">
    <w:name w:val="Cite8"/>
    <w:basedOn w:val="Normal"/>
    <w:autoRedefine/>
    <w:qFormat/>
    <w:rsid w:val="0023386B"/>
    <w:rPr>
      <w:rFonts w:ascii="Trebuchet MS" w:eastAsia="Verdana" w:hAnsi="Trebuchet MS" w:cs="Cambria"/>
    </w:rPr>
  </w:style>
  <w:style w:type="paragraph" w:customStyle="1" w:styleId="8font">
    <w:name w:val="8font"/>
    <w:basedOn w:val="Normal"/>
    <w:next w:val="Normal"/>
    <w:autoRedefine/>
    <w:rsid w:val="0023386B"/>
    <w:rPr>
      <w:rFonts w:eastAsia="Cambria Math" w:cs="Cambria"/>
      <w:szCs w:val="16"/>
    </w:rPr>
  </w:style>
  <w:style w:type="character" w:customStyle="1" w:styleId="NoterefInText">
    <w:name w:val="_NoterefInText"/>
    <w:uiPriority w:val="99"/>
    <w:rsid w:val="0023386B"/>
    <w:rPr>
      <w:rFonts w:cs="AKDPE C+ Utopia"/>
      <w:color w:val="000000"/>
    </w:rPr>
  </w:style>
  <w:style w:type="character" w:customStyle="1" w:styleId="postauthor">
    <w:name w:val="postauthor"/>
    <w:basedOn w:val="DefaultParagraphFont"/>
    <w:rsid w:val="0023386B"/>
  </w:style>
  <w:style w:type="paragraph" w:customStyle="1" w:styleId="notes-source-hasnotes">
    <w:name w:val="notes-source-hasnotes"/>
    <w:basedOn w:val="Normal"/>
    <w:rsid w:val="0023386B"/>
    <w:pPr>
      <w:spacing w:before="100" w:beforeAutospacing="1" w:after="100" w:afterAutospacing="1"/>
    </w:pPr>
    <w:rPr>
      <w:rFonts w:ascii="Tahoma" w:hAnsi="Tahoma"/>
      <w:szCs w:val="20"/>
    </w:rPr>
  </w:style>
  <w:style w:type="character" w:customStyle="1" w:styleId="span">
    <w:name w:val="span"/>
    <w:basedOn w:val="DefaultParagraphFont"/>
    <w:rsid w:val="0023386B"/>
  </w:style>
  <w:style w:type="character" w:customStyle="1" w:styleId="maintitle">
    <w:name w:val="maintitle"/>
    <w:basedOn w:val="DefaultParagraphFont"/>
    <w:rsid w:val="0023386B"/>
  </w:style>
  <w:style w:type="character" w:customStyle="1" w:styleId="thirdparty-logo">
    <w:name w:val="thirdparty-logo"/>
    <w:basedOn w:val="DefaultParagraphFont"/>
    <w:rsid w:val="0023386B"/>
  </w:style>
  <w:style w:type="character" w:customStyle="1" w:styleId="posted">
    <w:name w:val="posted"/>
    <w:basedOn w:val="DefaultParagraphFont"/>
    <w:rsid w:val="0023386B"/>
  </w:style>
  <w:style w:type="character" w:customStyle="1" w:styleId="ticker">
    <w:name w:val="ticker"/>
    <w:basedOn w:val="DefaultParagraphFont"/>
    <w:rsid w:val="0023386B"/>
  </w:style>
  <w:style w:type="paragraph" w:customStyle="1" w:styleId="articlemeta">
    <w:name w:val="articlemeta"/>
    <w:basedOn w:val="Normal"/>
    <w:rsid w:val="0023386B"/>
    <w:pPr>
      <w:spacing w:before="100" w:beforeAutospacing="1" w:after="100" w:afterAutospacing="1"/>
    </w:pPr>
    <w:rPr>
      <w:rFonts w:ascii="Tahoma" w:hAnsi="Tahoma"/>
      <w:szCs w:val="20"/>
    </w:rPr>
  </w:style>
  <w:style w:type="character" w:customStyle="1" w:styleId="vcard">
    <w:name w:val="vcard"/>
    <w:basedOn w:val="DefaultParagraphFont"/>
    <w:rsid w:val="0023386B"/>
  </w:style>
  <w:style w:type="character" w:customStyle="1" w:styleId="print-footnote">
    <w:name w:val="print-footnote"/>
    <w:basedOn w:val="DefaultParagraphFont"/>
    <w:rsid w:val="0023386B"/>
  </w:style>
  <w:style w:type="character" w:customStyle="1" w:styleId="datestring">
    <w:name w:val="datestring"/>
    <w:basedOn w:val="DefaultParagraphFont"/>
    <w:rsid w:val="0023386B"/>
  </w:style>
  <w:style w:type="paragraph" w:customStyle="1" w:styleId="noindent0">
    <w:name w:val="no_indent"/>
    <w:basedOn w:val="Normal"/>
    <w:rsid w:val="0023386B"/>
    <w:pPr>
      <w:spacing w:before="100" w:beforeAutospacing="1" w:after="100" w:afterAutospacing="1"/>
    </w:pPr>
    <w:rPr>
      <w:rFonts w:ascii="Tahoma" w:hAnsi="Tahoma"/>
      <w:szCs w:val="20"/>
    </w:rPr>
  </w:style>
  <w:style w:type="character" w:customStyle="1" w:styleId="email">
    <w:name w:val="email"/>
    <w:basedOn w:val="DefaultParagraphFont"/>
    <w:rsid w:val="0023386B"/>
  </w:style>
  <w:style w:type="paragraph" w:customStyle="1" w:styleId="left">
    <w:name w:val="left"/>
    <w:basedOn w:val="Normal"/>
    <w:rsid w:val="0023386B"/>
    <w:pPr>
      <w:spacing w:before="100" w:beforeAutospacing="1" w:after="100" w:afterAutospacing="1"/>
    </w:pPr>
    <w:rPr>
      <w:rFonts w:ascii="Tahoma" w:hAnsi="Tahoma"/>
      <w:szCs w:val="20"/>
    </w:rPr>
  </w:style>
  <w:style w:type="paragraph" w:customStyle="1" w:styleId="right">
    <w:name w:val="right"/>
    <w:basedOn w:val="Normal"/>
    <w:rsid w:val="0023386B"/>
    <w:pPr>
      <w:spacing w:before="100" w:beforeAutospacing="1" w:after="100" w:afterAutospacing="1"/>
    </w:pPr>
    <w:rPr>
      <w:rFonts w:ascii="Tahoma" w:hAnsi="Tahoma"/>
      <w:szCs w:val="20"/>
    </w:rPr>
  </w:style>
  <w:style w:type="character" w:customStyle="1" w:styleId="gptad">
    <w:name w:val="gptad"/>
    <w:basedOn w:val="DefaultParagraphFont"/>
    <w:rsid w:val="0023386B"/>
  </w:style>
  <w:style w:type="paragraph" w:customStyle="1" w:styleId="creditpostedmodified">
    <w:name w:val="credit_posted_modified"/>
    <w:basedOn w:val="Normal"/>
    <w:rsid w:val="0023386B"/>
    <w:pPr>
      <w:spacing w:before="100" w:beforeAutospacing="1" w:after="100" w:afterAutospacing="1"/>
    </w:pPr>
    <w:rPr>
      <w:rFonts w:ascii="Tahoma" w:hAnsi="Tahoma"/>
      <w:szCs w:val="20"/>
    </w:rPr>
  </w:style>
  <w:style w:type="character" w:customStyle="1" w:styleId="creditline">
    <w:name w:val="creditline"/>
    <w:basedOn w:val="DefaultParagraphFont"/>
    <w:rsid w:val="0023386B"/>
  </w:style>
  <w:style w:type="character" w:customStyle="1" w:styleId="grd">
    <w:name w:val="grd"/>
    <w:basedOn w:val="DefaultParagraphFont"/>
    <w:rsid w:val="0023386B"/>
  </w:style>
  <w:style w:type="paragraph" w:customStyle="1" w:styleId="hs-text-container">
    <w:name w:val="hs-text-container"/>
    <w:basedOn w:val="Normal"/>
    <w:rsid w:val="0023386B"/>
    <w:pPr>
      <w:spacing w:before="100" w:beforeAutospacing="1" w:after="100" w:afterAutospacing="1"/>
    </w:pPr>
    <w:rPr>
      <w:rFonts w:ascii="Tahoma" w:hAnsi="Tahoma"/>
      <w:szCs w:val="20"/>
    </w:rPr>
  </w:style>
  <w:style w:type="character" w:customStyle="1" w:styleId="created">
    <w:name w:val="created"/>
    <w:basedOn w:val="DefaultParagraphFont"/>
    <w:rsid w:val="0023386B"/>
  </w:style>
  <w:style w:type="character" w:customStyle="1" w:styleId="changed">
    <w:name w:val="changed"/>
    <w:basedOn w:val="DefaultParagraphFont"/>
    <w:rsid w:val="0023386B"/>
  </w:style>
  <w:style w:type="character" w:customStyle="1" w:styleId="article-author-name">
    <w:name w:val="article-author-name"/>
    <w:basedOn w:val="DefaultParagraphFont"/>
    <w:rsid w:val="0023386B"/>
  </w:style>
  <w:style w:type="character" w:customStyle="1" w:styleId="bioexcerpt">
    <w:name w:val="bio_excerpt"/>
    <w:basedOn w:val="DefaultParagraphFont"/>
    <w:rsid w:val="0023386B"/>
  </w:style>
  <w:style w:type="character" w:customStyle="1" w:styleId="commentcount">
    <w:name w:val="comment_count"/>
    <w:basedOn w:val="DefaultParagraphFont"/>
    <w:rsid w:val="0023386B"/>
  </w:style>
  <w:style w:type="character" w:customStyle="1" w:styleId="searchtermshighlighted">
    <w:name w:val="searchtermshighlighted"/>
    <w:basedOn w:val="DefaultParagraphFont"/>
    <w:rsid w:val="0023386B"/>
  </w:style>
  <w:style w:type="character" w:customStyle="1" w:styleId="contributornametrigger">
    <w:name w:val="contributornametrigger"/>
    <w:basedOn w:val="DefaultParagraphFont"/>
    <w:rsid w:val="0023386B"/>
  </w:style>
  <w:style w:type="character" w:customStyle="1" w:styleId="bylinepipe">
    <w:name w:val="bylinepipe"/>
    <w:basedOn w:val="DefaultParagraphFont"/>
    <w:rsid w:val="0023386B"/>
  </w:style>
  <w:style w:type="character" w:customStyle="1" w:styleId="lucenesearchresulturlb">
    <w:name w:val="lucene_search_result_url_b"/>
    <w:basedOn w:val="DefaultParagraphFont"/>
    <w:rsid w:val="0023386B"/>
  </w:style>
  <w:style w:type="character" w:customStyle="1" w:styleId="faculty-title">
    <w:name w:val="faculty-title"/>
    <w:basedOn w:val="DefaultParagraphFont"/>
    <w:rsid w:val="0023386B"/>
  </w:style>
  <w:style w:type="character" w:customStyle="1" w:styleId="count">
    <w:name w:val="count"/>
    <w:basedOn w:val="DefaultParagraphFont"/>
    <w:rsid w:val="0023386B"/>
  </w:style>
  <w:style w:type="character" w:customStyle="1" w:styleId="volume">
    <w:name w:val="volume"/>
    <w:basedOn w:val="DefaultParagraphFont"/>
    <w:rsid w:val="0023386B"/>
  </w:style>
  <w:style w:type="character" w:customStyle="1" w:styleId="issue">
    <w:name w:val="issue"/>
    <w:basedOn w:val="DefaultParagraphFont"/>
    <w:rsid w:val="0023386B"/>
  </w:style>
  <w:style w:type="character" w:customStyle="1" w:styleId="pages">
    <w:name w:val="pages"/>
    <w:basedOn w:val="DefaultParagraphFont"/>
    <w:rsid w:val="0023386B"/>
  </w:style>
  <w:style w:type="character" w:customStyle="1" w:styleId="field-content">
    <w:name w:val="field-content"/>
    <w:basedOn w:val="DefaultParagraphFont"/>
    <w:rsid w:val="0023386B"/>
  </w:style>
  <w:style w:type="character" w:customStyle="1" w:styleId="person">
    <w:name w:val="person"/>
    <w:basedOn w:val="DefaultParagraphFont"/>
    <w:rsid w:val="0023386B"/>
  </w:style>
  <w:style w:type="character" w:customStyle="1" w:styleId="corresponding">
    <w:name w:val="corresponding"/>
    <w:basedOn w:val="DefaultParagraphFont"/>
    <w:rsid w:val="0023386B"/>
  </w:style>
  <w:style w:type="character" w:customStyle="1" w:styleId="entry-date">
    <w:name w:val="entry-date"/>
    <w:basedOn w:val="DefaultParagraphFont"/>
    <w:rsid w:val="0023386B"/>
  </w:style>
  <w:style w:type="paragraph" w:customStyle="1" w:styleId="entry-meta">
    <w:name w:val="entry-meta"/>
    <w:basedOn w:val="Normal"/>
    <w:rsid w:val="0023386B"/>
    <w:pPr>
      <w:spacing w:before="100" w:beforeAutospacing="1" w:after="100" w:afterAutospacing="1"/>
    </w:pPr>
    <w:rPr>
      <w:rFonts w:ascii="Tahoma" w:hAnsi="Tahoma"/>
      <w:szCs w:val="20"/>
    </w:rPr>
  </w:style>
  <w:style w:type="character" w:customStyle="1" w:styleId="post-time">
    <w:name w:val="post-time"/>
    <w:basedOn w:val="DefaultParagraphFont"/>
    <w:rsid w:val="0023386B"/>
  </w:style>
  <w:style w:type="character" w:customStyle="1" w:styleId="post-category">
    <w:name w:val="post-category"/>
    <w:basedOn w:val="DefaultParagraphFont"/>
    <w:rsid w:val="0023386B"/>
  </w:style>
  <w:style w:type="character" w:customStyle="1" w:styleId="post-author">
    <w:name w:val="post-author"/>
    <w:basedOn w:val="DefaultParagraphFont"/>
    <w:rsid w:val="0023386B"/>
  </w:style>
  <w:style w:type="character" w:customStyle="1" w:styleId="A10">
    <w:name w:val="A10"/>
    <w:uiPriority w:val="99"/>
    <w:rsid w:val="0023386B"/>
    <w:rPr>
      <w:rFonts w:cs="MS Mincho"/>
      <w:color w:val="000000"/>
      <w:sz w:val="11"/>
      <w:szCs w:val="11"/>
    </w:rPr>
  </w:style>
  <w:style w:type="paragraph" w:customStyle="1" w:styleId="Pa10">
    <w:name w:val="Pa10"/>
    <w:basedOn w:val="Default"/>
    <w:next w:val="Default"/>
    <w:uiPriority w:val="99"/>
    <w:rsid w:val="0023386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3386B"/>
    <w:pPr>
      <w:widowControl w:val="0"/>
      <w:spacing w:line="241" w:lineRule="atLeast"/>
    </w:pPr>
    <w:rPr>
      <w:rFonts w:ascii="Verdana" w:eastAsiaTheme="minorEastAsia" w:hAnsi="Verdana" w:cs="Cambria"/>
      <w:color w:val="auto"/>
    </w:rPr>
  </w:style>
  <w:style w:type="character" w:customStyle="1" w:styleId="A9">
    <w:name w:val="A9"/>
    <w:uiPriority w:val="99"/>
    <w:rsid w:val="0023386B"/>
    <w:rPr>
      <w:rFonts w:cs="MS Mincho"/>
      <w:color w:val="000000"/>
      <w:sz w:val="14"/>
      <w:szCs w:val="14"/>
    </w:rPr>
  </w:style>
  <w:style w:type="paragraph" w:customStyle="1" w:styleId="articledetails">
    <w:name w:val="articledetails"/>
    <w:basedOn w:val="Normal"/>
    <w:rsid w:val="0023386B"/>
    <w:pPr>
      <w:spacing w:before="100" w:beforeAutospacing="1" w:after="100" w:afterAutospacing="1"/>
    </w:pPr>
    <w:rPr>
      <w:rFonts w:ascii="Tahoma" w:hAnsi="Tahoma"/>
      <w:szCs w:val="20"/>
    </w:rPr>
  </w:style>
  <w:style w:type="character" w:customStyle="1" w:styleId="posted-and-updated">
    <w:name w:val="posted-and-updated"/>
    <w:basedOn w:val="DefaultParagraphFont"/>
    <w:rsid w:val="0023386B"/>
  </w:style>
  <w:style w:type="paragraph" w:customStyle="1" w:styleId="aff">
    <w:name w:val="aff"/>
    <w:basedOn w:val="Normal"/>
    <w:rsid w:val="0023386B"/>
    <w:pPr>
      <w:spacing w:before="100" w:beforeAutospacing="1" w:after="100" w:afterAutospacing="1"/>
    </w:pPr>
    <w:rPr>
      <w:rFonts w:ascii="Tahoma" w:hAnsi="Tahoma"/>
      <w:szCs w:val="20"/>
    </w:rPr>
  </w:style>
  <w:style w:type="character" w:customStyle="1" w:styleId="entry-author">
    <w:name w:val="entry-author"/>
    <w:basedOn w:val="DefaultParagraphFont"/>
    <w:rsid w:val="0023386B"/>
  </w:style>
  <w:style w:type="character" w:customStyle="1" w:styleId="entry-author-name">
    <w:name w:val="entry-author-name"/>
    <w:basedOn w:val="DefaultParagraphFont"/>
    <w:rsid w:val="0023386B"/>
  </w:style>
  <w:style w:type="character" w:customStyle="1" w:styleId="arial11">
    <w:name w:val="arial_11"/>
    <w:basedOn w:val="DefaultParagraphFont"/>
    <w:rsid w:val="0023386B"/>
  </w:style>
  <w:style w:type="character" w:customStyle="1" w:styleId="contrib-degrees">
    <w:name w:val="contrib-degrees"/>
    <w:basedOn w:val="DefaultParagraphFont"/>
    <w:rsid w:val="0023386B"/>
  </w:style>
  <w:style w:type="character" w:customStyle="1" w:styleId="contrib-on-behalf-of">
    <w:name w:val="contrib-on-behalf-of"/>
    <w:basedOn w:val="DefaultParagraphFont"/>
    <w:rsid w:val="0023386B"/>
  </w:style>
  <w:style w:type="character" w:customStyle="1" w:styleId="pubtime">
    <w:name w:val="pubtime"/>
    <w:basedOn w:val="DefaultParagraphFont"/>
    <w:rsid w:val="0023386B"/>
  </w:style>
  <w:style w:type="character" w:customStyle="1" w:styleId="time">
    <w:name w:val="time"/>
    <w:basedOn w:val="DefaultParagraphFont"/>
    <w:rsid w:val="0023386B"/>
  </w:style>
  <w:style w:type="character" w:customStyle="1" w:styleId="fbcommentscount">
    <w:name w:val="fb_comments_count"/>
    <w:basedOn w:val="DefaultParagraphFont"/>
    <w:rsid w:val="0023386B"/>
  </w:style>
  <w:style w:type="character" w:customStyle="1" w:styleId="stsharethiscustom">
    <w:name w:val="st_sharethis_custom"/>
    <w:basedOn w:val="DefaultParagraphFont"/>
    <w:rsid w:val="0023386B"/>
  </w:style>
  <w:style w:type="paragraph" w:customStyle="1" w:styleId="permalinkable">
    <w:name w:val="permalinkable"/>
    <w:basedOn w:val="Normal"/>
    <w:rsid w:val="0023386B"/>
    <w:pPr>
      <w:spacing w:before="100" w:beforeAutospacing="1" w:after="100" w:afterAutospacing="1"/>
    </w:pPr>
    <w:rPr>
      <w:rFonts w:ascii="Tahoma" w:hAnsi="Tahoma"/>
      <w:szCs w:val="20"/>
    </w:rPr>
  </w:style>
  <w:style w:type="character" w:customStyle="1" w:styleId="post-date">
    <w:name w:val="post-date"/>
    <w:basedOn w:val="DefaultParagraphFont"/>
    <w:rsid w:val="0023386B"/>
  </w:style>
  <w:style w:type="character" w:customStyle="1" w:styleId="link-external">
    <w:name w:val="link-external"/>
    <w:basedOn w:val="DefaultParagraphFont"/>
    <w:rsid w:val="0023386B"/>
  </w:style>
  <w:style w:type="character" w:customStyle="1" w:styleId="articleauthor">
    <w:name w:val="article_author"/>
    <w:basedOn w:val="DefaultParagraphFont"/>
    <w:rsid w:val="0023386B"/>
  </w:style>
  <w:style w:type="character" w:customStyle="1" w:styleId="articleissue">
    <w:name w:val="article_issue"/>
    <w:basedOn w:val="DefaultParagraphFont"/>
    <w:rsid w:val="0023386B"/>
  </w:style>
  <w:style w:type="character" w:customStyle="1" w:styleId="a-size-large">
    <w:name w:val="a-size-large"/>
    <w:basedOn w:val="DefaultParagraphFont"/>
    <w:rsid w:val="0023386B"/>
  </w:style>
  <w:style w:type="character" w:customStyle="1" w:styleId="a-size-medium">
    <w:name w:val="a-size-medium"/>
    <w:basedOn w:val="DefaultParagraphFont"/>
    <w:rsid w:val="0023386B"/>
  </w:style>
  <w:style w:type="character" w:customStyle="1" w:styleId="contribution">
    <w:name w:val="contribution"/>
    <w:basedOn w:val="DefaultParagraphFont"/>
    <w:rsid w:val="0023386B"/>
  </w:style>
  <w:style w:type="character" w:customStyle="1" w:styleId="a-color-secondary">
    <w:name w:val="a-color-secondary"/>
    <w:basedOn w:val="DefaultParagraphFont"/>
    <w:rsid w:val="0023386B"/>
  </w:style>
  <w:style w:type="paragraph" w:customStyle="1" w:styleId="sbyline">
    <w:name w:val="sbyline"/>
    <w:basedOn w:val="Normal"/>
    <w:rsid w:val="0023386B"/>
    <w:pPr>
      <w:spacing w:before="100" w:beforeAutospacing="1" w:after="100" w:afterAutospacing="1"/>
    </w:pPr>
    <w:rPr>
      <w:rFonts w:ascii="Tahoma" w:hAnsi="Tahoma"/>
      <w:szCs w:val="20"/>
    </w:rPr>
  </w:style>
  <w:style w:type="character" w:customStyle="1" w:styleId="ui-author">
    <w:name w:val="ui-author"/>
    <w:basedOn w:val="DefaultParagraphFont"/>
    <w:rsid w:val="0023386B"/>
  </w:style>
  <w:style w:type="character" w:customStyle="1" w:styleId="ui-staffline">
    <w:name w:val="ui-staffline"/>
    <w:basedOn w:val="DefaultParagraphFont"/>
    <w:rsid w:val="0023386B"/>
  </w:style>
  <w:style w:type="paragraph" w:customStyle="1" w:styleId="promotion-tag-p">
    <w:name w:val="promotion-tag-p"/>
    <w:basedOn w:val="Normal"/>
    <w:rsid w:val="0023386B"/>
    <w:pPr>
      <w:spacing w:before="100" w:beforeAutospacing="1" w:after="100" w:afterAutospacing="1"/>
    </w:pPr>
    <w:rPr>
      <w:rFonts w:ascii="Tahoma" w:hAnsi="Tahoma"/>
      <w:szCs w:val="20"/>
    </w:rPr>
  </w:style>
  <w:style w:type="paragraph" w:customStyle="1" w:styleId="heading">
    <w:name w:val="heading"/>
    <w:basedOn w:val="Normal"/>
    <w:rsid w:val="0023386B"/>
    <w:pPr>
      <w:spacing w:before="100" w:beforeAutospacing="1" w:after="100" w:afterAutospacing="1"/>
    </w:pPr>
    <w:rPr>
      <w:rFonts w:ascii="Tahoma" w:hAnsi="Tahoma"/>
      <w:szCs w:val="20"/>
    </w:rPr>
  </w:style>
  <w:style w:type="character" w:customStyle="1" w:styleId="value">
    <w:name w:val="value"/>
    <w:basedOn w:val="DefaultParagraphFont"/>
    <w:rsid w:val="0023386B"/>
  </w:style>
  <w:style w:type="character" w:customStyle="1" w:styleId="specialissuelabel">
    <w:name w:val="specialissuelabel"/>
    <w:basedOn w:val="DefaultParagraphFont"/>
    <w:rsid w:val="0023386B"/>
  </w:style>
  <w:style w:type="character" w:customStyle="1" w:styleId="referencediv">
    <w:name w:val="referencediv"/>
    <w:basedOn w:val="DefaultParagraphFont"/>
    <w:rsid w:val="0023386B"/>
  </w:style>
  <w:style w:type="character" w:customStyle="1" w:styleId="wp-smiley">
    <w:name w:val="wp-smiley"/>
    <w:basedOn w:val="DefaultParagraphFont"/>
    <w:rsid w:val="0023386B"/>
  </w:style>
  <w:style w:type="character" w:customStyle="1" w:styleId="meta-prep">
    <w:name w:val="meta-prep"/>
    <w:basedOn w:val="DefaultParagraphFont"/>
    <w:rsid w:val="0023386B"/>
  </w:style>
  <w:style w:type="character" w:customStyle="1" w:styleId="artjournal">
    <w:name w:val="art_journal"/>
    <w:basedOn w:val="DefaultParagraphFont"/>
    <w:rsid w:val="0023386B"/>
  </w:style>
  <w:style w:type="character" w:customStyle="1" w:styleId="artdatevolumeissuepart">
    <w:name w:val="art_datevolumeissuepart"/>
    <w:basedOn w:val="DefaultParagraphFont"/>
    <w:rsid w:val="0023386B"/>
  </w:style>
  <w:style w:type="character" w:customStyle="1" w:styleId="artpages">
    <w:name w:val="art_pages"/>
    <w:basedOn w:val="DefaultParagraphFont"/>
    <w:rsid w:val="0023386B"/>
  </w:style>
  <w:style w:type="character" w:customStyle="1" w:styleId="singlehighlightclass">
    <w:name w:val="single_highlight_class"/>
    <w:basedOn w:val="DefaultParagraphFont"/>
    <w:rsid w:val="0023386B"/>
  </w:style>
  <w:style w:type="character" w:customStyle="1" w:styleId="degree">
    <w:name w:val="degree"/>
    <w:basedOn w:val="DefaultParagraphFont"/>
    <w:rsid w:val="0023386B"/>
  </w:style>
  <w:style w:type="character" w:customStyle="1" w:styleId="major">
    <w:name w:val="major"/>
    <w:basedOn w:val="DefaultParagraphFont"/>
    <w:rsid w:val="0023386B"/>
  </w:style>
  <w:style w:type="character" w:customStyle="1" w:styleId="authors">
    <w:name w:val="authors"/>
    <w:basedOn w:val="DefaultParagraphFont"/>
    <w:rsid w:val="0023386B"/>
  </w:style>
  <w:style w:type="character" w:customStyle="1" w:styleId="views">
    <w:name w:val="views"/>
    <w:basedOn w:val="DefaultParagraphFont"/>
    <w:rsid w:val="0023386B"/>
  </w:style>
  <w:style w:type="character" w:customStyle="1" w:styleId="stmainservices">
    <w:name w:val="stmainservices"/>
    <w:basedOn w:val="DefaultParagraphFont"/>
    <w:rsid w:val="0023386B"/>
  </w:style>
  <w:style w:type="character" w:customStyle="1" w:styleId="stbubblehcount">
    <w:name w:val="stbubble_hcount"/>
    <w:basedOn w:val="DefaultParagraphFont"/>
    <w:rsid w:val="0023386B"/>
  </w:style>
  <w:style w:type="paragraph" w:customStyle="1" w:styleId="Document">
    <w:name w:val="_Document"/>
    <w:basedOn w:val="Default"/>
    <w:next w:val="Default"/>
    <w:uiPriority w:val="99"/>
    <w:rsid w:val="0023386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3386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3386B"/>
    <w:pPr>
      <w:widowControl w:val="0"/>
    </w:pPr>
    <w:rPr>
      <w:rFonts w:ascii="AKDPE C+ Utopia" w:eastAsiaTheme="minorEastAsia" w:hAnsi="AKDPE C+ Utopia" w:cs="Cambria"/>
      <w:color w:val="auto"/>
    </w:rPr>
  </w:style>
  <w:style w:type="paragraph" w:customStyle="1" w:styleId="collapsed-hide">
    <w:name w:val="collapsed-hide"/>
    <w:basedOn w:val="Normal"/>
    <w:rsid w:val="0023386B"/>
    <w:pPr>
      <w:spacing w:before="100" w:beforeAutospacing="1" w:after="100" w:afterAutospacing="1"/>
    </w:pPr>
    <w:rPr>
      <w:rFonts w:ascii="Tahoma" w:hAnsi="Tahoma"/>
      <w:szCs w:val="20"/>
    </w:rPr>
  </w:style>
  <w:style w:type="paragraph" w:customStyle="1" w:styleId="Pa7">
    <w:name w:val="Pa7"/>
    <w:basedOn w:val="Default"/>
    <w:next w:val="Default"/>
    <w:uiPriority w:val="99"/>
    <w:rsid w:val="0023386B"/>
    <w:pPr>
      <w:widowControl w:val="0"/>
      <w:spacing w:line="211" w:lineRule="atLeast"/>
    </w:pPr>
    <w:rPr>
      <w:rFonts w:ascii="Courier New" w:eastAsiaTheme="minorEastAsia" w:hAnsi="Courier New" w:cs="Cambria"/>
      <w:color w:val="auto"/>
    </w:rPr>
  </w:style>
  <w:style w:type="paragraph" w:customStyle="1" w:styleId="odd">
    <w:name w:val="odd"/>
    <w:basedOn w:val="Normal"/>
    <w:rsid w:val="0023386B"/>
    <w:pPr>
      <w:spacing w:before="100" w:beforeAutospacing="1" w:after="100" w:afterAutospacing="1"/>
    </w:pPr>
    <w:rPr>
      <w:rFonts w:ascii="Tahoma" w:hAnsi="Tahoma"/>
      <w:szCs w:val="20"/>
    </w:rPr>
  </w:style>
  <w:style w:type="character" w:customStyle="1" w:styleId="article-date">
    <w:name w:val="article-date"/>
    <w:basedOn w:val="DefaultParagraphFont"/>
    <w:rsid w:val="0023386B"/>
  </w:style>
  <w:style w:type="character" w:customStyle="1" w:styleId="article-author">
    <w:name w:val="article-author"/>
    <w:basedOn w:val="DefaultParagraphFont"/>
    <w:rsid w:val="0023386B"/>
  </w:style>
  <w:style w:type="character" w:customStyle="1" w:styleId="tolocaltime">
    <w:name w:val="tolocaltime"/>
    <w:basedOn w:val="DefaultParagraphFont"/>
    <w:rsid w:val="0023386B"/>
  </w:style>
  <w:style w:type="character" w:customStyle="1" w:styleId="pb-byline">
    <w:name w:val="pb-byline"/>
    <w:basedOn w:val="DefaultParagraphFont"/>
    <w:rsid w:val="0023386B"/>
  </w:style>
  <w:style w:type="character" w:customStyle="1" w:styleId="pb-timestamp">
    <w:name w:val="pb-timestamp"/>
    <w:basedOn w:val="DefaultParagraphFont"/>
    <w:rsid w:val="0023386B"/>
  </w:style>
  <w:style w:type="paragraph" w:customStyle="1" w:styleId="Pa8">
    <w:name w:val="Pa8"/>
    <w:basedOn w:val="Default"/>
    <w:next w:val="Default"/>
    <w:uiPriority w:val="99"/>
    <w:rsid w:val="0023386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3386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3386B"/>
  </w:style>
  <w:style w:type="character" w:customStyle="1" w:styleId="even">
    <w:name w:val="even"/>
    <w:basedOn w:val="DefaultParagraphFont"/>
    <w:rsid w:val="0023386B"/>
  </w:style>
  <w:style w:type="paragraph" w:customStyle="1" w:styleId="volissue">
    <w:name w:val="volissue"/>
    <w:basedOn w:val="Normal"/>
    <w:rsid w:val="0023386B"/>
    <w:pPr>
      <w:spacing w:before="100" w:beforeAutospacing="1" w:after="100" w:afterAutospacing="1"/>
    </w:pPr>
    <w:rPr>
      <w:rFonts w:ascii="Tahoma" w:hAnsi="Tahoma"/>
      <w:szCs w:val="20"/>
    </w:rPr>
  </w:style>
  <w:style w:type="character" w:customStyle="1" w:styleId="view-count">
    <w:name w:val="view-count"/>
    <w:basedOn w:val="DefaultParagraphFont"/>
    <w:rsid w:val="0023386B"/>
  </w:style>
  <w:style w:type="character" w:customStyle="1" w:styleId="tChar">
    <w:name w:val="t Char"/>
    <w:rsid w:val="0023386B"/>
    <w:rPr>
      <w:rFonts w:ascii="Georgia" w:eastAsia="Times New Roman" w:hAnsi="Georgia" w:cs="Calibri"/>
      <w:b/>
      <w:lang w:val="x-none" w:eastAsia="x-none"/>
    </w:rPr>
  </w:style>
  <w:style w:type="paragraph" w:customStyle="1" w:styleId="BoldUnderlineChar20">
    <w:name w:val="BoldUnderline Char2"/>
    <w:link w:val="BoldUnderlineChar2Char"/>
    <w:rsid w:val="0023386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3386B"/>
    <w:rPr>
      <w:rFonts w:ascii="Times New Roman" w:eastAsia="Times New Roman" w:hAnsi="Times New Roman" w:cs="Times New Roman"/>
      <w:b/>
      <w:sz w:val="20"/>
      <w:szCs w:val="24"/>
      <w:u w:val="single"/>
    </w:rPr>
  </w:style>
  <w:style w:type="character" w:customStyle="1" w:styleId="UnderlineCharChar4">
    <w:name w:val="Underline Char Char4"/>
    <w:rsid w:val="0023386B"/>
    <w:rPr>
      <w:szCs w:val="24"/>
      <w:u w:val="single"/>
      <w:lang w:val="en-US" w:eastAsia="en-US" w:bidi="ar-SA"/>
    </w:rPr>
  </w:style>
  <w:style w:type="character" w:customStyle="1" w:styleId="BoldUnderlineCharChar3">
    <w:name w:val="BoldUnderline Char Char3"/>
    <w:rsid w:val="0023386B"/>
    <w:rPr>
      <w:b/>
      <w:szCs w:val="24"/>
      <w:u w:val="single"/>
      <w:lang w:val="en-US" w:eastAsia="en-US" w:bidi="ar-SA"/>
    </w:rPr>
  </w:style>
  <w:style w:type="character" w:customStyle="1" w:styleId="BoldUnderlineCharChar2">
    <w:name w:val="BoldUnderline Char Char2"/>
    <w:rsid w:val="0023386B"/>
    <w:rPr>
      <w:b/>
      <w:szCs w:val="24"/>
      <w:u w:val="single"/>
      <w:lang w:val="en-US" w:eastAsia="en-US" w:bidi="ar-SA"/>
    </w:rPr>
  </w:style>
  <w:style w:type="paragraph" w:customStyle="1" w:styleId="UnderlineCard0">
    <w:name w:val="UnderlineCard"/>
    <w:basedOn w:val="Heading3"/>
    <w:link w:val="UnderlineCardChar"/>
    <w:qFormat/>
    <w:rsid w:val="0023386B"/>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23386B"/>
    <w:rPr>
      <w:rFonts w:ascii="Calibri" w:eastAsia="Calibri" w:hAnsi="Calibri" w:cs="Times New Roman"/>
      <w:bCs/>
      <w:sz w:val="20"/>
      <w:szCs w:val="20"/>
      <w:u w:val="single"/>
      <w:lang w:val="x-none" w:eastAsia="x-none"/>
    </w:rPr>
  </w:style>
  <w:style w:type="character" w:customStyle="1" w:styleId="5Notunderlined">
    <w:name w:val="5 Not underlined"/>
    <w:rsid w:val="0023386B"/>
    <w:rPr>
      <w:rFonts w:ascii="Times New Roman" w:hAnsi="Times New Roman"/>
      <w:sz w:val="16"/>
    </w:rPr>
  </w:style>
  <w:style w:type="character" w:customStyle="1" w:styleId="volume-issue">
    <w:name w:val="volume-issue"/>
    <w:rsid w:val="0023386B"/>
    <w:rPr>
      <w:rFonts w:cs="Times New Roman"/>
    </w:rPr>
  </w:style>
  <w:style w:type="character" w:customStyle="1" w:styleId="i">
    <w:name w:val="i"/>
    <w:basedOn w:val="DefaultParagraphFont"/>
    <w:uiPriority w:val="99"/>
    <w:rsid w:val="0023386B"/>
  </w:style>
  <w:style w:type="character" w:customStyle="1" w:styleId="storytext">
    <w:name w:val="storytext"/>
    <w:basedOn w:val="DefaultParagraphFont"/>
    <w:rsid w:val="0023386B"/>
  </w:style>
  <w:style w:type="character" w:customStyle="1" w:styleId="heading3char0">
    <w:name w:val="heading3char"/>
    <w:rsid w:val="0023386B"/>
  </w:style>
  <w:style w:type="character" w:customStyle="1" w:styleId="boldness1">
    <w:name w:val="boldness1"/>
    <w:rsid w:val="0023386B"/>
  </w:style>
  <w:style w:type="paragraph" w:customStyle="1" w:styleId="Cardd">
    <w:name w:val="Cardd"/>
    <w:basedOn w:val="Normal"/>
    <w:uiPriority w:val="4"/>
    <w:qFormat/>
    <w:rsid w:val="0023386B"/>
    <w:pPr>
      <w:ind w:left="288" w:right="288"/>
    </w:pPr>
  </w:style>
  <w:style w:type="paragraph" w:customStyle="1" w:styleId="document0">
    <w:name w:val="document"/>
    <w:basedOn w:val="Normal"/>
    <w:rsid w:val="0023386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3386B"/>
    <w:rPr>
      <w:rFonts w:cs="Arial"/>
      <w:bCs/>
      <w:szCs w:val="26"/>
      <w:u w:val="single"/>
      <w:lang w:val="en-US" w:eastAsia="en-US" w:bidi="ar-SA"/>
    </w:rPr>
  </w:style>
  <w:style w:type="character" w:customStyle="1" w:styleId="current-selection">
    <w:name w:val="current-selection"/>
    <w:basedOn w:val="DefaultParagraphFont"/>
    <w:rsid w:val="0023386B"/>
  </w:style>
  <w:style w:type="character" w:customStyle="1" w:styleId="a2">
    <w:name w:val="_"/>
    <w:basedOn w:val="DefaultParagraphFont"/>
    <w:rsid w:val="0023386B"/>
  </w:style>
  <w:style w:type="paragraph" w:customStyle="1" w:styleId="Shrink6">
    <w:name w:val="Shrink 6"/>
    <w:basedOn w:val="Normal"/>
    <w:qFormat/>
    <w:rsid w:val="0023386B"/>
    <w:rPr>
      <w:rFonts w:eastAsia="Calibri" w:cs="Times New Roman"/>
      <w:sz w:val="12"/>
    </w:rPr>
  </w:style>
  <w:style w:type="character" w:customStyle="1" w:styleId="messagecontent">
    <w:name w:val="message_content"/>
    <w:rsid w:val="0023386B"/>
  </w:style>
  <w:style w:type="character" w:customStyle="1" w:styleId="StyleUnderlineChar">
    <w:name w:val="Style Underline Char"/>
    <w:basedOn w:val="DefaultParagraphFont"/>
    <w:rsid w:val="0023386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3386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3386B"/>
    <w:rPr>
      <w:rFonts w:ascii="Calibri" w:eastAsia="Times New Roman" w:hAnsi="Calibri" w:cs="Arial"/>
      <w:b/>
      <w:kern w:val="32"/>
      <w:sz w:val="24"/>
      <w:szCs w:val="32"/>
      <w:u w:val="single"/>
    </w:rPr>
  </w:style>
  <w:style w:type="character" w:customStyle="1" w:styleId="twelptblackblack1">
    <w:name w:val="twelptblackblack1"/>
    <w:basedOn w:val="DefaultParagraphFont"/>
    <w:rsid w:val="0023386B"/>
    <w:rPr>
      <w:rFonts w:ascii="Verdana" w:hAnsi="Verdana" w:hint="default"/>
      <w:color w:val="000000"/>
      <w:sz w:val="16"/>
      <w:szCs w:val="16"/>
    </w:rPr>
  </w:style>
  <w:style w:type="character" w:customStyle="1" w:styleId="Heading3CharCharCharChar1">
    <w:name w:val="Heading 3 Char Char Char Char1"/>
    <w:rsid w:val="0023386B"/>
    <w:rPr>
      <w:rFonts w:cs="Arial"/>
      <w:bCs/>
      <w:szCs w:val="26"/>
      <w:u w:val="single"/>
      <w:lang w:val="en-US" w:eastAsia="en-US" w:bidi="ar-SA"/>
    </w:rPr>
  </w:style>
  <w:style w:type="paragraph" w:customStyle="1" w:styleId="conintrotext">
    <w:name w:val="conintrotext"/>
    <w:basedOn w:val="Normal"/>
    <w:uiPriority w:val="99"/>
    <w:rsid w:val="0023386B"/>
    <w:pPr>
      <w:spacing w:before="100" w:beforeAutospacing="1" w:after="100" w:afterAutospacing="1"/>
    </w:pPr>
    <w:rPr>
      <w:rFonts w:eastAsia="Times New Roman"/>
      <w:sz w:val="24"/>
    </w:rPr>
  </w:style>
  <w:style w:type="character" w:customStyle="1" w:styleId="comment-body">
    <w:name w:val="comment-body"/>
    <w:rsid w:val="0023386B"/>
  </w:style>
  <w:style w:type="character" w:customStyle="1" w:styleId="UnderlineCharCharChar1">
    <w:name w:val="Underline Char Char Char1"/>
    <w:rsid w:val="0023386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3386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3386B"/>
    <w:rPr>
      <w:rFonts w:asciiTheme="minorHAnsi" w:eastAsia="MS Mincho" w:hAnsiTheme="minorHAnsi"/>
      <w:b/>
      <w:u w:val="single"/>
    </w:rPr>
  </w:style>
  <w:style w:type="character" w:customStyle="1" w:styleId="mw-headline">
    <w:name w:val="mw-headline"/>
    <w:rsid w:val="0023386B"/>
  </w:style>
  <w:style w:type="character" w:customStyle="1" w:styleId="flagicon">
    <w:name w:val="flagicon"/>
    <w:rsid w:val="0023386B"/>
  </w:style>
  <w:style w:type="paragraph" w:customStyle="1" w:styleId="assert">
    <w:name w:val="assert"/>
    <w:basedOn w:val="Normal"/>
    <w:uiPriority w:val="99"/>
    <w:rsid w:val="0023386B"/>
    <w:pPr>
      <w:spacing w:before="100" w:beforeAutospacing="1" w:after="100" w:afterAutospacing="1"/>
    </w:pPr>
    <w:rPr>
      <w:rFonts w:eastAsia="Times New Roman"/>
      <w:sz w:val="24"/>
    </w:rPr>
  </w:style>
  <w:style w:type="character" w:customStyle="1" w:styleId="apturelink">
    <w:name w:val="apturelink"/>
    <w:rsid w:val="0023386B"/>
  </w:style>
  <w:style w:type="character" w:customStyle="1" w:styleId="apturelinkicon">
    <w:name w:val="apturelinkicon"/>
    <w:rsid w:val="0023386B"/>
  </w:style>
  <w:style w:type="paragraph" w:customStyle="1" w:styleId="Default1">
    <w:name w:val="Default1"/>
    <w:basedOn w:val="Default"/>
    <w:next w:val="Default"/>
    <w:uiPriority w:val="99"/>
    <w:rsid w:val="0023386B"/>
    <w:rPr>
      <w:color w:val="auto"/>
    </w:rPr>
  </w:style>
  <w:style w:type="paragraph" w:customStyle="1" w:styleId="center">
    <w:name w:val="center"/>
    <w:basedOn w:val="Normal"/>
    <w:uiPriority w:val="99"/>
    <w:rsid w:val="0023386B"/>
    <w:pPr>
      <w:spacing w:before="100" w:beforeAutospacing="1" w:after="100" w:afterAutospacing="1"/>
    </w:pPr>
    <w:rPr>
      <w:rFonts w:eastAsia="Times New Roman"/>
      <w:sz w:val="24"/>
    </w:rPr>
  </w:style>
  <w:style w:type="character" w:customStyle="1" w:styleId="LittleChar">
    <w:name w:val="Little Char"/>
    <w:link w:val="Little"/>
    <w:rsid w:val="0023386B"/>
    <w:rPr>
      <w:rFonts w:ascii="Garamond" w:eastAsia="Times New Roman" w:hAnsi="Garamond"/>
    </w:rPr>
  </w:style>
  <w:style w:type="character" w:customStyle="1" w:styleId="UnderlineChar1Char">
    <w:name w:val="Underline Char1 Char"/>
    <w:rsid w:val="0023386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3386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3386B"/>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3386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3386B"/>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3386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3386B"/>
    <w:rPr>
      <w:rFonts w:asciiTheme="minorHAnsi" w:eastAsia="MS Mincho" w:hAnsiTheme="minorHAnsi"/>
      <w:b/>
      <w:u w:val="single"/>
    </w:rPr>
  </w:style>
  <w:style w:type="paragraph" w:customStyle="1" w:styleId="CardBody">
    <w:name w:val="Card Body"/>
    <w:basedOn w:val="Normal"/>
    <w:link w:val="CardBodyChar"/>
    <w:rsid w:val="0023386B"/>
    <w:rPr>
      <w:rFonts w:eastAsia="Times New Roman"/>
    </w:rPr>
  </w:style>
  <w:style w:type="character" w:customStyle="1" w:styleId="CardBodyChar">
    <w:name w:val="Card Body Char"/>
    <w:link w:val="CardBody"/>
    <w:rsid w:val="0023386B"/>
    <w:rPr>
      <w:rFonts w:ascii="Calibri" w:eastAsia="Times New Roman" w:hAnsi="Calibri"/>
    </w:rPr>
  </w:style>
  <w:style w:type="character" w:customStyle="1" w:styleId="ptitleinside">
    <w:name w:val="p_title_inside"/>
    <w:rsid w:val="0023386B"/>
  </w:style>
  <w:style w:type="paragraph" w:customStyle="1" w:styleId="StyleBoldandUnderlineChar11ptBorderSinglesolidline">
    <w:name w:val="Style Bold and Underline Char + 11 pt Border: : (Single solid line..."/>
    <w:link w:val="StyleBoldandUnderlineChar11ptBorderSinglesolidlineChar"/>
    <w:rsid w:val="0023386B"/>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3386B"/>
    <w:rPr>
      <w:rFonts w:eastAsia="Times New Roman"/>
      <w:b/>
      <w:bCs/>
      <w:szCs w:val="20"/>
      <w:u w:val="single"/>
      <w:bdr w:val="single" w:sz="4" w:space="0" w:color="auto"/>
    </w:rPr>
  </w:style>
  <w:style w:type="character" w:customStyle="1" w:styleId="Heading1CharChar1">
    <w:name w:val="Heading 1 Char Char1"/>
    <w:rsid w:val="0023386B"/>
    <w:rPr>
      <w:rFonts w:cs="Arial"/>
      <w:b/>
      <w:bCs/>
      <w:szCs w:val="32"/>
      <w:lang w:val="en-US" w:eastAsia="en-US" w:bidi="ar-SA"/>
    </w:rPr>
  </w:style>
  <w:style w:type="paragraph" w:customStyle="1" w:styleId="Indentation">
    <w:name w:val="Indentation"/>
    <w:basedOn w:val="Normal"/>
    <w:uiPriority w:val="99"/>
    <w:rsid w:val="0023386B"/>
    <w:pPr>
      <w:ind w:left="288" w:right="288"/>
    </w:pPr>
  </w:style>
  <w:style w:type="character" w:customStyle="1" w:styleId="StyleUnderlineCharChar9ptBold">
    <w:name w:val="Style Underline Char Char + 9 pt Bold"/>
    <w:rsid w:val="0023386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3386B"/>
    <w:rPr>
      <w:rFonts w:eastAsia="Times New Roman"/>
      <w:u w:val="single"/>
    </w:rPr>
  </w:style>
  <w:style w:type="character" w:customStyle="1" w:styleId="StyleStyle4ArialNarrow9ptChar">
    <w:name w:val="Style Style4 + Arial Narrow 9 pt Char"/>
    <w:link w:val="StyleStyle4ArialNarrow9pt"/>
    <w:rsid w:val="0023386B"/>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23386B"/>
    <w:rPr>
      <w:rFonts w:eastAsia="Times New Roman"/>
      <w:b/>
      <w:bCs/>
      <w:u w:val="single"/>
    </w:rPr>
  </w:style>
  <w:style w:type="character" w:customStyle="1" w:styleId="StyleStyle4ArialNarrow9ptBoldChar">
    <w:name w:val="Style Style4 + Arial Narrow 9 pt Bold Char"/>
    <w:link w:val="StyleStyle4ArialNarrow9ptBold"/>
    <w:rsid w:val="0023386B"/>
    <w:rPr>
      <w:rFonts w:ascii="Calibri" w:eastAsia="Times New Roman" w:hAnsi="Calibri"/>
      <w:b/>
      <w:bCs/>
      <w:u w:val="single"/>
    </w:rPr>
  </w:style>
  <w:style w:type="character" w:customStyle="1" w:styleId="StyleBoldandUnderlineCharChar29pt">
    <w:name w:val="Style Bold and Underline Char Char2 + 9 pt"/>
    <w:rsid w:val="0023386B"/>
    <w:rPr>
      <w:rFonts w:ascii="Times New Roman" w:hAnsi="Times New Roman"/>
      <w:b/>
      <w:bCs/>
      <w:noProof w:val="0"/>
      <w:sz w:val="20"/>
      <w:u w:val="single"/>
    </w:rPr>
  </w:style>
  <w:style w:type="character" w:customStyle="1" w:styleId="StyleUnderlineCharChar19pt">
    <w:name w:val="Style Underline Char Char1 + 9 pt"/>
    <w:rsid w:val="0023386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3386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3386B"/>
    <w:rPr>
      <w:rFonts w:ascii="Georgia" w:eastAsia="Times New Roman" w:hAnsi="Georgia"/>
      <w:b/>
      <w:smallCaps/>
      <w:sz w:val="24"/>
      <w:szCs w:val="24"/>
      <w:u w:val="single"/>
    </w:rPr>
  </w:style>
  <w:style w:type="character" w:customStyle="1" w:styleId="CardTextCharChar">
    <w:name w:val="Card Text Char Char"/>
    <w:rsid w:val="0023386B"/>
    <w:rPr>
      <w:rFonts w:ascii="Times New Roman" w:eastAsia="Times New Roman" w:hAnsi="Times New Roman" w:cs="Times New Roman"/>
      <w:sz w:val="20"/>
      <w:szCs w:val="20"/>
    </w:rPr>
  </w:style>
  <w:style w:type="character" w:customStyle="1" w:styleId="citeChar1">
    <w:name w:val="cite Char"/>
    <w:locked/>
    <w:rsid w:val="0023386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3386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3386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3386B"/>
    <w:rPr>
      <w:i/>
      <w:iCs/>
      <w:sz w:val="20"/>
      <w:u w:val="single"/>
    </w:rPr>
  </w:style>
  <w:style w:type="character" w:customStyle="1" w:styleId="HIGHLIGHT0">
    <w:name w:val="HIGHLIGHT"/>
    <w:uiPriority w:val="1"/>
    <w:rsid w:val="0023386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3386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3386B"/>
    <w:rPr>
      <w:rFonts w:ascii="Times New Roman" w:eastAsia="Times New Roman" w:hAnsi="Times New Roman" w:cs="Times New Roman"/>
      <w:b/>
      <w:sz w:val="28"/>
      <w:szCs w:val="24"/>
    </w:rPr>
  </w:style>
  <w:style w:type="character" w:customStyle="1" w:styleId="FifthChar">
    <w:name w:val="Fifth Char"/>
    <w:link w:val="Fifth"/>
    <w:rsid w:val="0023386B"/>
    <w:rPr>
      <w:rFonts w:ascii="Calibri" w:eastAsia="Calibri" w:hAnsi="Calibri"/>
    </w:rPr>
  </w:style>
  <w:style w:type="paragraph" w:customStyle="1" w:styleId="Third">
    <w:name w:val="Third"/>
    <w:basedOn w:val="Normal"/>
    <w:link w:val="ThirdChar"/>
    <w:rsid w:val="0023386B"/>
    <w:rPr>
      <w:rFonts w:eastAsia="Times New Roman"/>
      <w:b/>
      <w:u w:val="single"/>
      <w:lang w:val="x-none" w:eastAsia="x-none"/>
    </w:rPr>
  </w:style>
  <w:style w:type="character" w:customStyle="1" w:styleId="ThirdChar">
    <w:name w:val="Third Char"/>
    <w:link w:val="Third"/>
    <w:rsid w:val="0023386B"/>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23386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3386B"/>
    <w:rPr>
      <w:rFonts w:ascii="Times New Roman" w:eastAsia="Times New Roman" w:hAnsi="Times New Roman"/>
      <w:szCs w:val="24"/>
    </w:rPr>
  </w:style>
  <w:style w:type="character" w:customStyle="1" w:styleId="article-record-publication-volume-issue">
    <w:name w:val="article-record-publication-volume-issue"/>
    <w:rsid w:val="0023386B"/>
  </w:style>
  <w:style w:type="character" w:customStyle="1" w:styleId="NothingCharChar">
    <w:name w:val="Nothing Char Char"/>
    <w:link w:val="NothingCharCharChar"/>
    <w:rsid w:val="0023386B"/>
  </w:style>
  <w:style w:type="paragraph" w:customStyle="1" w:styleId="DebateUnderlineBoldChar">
    <w:name w:val="Debate Underline Bold Char"/>
    <w:basedOn w:val="Normal"/>
    <w:link w:val="DebateUnderlineBoldCharChar"/>
    <w:rsid w:val="0023386B"/>
    <w:pPr>
      <w:jc w:val="both"/>
    </w:pPr>
    <w:rPr>
      <w:rFonts w:eastAsia="Times New Roman"/>
      <w:b/>
      <w:u w:val="thick"/>
    </w:rPr>
  </w:style>
  <w:style w:type="character" w:customStyle="1" w:styleId="DebateUnderlineBoldCharChar">
    <w:name w:val="Debate Underline Bold Char Char"/>
    <w:link w:val="DebateUnderlineBoldChar"/>
    <w:rsid w:val="0023386B"/>
    <w:rPr>
      <w:rFonts w:ascii="Calibri" w:eastAsia="Times New Roman" w:hAnsi="Calibri"/>
      <w:b/>
      <w:u w:val="thick"/>
    </w:rPr>
  </w:style>
  <w:style w:type="character" w:customStyle="1" w:styleId="resultbodyblack">
    <w:name w:val="resultbodyblack"/>
    <w:rsid w:val="0023386B"/>
    <w:rPr>
      <w:rFonts w:cs="Times New Roman"/>
    </w:rPr>
  </w:style>
  <w:style w:type="paragraph" w:customStyle="1" w:styleId="bloctitles">
    <w:name w:val="bloc titles"/>
    <w:basedOn w:val="Heading1"/>
    <w:next w:val="Normal"/>
    <w:link w:val="bloctitlesChar"/>
    <w:autoRedefine/>
    <w:rsid w:val="0023386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3386B"/>
    <w:rPr>
      <w:rFonts w:ascii="Calibri" w:eastAsia="Malgun Gothic" w:hAnsi="Calibri" w:cs="Arial"/>
      <w:b/>
      <w:sz w:val="28"/>
      <w:szCs w:val="32"/>
      <w:u w:val="single"/>
    </w:rPr>
  </w:style>
  <w:style w:type="paragraph" w:customStyle="1" w:styleId="CiteSmallText">
    <w:name w:val="Cite Small Text"/>
    <w:basedOn w:val="Normal"/>
    <w:uiPriority w:val="99"/>
    <w:rsid w:val="0023386B"/>
    <w:pPr>
      <w:widowControl w:val="0"/>
      <w:spacing w:after="200"/>
    </w:pPr>
    <w:rPr>
      <w:rFonts w:ascii="Helvetica Neue" w:hAnsi="Helvetica Neue"/>
      <w:b/>
      <w:sz w:val="18"/>
    </w:rPr>
  </w:style>
  <w:style w:type="character" w:customStyle="1" w:styleId="3TagCite">
    <w:name w:val="3 Tag/Cite"/>
    <w:rsid w:val="0023386B"/>
    <w:rPr>
      <w:rFonts w:ascii="Times New Roman" w:hAnsi="Times New Roman"/>
      <w:b/>
    </w:rPr>
  </w:style>
  <w:style w:type="character" w:customStyle="1" w:styleId="4Qualifications">
    <w:name w:val="4 Qualifications"/>
    <w:rsid w:val="0023386B"/>
    <w:rPr>
      <w:rFonts w:ascii="Times New Roman" w:hAnsi="Times New Roman"/>
      <w:sz w:val="19"/>
    </w:rPr>
  </w:style>
  <w:style w:type="character" w:customStyle="1" w:styleId="6Underlined">
    <w:name w:val="6 Underlined"/>
    <w:rsid w:val="0023386B"/>
    <w:rPr>
      <w:rFonts w:ascii="Times New Roman" w:hAnsi="Times New Roman"/>
      <w:b/>
      <w:sz w:val="21"/>
      <w:u w:val="single"/>
    </w:rPr>
  </w:style>
  <w:style w:type="paragraph" w:customStyle="1" w:styleId="Cards1CharChar">
    <w:name w:val="Cards1 Char Char"/>
    <w:basedOn w:val="Normal"/>
    <w:link w:val="Cards1CharCharChar"/>
    <w:rsid w:val="0023386B"/>
    <w:pPr>
      <w:autoSpaceDE w:val="0"/>
      <w:autoSpaceDN w:val="0"/>
      <w:adjustRightInd w:val="0"/>
      <w:ind w:left="432" w:right="432"/>
      <w:jc w:val="both"/>
    </w:pPr>
    <w:rPr>
      <w:lang w:val="x-none"/>
    </w:rPr>
  </w:style>
  <w:style w:type="character" w:customStyle="1" w:styleId="Cards1CharCharChar">
    <w:name w:val="Cards1 Char Char Char"/>
    <w:link w:val="Cards1CharChar"/>
    <w:rsid w:val="0023386B"/>
    <w:rPr>
      <w:rFonts w:ascii="Calibri" w:hAnsi="Calibri"/>
      <w:lang w:val="x-none"/>
    </w:rPr>
  </w:style>
  <w:style w:type="character" w:customStyle="1" w:styleId="UnderlineCharCharCharCharCharCharCharChar">
    <w:name w:val="Underline Char Char Char Char Char Char Char Char"/>
    <w:link w:val="UnderlineCharCharCharCharCharCharChar"/>
    <w:rsid w:val="0023386B"/>
    <w:rPr>
      <w:u w:val="single"/>
    </w:rPr>
  </w:style>
  <w:style w:type="paragraph" w:customStyle="1" w:styleId="UnderlineCharCharCharCharCharCharChar">
    <w:name w:val="Underline Char Char Char Char Char Char Char"/>
    <w:basedOn w:val="Normal"/>
    <w:link w:val="UnderlineCharCharCharCharCharCharCharChar"/>
    <w:rsid w:val="0023386B"/>
    <w:rPr>
      <w:rFonts w:asciiTheme="minorHAnsi" w:hAnsiTheme="minorHAnsi"/>
      <w:u w:val="single"/>
    </w:rPr>
  </w:style>
  <w:style w:type="paragraph" w:customStyle="1" w:styleId="CitesCharChar">
    <w:name w:val="Cites Char Char"/>
    <w:next w:val="Normal"/>
    <w:link w:val="CitesCharCharChar"/>
    <w:rsid w:val="0023386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3386B"/>
    <w:rPr>
      <w:rFonts w:ascii="Times New Roman" w:eastAsia="Times New Roman" w:hAnsi="Times New Roman" w:cs="Times New Roman"/>
      <w:sz w:val="20"/>
      <w:szCs w:val="24"/>
    </w:rPr>
  </w:style>
  <w:style w:type="character" w:customStyle="1" w:styleId="nohighlighting">
    <w:name w:val="no highlighting"/>
    <w:rsid w:val="0023386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3386B"/>
    <w:rPr>
      <w:rFonts w:ascii="Cambria" w:hAnsi="Cambria" w:hint="default"/>
      <w:sz w:val="21"/>
      <w:u w:val="single"/>
    </w:rPr>
  </w:style>
  <w:style w:type="paragraph" w:customStyle="1" w:styleId="Swag">
    <w:name w:val="Swag"/>
    <w:basedOn w:val="Normal"/>
    <w:link w:val="SwagChar"/>
    <w:qFormat/>
    <w:rsid w:val="0023386B"/>
    <w:rPr>
      <w:color w:val="0000FF"/>
      <w:sz w:val="12"/>
      <w:u w:val="single"/>
    </w:rPr>
  </w:style>
  <w:style w:type="character" w:customStyle="1" w:styleId="SwagChar">
    <w:name w:val="Swag Char"/>
    <w:link w:val="Swag"/>
    <w:rsid w:val="0023386B"/>
    <w:rPr>
      <w:rFonts w:ascii="Calibri" w:hAnsi="Calibri"/>
      <w:color w:val="0000FF"/>
      <w:sz w:val="12"/>
      <w:u w:val="single"/>
    </w:rPr>
  </w:style>
  <w:style w:type="paragraph" w:customStyle="1" w:styleId="StyleUnderlineTimesNewRoman1">
    <w:name w:val="Style Underline + Times New Roman1"/>
    <w:link w:val="StyleUnderlineTimesNewRoman1Char"/>
    <w:rsid w:val="0023386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3386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3386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3386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3386B"/>
    <w:rPr>
      <w:rFonts w:ascii="Garamond" w:eastAsia="MS Mincho" w:hAnsi="Garamond"/>
    </w:rPr>
  </w:style>
  <w:style w:type="character" w:customStyle="1" w:styleId="StyleStyleCardTextLeft-075Right0Char">
    <w:name w:val="Style Style Card Text + Left:  -0.75&quot; + Right:  0&quot; Char"/>
    <w:link w:val="StyleStyleCardTextLeft-075Right0"/>
    <w:rsid w:val="0023386B"/>
    <w:rPr>
      <w:rFonts w:ascii="Garamond" w:eastAsia="MS Mincho" w:hAnsi="Garamond"/>
    </w:rPr>
  </w:style>
  <w:style w:type="character" w:customStyle="1" w:styleId="CharChar61">
    <w:name w:val="Char Char61"/>
    <w:rsid w:val="0023386B"/>
    <w:rPr>
      <w:rFonts w:cs="Arial"/>
      <w:bCs/>
      <w:sz w:val="16"/>
      <w:szCs w:val="26"/>
      <w:lang w:val="en-US" w:eastAsia="en-US" w:bidi="ar-SA"/>
    </w:rPr>
  </w:style>
  <w:style w:type="character" w:customStyle="1" w:styleId="ListBulletChar">
    <w:name w:val="List Bullet Char"/>
    <w:link w:val="ListBullet"/>
    <w:uiPriority w:val="99"/>
    <w:rsid w:val="0023386B"/>
    <w:rPr>
      <w:rFonts w:ascii="Calibri" w:eastAsia="Calibri" w:hAnsi="Calibri"/>
    </w:rPr>
  </w:style>
  <w:style w:type="paragraph" w:customStyle="1" w:styleId="subhead10">
    <w:name w:val="subhead1"/>
    <w:basedOn w:val="Normal"/>
    <w:uiPriority w:val="99"/>
    <w:rsid w:val="0023386B"/>
    <w:pPr>
      <w:spacing w:before="100" w:beforeAutospacing="1" w:after="100" w:afterAutospacing="1"/>
    </w:pPr>
    <w:rPr>
      <w:rFonts w:eastAsia="Times New Roman"/>
      <w:sz w:val="24"/>
    </w:rPr>
  </w:style>
  <w:style w:type="character" w:customStyle="1" w:styleId="styledate">
    <w:name w:val="styledate"/>
    <w:rsid w:val="0023386B"/>
  </w:style>
  <w:style w:type="character" w:customStyle="1" w:styleId="BoldandUnderlineChar1">
    <w:name w:val="Bold and Underline Char1"/>
    <w:rsid w:val="0023386B"/>
    <w:rPr>
      <w:b/>
      <w:szCs w:val="24"/>
      <w:u w:val="single"/>
      <w:lang w:val="en-US" w:eastAsia="en-US" w:bidi="ar-SA"/>
    </w:rPr>
  </w:style>
  <w:style w:type="character" w:customStyle="1" w:styleId="BoldandUnderlineChar1Char2">
    <w:name w:val="Bold and Underline Char1 Char2"/>
    <w:rsid w:val="0023386B"/>
    <w:rPr>
      <w:b/>
      <w:szCs w:val="24"/>
      <w:u w:val="single"/>
      <w:lang w:val="en-US" w:eastAsia="en-US" w:bidi="ar-SA"/>
    </w:rPr>
  </w:style>
  <w:style w:type="character" w:customStyle="1" w:styleId="BoldandUnderlineCharChar1">
    <w:name w:val="Bold and Underline Char Char1"/>
    <w:rsid w:val="0023386B"/>
    <w:rPr>
      <w:b/>
      <w:szCs w:val="24"/>
      <w:u w:val="single"/>
      <w:lang w:val="en-US" w:eastAsia="en-US" w:bidi="ar-SA"/>
    </w:rPr>
  </w:style>
  <w:style w:type="character" w:customStyle="1" w:styleId="BoldandUnderlineChar6">
    <w:name w:val="Bold and Underline Char6"/>
    <w:rsid w:val="0023386B"/>
    <w:rPr>
      <w:b/>
      <w:szCs w:val="24"/>
      <w:u w:val="single"/>
      <w:lang w:val="en-US" w:eastAsia="en-US" w:bidi="ar-SA"/>
    </w:rPr>
  </w:style>
  <w:style w:type="character" w:customStyle="1" w:styleId="title-link-wrapper">
    <w:name w:val="title-link-wrapper"/>
    <w:rsid w:val="0023386B"/>
  </w:style>
  <w:style w:type="character" w:customStyle="1" w:styleId="medium-font">
    <w:name w:val="medium-font"/>
    <w:rsid w:val="0023386B"/>
  </w:style>
  <w:style w:type="paragraph" w:customStyle="1" w:styleId="abstract">
    <w:name w:val="abstract"/>
    <w:basedOn w:val="Normal"/>
    <w:uiPriority w:val="99"/>
    <w:rsid w:val="0023386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3386B"/>
    <w:rPr>
      <w:rFonts w:eastAsia="Times New Roman"/>
      <w:b/>
      <w:bCs/>
      <w:u w:val="single"/>
    </w:rPr>
  </w:style>
  <w:style w:type="character" w:customStyle="1" w:styleId="StyleUnderlineChar11ptBold2Char">
    <w:name w:val="Style Underline Char + 11 pt Bold2 Char"/>
    <w:link w:val="StyleUnderlineChar11ptBold2"/>
    <w:rsid w:val="0023386B"/>
    <w:rPr>
      <w:rFonts w:ascii="Calibri" w:eastAsia="Times New Roman" w:hAnsi="Calibri"/>
      <w:b/>
      <w:bCs/>
      <w:u w:val="single"/>
    </w:rPr>
  </w:style>
  <w:style w:type="character" w:customStyle="1" w:styleId="ReallySamllTextChar">
    <w:name w:val="ReallySamllText Char"/>
    <w:rsid w:val="0023386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3386B"/>
    <w:rPr>
      <w:rFonts w:eastAsia="Times New Roman"/>
      <w:u w:val="single"/>
    </w:rPr>
  </w:style>
  <w:style w:type="character" w:customStyle="1" w:styleId="StyleStyleUnderlineTimesNewRoman11ptChar">
    <w:name w:val="Style Style Underline + Times New Roman + 11 pt Char"/>
    <w:link w:val="StyleStyleUnderlineTimesNewRoman11pt"/>
    <w:rsid w:val="0023386B"/>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3386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3386B"/>
    <w:rPr>
      <w:rFonts w:ascii="Calibri" w:eastAsia="Times New Roman" w:hAnsi="Calibri"/>
      <w:u w:val="single"/>
    </w:rPr>
  </w:style>
  <w:style w:type="character" w:customStyle="1" w:styleId="style10">
    <w:name w:val="style1"/>
    <w:rsid w:val="0023386B"/>
  </w:style>
  <w:style w:type="character" w:customStyle="1" w:styleId="pmtermsel">
    <w:name w:val="pmtermsel"/>
    <w:rsid w:val="0023386B"/>
  </w:style>
  <w:style w:type="character" w:customStyle="1" w:styleId="showipapr">
    <w:name w:val="show_ipapr"/>
    <w:rsid w:val="0023386B"/>
  </w:style>
  <w:style w:type="character" w:customStyle="1" w:styleId="dnindex">
    <w:name w:val="dnindex"/>
    <w:rsid w:val="0023386B"/>
  </w:style>
  <w:style w:type="character" w:customStyle="1" w:styleId="23">
    <w:name w:val="23"/>
    <w:rsid w:val="0023386B"/>
    <w:rPr>
      <w:rFonts w:ascii="Times New Roman" w:hAnsi="Times New Roman" w:cs="Arial"/>
      <w:bCs/>
      <w:sz w:val="20"/>
      <w:u w:val="single"/>
      <w:lang w:val="en-US" w:eastAsia="en-US" w:bidi="ar-SA"/>
    </w:rPr>
  </w:style>
  <w:style w:type="character" w:customStyle="1" w:styleId="33">
    <w:name w:val="33"/>
    <w:rsid w:val="0023386B"/>
    <w:rPr>
      <w:rFonts w:ascii="Times New Roman" w:hAnsi="Times New Roman" w:cs="Arial"/>
      <w:b/>
      <w:bCs/>
      <w:sz w:val="20"/>
      <w:u w:val="single"/>
      <w:lang w:val="en-US" w:eastAsia="en-US" w:bidi="ar-SA"/>
    </w:rPr>
  </w:style>
  <w:style w:type="character" w:customStyle="1" w:styleId="55">
    <w:name w:val="55"/>
    <w:rsid w:val="0023386B"/>
    <w:rPr>
      <w:rFonts w:cs="Arial"/>
      <w:bCs/>
      <w:sz w:val="20"/>
      <w:u w:val="single"/>
      <w:lang w:val="en-US" w:eastAsia="en-US" w:bidi="ar-SA"/>
    </w:rPr>
  </w:style>
  <w:style w:type="character" w:customStyle="1" w:styleId="authoraffil">
    <w:name w:val="authoraffil"/>
    <w:rsid w:val="0023386B"/>
  </w:style>
  <w:style w:type="character" w:customStyle="1" w:styleId="CharChar8">
    <w:name w:val="Char Char8"/>
    <w:rsid w:val="0023386B"/>
    <w:rPr>
      <w:rFonts w:ascii="Georgia" w:eastAsia="Times New Roman" w:hAnsi="Georgia"/>
      <w:b/>
      <w:bCs/>
      <w:sz w:val="30"/>
      <w:szCs w:val="28"/>
      <w:u w:val="single"/>
    </w:rPr>
  </w:style>
  <w:style w:type="character" w:customStyle="1" w:styleId="FontStyle13">
    <w:name w:val="Font Style13"/>
    <w:uiPriority w:val="99"/>
    <w:rsid w:val="0023386B"/>
    <w:rPr>
      <w:rFonts w:ascii="Constantia" w:hAnsi="Constantia" w:cs="Constantia"/>
      <w:sz w:val="18"/>
      <w:szCs w:val="18"/>
    </w:rPr>
  </w:style>
  <w:style w:type="character" w:customStyle="1" w:styleId="TagsCharCharCharChar">
    <w:name w:val="Tags Char Char Char Char"/>
    <w:rsid w:val="0023386B"/>
    <w:rPr>
      <w:rFonts w:ascii="Times New Roman" w:eastAsia="Times New Roman" w:hAnsi="Times New Roman" w:cs="Times New Roman"/>
      <w:b/>
      <w:sz w:val="24"/>
      <w:szCs w:val="24"/>
    </w:rPr>
  </w:style>
  <w:style w:type="character" w:customStyle="1" w:styleId="Citation1Char">
    <w:name w:val="Citation1 Char"/>
    <w:link w:val="Citation10"/>
    <w:locked/>
    <w:rsid w:val="0023386B"/>
    <w:rPr>
      <w:rFonts w:ascii="Georgia" w:hAnsi="Georgia"/>
      <w:b/>
      <w:u w:val="single"/>
    </w:rPr>
  </w:style>
  <w:style w:type="paragraph" w:customStyle="1" w:styleId="Citation10">
    <w:name w:val="Citation1"/>
    <w:basedOn w:val="Normal"/>
    <w:link w:val="Citation1Char"/>
    <w:qFormat/>
    <w:rsid w:val="0023386B"/>
    <w:rPr>
      <w:rFonts w:ascii="Georgia" w:hAnsi="Georgia"/>
      <w:b/>
      <w:u w:val="single"/>
    </w:rPr>
  </w:style>
  <w:style w:type="character" w:customStyle="1" w:styleId="TaglineChar">
    <w:name w:val="Tagline Char"/>
    <w:link w:val="Tagline0"/>
    <w:locked/>
    <w:rsid w:val="0023386B"/>
    <w:rPr>
      <w:rFonts w:ascii="Georgia" w:hAnsi="Georgia"/>
      <w:b/>
    </w:rPr>
  </w:style>
  <w:style w:type="paragraph" w:customStyle="1" w:styleId="Tagline0">
    <w:name w:val="Tagline"/>
    <w:basedOn w:val="Normal"/>
    <w:link w:val="TaglineChar"/>
    <w:qFormat/>
    <w:rsid w:val="0023386B"/>
    <w:rPr>
      <w:rFonts w:ascii="Georgia" w:hAnsi="Georgia"/>
      <w:b/>
    </w:rPr>
  </w:style>
  <w:style w:type="paragraph" w:customStyle="1" w:styleId="NothingCharCharChar">
    <w:name w:val="Nothing Char Char Char"/>
    <w:link w:val="NothingCharChar"/>
    <w:rsid w:val="0023386B"/>
    <w:pPr>
      <w:spacing w:after="0" w:line="240" w:lineRule="auto"/>
      <w:jc w:val="both"/>
    </w:pPr>
  </w:style>
  <w:style w:type="paragraph" w:customStyle="1" w:styleId="StyleLeft021">
    <w:name w:val="Style Left:  0.2&quot;1"/>
    <w:basedOn w:val="Normal"/>
    <w:uiPriority w:val="99"/>
    <w:rsid w:val="0023386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3386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3386B"/>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3386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3386B"/>
    <w:rPr>
      <w:rFonts w:ascii="Calibri" w:eastAsia="Times New Roman" w:hAnsi="Calibri"/>
      <w:u w:val="single"/>
      <w:bdr w:val="single" w:sz="4" w:space="0" w:color="auto"/>
    </w:rPr>
  </w:style>
  <w:style w:type="character" w:customStyle="1" w:styleId="boldcitationChar">
    <w:name w:val="bold citation Char"/>
    <w:rsid w:val="0023386B"/>
    <w:rPr>
      <w:rFonts w:ascii="Arial" w:hAnsi="Arial"/>
      <w:b/>
      <w:sz w:val="28"/>
      <w:szCs w:val="24"/>
      <w:u w:val="thick"/>
      <w:lang w:val="en-US" w:eastAsia="en-US" w:bidi="ar-SA"/>
    </w:rPr>
  </w:style>
  <w:style w:type="paragraph" w:customStyle="1" w:styleId="BlockTitle20">
    <w:name w:val="Block Title #2"/>
    <w:basedOn w:val="Normal"/>
    <w:uiPriority w:val="99"/>
    <w:rsid w:val="0023386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3386B"/>
    <w:rPr>
      <w:b/>
    </w:rPr>
  </w:style>
  <w:style w:type="character" w:customStyle="1" w:styleId="BoldunderlineChar3">
    <w:name w:val="Bold/underline Char"/>
    <w:rsid w:val="0023386B"/>
    <w:rPr>
      <w:rFonts w:eastAsia="SimSun"/>
      <w:b/>
      <w:noProof w:val="0"/>
      <w:sz w:val="24"/>
      <w:szCs w:val="24"/>
      <w:u w:val="single"/>
      <w:lang w:val="en-US" w:eastAsia="zh-CN" w:bidi="ar-SA"/>
    </w:rPr>
  </w:style>
  <w:style w:type="character" w:customStyle="1" w:styleId="underlinetextchar0">
    <w:name w:val="underlinetextchar"/>
    <w:rsid w:val="0023386B"/>
  </w:style>
  <w:style w:type="character" w:customStyle="1" w:styleId="boldciteChar1">
    <w:name w:val="bold cite Char1"/>
    <w:rsid w:val="0023386B"/>
    <w:rPr>
      <w:b/>
      <w:sz w:val="28"/>
      <w:u w:val="thick" w:color="000000"/>
    </w:rPr>
  </w:style>
  <w:style w:type="character" w:customStyle="1" w:styleId="tagCharCharChar1">
    <w:name w:val="tag Char Char Char1"/>
    <w:rsid w:val="0023386B"/>
    <w:rPr>
      <w:b/>
      <w:sz w:val="24"/>
      <w:lang w:val="en-US" w:eastAsia="en-US" w:bidi="ar-SA"/>
    </w:rPr>
  </w:style>
  <w:style w:type="character" w:customStyle="1" w:styleId="underlinecardChar0">
    <w:name w:val="underline card Char"/>
    <w:rsid w:val="0023386B"/>
    <w:rPr>
      <w:rFonts w:ascii="Arial" w:hAnsi="Arial"/>
      <w:sz w:val="18"/>
      <w:szCs w:val="24"/>
      <w:u w:val="single"/>
      <w:lang w:val="en-US" w:eastAsia="en-US" w:bidi="ar-SA"/>
    </w:rPr>
  </w:style>
  <w:style w:type="paragraph" w:customStyle="1" w:styleId="date-comments">
    <w:name w:val="date-comments"/>
    <w:basedOn w:val="Normal"/>
    <w:uiPriority w:val="99"/>
    <w:rsid w:val="0023386B"/>
    <w:pPr>
      <w:spacing w:before="100" w:beforeAutospacing="1" w:after="100" w:afterAutospacing="1"/>
    </w:pPr>
    <w:rPr>
      <w:rFonts w:ascii="Times" w:hAnsi="Times"/>
      <w:szCs w:val="20"/>
    </w:rPr>
  </w:style>
  <w:style w:type="character" w:customStyle="1" w:styleId="articleauthor0">
    <w:name w:val="articleauthor"/>
    <w:rsid w:val="0023386B"/>
  </w:style>
  <w:style w:type="character" w:customStyle="1" w:styleId="bodysubtoc">
    <w:name w:val="bodysubtoc"/>
    <w:rsid w:val="0023386B"/>
  </w:style>
  <w:style w:type="character" w:customStyle="1" w:styleId="lefttitlesmaller">
    <w:name w:val="lefttitlesmaller"/>
    <w:rsid w:val="0023386B"/>
  </w:style>
  <w:style w:type="character" w:customStyle="1" w:styleId="mb">
    <w:name w:val="mb"/>
    <w:rsid w:val="0023386B"/>
  </w:style>
  <w:style w:type="character" w:customStyle="1" w:styleId="submitted-date">
    <w:name w:val="submitted-date"/>
    <w:rsid w:val="0023386B"/>
  </w:style>
  <w:style w:type="character" w:customStyle="1" w:styleId="submitted-time">
    <w:name w:val="submitted-time"/>
    <w:rsid w:val="0023386B"/>
  </w:style>
  <w:style w:type="character" w:customStyle="1" w:styleId="A20">
    <w:name w:val="A2"/>
    <w:uiPriority w:val="99"/>
    <w:rsid w:val="0023386B"/>
    <w:rPr>
      <w:rFonts w:ascii="Sabon LT Std" w:hAnsi="Sabon LT Std" w:cs="Sabon LT Std" w:hint="default"/>
      <w:color w:val="000000"/>
      <w:sz w:val="15"/>
      <w:szCs w:val="15"/>
    </w:rPr>
  </w:style>
  <w:style w:type="character" w:customStyle="1" w:styleId="searchword">
    <w:name w:val="searchword"/>
    <w:rsid w:val="0023386B"/>
  </w:style>
  <w:style w:type="paragraph" w:customStyle="1" w:styleId="Heading2Char2CharChar12">
    <w:name w:val="Heading 2 Char2 Char Char12"/>
    <w:aliases w:val="Char Char Char Char Char Char1 Char Char Char Char Char1,Char Char22"/>
    <w:next w:val="Normal"/>
    <w:uiPriority w:val="99"/>
    <w:rsid w:val="0023386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3386B"/>
    <w:rPr>
      <w:rFonts w:ascii="Times New Roman" w:hAnsi="Times New Roman" w:cs="Times New Roman"/>
      <w:sz w:val="18"/>
      <w:szCs w:val="18"/>
    </w:rPr>
  </w:style>
  <w:style w:type="character" w:customStyle="1" w:styleId="bylines">
    <w:name w:val="bylines"/>
    <w:basedOn w:val="DefaultParagraphFont"/>
    <w:rsid w:val="0023386B"/>
  </w:style>
  <w:style w:type="character" w:customStyle="1" w:styleId="StyleStyleBoldUnderlineUnderlineIntenseEmphasis1apple-style-2">
    <w:name w:val="Style Style Bold UnderlineUnderlineIntense Emphasis1apple-style-...2"/>
    <w:basedOn w:val="DefaultParagraphFont"/>
    <w:rsid w:val="0023386B"/>
    <w:rPr>
      <w:b w:val="0"/>
      <w:bCs/>
      <w:sz w:val="22"/>
      <w:u w:val="single"/>
    </w:rPr>
  </w:style>
  <w:style w:type="character" w:customStyle="1" w:styleId="FontStyle57">
    <w:name w:val="Font Style57"/>
    <w:rsid w:val="0023386B"/>
    <w:rPr>
      <w:rFonts w:ascii="Georgia" w:hAnsi="Georgia" w:cs="Georgia"/>
      <w:b/>
      <w:bCs/>
      <w:sz w:val="14"/>
      <w:szCs w:val="14"/>
    </w:rPr>
  </w:style>
  <w:style w:type="character" w:customStyle="1" w:styleId="FontStyle89">
    <w:name w:val="Font Style89"/>
    <w:rsid w:val="0023386B"/>
    <w:rPr>
      <w:rFonts w:ascii="Times New Roman" w:hAnsi="Times New Roman" w:cs="Times New Roman"/>
      <w:b/>
      <w:bCs/>
      <w:smallCaps/>
      <w:spacing w:val="40"/>
      <w:sz w:val="16"/>
      <w:szCs w:val="16"/>
    </w:rPr>
  </w:style>
  <w:style w:type="character" w:customStyle="1" w:styleId="style3Char0">
    <w:name w:val="style 3 Char"/>
    <w:rsid w:val="0023386B"/>
    <w:rPr>
      <w:sz w:val="18"/>
      <w:szCs w:val="24"/>
      <w:lang w:val="en-US" w:eastAsia="en-US" w:bidi="ar-SA"/>
    </w:rPr>
  </w:style>
  <w:style w:type="paragraph" w:customStyle="1" w:styleId="003Cite">
    <w:name w:val="003Cite"/>
    <w:basedOn w:val="Normal"/>
    <w:rsid w:val="0023386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3386B"/>
    <w:pPr>
      <w:jc w:val="both"/>
    </w:pPr>
    <w:rPr>
      <w:b/>
      <w:color w:val="000000"/>
      <w:u w:val="single"/>
    </w:rPr>
  </w:style>
  <w:style w:type="character" w:customStyle="1" w:styleId="NormalBoldChar">
    <w:name w:val="Normal + Bold Char"/>
    <w:aliases w:val="Double Underline Char"/>
    <w:basedOn w:val="DefaultParagraphFont"/>
    <w:link w:val="NormalBold"/>
    <w:rsid w:val="0023386B"/>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23386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3386B"/>
    <w:rPr>
      <w:rFonts w:ascii="Times New Roman" w:eastAsia="Times New Roman" w:hAnsi="Times New Roman" w:cs="Times New Roman"/>
      <w:sz w:val="24"/>
      <w:u w:val="thick"/>
      <w:lang w:val="x-none" w:eastAsia="x-none"/>
    </w:rPr>
  </w:style>
  <w:style w:type="character" w:customStyle="1" w:styleId="BlockHeadingsChar1">
    <w:name w:val="Block Headings Char1"/>
    <w:rsid w:val="0023386B"/>
    <w:rPr>
      <w:b/>
      <w:caps/>
    </w:rPr>
  </w:style>
  <w:style w:type="character" w:customStyle="1" w:styleId="Longcite">
    <w:name w:val="Longcite"/>
    <w:rsid w:val="0023386B"/>
    <w:rPr>
      <w:sz w:val="16"/>
    </w:rPr>
  </w:style>
  <w:style w:type="paragraph" w:customStyle="1" w:styleId="NormalUnderline0">
    <w:name w:val="Normal + Underline"/>
    <w:basedOn w:val="Normal"/>
    <w:link w:val="NormalUnderlineChar0"/>
    <w:rsid w:val="0023386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3386B"/>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3386B"/>
    <w:rPr>
      <w:rFonts w:ascii="Bookman Old Style" w:hAnsi="Bookman Old Style" w:cs="Bookman Old Style"/>
      <w:sz w:val="16"/>
      <w:szCs w:val="16"/>
    </w:rPr>
  </w:style>
  <w:style w:type="character" w:customStyle="1" w:styleId="FontStyle17">
    <w:name w:val="Font Style17"/>
    <w:uiPriority w:val="99"/>
    <w:rsid w:val="0023386B"/>
    <w:rPr>
      <w:rFonts w:ascii="Book Antiqua" w:hAnsi="Book Antiqua" w:cs="Book Antiqua"/>
      <w:i/>
      <w:iCs/>
      <w:spacing w:val="10"/>
      <w:sz w:val="22"/>
      <w:szCs w:val="22"/>
    </w:rPr>
  </w:style>
  <w:style w:type="character" w:customStyle="1" w:styleId="FontStyle329">
    <w:name w:val="Font Style329"/>
    <w:basedOn w:val="DefaultParagraphFont"/>
    <w:uiPriority w:val="99"/>
    <w:rsid w:val="0023386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3386B"/>
  </w:style>
  <w:style w:type="character" w:customStyle="1" w:styleId="DateTimeChar">
    <w:name w:val="DateTime Char"/>
    <w:basedOn w:val="DefaultParagraphFont"/>
    <w:link w:val="DateTime"/>
    <w:uiPriority w:val="4"/>
    <w:rsid w:val="0023386B"/>
    <w:rPr>
      <w:rFonts w:ascii="Calibri" w:hAnsi="Calibri"/>
    </w:rPr>
  </w:style>
  <w:style w:type="paragraph" w:customStyle="1" w:styleId="Lecture">
    <w:name w:val="Lecture"/>
    <w:next w:val="BodyText"/>
    <w:link w:val="LectureChar"/>
    <w:autoRedefine/>
    <w:uiPriority w:val="4"/>
    <w:qFormat/>
    <w:rsid w:val="0023386B"/>
    <w:pPr>
      <w:spacing w:after="0"/>
      <w:outlineLvl w:val="5"/>
    </w:pPr>
    <w:rPr>
      <w:rFonts w:ascii="Arial" w:hAnsi="Arial" w:cs="Arial"/>
      <w:spacing w:val="-10"/>
    </w:rPr>
  </w:style>
  <w:style w:type="character" w:customStyle="1" w:styleId="LectureChar">
    <w:name w:val="Lecture Char"/>
    <w:basedOn w:val="DateTimeChar"/>
    <w:link w:val="Lecture"/>
    <w:uiPriority w:val="4"/>
    <w:rsid w:val="0023386B"/>
    <w:rPr>
      <w:rFonts w:ascii="Arial" w:hAnsi="Arial" w:cs="Arial"/>
      <w:spacing w:val="-10"/>
    </w:rPr>
  </w:style>
  <w:style w:type="character" w:customStyle="1" w:styleId="m3262662096238345512gmail-style13ptbold">
    <w:name w:val="m_3262662096238345512gmail-style13ptbold"/>
    <w:basedOn w:val="DefaultParagraphFont"/>
    <w:rsid w:val="0023386B"/>
  </w:style>
  <w:style w:type="character" w:customStyle="1" w:styleId="m-8559461887574130099gmail-styleunderline">
    <w:name w:val="m_-8559461887574130099gmail-styleunderline"/>
    <w:basedOn w:val="DefaultParagraphFont"/>
    <w:rsid w:val="0023386B"/>
  </w:style>
  <w:style w:type="paragraph" w:styleId="NoSpacing">
    <w:name w:val="No Spacing"/>
    <w:link w:val="NoSpacingChar"/>
    <w:uiPriority w:val="1"/>
    <w:semiHidden/>
    <w:unhideWhenUsed/>
    <w:qFormat/>
    <w:rsid w:val="0023386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s.europa.eu/content/space-security-europe" TargetMode="External"/><Relationship Id="rId18" Type="http://schemas.openxmlformats.org/officeDocument/2006/relationships/hyperlink" Target="https://pubs.acs.org/action/doSearch?field1=Contrib&amp;text1=Fanny++Girard-Ardhuin" TargetMode="External"/><Relationship Id="rId26" Type="http://schemas.openxmlformats.org/officeDocument/2006/relationships/hyperlink" Target="https://pubs.acs.org/action/doSearch?field1=Contrib&amp;text1=Richard++Bellerby" TargetMode="External"/><Relationship Id="rId21" Type="http://schemas.openxmlformats.org/officeDocument/2006/relationships/hyperlink" Target="https://pubs.acs.org/action/doSearch?field1=Contrib&amp;text1=Jean-Francois++Piolle" TargetMode="External"/><Relationship Id="rId34" Type="http://schemas.openxmlformats.org/officeDocument/2006/relationships/hyperlink" Target="http://climate.envsci.rutgers.edu/pdf/RobockToonSAD.pdf" TargetMode="External"/><Relationship Id="rId7" Type="http://schemas.openxmlformats.org/officeDocument/2006/relationships/hyperlink" Target="https://doi.org/10.1080/014959302317350855"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pubs.acs.org/action/doSearch?field1=Contrib&amp;text1=Helen+S.++Findlay" TargetMode="External"/><Relationship Id="rId25" Type="http://schemas.openxmlformats.org/officeDocument/2006/relationships/hyperlink" Target="https://pubs.acs.org/action/doSearch?field1=Contrib&amp;text1=Douglas++Vandemark" TargetMode="External"/><Relationship Id="rId33" Type="http://schemas.openxmlformats.org/officeDocument/2006/relationships/hyperlink" Target="https://ratical.org/radiation/NuclearExtinction/StarrNuclearWinterOct09.pdf" TargetMode="External"/><Relationship Id="rId2" Type="http://schemas.openxmlformats.org/officeDocument/2006/relationships/numbering" Target="numbering.xml"/><Relationship Id="rId16" Type="http://schemas.openxmlformats.org/officeDocument/2006/relationships/hyperlink" Target="https://pubs.acs.org/action/doSearch?field1=Contrib&amp;text1=Jamie+D.++Shutler" TargetMode="External"/><Relationship Id="rId20" Type="http://schemas.openxmlformats.org/officeDocument/2006/relationships/hyperlink" Target="https://pubs.acs.org/action/doSearch?field1=Contrib&amp;text1=Nicolas++Reul" TargetMode="External"/><Relationship Id="rId29" Type="http://schemas.openxmlformats.org/officeDocument/2006/relationships/hyperlink" Target="https://www.vox.com/2014/4/21/5625246/space-war-china-north-korea-iran"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s://pubs.acs.org/action/doSearch?field1=Contrib&amp;text1=Joseph++Salisbury" TargetMode="External"/><Relationship Id="rId32" Type="http://schemas.openxmlformats.org/officeDocument/2006/relationships/hyperlink" Target="https://ratical.org/radiation/NuclearExtinction/StevenStarr022815.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ubs.acs.org/action/doSearch?field1=Contrib&amp;text1=Peter+E.++Land" TargetMode="External"/><Relationship Id="rId23" Type="http://schemas.openxmlformats.org/officeDocument/2006/relationships/hyperlink" Target="https://pubs.acs.org/action/doSearch?field1=Contrib&amp;text1=Yves++Quilfen" TargetMode="External"/><Relationship Id="rId28" Type="http://schemas.openxmlformats.org/officeDocument/2006/relationships/hyperlink" Target="https://www.sciencealert.com/space-junk-accidents-could-trigger-armed-conflict-expert-warns" TargetMode="External"/><Relationship Id="rId36" Type="http://schemas.openxmlformats.org/officeDocument/2006/relationships/fontTable" Target="fontTable.xm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s://pubs.acs.org/action/doSearch?field1=Contrib&amp;text1=Roberto++Sabia" TargetMode="External"/><Relationship Id="rId31" Type="http://schemas.openxmlformats.org/officeDocument/2006/relationships/hyperlink" Target="http://www.psr.or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ergyskeptic.com/2016/the-scariest-u-s-house-session-ever-electromagnetic-pulse-and-the-fall-of-civilization/" TargetMode="External"/><Relationship Id="rId22" Type="http://schemas.openxmlformats.org/officeDocument/2006/relationships/hyperlink" Target="https://pubs.acs.org/action/doSearch?field1=Contrib&amp;text1=Bertrand++Chapron" TargetMode="External"/><Relationship Id="rId27" Type="http://schemas.openxmlformats.org/officeDocument/2006/relationships/hyperlink" Target="https://pubs.acs.org/action/doSearch?field1=Contrib&amp;text1=Punyasloke++Bhadury" TargetMode="External"/><Relationship Id="rId30" Type="http://schemas.openxmlformats.org/officeDocument/2006/relationships/hyperlink" Target="https://nsiteam.com/social/wp-content/uploads/2018/08/SMA-White-Paper_Chinese-Persepectives-on-Space_-Aug-2018.pdf" TargetMode="External"/><Relationship Id="rId35" Type="http://schemas.openxmlformats.org/officeDocument/2006/relationships/hyperlink" Target="https://www2.ucar.edu/atmosnews/just-published/3995/nuclear-war-and-ultraviolet-radiation"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16</Pages>
  <Words>10957</Words>
  <Characters>62457</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2022-01-08T16:35:00Z</dcterms:created>
  <dcterms:modified xsi:type="dcterms:W3CDTF">2022-01-08T16:44:00Z</dcterms:modified>
</cp:coreProperties>
</file>