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8306B" w14:textId="77777777" w:rsidR="00814EDE" w:rsidRPr="00395CE0" w:rsidRDefault="00814EDE" w:rsidP="00814EDE">
      <w:pPr>
        <w:pStyle w:val="Heading4"/>
        <w:spacing w:before="0" w:line="276" w:lineRule="auto"/>
        <w:rPr>
          <w:rFonts w:cs="Calibri"/>
        </w:rPr>
      </w:pPr>
      <w:r w:rsidRPr="00395CE0">
        <w:rPr>
          <w:rFonts w:cs="Calibri"/>
        </w:rPr>
        <w:t>I value morality because the word ought in the resolution implies a moral obligation.</w:t>
      </w:r>
    </w:p>
    <w:p w14:paraId="78663ACE" w14:textId="77777777" w:rsidR="00814EDE" w:rsidRPr="00395CE0" w:rsidRDefault="00814EDE" w:rsidP="00814EDE">
      <w:pPr>
        <w:pStyle w:val="Heading4"/>
        <w:spacing w:before="0" w:line="276" w:lineRule="auto"/>
        <w:rPr>
          <w:rFonts w:cs="Calibri"/>
        </w:rPr>
      </w:pPr>
      <w:r w:rsidRPr="00395CE0">
        <w:rPr>
          <w:rFonts w:cs="Calibri"/>
        </w:rPr>
        <w:t>Thus, the value criterion must be maximizing well-being for everyone.</w:t>
      </w:r>
    </w:p>
    <w:p w14:paraId="04EAEB0C" w14:textId="77777777" w:rsidR="00814EDE" w:rsidRPr="00395CE0" w:rsidRDefault="00814EDE" w:rsidP="00814EDE">
      <w:pPr>
        <w:pStyle w:val="Heading4"/>
        <w:spacing w:before="0" w:line="276" w:lineRule="auto"/>
        <w:rPr>
          <w:rFonts w:cs="Calibri"/>
        </w:rPr>
      </w:pPr>
      <w:r w:rsidRPr="00395CE0">
        <w:rPr>
          <w:rFonts w:cs="Calibri"/>
        </w:rPr>
        <w:t>There are two main reasons for this:</w:t>
      </w:r>
    </w:p>
    <w:p w14:paraId="4347E8BA" w14:textId="77777777" w:rsidR="00814EDE" w:rsidRDefault="00814EDE" w:rsidP="00814EDE">
      <w:pPr>
        <w:pStyle w:val="Heading4"/>
        <w:rPr>
          <w:rFonts w:cs="Calibri"/>
        </w:rPr>
      </w:pPr>
      <w:r>
        <w:rPr>
          <w:rFonts w:cs="Calibri"/>
        </w:rPr>
        <w:t xml:space="preserve">1] </w:t>
      </w:r>
      <w:r w:rsidRPr="009F214B">
        <w:rPr>
          <w:rFonts w:cs="Calibri"/>
        </w:rPr>
        <w:t>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38B7F858" w14:textId="77777777" w:rsidR="00814EDE" w:rsidRPr="009F214B" w:rsidRDefault="00814EDE" w:rsidP="00814EDE">
      <w:pPr>
        <w:pStyle w:val="Heading4"/>
        <w:rPr>
          <w:rFonts w:cs="Calibri"/>
        </w:rPr>
      </w:pPr>
      <w:r>
        <w:t xml:space="preserve">2] </w:t>
      </w:r>
      <w:r w:rsidRPr="009F214B">
        <w:rPr>
          <w:rFonts w:cs="Calibri"/>
        </w:rPr>
        <w:t>Extinction outweighs</w:t>
      </w:r>
    </w:p>
    <w:p w14:paraId="04BF1A78" w14:textId="77777777" w:rsidR="00814EDE" w:rsidRPr="009F214B" w:rsidRDefault="00814EDE" w:rsidP="00814EDE">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3267208C" w14:textId="77777777" w:rsidR="00814EDE" w:rsidRPr="009F214B" w:rsidRDefault="00814EDE" w:rsidP="00814EDE">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3958621E" w14:textId="77777777" w:rsidR="00814EDE" w:rsidRPr="0010331A" w:rsidRDefault="00814EDE" w:rsidP="00814EDE"/>
    <w:p w14:paraId="0EB8E8C6" w14:textId="77777777" w:rsidR="00814EDE" w:rsidRDefault="00814EDE" w:rsidP="00814EDE">
      <w:pPr>
        <w:pStyle w:val="Heading3"/>
      </w:pPr>
      <w:r>
        <w:t>Contention 1 is Covid</w:t>
      </w:r>
    </w:p>
    <w:p w14:paraId="66C6BF88" w14:textId="77777777" w:rsidR="00814EDE" w:rsidRPr="009F214B" w:rsidRDefault="00814EDE" w:rsidP="00814EDE">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71AEA8CF" w14:textId="77777777" w:rsidR="00814EDE" w:rsidRPr="009F214B" w:rsidRDefault="00814EDE" w:rsidP="00814EDE">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F214B">
          <w:rPr>
            <w:rStyle w:val="Hyperlink"/>
          </w:rPr>
          <w:t>https://idsa.in/issuebrief/wto-trips-waiver-covid-vaccine-rkumar-120721</w:t>
        </w:r>
      </w:hyperlink>
      <w:r w:rsidRPr="009F214B">
        <w:t>] Justin</w:t>
      </w:r>
    </w:p>
    <w:p w14:paraId="548EF653" w14:textId="77777777" w:rsidR="00814EDE" w:rsidRPr="009F214B" w:rsidRDefault="00814EDE" w:rsidP="00814EDE">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9F214B">
        <w:rPr>
          <w:rStyle w:val="Emphasis"/>
        </w:rPr>
        <w:t xml:space="preserve">53 per cent of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9F214B">
        <w:rPr>
          <w:rStyle w:val="Emphasis"/>
        </w:rPr>
        <w:t>vaccine rollout remains the slowest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will invest in </w:t>
      </w:r>
      <w:r w:rsidRPr="009F214B">
        <w:rPr>
          <w:rStyle w:val="Emphasis"/>
          <w:highlight w:val="green"/>
        </w:rPr>
        <w:t>repurpos</w:t>
      </w:r>
      <w:r w:rsidRPr="009F214B">
        <w:rPr>
          <w:rStyle w:val="Emphasis"/>
        </w:rPr>
        <w:t xml:space="preserve">ing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0B8CA200" w14:textId="77777777" w:rsidR="00814EDE" w:rsidRPr="0010331A" w:rsidRDefault="00814EDE" w:rsidP="00814EDE">
      <w:pPr>
        <w:pStyle w:val="Heading4"/>
      </w:pPr>
      <w:r>
        <w:t>And the aff solves and scales up manufacturing</w:t>
      </w:r>
    </w:p>
    <w:p w14:paraId="2D2F974B" w14:textId="77777777" w:rsidR="00814EDE" w:rsidRPr="009F214B" w:rsidRDefault="00814EDE" w:rsidP="00814EDE">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0" w:history="1">
        <w:r w:rsidRPr="009F214B">
          <w:rPr>
            <w:rStyle w:val="Hyperlink"/>
          </w:rPr>
          <w:t>https://www.bmj.com/content/bmj/374/bmj.n1837.full.pdf</w:t>
        </w:r>
      </w:hyperlink>
      <w:r w:rsidRPr="009F214B">
        <w:t>] Justin</w:t>
      </w:r>
    </w:p>
    <w:p w14:paraId="15CBE20E" w14:textId="77777777" w:rsidR="00814EDE" w:rsidRPr="009F214B" w:rsidRDefault="00814EDE" w:rsidP="00814EDE">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highlight w:val="green"/>
        </w:rPr>
        <w:t>manufacturing viral vector</w:t>
      </w:r>
      <w:r w:rsidRPr="009F214B">
        <w:rPr>
          <w:rStyle w:val="Emphasis"/>
          <w:sz w:val="24"/>
        </w:rPr>
        <w:t xml:space="preserve"> or </w:t>
      </w:r>
      <w:r w:rsidRPr="009F214B">
        <w:rPr>
          <w:rStyle w:val="Emphasis"/>
          <w:sz w:val="24"/>
          <w:highlight w:val="green"/>
        </w:rPr>
        <w:t>mRNA-based</w:t>
      </w:r>
      <w:r w:rsidRPr="009F214B">
        <w:rPr>
          <w:rStyle w:val="Emphasis"/>
          <w:sz w:val="24"/>
        </w:rPr>
        <w:t xml:space="preserve"> covid-19 </w:t>
      </w:r>
      <w:r w:rsidRPr="009F214B">
        <w:rPr>
          <w:rStyle w:val="Emphasis"/>
          <w:sz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highlight w:val="green"/>
        </w:rPr>
        <w:t>India and China</w:t>
      </w:r>
      <w:r w:rsidRPr="009F214B">
        <w:rPr>
          <w:rStyle w:val="Emphasis"/>
          <w:sz w:val="24"/>
        </w:rPr>
        <w:t xml:space="preserve"> have already </w:t>
      </w:r>
      <w:r w:rsidRPr="009F214B">
        <w:rPr>
          <w:rStyle w:val="Emphasis"/>
          <w:sz w:val="24"/>
          <w:highlight w:val="green"/>
        </w:rPr>
        <w:t>developed</w:t>
      </w:r>
      <w:r w:rsidRPr="009F214B">
        <w:rPr>
          <w:rStyle w:val="Emphasis"/>
          <w:sz w:val="24"/>
        </w:rPr>
        <w:t xml:space="preserve"> complex </w:t>
      </w:r>
      <w:r w:rsidRPr="009F214B">
        <w:rPr>
          <w:rStyle w:val="Emphasis"/>
          <w:sz w:val="24"/>
          <w:highlight w:val="green"/>
        </w:rPr>
        <w:t>pneumococcal and hepatitis B</w:t>
      </w:r>
      <w:r w:rsidRPr="009F214B">
        <w:rPr>
          <w:rStyle w:val="Emphasis"/>
          <w:sz w:val="24"/>
        </w:rPr>
        <w:t xml:space="preserve"> recombinant </w:t>
      </w:r>
      <w:r w:rsidRPr="009F214B">
        <w:rPr>
          <w:rStyle w:val="Emphasis"/>
          <w:sz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highlight w:val="green"/>
        </w:rPr>
        <w:t>logistical, training, and know-how</w:t>
      </w:r>
      <w:r w:rsidRPr="009F214B">
        <w:rPr>
          <w:rStyle w:val="Emphasis"/>
          <w:sz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highlight w:val="green"/>
        </w:rPr>
        <w:t xml:space="preserve">overcome bottlenecks </w:t>
      </w:r>
      <w:r w:rsidRPr="009F214B">
        <w:rPr>
          <w:rStyle w:val="Emphasis"/>
          <w:highlight w:val="green"/>
        </w:rPr>
        <w:t xml:space="preserve">and </w:t>
      </w:r>
      <w:r w:rsidRPr="009F214B">
        <w:rPr>
          <w:rStyle w:val="Emphasis"/>
          <w:sz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rPr>
        <w:t>boosting vaccine supply</w:t>
      </w:r>
      <w:r w:rsidRPr="009F214B">
        <w:rPr>
          <w:u w:val="single"/>
        </w:rPr>
        <w:t xml:space="preserve">, </w:t>
      </w:r>
      <w:r w:rsidRPr="009F214B">
        <w:rPr>
          <w:rStyle w:val="Emphasis"/>
          <w:sz w:val="24"/>
          <w:highlight w:val="green"/>
        </w:rPr>
        <w:t>break</w:t>
      </w:r>
      <w:r w:rsidRPr="009F214B">
        <w:rPr>
          <w:rStyle w:val="Emphasis"/>
          <w:sz w:val="24"/>
        </w:rPr>
        <w:t xml:space="preserve">ing vaccine </w:t>
      </w:r>
      <w:r w:rsidRPr="009F214B">
        <w:rPr>
          <w:rStyle w:val="Emphasis"/>
          <w:sz w:val="24"/>
          <w:highlight w:val="green"/>
        </w:rPr>
        <w:t>monopolies</w:t>
      </w:r>
      <w:r w:rsidRPr="009F214B">
        <w:rPr>
          <w:u w:val="single"/>
        </w:rPr>
        <w:t xml:space="preserve">, and </w:t>
      </w:r>
      <w:r w:rsidRPr="009F214B">
        <w:rPr>
          <w:rStyle w:val="Emphasis"/>
          <w:sz w:val="24"/>
          <w:highlight w:val="green"/>
        </w:rPr>
        <w:t>making vaccines more affordable</w:t>
      </w:r>
      <w:r w:rsidRPr="009F214B">
        <w:rPr>
          <w:rStyle w:val="Emphasis"/>
          <w:sz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9ABE357" w14:textId="77777777" w:rsidR="00814EDE" w:rsidRPr="0010331A" w:rsidRDefault="00814EDE" w:rsidP="00814EDE">
      <w:pPr>
        <w:pStyle w:val="Heading4"/>
        <w:rPr>
          <w:u w:val="single"/>
        </w:rPr>
      </w:pPr>
      <w:r>
        <w:t xml:space="preserve">COVID escalates tensions and cause nuclear war- </w:t>
      </w:r>
      <w:r>
        <w:rPr>
          <w:u w:val="single"/>
        </w:rPr>
        <w:t>extinction</w:t>
      </w:r>
    </w:p>
    <w:p w14:paraId="623D598B" w14:textId="77777777" w:rsidR="00814EDE" w:rsidRPr="009F214B" w:rsidRDefault="00814EDE" w:rsidP="00814EDE">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1" w:history="1">
        <w:r w:rsidRPr="009F214B">
          <w:rPr>
            <w:rStyle w:val="Hyperlink"/>
          </w:rPr>
          <w:t>https://www.tandfonline.com/doi/full/10.1080/25751654.2021.1890867</w:t>
        </w:r>
      </w:hyperlink>
      <w:r w:rsidRPr="009F214B">
        <w:t>] Justin</w:t>
      </w:r>
    </w:p>
    <w:p w14:paraId="66A11AA3" w14:textId="77777777" w:rsidR="00814EDE" w:rsidRPr="009F214B" w:rsidRDefault="00814EDE" w:rsidP="00814EDE">
      <w:pPr>
        <w:rPr>
          <w:rStyle w:val="Emphasis"/>
          <w:iCs w:val="0"/>
        </w:rPr>
      </w:pPr>
      <w:r w:rsidRPr="009F214B">
        <w:rPr>
          <w:sz w:val="16"/>
        </w:rPr>
        <w:t xml:space="preserve">The Challenge: </w:t>
      </w:r>
      <w:r w:rsidRPr="009F214B">
        <w:rPr>
          <w:rStyle w:val="Emphasis"/>
        </w:rPr>
        <w:t xml:space="preserve">Multiple </w:t>
      </w:r>
      <w:r w:rsidRPr="009F214B">
        <w:rPr>
          <w:rStyle w:val="Emphasis"/>
          <w:highlight w:val="green"/>
        </w:rPr>
        <w:t>Existential Threats</w:t>
      </w:r>
      <w:r w:rsidRPr="009F214B">
        <w:rPr>
          <w:rStyle w:val="Emphasis"/>
        </w:rPr>
        <w:t xml:space="preserve"> </w:t>
      </w:r>
      <w:r w:rsidRPr="009F214B">
        <w:rPr>
          <w:sz w:val="16"/>
        </w:rPr>
        <w:t xml:space="preserve">The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Cs w:val="22"/>
          <w:highlight w:val="green"/>
        </w:rPr>
        <w:t>annihilate</w:t>
      </w:r>
      <w:r w:rsidRPr="009F214B">
        <w:rPr>
          <w:rStyle w:val="Heading3Char"/>
          <w:rFonts w:cs="Calibri"/>
          <w:szCs w:val="22"/>
        </w:rPr>
        <w:t xml:space="preserve"> hundreds of </w:t>
      </w:r>
      <w:r w:rsidRPr="009F214B">
        <w:rPr>
          <w:rStyle w:val="Heading3Char"/>
          <w:rFonts w:cs="Calibri"/>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Cs w:val="22"/>
          <w:highlight w:val="green"/>
        </w:rPr>
        <w:t>entire</w:t>
      </w:r>
      <w:r w:rsidRPr="009F214B">
        <w:rPr>
          <w:rStyle w:val="Heading3Char"/>
          <w:rFonts w:cs="Calibri"/>
          <w:szCs w:val="22"/>
        </w:rPr>
        <w:t xml:space="preserve"> human </w:t>
      </w:r>
      <w:r w:rsidRPr="009F214B">
        <w:rPr>
          <w:rStyle w:val="Heading3Char"/>
          <w:rFonts w:cs="Calibri"/>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highlight w:val="green"/>
        </w:rPr>
        <w:t>w</w:t>
      </w:r>
      <w:r w:rsidRPr="009F214B">
        <w:rPr>
          <w:rStyle w:val="Emphasis"/>
          <w:sz w:val="24"/>
        </w:rPr>
        <w:t xml:space="preserve">eapons of </w:t>
      </w:r>
      <w:r w:rsidRPr="009F214B">
        <w:rPr>
          <w:rStyle w:val="Emphasis"/>
          <w:sz w:val="24"/>
          <w:highlight w:val="green"/>
        </w:rPr>
        <w:t>m</w:t>
      </w:r>
      <w:r w:rsidRPr="009F214B">
        <w:rPr>
          <w:rStyle w:val="Emphasis"/>
          <w:sz w:val="24"/>
        </w:rPr>
        <w:t xml:space="preserve">ass </w:t>
      </w:r>
      <w:r w:rsidRPr="009F214B">
        <w:rPr>
          <w:rStyle w:val="Emphasis"/>
          <w:sz w:val="24"/>
          <w:highlight w:val="green"/>
        </w:rPr>
        <w:t>d</w:t>
      </w:r>
      <w:r w:rsidRPr="009F214B">
        <w:rPr>
          <w:rStyle w:val="Emphasis"/>
          <w:sz w:val="24"/>
        </w:rPr>
        <w:t xml:space="preserve">estruction </w:t>
      </w:r>
      <w:r w:rsidRPr="009F214B">
        <w:rPr>
          <w:rStyle w:val="Emphasis"/>
        </w:rPr>
        <w:t xml:space="preserve">under </w:t>
      </w:r>
      <w:r w:rsidRPr="009F214B">
        <w:rPr>
          <w:rStyle w:val="Emphasis"/>
          <w:sz w:val="24"/>
        </w:rPr>
        <w:t>pandemic conditions</w:t>
      </w:r>
      <w:r w:rsidRPr="009F214B">
        <w:rPr>
          <w:sz w:val="18"/>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rPr>
        <w:t xml:space="preserve">prompt </w:t>
      </w:r>
      <w:r w:rsidRPr="009F214B">
        <w:rPr>
          <w:rStyle w:val="Emphasis"/>
          <w:sz w:val="24"/>
          <w:highlight w:val="green"/>
        </w:rPr>
        <w:t>aggressive</w:t>
      </w:r>
      <w:r w:rsidRPr="009F214B">
        <w:rPr>
          <w:rStyle w:val="Emphasis"/>
          <w:sz w:val="24"/>
        </w:rPr>
        <w:t xml:space="preserve"> and counterintuitive </w:t>
      </w:r>
      <w:r w:rsidRPr="009F214B">
        <w:rPr>
          <w:rStyle w:val="Emphasis"/>
          <w:sz w:val="24"/>
          <w:highlight w:val="green"/>
        </w:rPr>
        <w:t>actions</w:t>
      </w:r>
      <w:r w:rsidRPr="009F214B">
        <w:rPr>
          <w:sz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highlight w:val="green"/>
        </w:rPr>
        <w:t>risk of</w:t>
      </w:r>
      <w:r w:rsidRPr="009F214B">
        <w:rPr>
          <w:rStyle w:val="Emphasis"/>
          <w:sz w:val="24"/>
        </w:rPr>
        <w:t xml:space="preserve"> the </w:t>
      </w:r>
      <w:r w:rsidRPr="009F214B">
        <w:rPr>
          <w:rStyle w:val="Emphasis"/>
          <w:sz w:val="24"/>
          <w:highlight w:val="green"/>
        </w:rPr>
        <w:t>use</w:t>
      </w:r>
      <w:r w:rsidRPr="009F214B">
        <w:rPr>
          <w:rStyle w:val="Emphasis"/>
          <w:sz w:val="24"/>
        </w:rPr>
        <w:t xml:space="preserve"> of weapons of mass destruction</w:t>
      </w:r>
      <w:r w:rsidRPr="009F214B">
        <w:rPr>
          <w:sz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highlight w:val="green"/>
        </w:rPr>
        <w:t>destabilize</w:t>
      </w:r>
      <w:r w:rsidRPr="009F214B">
        <w:rPr>
          <w:rStyle w:val="Emphasis"/>
          <w:sz w:val="24"/>
        </w:rPr>
        <w:t xml:space="preserve"> a </w:t>
      </w:r>
      <w:r w:rsidRPr="009F214B">
        <w:rPr>
          <w:rStyle w:val="Emphasis"/>
          <w:sz w:val="24"/>
          <w:highlight w:val="green"/>
        </w:rPr>
        <w:t>nuclear-prone conflict by incapacitating</w:t>
      </w:r>
      <w:r w:rsidRPr="009F214B">
        <w:rPr>
          <w:rStyle w:val="Emphasis"/>
          <w:sz w:val="24"/>
        </w:rPr>
        <w:t xml:space="preserve"> the supreme nuclear commander</w:t>
      </w:r>
      <w:r w:rsidRPr="009F214B">
        <w:rPr>
          <w:sz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issue nuclear strike</w:t>
      </w:r>
      <w:r w:rsidRPr="009F214B">
        <w:rPr>
          <w:rStyle w:val="Emphasis"/>
        </w:rPr>
        <w:t xml:space="preserve"> orders</w:t>
      </w:r>
      <w:r w:rsidRPr="009F214B">
        <w:rPr>
          <w:u w:val="single"/>
        </w:rPr>
        <w:t xml:space="preserve">, </w:t>
      </w:r>
      <w:r w:rsidRPr="009F214B">
        <w:rPr>
          <w:rStyle w:val="Emphasis"/>
          <w:sz w:val="24"/>
          <w:highlight w:val="green"/>
        </w:rPr>
        <w:t>creating uncertainty</w:t>
      </w:r>
      <w:r w:rsidRPr="009F214B">
        <w:rPr>
          <w:rStyle w:val="Emphasis"/>
          <w:sz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highlight w:val="green"/>
        </w:rPr>
        <w:t>cover for</w:t>
      </w:r>
      <w:r w:rsidRPr="009F214B">
        <w:rPr>
          <w:rStyle w:val="Emphasis"/>
          <w:sz w:val="24"/>
        </w:rPr>
        <w:t xml:space="preserve"> political or military </w:t>
      </w:r>
      <w:r w:rsidRPr="009F214B">
        <w:rPr>
          <w:rStyle w:val="Emphasis"/>
          <w:sz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9F214B">
        <w:rPr>
          <w:highlight w:val="green"/>
          <w:u w:val="single"/>
        </w:rPr>
        <w:t xml:space="preserve">lead nuclear armed states to </w:t>
      </w:r>
      <w:r w:rsidRPr="009F214B">
        <w:rPr>
          <w:rStyle w:val="Emphasis"/>
          <w:sz w:val="24"/>
          <w:highlight w:val="green"/>
        </w:rPr>
        <w:t>increase</w:t>
      </w:r>
      <w:r w:rsidRPr="009F214B">
        <w:rPr>
          <w:rStyle w:val="Emphasis"/>
          <w:sz w:val="24"/>
        </w:rPr>
        <w:t xml:space="preserve"> the </w:t>
      </w:r>
      <w:r w:rsidRPr="009F214B">
        <w:rPr>
          <w:rStyle w:val="Emphasis"/>
          <w:sz w:val="24"/>
          <w:highlight w:val="green"/>
        </w:rPr>
        <w:t xml:space="preserve">isolation </w:t>
      </w:r>
      <w:r w:rsidRPr="009F214B">
        <w:rPr>
          <w:rStyle w:val="Emphasis"/>
          <w:sz w:val="24"/>
        </w:rPr>
        <w:t xml:space="preserve">and </w:t>
      </w:r>
      <w:r w:rsidRPr="009F214B">
        <w:rPr>
          <w:rStyle w:val="Emphasis"/>
          <w:sz w:val="24"/>
          <w:highlight w:val="green"/>
        </w:rPr>
        <w:t>sanctions</w:t>
      </w:r>
      <w:r w:rsidRPr="009F214B">
        <w:rPr>
          <w:sz w:val="18"/>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9F214B">
        <w:rPr>
          <w:u w:val="single"/>
        </w:rPr>
        <w:t xml:space="preserve">however, the </w:t>
      </w:r>
      <w:r w:rsidRPr="009F214B">
        <w:rPr>
          <w:highlight w:val="green"/>
          <w:u w:val="single"/>
        </w:rPr>
        <w:t>COVID-19</w:t>
      </w:r>
      <w:r w:rsidRPr="009F214B">
        <w:rPr>
          <w:u w:val="single"/>
        </w:rPr>
        <w:t xml:space="preserve"> pandemic has </w:t>
      </w:r>
      <w:r w:rsidRPr="009F214B">
        <w:rPr>
          <w:highlight w:val="green"/>
          <w:u w:val="single"/>
        </w:rPr>
        <w:t>increased</w:t>
      </w:r>
      <w:r w:rsidRPr="009F214B">
        <w:rPr>
          <w:u w:val="single"/>
        </w:rPr>
        <w:t xml:space="preserve"> the </w:t>
      </w:r>
      <w:r w:rsidRPr="009F214B">
        <w:rPr>
          <w:highlight w:val="green"/>
          <w:u w:val="single"/>
        </w:rPr>
        <w:t>isolation</w:t>
      </w:r>
      <w:r w:rsidRPr="009F214B">
        <w:rPr>
          <w:u w:val="single"/>
        </w:rPr>
        <w:t xml:space="preserve"> of some nuclear-armed states and provided a </w:t>
      </w:r>
      <w:r w:rsidRPr="009F214B">
        <w:rPr>
          <w:highlight w:val="green"/>
          <w:u w:val="single"/>
        </w:rPr>
        <w:t>textbook case of</w:t>
      </w:r>
      <w:r w:rsidRPr="009F214B">
        <w:rPr>
          <w:u w:val="single"/>
        </w:rPr>
        <w:t xml:space="preserve"> the </w:t>
      </w:r>
      <w:r w:rsidRPr="009F214B">
        <w:rPr>
          <w:rStyle w:val="Emphasis"/>
          <w:highlight w:val="green"/>
        </w:rPr>
        <w:t xml:space="preserve">failure </w:t>
      </w:r>
      <w:r w:rsidRPr="009F214B">
        <w:rPr>
          <w:rStyle w:val="Emphasis"/>
        </w:rPr>
        <w:t xml:space="preserve">of states </w:t>
      </w:r>
      <w:r w:rsidRPr="009F214B">
        <w:rPr>
          <w:rStyle w:val="Emphasis"/>
          <w:highlight w:val="green"/>
        </w:rPr>
        <w:t>to cooperate</w:t>
      </w:r>
      <w:r w:rsidRPr="009F214B">
        <w:rPr>
          <w:rStyle w:val="Emphasis"/>
        </w:rPr>
        <w:t xml:space="preserve"> to overcome the pandemic</w:t>
      </w:r>
      <w:r w:rsidRPr="009F214B">
        <w:rPr>
          <w:u w:val="single"/>
        </w:rPr>
        <w:t>. Borders have slammed shut, trade shut down, and budgets blown out</w:t>
      </w:r>
      <w:r w:rsidRPr="009F214B">
        <w:rPr>
          <w:sz w:val="16"/>
        </w:rPr>
        <w:t xml:space="preserve">, creating </w:t>
      </w:r>
      <w:r w:rsidRPr="009F214B">
        <w:rPr>
          <w:u w:val="single"/>
        </w:rPr>
        <w:t xml:space="preserve">enormous pressure to focus on immediate domestic priorities. Foreign policies have become markedly more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may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Pr>
        <w:t>cascading effects on the risk of nuclear war.</w:t>
      </w:r>
    </w:p>
    <w:p w14:paraId="4D87C3B1" w14:textId="77777777" w:rsidR="00814EDE" w:rsidRPr="000031C2" w:rsidRDefault="00814EDE" w:rsidP="00814EDE"/>
    <w:p w14:paraId="6C6B4D64" w14:textId="77777777" w:rsidR="00814EDE" w:rsidRDefault="00814EDE" w:rsidP="00814EDE">
      <w:pPr>
        <w:pStyle w:val="Heading3"/>
      </w:pPr>
      <w:r>
        <w:t>Contention 2 is Innovation</w:t>
      </w:r>
    </w:p>
    <w:p w14:paraId="6B84EB56" w14:textId="77777777" w:rsidR="00814EDE" w:rsidRDefault="00814EDE" w:rsidP="00814EDE">
      <w:pPr>
        <w:pStyle w:val="Heading4"/>
      </w:pPr>
      <w:r>
        <w:t xml:space="preserve">Currently we are in an </w:t>
      </w:r>
      <w:r>
        <w:rPr>
          <w:u w:val="single"/>
        </w:rPr>
        <w:t>innovation crisis</w:t>
      </w:r>
      <w:r>
        <w:t xml:space="preserve"> – new drugs are </w:t>
      </w:r>
      <w:r>
        <w:rPr>
          <w:u w:val="single"/>
        </w:rPr>
        <w:t>not being developed</w:t>
      </w:r>
      <w:r>
        <w:t xml:space="preserve"> in favor of re-purposing </w:t>
      </w:r>
      <w:r>
        <w:rPr>
          <w:u w:val="single"/>
        </w:rPr>
        <w:t>old drugs</w:t>
      </w:r>
      <w:r>
        <w:t xml:space="preserve"> to infinitely extend patent expiration.</w:t>
      </w:r>
    </w:p>
    <w:p w14:paraId="654545BD" w14:textId="77777777" w:rsidR="00814EDE" w:rsidRPr="005B38BB" w:rsidRDefault="00814EDE" w:rsidP="00814EDE">
      <w:r w:rsidRPr="005B38BB">
        <w:rPr>
          <w:rStyle w:val="Style13ptBold"/>
        </w:rPr>
        <w:t xml:space="preserve">Feldman </w:t>
      </w:r>
      <w:r>
        <w:rPr>
          <w:rStyle w:val="Style13ptBold"/>
        </w:rPr>
        <w:t>19</w:t>
      </w:r>
      <w:r>
        <w:t xml:space="preserve"> </w:t>
      </w:r>
      <w:r w:rsidRPr="005B38BB">
        <w:t>Robin Feldman 2-11-2019 "‘One-and-done’ for new drugs could cut patent thickets and boost generic competition"</w:t>
      </w:r>
      <w:r>
        <w:t xml:space="preserve"> </w:t>
      </w:r>
      <w:hyperlink r:id="rId12"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 xml:space="preserve">)//SidK + Elmer </w:t>
      </w:r>
    </w:p>
    <w:p w14:paraId="2D915B79" w14:textId="77777777" w:rsidR="00814EDE" w:rsidRDefault="00814EDE" w:rsidP="00814EDE">
      <w:pPr>
        <w:rPr>
          <w:u w:val="single"/>
        </w:rPr>
      </w:pPr>
      <w:r w:rsidRPr="009A3DED">
        <w:rPr>
          <w:highlight w:val="green"/>
          <w:u w:val="single"/>
        </w:rPr>
        <w:t>Drug companies</w:t>
      </w:r>
      <w:r w:rsidRPr="009A3DED">
        <w:rPr>
          <w:sz w:val="16"/>
          <w:highlight w:val="green"/>
        </w:rPr>
        <w:t xml:space="preserve"> </w:t>
      </w:r>
      <w:r w:rsidRPr="009A3DED">
        <w:rPr>
          <w:b/>
          <w:bCs/>
          <w:highlight w:val="green"/>
          <w:u w:val="single"/>
        </w:rPr>
        <w:t>have brought great innovations</w:t>
      </w:r>
      <w:r w:rsidRPr="009A3DED">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9A3DED">
        <w:rPr>
          <w:b/>
          <w:bCs/>
          <w:highlight w:val="green"/>
          <w:u w:val="single"/>
          <w:bdr w:val="single" w:sz="4" w:space="0" w:color="auto"/>
        </w:rPr>
        <w:t>But that’s not happening</w:t>
      </w:r>
      <w:r w:rsidRPr="007E660D">
        <w:rPr>
          <w:u w:val="single"/>
        </w:rPr>
        <w:t xml:space="preserve">. Instead, </w:t>
      </w:r>
      <w:r w:rsidRPr="009A3DED">
        <w:rPr>
          <w:highlight w:val="green"/>
          <w:u w:val="single"/>
        </w:rPr>
        <w:t>drug companies build massive patent walls around their products</w:t>
      </w:r>
      <w:r w:rsidRPr="007E660D">
        <w:rPr>
          <w:u w:val="single"/>
        </w:rPr>
        <w:t xml:space="preserve">, </w:t>
      </w:r>
      <w:r w:rsidRPr="009A3DED">
        <w:rPr>
          <w:highlight w:val="green"/>
          <w:u w:val="single"/>
        </w:rPr>
        <w:t>extending</w:t>
      </w:r>
      <w:r w:rsidRPr="007E660D">
        <w:rPr>
          <w:u w:val="single"/>
        </w:rPr>
        <w:t xml:space="preserve"> the </w:t>
      </w:r>
      <w:r w:rsidRPr="009A3DED">
        <w:rPr>
          <w:highlight w:val="green"/>
          <w:u w:val="single"/>
        </w:rPr>
        <w:t xml:space="preserve">protection </w:t>
      </w:r>
      <w:r w:rsidRPr="009A3DED">
        <w:rPr>
          <w:b/>
          <w:bCs/>
          <w:highlight w:val="green"/>
          <w:u w:val="single"/>
        </w:rPr>
        <w:t>over and over again</w:t>
      </w:r>
      <w:r w:rsidRPr="007E660D">
        <w:rPr>
          <w:sz w:val="16"/>
        </w:rPr>
        <w:t xml:space="preserve">. </w:t>
      </w:r>
      <w:r w:rsidRPr="007E660D">
        <w:rPr>
          <w:u w:val="single"/>
        </w:rPr>
        <w:t xml:space="preserve">Some modern </w:t>
      </w:r>
      <w:r w:rsidRPr="009A3DED">
        <w:rPr>
          <w:highlight w:val="green"/>
          <w:u w:val="single"/>
        </w:rPr>
        <w:t xml:space="preserve">drugs have </w:t>
      </w:r>
      <w:r w:rsidRPr="007E660D">
        <w:rPr>
          <w:u w:val="single"/>
        </w:rPr>
        <w:t xml:space="preserve">an </w:t>
      </w:r>
      <w:r w:rsidRPr="009A3DED">
        <w:rPr>
          <w:highlight w:val="green"/>
          <w:u w:val="single"/>
        </w:rPr>
        <w:t>avalanche of U.S. patents</w:t>
      </w:r>
      <w:r w:rsidRPr="007E660D">
        <w:rPr>
          <w:u w:val="single"/>
        </w:rPr>
        <w:t xml:space="preserve">, with </w:t>
      </w:r>
      <w:r w:rsidRPr="009A3DED">
        <w:rPr>
          <w:highlight w:val="green"/>
          <w:u w:val="single"/>
        </w:rPr>
        <w:t xml:space="preserve">expiration dates </w:t>
      </w:r>
      <w:r w:rsidRPr="009A3DED">
        <w:rPr>
          <w:b/>
          <w:bCs/>
          <w:highlight w:val="green"/>
          <w:u w:val="single"/>
          <w:bdr w:val="single" w:sz="4" w:space="0" w:color="auto"/>
        </w:rPr>
        <w:t>staggered across time</w:t>
      </w:r>
      <w:r w:rsidRPr="009A3DED">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9A3DED">
        <w:rPr>
          <w:highlight w:val="green"/>
          <w:u w:val="single"/>
        </w:rPr>
        <w:t>Rather than rewarding innovation</w:t>
      </w:r>
      <w:r w:rsidRPr="007E660D">
        <w:rPr>
          <w:u w:val="single"/>
        </w:rPr>
        <w:t xml:space="preserve">, </w:t>
      </w:r>
      <w:r w:rsidRPr="009A3DED">
        <w:rPr>
          <w:highlight w:val="green"/>
          <w:u w:val="single"/>
        </w:rPr>
        <w:t xml:space="preserve">our patent system is </w:t>
      </w:r>
      <w:r w:rsidRPr="007E660D">
        <w:rPr>
          <w:u w:val="single"/>
        </w:rPr>
        <w:t xml:space="preserve">now </w:t>
      </w:r>
      <w:r w:rsidRPr="009A3DED">
        <w:rPr>
          <w:highlight w:val="green"/>
          <w:u w:val="single"/>
        </w:rPr>
        <w:t>largely repurposing drugs</w:t>
      </w:r>
      <w:r w:rsidRPr="007E660D">
        <w:rPr>
          <w:u w:val="single"/>
        </w:rPr>
        <w:t xml:space="preserve">. </w:t>
      </w:r>
      <w:r w:rsidRPr="009A3DED">
        <w:rPr>
          <w:highlight w:val="green"/>
          <w:u w:val="single"/>
        </w:rPr>
        <w:t>Between 2005 and 2015</w:t>
      </w:r>
      <w:r w:rsidRPr="007E660D">
        <w:rPr>
          <w:u w:val="single"/>
        </w:rPr>
        <w:t xml:space="preserve">, </w:t>
      </w:r>
      <w:r w:rsidRPr="009A3DED">
        <w:rPr>
          <w:b/>
          <w:bCs/>
          <w:highlight w:val="green"/>
          <w:u w:val="single"/>
        </w:rPr>
        <w:t>more than three-quarters</w:t>
      </w:r>
      <w:r w:rsidRPr="009A3DED">
        <w:rPr>
          <w:highlight w:val="green"/>
          <w:u w:val="single"/>
        </w:rPr>
        <w:t xml:space="preserve"> of </w:t>
      </w:r>
      <w:r w:rsidRPr="007E660D">
        <w:rPr>
          <w:u w:val="single"/>
        </w:rPr>
        <w:t xml:space="preserve">the </w:t>
      </w:r>
      <w:r w:rsidRPr="009A3DED">
        <w:rPr>
          <w:highlight w:val="green"/>
          <w:u w:val="single"/>
        </w:rPr>
        <w:t xml:space="preserve">drugs associated with new patents </w:t>
      </w:r>
      <w:r w:rsidRPr="009A3DED">
        <w:rPr>
          <w:b/>
          <w:bCs/>
          <w:highlight w:val="green"/>
          <w:u w:val="single"/>
        </w:rPr>
        <w:t>were not new ones</w:t>
      </w:r>
      <w:r w:rsidRPr="009A3DED">
        <w:rPr>
          <w:highlight w:val="green"/>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9A3DED">
        <w:rPr>
          <w:highlight w:val="green"/>
          <w:u w:val="single"/>
        </w:rPr>
        <w:t xml:space="preserve">new patents can be </w:t>
      </w:r>
      <w:r w:rsidRPr="009A3DED">
        <w:rPr>
          <w:b/>
          <w:bCs/>
          <w:highlight w:val="green"/>
          <w:u w:val="single"/>
        </w:rPr>
        <w:t>obtained on minor tweaks</w:t>
      </w:r>
      <w:r w:rsidRPr="009A3DED">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3C6EF571" w14:textId="77777777" w:rsidR="00814EDE" w:rsidRDefault="00814EDE" w:rsidP="00814EDE">
      <w:pPr>
        <w:pStyle w:val="Heading4"/>
      </w:pPr>
      <w:r>
        <w:t xml:space="preserve">Reforming the Patent Process would </w:t>
      </w:r>
      <w:r>
        <w:rPr>
          <w:u w:val="single"/>
        </w:rPr>
        <w:t>lower Drug Prices</w:t>
      </w:r>
      <w:r>
        <w:t xml:space="preserve"> and </w:t>
      </w:r>
      <w:r>
        <w:rPr>
          <w:u w:val="single"/>
        </w:rPr>
        <w:t>incentivize Pharma Innovation</w:t>
      </w:r>
      <w:r>
        <w:t xml:space="preserve"> by revitalizing the Market.</w:t>
      </w:r>
    </w:p>
    <w:p w14:paraId="07CACAA5" w14:textId="77777777" w:rsidR="00814EDE" w:rsidRPr="00791206" w:rsidRDefault="00814EDE" w:rsidP="00814EDE">
      <w:r w:rsidRPr="00791206">
        <w:rPr>
          <w:rStyle w:val="Style13ptBold"/>
        </w:rPr>
        <w:t>Stanbrook</w:t>
      </w:r>
      <w:r>
        <w:rPr>
          <w:rStyle w:val="Style13ptBold"/>
        </w:rPr>
        <w:t xml:space="preserve"> 13</w:t>
      </w:r>
      <w:r w:rsidRPr="00791206">
        <w:t>, Matthew B. "Limiting “evergreening” for a better balance of drug innovation incentives." (2013): 939-939.</w:t>
      </w:r>
      <w:r>
        <w:t xml:space="preserve"> (</w:t>
      </w:r>
      <w:r w:rsidRPr="00791206">
        <w:t>MD (University of Toronto) PhD (University of Toronto)</w:t>
      </w:r>
      <w:r>
        <w:t xml:space="preserve">)//Elmer </w:t>
      </w:r>
    </w:p>
    <w:p w14:paraId="09CCC036" w14:textId="77777777" w:rsidR="00814EDE" w:rsidRPr="00CB1B2A" w:rsidRDefault="00814EDE" w:rsidP="00814EDE">
      <w:pPr>
        <w:rPr>
          <w:sz w:val="16"/>
        </w:rPr>
      </w:pPr>
      <w:r w:rsidRPr="0072187F">
        <w:rPr>
          <w:u w:val="single"/>
        </w:rPr>
        <w:t>At issue in the Indian case was “</w:t>
      </w:r>
      <w:r w:rsidRPr="009A3DED">
        <w:rPr>
          <w:highlight w:val="green"/>
          <w:u w:val="single"/>
        </w:rPr>
        <w:t>evergreening</w:t>
      </w:r>
      <w:r w:rsidRPr="0072187F">
        <w:rPr>
          <w:u w:val="single"/>
        </w:rPr>
        <w:t xml:space="preserve">,” </w:t>
      </w:r>
      <w:r w:rsidRPr="009A3DED">
        <w:rPr>
          <w:highlight w:val="green"/>
          <w:u w:val="single"/>
        </w:rPr>
        <w:t xml:space="preserve">a </w:t>
      </w:r>
      <w:r w:rsidRPr="0072187F">
        <w:rPr>
          <w:u w:val="single"/>
        </w:rPr>
        <w:t xml:space="preserve">now </w:t>
      </w:r>
      <w:r w:rsidRPr="009A3DED">
        <w:rPr>
          <w:highlight w:val="green"/>
          <w:u w:val="single"/>
        </w:rPr>
        <w:t xml:space="preserve">widespread practice </w:t>
      </w:r>
      <w:r w:rsidRPr="0072187F">
        <w:rPr>
          <w:u w:val="single"/>
        </w:rPr>
        <w:t>by the pharmaceutical industry designed to extend the monopoly on an existing drug by modifying it and seeking new patents</w:t>
      </w:r>
      <w:r w:rsidRPr="00BA5EC6">
        <w:rPr>
          <w:sz w:val="16"/>
        </w:rPr>
        <w:t xml:space="preserve">.2 Currently, half of all drugs patented in Canada have multiple subsequent patents, extending the lifetime of the original patent by about 8 years.3 </w:t>
      </w:r>
      <w:r w:rsidRPr="009A3DED">
        <w:rPr>
          <w:highlight w:val="green"/>
          <w:u w:val="single"/>
        </w:rPr>
        <w:t>Manufacturers</w:t>
      </w:r>
      <w:r w:rsidRPr="0072187F">
        <w:rPr>
          <w:u w:val="single"/>
        </w:rPr>
        <w:t xml:space="preserve">, in defence of these practices, predictably </w:t>
      </w:r>
      <w:r w:rsidRPr="009A3DED">
        <w:rPr>
          <w:highlight w:val="green"/>
          <w:u w:val="single"/>
        </w:rPr>
        <w:t xml:space="preserve">tout </w:t>
      </w:r>
      <w:r w:rsidRPr="0072187F">
        <w:rPr>
          <w:u w:val="single"/>
        </w:rPr>
        <w:t xml:space="preserve">the </w:t>
      </w:r>
      <w:r w:rsidRPr="009A3DED">
        <w:rPr>
          <w:highlight w:val="green"/>
          <w:u w:val="single"/>
        </w:rPr>
        <w:t xml:space="preserve">advantages </w:t>
      </w:r>
      <w:r w:rsidRPr="0072187F">
        <w:rPr>
          <w:u w:val="single"/>
        </w:rPr>
        <w:t>of new versions of their products, which often represent more potent isomers or salts of the original drugs, longer-lasting formulations or improved delivery systems that make adherence easier or more convenient.</w:t>
      </w:r>
      <w:r w:rsidRPr="00BA5EC6">
        <w:rPr>
          <w:sz w:val="16"/>
        </w:rPr>
        <w:t xml:space="preserve"> But the </w:t>
      </w:r>
      <w:r w:rsidRPr="009A3DED">
        <w:rPr>
          <w:highlight w:val="green"/>
          <w:u w:val="single"/>
        </w:rPr>
        <w:t>new versions are</w:t>
      </w:r>
      <w:r w:rsidRPr="009A3DED">
        <w:rPr>
          <w:sz w:val="16"/>
          <w:highlight w:val="green"/>
        </w:rPr>
        <w:t xml:space="preserve"> </w:t>
      </w:r>
      <w:r w:rsidRPr="00BA5EC6">
        <w:rPr>
          <w:sz w:val="16"/>
        </w:rPr>
        <w:t>by definition “</w:t>
      </w:r>
      <w:r w:rsidRPr="009A3DED">
        <w:rPr>
          <w:b/>
          <w:bCs/>
          <w:highlight w:val="green"/>
          <w:u w:val="single"/>
        </w:rPr>
        <w:t>me too” drugs</w:t>
      </w:r>
      <w:r w:rsidRPr="009A3DED">
        <w:rPr>
          <w:highlight w:val="green"/>
          <w:u w:val="single"/>
        </w:rPr>
        <w:t xml:space="preserve">, </w:t>
      </w:r>
      <w:r w:rsidRPr="00BA5EC6">
        <w:rPr>
          <w:u w:val="single"/>
        </w:rPr>
        <w:t xml:space="preserve">and demonstration that the resulting </w:t>
      </w:r>
      <w:r w:rsidRPr="009A3DED">
        <w:rPr>
          <w:b/>
          <w:bCs/>
          <w:highlight w:val="green"/>
          <w:u w:val="single"/>
        </w:rPr>
        <w:t>incremental benefits</w:t>
      </w:r>
      <w:r w:rsidRPr="009A3DED">
        <w:rPr>
          <w:highlight w:val="green"/>
          <w:u w:val="single"/>
        </w:rPr>
        <w:t xml:space="preserve"> </w:t>
      </w:r>
      <w:r w:rsidRPr="00BA5EC6">
        <w:rPr>
          <w:u w:val="single"/>
        </w:rPr>
        <w:t xml:space="preserve">in efficacy and safety are clinically meaningful </w:t>
      </w:r>
      <w:r w:rsidRPr="009A3DED">
        <w:rPr>
          <w:b/>
          <w:bCs/>
          <w:highlight w:val="green"/>
          <w:u w:val="single"/>
          <w:bdr w:val="single" w:sz="4" w:space="0" w:color="auto"/>
        </w:rPr>
        <w:t>is often lacking</w:t>
      </w:r>
      <w:r w:rsidRPr="00BA5EC6">
        <w:rPr>
          <w:u w:val="single"/>
        </w:rPr>
        <w:t>.</w:t>
      </w:r>
      <w:r w:rsidRPr="00BA5EC6">
        <w:rPr>
          <w:sz w:val="16"/>
        </w:rPr>
        <w:t xml:space="preserve"> Moreover, </w:t>
      </w:r>
      <w:r w:rsidRPr="00BA5EC6">
        <w:rPr>
          <w:u w:val="single"/>
        </w:rPr>
        <w:t>the original drugs have often been “blockbusters” used for years to improve the health of millions of patients. It seems hard to argue convincingly why such beneficial drugs require an upgrade, often just before their patents expire</w:t>
      </w:r>
      <w:r w:rsidRPr="00BA5EC6">
        <w:rPr>
          <w:sz w:val="16"/>
        </w:rPr>
        <w:t xml:space="preserve">. </w:t>
      </w:r>
      <w:r w:rsidRPr="009A3DED">
        <w:rPr>
          <w:highlight w:val="green"/>
          <w:u w:val="single"/>
        </w:rPr>
        <w:t xml:space="preserve">Rather than </w:t>
      </w:r>
      <w:r w:rsidRPr="00BA5EC6">
        <w:rPr>
          <w:u w:val="single"/>
        </w:rPr>
        <w:t xml:space="preserve">the </w:t>
      </w:r>
      <w:r w:rsidRPr="009A3DED">
        <w:rPr>
          <w:highlight w:val="green"/>
          <w:u w:val="single"/>
        </w:rPr>
        <w:t xml:space="preserve">marginal benefits </w:t>
      </w:r>
      <w:r w:rsidRPr="00BA5EC6">
        <w:rPr>
          <w:u w:val="single"/>
        </w:rPr>
        <w:t xml:space="preserve">accrued </w:t>
      </w:r>
      <w:r w:rsidRPr="009A3DED">
        <w:rPr>
          <w:highlight w:val="green"/>
          <w:u w:val="single"/>
        </w:rPr>
        <w:t xml:space="preserve">from tinkering </w:t>
      </w:r>
      <w:r w:rsidRPr="00BA5EC6">
        <w:rPr>
          <w:u w:val="single"/>
        </w:rPr>
        <w:t xml:space="preserve">with already effective agents, </w:t>
      </w:r>
      <w:r w:rsidRPr="009A3DED">
        <w:rPr>
          <w:highlight w:val="green"/>
          <w:u w:val="single"/>
        </w:rPr>
        <w:t xml:space="preserve">patients </w:t>
      </w:r>
      <w:r w:rsidRPr="00BA5EC6">
        <w:rPr>
          <w:u w:val="single"/>
        </w:rPr>
        <w:t xml:space="preserve">worldwide </w:t>
      </w:r>
      <w:r w:rsidRPr="009A3DED">
        <w:rPr>
          <w:highlight w:val="green"/>
          <w:u w:val="single"/>
        </w:rPr>
        <w:t xml:space="preserve">are in desperate need of </w:t>
      </w:r>
      <w:r w:rsidRPr="00BA5EC6">
        <w:rPr>
          <w:u w:val="single"/>
        </w:rPr>
        <w:t xml:space="preserve">new </w:t>
      </w:r>
      <w:r w:rsidRPr="009A3DED">
        <w:rPr>
          <w:highlight w:val="green"/>
          <w:u w:val="single"/>
        </w:rPr>
        <w:t xml:space="preserve">classes of pharmaceuticals </w:t>
      </w:r>
      <w:r w:rsidRPr="00BA5EC6">
        <w:rPr>
          <w:u w:val="single"/>
        </w:rPr>
        <w:t>for the great many health conditions for which treatments are presently inadequate or entirely lacking</w:t>
      </w:r>
      <w:r w:rsidRPr="00BA5EC6">
        <w:rPr>
          <w:sz w:val="16"/>
        </w:rPr>
        <w:t xml:space="preserve">. But </w:t>
      </w:r>
      <w:r w:rsidRPr="009A3DED">
        <w:rPr>
          <w:highlight w:val="green"/>
          <w:u w:val="single"/>
        </w:rPr>
        <w:t>developing</w:t>
      </w:r>
      <w:r w:rsidRPr="009A3DED">
        <w:rPr>
          <w:sz w:val="16"/>
          <w:highlight w:val="green"/>
        </w:rPr>
        <w:t xml:space="preserve"> </w:t>
      </w:r>
      <w:r w:rsidRPr="009A3DED">
        <w:rPr>
          <w:highlight w:val="green"/>
          <w:u w:val="single"/>
        </w:rPr>
        <w:t>truly innovative drugs is</w:t>
      </w:r>
      <w:r w:rsidRPr="009A3DED">
        <w:rPr>
          <w:sz w:val="16"/>
          <w:highlight w:val="green"/>
        </w:rPr>
        <w:t xml:space="preserve"> </w:t>
      </w:r>
      <w:r w:rsidRPr="00BA5EC6">
        <w:rPr>
          <w:sz w:val="16"/>
        </w:rPr>
        <w:t xml:space="preserve">undeniably a </w:t>
      </w:r>
      <w:r w:rsidRPr="009A3DED">
        <w:rPr>
          <w:highlight w:val="green"/>
          <w:u w:val="single"/>
        </w:rPr>
        <w:t>high-risk</w:t>
      </w:r>
      <w:r w:rsidRPr="009A3DED">
        <w:rPr>
          <w:sz w:val="16"/>
          <w:highlight w:val="green"/>
        </w:rPr>
        <w:t xml:space="preserve"> </w:t>
      </w:r>
      <w:r w:rsidRPr="00BA5EC6">
        <w:rPr>
          <w:sz w:val="16"/>
        </w:rPr>
        <w:t xml:space="preserve">venture. It is important and necessary that pharmaceutical companies continue to take these risks, because they are usually the only entities with sufficient resources to do so. </w:t>
      </w:r>
      <w:r w:rsidRPr="00BA5EC6">
        <w:rPr>
          <w:u w:val="single"/>
        </w:rPr>
        <w:t xml:space="preserve">Therefore, </w:t>
      </w:r>
      <w:r w:rsidRPr="009A3DED">
        <w:rPr>
          <w:highlight w:val="green"/>
          <w:u w:val="single"/>
        </w:rPr>
        <w:t xml:space="preserve">companies must </w:t>
      </w:r>
      <w:r w:rsidRPr="00BA5EC6">
        <w:rPr>
          <w:u w:val="single"/>
        </w:rPr>
        <w:t xml:space="preserve">continue to </w:t>
      </w:r>
      <w:r w:rsidRPr="009A3DED">
        <w:rPr>
          <w:highlight w:val="green"/>
          <w:u w:val="single"/>
        </w:rPr>
        <w:t xml:space="preserve">perceive </w:t>
      </w:r>
      <w:r w:rsidRPr="009A3DED">
        <w:rPr>
          <w:b/>
          <w:bCs/>
          <w:highlight w:val="green"/>
          <w:u w:val="single"/>
        </w:rPr>
        <w:t>sufficient incentives</w:t>
      </w:r>
      <w:r w:rsidRPr="009A3DED">
        <w:rPr>
          <w:highlight w:val="green"/>
          <w:u w:val="single"/>
        </w:rPr>
        <w:t xml:space="preserve"> </w:t>
      </w:r>
      <w:r w:rsidRPr="00BA5EC6">
        <w:rPr>
          <w:u w:val="single"/>
        </w:rPr>
        <w:t xml:space="preserve">to continue investing in innovation. Indeed, there is evidence that the </w:t>
      </w:r>
      <w:r w:rsidRPr="009A3DED">
        <w:rPr>
          <w:highlight w:val="green"/>
          <w:u w:val="single"/>
        </w:rPr>
        <w:t xml:space="preserve">prospect of future evergreening has become </w:t>
      </w:r>
      <w:r w:rsidRPr="00BA5EC6">
        <w:rPr>
          <w:u w:val="single"/>
        </w:rPr>
        <w:t xml:space="preserve">part of the incentive </w:t>
      </w:r>
      <w:r w:rsidRPr="009A3DED">
        <w:rPr>
          <w:highlight w:val="green"/>
          <w:u w:val="single"/>
        </w:rPr>
        <w:t xml:space="preserve">calculation </w:t>
      </w:r>
      <w:r w:rsidRPr="00BA5EC6">
        <w:rPr>
          <w:u w:val="single"/>
        </w:rPr>
        <w:t>for innovative drug development</w:t>
      </w:r>
      <w:r w:rsidRPr="00BA5EC6">
        <w:rPr>
          <w:sz w:val="16"/>
        </w:rPr>
        <w:t xml:space="preserve">.4 But surely it is </w:t>
      </w:r>
      <w:r w:rsidRPr="009A3DED">
        <w:rPr>
          <w:highlight w:val="green"/>
          <w:u w:val="single"/>
        </w:rPr>
        <w:t>perverse to</w:t>
      </w:r>
      <w:r w:rsidRPr="009A3DED">
        <w:rPr>
          <w:sz w:val="16"/>
          <w:highlight w:val="green"/>
        </w:rPr>
        <w:t xml:space="preserve"> </w:t>
      </w:r>
      <w:r w:rsidRPr="00BA5EC6">
        <w:rPr>
          <w:sz w:val="16"/>
        </w:rPr>
        <w:t xml:space="preserve">extend unpredictably a period of patent protection that the government intended to be clearly defined and predictable, and to </w:t>
      </w:r>
      <w:r w:rsidRPr="009A3DED">
        <w:rPr>
          <w:highlight w:val="green"/>
          <w:u w:val="single"/>
        </w:rPr>
        <w:t>maintain incentives</w:t>
      </w:r>
      <w:r w:rsidRPr="009A3DED">
        <w:rPr>
          <w:sz w:val="16"/>
          <w:highlight w:val="green"/>
        </w:rPr>
        <w:t xml:space="preserve"> </w:t>
      </w:r>
      <w:r w:rsidRPr="009A3DED">
        <w:rPr>
          <w:highlight w:val="green"/>
          <w:u w:val="single"/>
        </w:rPr>
        <w:t>that drive companies to divert</w:t>
      </w:r>
      <w:r w:rsidRPr="009A3DED">
        <w:rPr>
          <w:sz w:val="16"/>
          <w:highlight w:val="green"/>
        </w:rPr>
        <w:t xml:space="preserve"> </w:t>
      </w:r>
      <w:r w:rsidRPr="00BA5EC6">
        <w:rPr>
          <w:sz w:val="16"/>
        </w:rPr>
        <w:t xml:space="preserve">their </w:t>
      </w:r>
      <w:r w:rsidRPr="009A3DED">
        <w:rPr>
          <w:b/>
          <w:bCs/>
          <w:highlight w:val="green"/>
          <w:u w:val="single"/>
        </w:rPr>
        <w:t>drug-development resources away from innovation</w:t>
      </w:r>
      <w:r w:rsidRPr="009A3DED">
        <w:rPr>
          <w:highlight w:val="green"/>
          <w:u w:val="single"/>
        </w:rPr>
        <w:t>.</w:t>
      </w:r>
      <w:r w:rsidRPr="00BA5EC6">
        <w:rPr>
          <w:sz w:val="16"/>
        </w:rPr>
        <w:t xml:space="preserve"> </w:t>
      </w:r>
      <w:r w:rsidRPr="00BA5EC6">
        <w:rPr>
          <w:b/>
          <w:bCs/>
          <w:u w:val="single"/>
        </w:rPr>
        <w:t>Current patent legislation may not be optimal</w:t>
      </w:r>
      <w:r w:rsidRPr="00BA5EC6">
        <w:rPr>
          <w:u w:val="single"/>
        </w:rPr>
        <w:t xml:space="preserve"> for striking the right balance between encouraging innovation and facilitating profiteering. </w:t>
      </w:r>
      <w:r w:rsidRPr="00BA5EC6">
        <w:rPr>
          <w:sz w:val="16"/>
        </w:rPr>
        <w:t xml:space="preserve">Given the broad societal importance of patent legislation, ongoing research to enable active governance of this issue should be a national priority. In the last decade, Canada’s laws have been among the friendliest toward evergreening in the world.5 We should now reflect on whether this is really in our national interest. </w:t>
      </w:r>
      <w:r w:rsidRPr="00BA5EC6">
        <w:rPr>
          <w:u w:val="single"/>
        </w:rPr>
        <w:t>Governments, including Canada’s, would do well to take inspiration from India’s example and tighten regulations that currently facilitate evergreening.</w:t>
      </w:r>
      <w:r w:rsidRPr="00BA5EC6">
        <w:rPr>
          <w:sz w:val="16"/>
        </w:rPr>
        <w:t xml:space="preserve"> This might involve </w:t>
      </w:r>
      <w:r w:rsidRPr="009A3DED">
        <w:rPr>
          <w:b/>
          <w:bCs/>
          <w:highlight w:val="green"/>
          <w:u w:val="single"/>
        </w:rPr>
        <w:t>denying future patents for modifications</w:t>
      </w:r>
      <w:r w:rsidRPr="009A3DED">
        <w:rPr>
          <w:sz w:val="16"/>
          <w:highlight w:val="green"/>
        </w:rPr>
        <w:t xml:space="preserve"> </w:t>
      </w:r>
      <w:r w:rsidRPr="00BA5EC6">
        <w:rPr>
          <w:sz w:val="16"/>
        </w:rPr>
        <w:t xml:space="preserve">that currently would receive one. An overall reduction in the duration of all secondary patents on a therapy might also be considered. Globally, a more flexible and individualized approach to the length of drug patents might be a more effective strategy to align corporate incentives with population health needs. </w:t>
      </w:r>
      <w:r w:rsidRPr="00BA5EC6">
        <w:rPr>
          <w:u w:val="single"/>
        </w:rPr>
        <w:t xml:space="preserve">Limits on evergreening </w:t>
      </w:r>
      <w:r w:rsidRPr="009A3DED">
        <w:rPr>
          <w:highlight w:val="green"/>
          <w:u w:val="single"/>
        </w:rPr>
        <w:t xml:space="preserve">would </w:t>
      </w:r>
      <w:r w:rsidRPr="00BA5EC6">
        <w:rPr>
          <w:u w:val="single"/>
        </w:rPr>
        <w:t xml:space="preserve">likely </w:t>
      </w:r>
      <w:r w:rsidRPr="009A3DED">
        <w:rPr>
          <w:highlight w:val="green"/>
          <w:u w:val="single"/>
        </w:rPr>
        <w:t xml:space="preserve">reduce </w:t>
      </w:r>
      <w:r w:rsidRPr="00BA5EC6">
        <w:rPr>
          <w:u w:val="single"/>
        </w:rPr>
        <w:t xml:space="preserve">the </w:t>
      </w:r>
      <w:r w:rsidRPr="009A3DED">
        <w:rPr>
          <w:b/>
          <w:bCs/>
          <w:highlight w:val="green"/>
          <w:u w:val="single"/>
        </w:rPr>
        <w:t>extensive patent litigation</w:t>
      </w:r>
      <w:r w:rsidRPr="009A3DED">
        <w:rPr>
          <w:highlight w:val="green"/>
          <w:u w:val="single"/>
        </w:rPr>
        <w:t xml:space="preserve"> that contributes to </w:t>
      </w:r>
      <w:r w:rsidRPr="00BA5EC6">
        <w:rPr>
          <w:u w:val="single"/>
        </w:rPr>
        <w:t xml:space="preserve">the </w:t>
      </w:r>
      <w:r w:rsidRPr="009A3DED">
        <w:rPr>
          <w:b/>
          <w:bCs/>
          <w:highlight w:val="green"/>
          <w:u w:val="single"/>
        </w:rPr>
        <w:t>high prices of generic drugs</w:t>
      </w:r>
      <w:r w:rsidRPr="009A3DED">
        <w:rPr>
          <w:highlight w:val="green"/>
          <w:u w:val="single"/>
        </w:rPr>
        <w:t xml:space="preserve"> </w:t>
      </w:r>
      <w:r w:rsidRPr="00BA5EC6">
        <w:rPr>
          <w:u w:val="single"/>
        </w:rPr>
        <w:t>in Canada</w:t>
      </w:r>
      <w:r w:rsidRPr="00BA5EC6">
        <w:rPr>
          <w:sz w:val="16"/>
        </w:rPr>
        <w:t xml:space="preserve">.3 Reducing economic pressure on generic drug companies may facilitate current provincial initiatives to lower generic drug prices. </w:t>
      </w:r>
      <w:r w:rsidRPr="00BA5EC6">
        <w:rPr>
          <w:u w:val="single"/>
        </w:rPr>
        <w:t>As opportunities to generate revenue from evergreening are eliminated, research-based pharmaceutical companies would be left with no choice but to invest more in innovative drug development to maintain their profits.</w:t>
      </w:r>
    </w:p>
    <w:p w14:paraId="0EF687CD" w14:textId="77777777" w:rsidR="00814EDE" w:rsidRDefault="00814EDE" w:rsidP="00814EDE">
      <w:pPr>
        <w:pStyle w:val="Heading4"/>
      </w:pPr>
      <w:r>
        <w:t xml:space="preserve">Only innovation now solves </w:t>
      </w:r>
      <w:r>
        <w:rPr>
          <w:u w:val="single"/>
        </w:rPr>
        <w:t>AMR</w:t>
      </w:r>
      <w:r w:rsidRPr="00E2724F">
        <w:rPr>
          <w:u w:val="single"/>
        </w:rPr>
        <w:t xml:space="preserve"> super-bugs</w:t>
      </w:r>
      <w:r>
        <w:t xml:space="preserve"> -- </w:t>
      </w:r>
      <w:r>
        <w:rPr>
          <w:u w:val="single"/>
        </w:rPr>
        <w:t>timeframe’s key</w:t>
      </w:r>
      <w:r>
        <w:t xml:space="preserve">. </w:t>
      </w:r>
    </w:p>
    <w:p w14:paraId="22C46F15" w14:textId="77777777" w:rsidR="00814EDE" w:rsidRPr="00E2724F" w:rsidRDefault="00814EDE" w:rsidP="00814EDE">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13" w:history="1">
        <w:r w:rsidRPr="004D0B79">
          <w:rPr>
            <w:rStyle w:val="Hyperlink"/>
          </w:rPr>
          <w:t>https://abcnews.go.com/Health/amidst-superbug-crisis-scientists-urge-innovation/story?id=62763415</w:t>
        </w:r>
      </w:hyperlink>
      <w:r>
        <w:t xml:space="preserve">] Dhruv </w:t>
      </w:r>
    </w:p>
    <w:p w14:paraId="64E64787" w14:textId="77777777" w:rsidR="00814EDE" w:rsidRPr="001948D4" w:rsidRDefault="00814EDE" w:rsidP="00814EDE">
      <w:pPr>
        <w:rPr>
          <w:sz w:val="16"/>
        </w:rPr>
      </w:pPr>
      <w:hyperlink r:id="rId14" w:tgtFrame="_blank" w:history="1">
        <w:r w:rsidRPr="00E2724F">
          <w:rPr>
            <w:rStyle w:val="StyleUnderline"/>
          </w:rPr>
          <w:t>The United Nations</w:t>
        </w:r>
      </w:hyperlink>
      <w:r>
        <w:t xml:space="preserve"> </w:t>
      </w:r>
      <w:r w:rsidRPr="003C32B5">
        <w:rPr>
          <w:sz w:val="16"/>
        </w:rPr>
        <w:t xml:space="preserve">has </w:t>
      </w:r>
      <w:r w:rsidRPr="00E2724F">
        <w:rPr>
          <w:rStyle w:val="StyleUnderline"/>
        </w:rPr>
        <w:t xml:space="preserve">called </w:t>
      </w:r>
      <w:r w:rsidRPr="003C32B5">
        <w:rPr>
          <w:rStyle w:val="Emphasis"/>
        </w:rPr>
        <w:t>antimicrobial resistance</w:t>
      </w:r>
      <w:r w:rsidRPr="00E2724F">
        <w:rPr>
          <w:rStyle w:val="StyleUnderline"/>
        </w:rPr>
        <w:t xml:space="preserve"> a “</w:t>
      </w:r>
      <w:r w:rsidRPr="003C32B5">
        <w:rPr>
          <w:rStyle w:val="Emphasis"/>
        </w:rPr>
        <w:t>global crisis</w:t>
      </w:r>
      <w:r w:rsidRPr="003C32B5">
        <w:rPr>
          <w:sz w:val="16"/>
        </w:rPr>
        <w:t>.”</w:t>
      </w:r>
      <w:r>
        <w:rPr>
          <w:sz w:val="16"/>
        </w:rPr>
        <w:t xml:space="preserve"> </w:t>
      </w:r>
      <w:r w:rsidRPr="00E2724F">
        <w:rPr>
          <w:rStyle w:val="StyleUnderline"/>
        </w:rPr>
        <w:t xml:space="preserve">With </w:t>
      </w:r>
      <w:r w:rsidRPr="009A3DED">
        <w:rPr>
          <w:rStyle w:val="StyleUnderline"/>
          <w:highlight w:val="green"/>
        </w:rPr>
        <w:t xml:space="preserve">the </w:t>
      </w:r>
      <w:hyperlink r:id="rId15" w:tgtFrame="_blank" w:history="1">
        <w:r w:rsidRPr="009A3DED">
          <w:rPr>
            <w:rStyle w:val="StyleUnderline"/>
            <w:highlight w:val="green"/>
          </w:rPr>
          <w:t>rise in superbugs</w:t>
        </w:r>
      </w:hyperlink>
      <w:r>
        <w:rPr>
          <w:rStyle w:val="StyleUnderline"/>
        </w:rPr>
        <w:t xml:space="preserve"> </w:t>
      </w:r>
      <w:r w:rsidRPr="00E2724F">
        <w:rPr>
          <w:rStyle w:val="StyleUnderline"/>
        </w:rPr>
        <w:t>across the globe</w:t>
      </w:r>
      <w:r w:rsidRPr="003C32B5">
        <w:rPr>
          <w:sz w:val="16"/>
        </w:rPr>
        <w:t xml:space="preserve">, common </w:t>
      </w:r>
      <w:r w:rsidRPr="00E2724F">
        <w:rPr>
          <w:rStyle w:val="StyleUnderline"/>
        </w:rPr>
        <w:t>infections are becoming harder to treat</w:t>
      </w:r>
      <w:r w:rsidRPr="003C32B5">
        <w:rPr>
          <w:sz w:val="16"/>
        </w:rPr>
        <w:t xml:space="preserve">, </w:t>
      </w:r>
      <w:r w:rsidRPr="00E2724F">
        <w:rPr>
          <w:rStyle w:val="StyleUnderline"/>
        </w:rPr>
        <w:t>and lifesaving procedures riskier</w:t>
      </w:r>
      <w:r w:rsidRPr="003C32B5">
        <w:rPr>
          <w:sz w:val="16"/>
        </w:rPr>
        <w:t xml:space="preserve"> to perform. </w:t>
      </w:r>
      <w:r w:rsidRPr="003C32B5">
        <w:rPr>
          <w:rStyle w:val="Emphasis"/>
        </w:rPr>
        <w:t>Drug-resistant infections</w:t>
      </w:r>
      <w:r w:rsidRPr="00E2724F">
        <w:rPr>
          <w:rStyle w:val="StyleUnderline"/>
        </w:rPr>
        <w:t xml:space="preserve"> result in</w:t>
      </w:r>
      <w:r w:rsidRPr="003C32B5">
        <w:rPr>
          <w:sz w:val="16"/>
        </w:rPr>
        <w:t xml:space="preserve"> about </w:t>
      </w:r>
      <w:r w:rsidRPr="00E2724F">
        <w:rPr>
          <w:rStyle w:val="StyleUnderline"/>
        </w:rPr>
        <w:t>700,000 deaths per year</w:t>
      </w:r>
      <w:r w:rsidRPr="003C32B5">
        <w:rPr>
          <w:sz w:val="16"/>
        </w:rPr>
        <w:t>, with at least 230,000 of those deaths due to multidrug resistant tuberculosis,</w:t>
      </w:r>
      <w:r>
        <w:rPr>
          <w:sz w:val="16"/>
        </w:rPr>
        <w:t xml:space="preserve"> </w:t>
      </w:r>
      <w:hyperlink r:id="rId16" w:tgtFrame="_blank" w:history="1">
        <w:r w:rsidRPr="00E2724F">
          <w:rPr>
            <w:rStyle w:val="StyleUnderline"/>
          </w:rPr>
          <w:t>according to</w:t>
        </w:r>
        <w:r w:rsidRPr="003C32B5">
          <w:rPr>
            <w:rStyle w:val="Hyperlink"/>
            <w:sz w:val="16"/>
          </w:rPr>
          <w:t xml:space="preserve"> a groundbreaking report from </w:t>
        </w:r>
        <w:r w:rsidRPr="003C32B5">
          <w:rPr>
            <w:rStyle w:val="StyleUnderline"/>
          </w:rPr>
          <w:t>the World Health Organization (WHO).</w:t>
        </w:r>
      </w:hyperlink>
      <w:r>
        <w:rPr>
          <w:sz w:val="16"/>
        </w:rPr>
        <w:t xml:space="preserve"> </w:t>
      </w:r>
      <w:r w:rsidRPr="003C32B5">
        <w:rPr>
          <w:sz w:val="16"/>
        </w:rPr>
        <w:t xml:space="preserve">Given that antibiotic resistance is present in every country, </w:t>
      </w:r>
      <w:r w:rsidRPr="003C32B5">
        <w:rPr>
          <w:rStyle w:val="StyleUnderline"/>
        </w:rPr>
        <w:t>antimicrobial resistance</w:t>
      </w:r>
      <w:r w:rsidRPr="003C32B5">
        <w:rPr>
          <w:sz w:val="16"/>
        </w:rPr>
        <w:t xml:space="preserve"> (AMR) now </w:t>
      </w:r>
      <w:r w:rsidRPr="009A3DED">
        <w:rPr>
          <w:rStyle w:val="StyleUnderline"/>
          <w:highlight w:val="green"/>
        </w:rPr>
        <w:t xml:space="preserve">represents a </w:t>
      </w:r>
      <w:r w:rsidRPr="009A3DED">
        <w:rPr>
          <w:rStyle w:val="Emphasis"/>
          <w:highlight w:val="green"/>
        </w:rPr>
        <w:t>global health crisis</w:t>
      </w:r>
      <w:r w:rsidRPr="003C32B5">
        <w:rPr>
          <w:sz w:val="16"/>
        </w:rPr>
        <w:t>, according to the UN, which has urged immediate, coordinated and global action to prevent a potentially devastating health and financial crisis.</w:t>
      </w:r>
      <w:r>
        <w:rPr>
          <w:sz w:val="16"/>
        </w:rPr>
        <w:t xml:space="preserve"> </w:t>
      </w:r>
      <w:r w:rsidRPr="003C32B5">
        <w:rPr>
          <w:rStyle w:val="StyleUnderline"/>
        </w:rPr>
        <w:t xml:space="preserve">With the </w:t>
      </w:r>
      <w:r w:rsidRPr="009A3DED">
        <w:rPr>
          <w:rStyle w:val="Emphasis"/>
          <w:highlight w:val="green"/>
        </w:rPr>
        <w:t>rising</w:t>
      </w:r>
      <w:r w:rsidRPr="003C32B5">
        <w:rPr>
          <w:rStyle w:val="Emphasis"/>
        </w:rPr>
        <w:t xml:space="preserve"> rates</w:t>
      </w:r>
      <w:r w:rsidRPr="003C32B5">
        <w:rPr>
          <w:rStyle w:val="StyleUnderline"/>
        </w:rPr>
        <w:t xml:space="preserve"> of </w:t>
      </w:r>
      <w:r w:rsidRPr="009A3DED">
        <w:rPr>
          <w:rStyle w:val="StyleUnderline"/>
          <w:highlight w:val="green"/>
        </w:rPr>
        <w:t>AMR</w:t>
      </w:r>
      <w:r w:rsidRPr="003C32B5">
        <w:rPr>
          <w:sz w:val="16"/>
        </w:rPr>
        <w:t xml:space="preserve"> -- including antivirals, antibiotics, and antifungals -- </w:t>
      </w:r>
      <w:r w:rsidRPr="003C32B5">
        <w:rPr>
          <w:rStyle w:val="StyleUnderline"/>
        </w:rPr>
        <w:t xml:space="preserve">estimates from the WHO show that AMR </w:t>
      </w:r>
      <w:r w:rsidRPr="009A3DED">
        <w:rPr>
          <w:rStyle w:val="StyleUnderline"/>
          <w:highlight w:val="green"/>
        </w:rPr>
        <w:t xml:space="preserve">may cause </w:t>
      </w:r>
      <w:r w:rsidRPr="009A3DED">
        <w:rPr>
          <w:rStyle w:val="Emphasis"/>
          <w:highlight w:val="green"/>
        </w:rPr>
        <w:t>10 million deaths every year</w:t>
      </w:r>
      <w:r w:rsidRPr="003C32B5">
        <w:rPr>
          <w:sz w:val="16"/>
        </w:rPr>
        <w:t xml:space="preserve"> by 2050, send 24 million people into extreme poverty by 2030, </w:t>
      </w:r>
      <w:r w:rsidRPr="003C32B5">
        <w:rPr>
          <w:rStyle w:val="StyleUnderline"/>
        </w:rPr>
        <w:t>and lead to a financial crisis as severe as</w:t>
      </w:r>
      <w:r w:rsidRPr="003C32B5">
        <w:rPr>
          <w:sz w:val="16"/>
        </w:rPr>
        <w:t xml:space="preserve"> the on the U.S. experienced in </w:t>
      </w:r>
      <w:r w:rsidRPr="003C32B5">
        <w:rPr>
          <w:rStyle w:val="StyleUnderline"/>
        </w:rPr>
        <w:t>2008</w:t>
      </w:r>
      <w:r w:rsidRPr="003C32B5">
        <w:rPr>
          <w:sz w:val="16"/>
        </w:rPr>
        <w:t>.</w:t>
      </w:r>
      <w:r>
        <w:rPr>
          <w:sz w:val="16"/>
        </w:rPr>
        <w:t xml:space="preserve"> </w:t>
      </w:r>
      <w:r w:rsidRPr="003C32B5">
        <w:rPr>
          <w:rStyle w:val="StyleUnderline"/>
        </w:rPr>
        <w:t xml:space="preserve">Antimicrobial </w:t>
      </w:r>
      <w:r w:rsidRPr="009A3DED">
        <w:rPr>
          <w:rStyle w:val="StyleUnderline"/>
          <w:highlight w:val="green"/>
        </w:rPr>
        <w:t>resistance develops when germs</w:t>
      </w:r>
      <w:r w:rsidRPr="003C32B5">
        <w:rPr>
          <w:sz w:val="16"/>
        </w:rPr>
        <w:t xml:space="preserve"> like bacteria and fungi are able to “</w:t>
      </w:r>
      <w:r w:rsidRPr="009A3DED">
        <w:rPr>
          <w:rStyle w:val="StyleUnderline"/>
          <w:highlight w:val="green"/>
        </w:rPr>
        <w:t>defeat</w:t>
      </w:r>
      <w:r w:rsidRPr="003C32B5">
        <w:rPr>
          <w:sz w:val="16"/>
        </w:rPr>
        <w:t xml:space="preserve"> the </w:t>
      </w:r>
      <w:r w:rsidRPr="009A3DED">
        <w:rPr>
          <w:rStyle w:val="StyleUnderline"/>
          <w:highlight w:val="green"/>
        </w:rPr>
        <w:t>drugs</w:t>
      </w:r>
      <w:r w:rsidRPr="003C32B5">
        <w:rPr>
          <w:rStyle w:val="StyleUnderline"/>
        </w:rPr>
        <w:t xml:space="preserve"> designed to kill them</w:t>
      </w:r>
      <w:r w:rsidRPr="003C32B5">
        <w:rPr>
          <w:sz w:val="16"/>
        </w:rPr>
        <w:t xml:space="preserve">,” according to the Centers for Disease Control and Prevention. Through a biologic “survival of the fittest,” </w:t>
      </w:r>
      <w:r w:rsidRPr="003C32B5">
        <w:rPr>
          <w:rStyle w:val="StyleUnderline"/>
        </w:rPr>
        <w:t>germs</w:t>
      </w:r>
      <w:r w:rsidRPr="003C32B5">
        <w:rPr>
          <w:sz w:val="16"/>
        </w:rPr>
        <w:t xml:space="preserve"> that are </w:t>
      </w:r>
      <w:r w:rsidRPr="003C32B5">
        <w:rPr>
          <w:rStyle w:val="StyleUnderline"/>
        </w:rPr>
        <w:t xml:space="preserve">not killed by antimicrobials and </w:t>
      </w:r>
      <w:r w:rsidRPr="003C32B5">
        <w:rPr>
          <w:rStyle w:val="Emphasis"/>
        </w:rPr>
        <w:t>continue to grow</w:t>
      </w:r>
      <w:r w:rsidRPr="003C32B5">
        <w:rPr>
          <w:sz w:val="16"/>
        </w:rPr>
        <w:t xml:space="preserve">. WHO explains that “poor infection control, inadequate sanitary conditions and inappropriate food handling encourage the spread” of AMR, </w:t>
      </w:r>
      <w:r w:rsidRPr="003C32B5">
        <w:rPr>
          <w:rStyle w:val="StyleUnderline"/>
        </w:rPr>
        <w:t>which can lead to “</w:t>
      </w:r>
      <w:r w:rsidRPr="003C32B5">
        <w:rPr>
          <w:rStyle w:val="Emphasis"/>
        </w:rPr>
        <w:t>superbugs.</w:t>
      </w:r>
      <w:r w:rsidRPr="003C32B5">
        <w:rPr>
          <w:sz w:val="16"/>
        </w:rPr>
        <w:t>” Those superbugs require powerful and oftentimes more expensive antimicrobials to treat.</w:t>
      </w:r>
      <w:r>
        <w:rPr>
          <w:sz w:val="16"/>
        </w:rPr>
        <w:t xml:space="preserve"> </w:t>
      </w:r>
      <w:r w:rsidRPr="003C32B5">
        <w:rPr>
          <w:sz w:val="16"/>
        </w:rPr>
        <w:t xml:space="preserve">Examples of </w:t>
      </w:r>
      <w:r w:rsidRPr="003C32B5">
        <w:rPr>
          <w:rStyle w:val="StyleUnderline"/>
        </w:rPr>
        <w:t>superbugs are far and</w:t>
      </w:r>
      <w:r w:rsidRPr="003C32B5">
        <w:rPr>
          <w:sz w:val="16"/>
        </w:rPr>
        <w:t xml:space="preserve"> </w:t>
      </w:r>
      <w:r w:rsidRPr="003C32B5">
        <w:rPr>
          <w:rStyle w:val="StyleUnderline"/>
        </w:rPr>
        <w:t>wide</w:t>
      </w:r>
      <w:r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Pr>
          <w:sz w:val="16"/>
        </w:rPr>
        <w:t xml:space="preserve"> </w:t>
      </w:r>
      <w:r w:rsidRPr="003C32B5">
        <w:rPr>
          <w:sz w:val="16"/>
          <w:szCs w:val="18"/>
        </w:rPr>
        <w:t>The people at the</w:t>
      </w:r>
      <w:r>
        <w:rPr>
          <w:sz w:val="16"/>
          <w:szCs w:val="18"/>
        </w:rPr>
        <w:t xml:space="preserve"> </w:t>
      </w:r>
      <w:hyperlink r:id="rId17" w:tgtFrame="_blank" w:history="1">
        <w:r w:rsidRPr="003C32B5">
          <w:rPr>
            <w:rStyle w:val="Hyperlink"/>
            <w:sz w:val="16"/>
            <w:szCs w:val="18"/>
          </w:rPr>
          <w:t>highest risk for AMR</w:t>
        </w:r>
      </w:hyperlink>
      <w:r>
        <w:rPr>
          <w:sz w:val="16"/>
          <w:szCs w:val="18"/>
        </w:rPr>
        <w:t xml:space="preserve"> </w:t>
      </w:r>
      <w:r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Pr>
          <w:sz w:val="16"/>
          <w:szCs w:val="18"/>
        </w:rPr>
        <w:t xml:space="preserve"> </w:t>
      </w:r>
      <w:hyperlink r:id="rId18" w:history="1">
        <w:r w:rsidRPr="003C32B5">
          <w:rPr>
            <w:rStyle w:val="Hyperlink"/>
            <w:sz w:val="16"/>
            <w:szCs w:val="18"/>
          </w:rPr>
          <w:t>(MORE: Melissa Rivers talks about her father's suicide with Dr. Jennifer Ashton)</w:t>
        </w:r>
      </w:hyperlink>
      <w:r>
        <w:rPr>
          <w:sz w:val="16"/>
          <w:szCs w:val="18"/>
        </w:rPr>
        <w:t xml:space="preserve"> </w:t>
      </w:r>
      <w:r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Pr>
          <w:sz w:val="16"/>
          <w:szCs w:val="18"/>
        </w:rPr>
        <w:t xml:space="preserve"> </w:t>
      </w:r>
      <w:r w:rsidRPr="003C32B5">
        <w:rPr>
          <w:sz w:val="16"/>
          <w:szCs w:val="18"/>
        </w:rPr>
        <w:t>“The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auris “came from multiple places, at the same time. It wasn’t just one organism that [evolved]” in a single location, Redfield added.</w:t>
      </w:r>
      <w:r>
        <w:rPr>
          <w:sz w:val="16"/>
          <w:szCs w:val="18"/>
        </w:rPr>
        <w:t xml:space="preserve"> </w:t>
      </w:r>
      <w:r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Pr>
          <w:sz w:val="16"/>
          <w:szCs w:val="18"/>
        </w:rPr>
        <w:t xml:space="preserve"> </w:t>
      </w:r>
      <w:r w:rsidRPr="003C32B5">
        <w:rPr>
          <w:sz w:val="16"/>
          <w:szCs w:val="18"/>
        </w:rPr>
        <w:t>WHO has also highlighted that the inappropriate use of antimicrobials in agriculture -- such as on farms and in animals -- may be an underappreciated cause of AMR.</w:t>
      </w:r>
      <w:r>
        <w:rPr>
          <w:sz w:val="16"/>
          <w:szCs w:val="18"/>
        </w:rPr>
        <w:t xml:space="preserve"> </w:t>
      </w:r>
      <w:r w:rsidRPr="003C32B5">
        <w:rPr>
          <w:sz w:val="16"/>
        </w:rPr>
        <w:t xml:space="preserve">Noting these trends, </w:t>
      </w:r>
      <w:r w:rsidRPr="009A3DED">
        <w:rPr>
          <w:rStyle w:val="StyleUnderline"/>
          <w:highlight w:val="green"/>
        </w:rPr>
        <w:t>the WHO has urged</w:t>
      </w:r>
      <w:r w:rsidRPr="003C32B5">
        <w:rPr>
          <w:rStyle w:val="StyleUnderline"/>
        </w:rPr>
        <w:t xml:space="preserve"> for</w:t>
      </w:r>
      <w:r w:rsidRPr="003C32B5">
        <w:rPr>
          <w:sz w:val="16"/>
        </w:rPr>
        <w:t xml:space="preserve"> “</w:t>
      </w:r>
      <w:r w:rsidRPr="003C32B5">
        <w:rPr>
          <w:rStyle w:val="Emphasis"/>
        </w:rPr>
        <w:t>coordinated action</w:t>
      </w:r>
      <w:r w:rsidRPr="003C32B5">
        <w:rPr>
          <w:rStyle w:val="StyleUnderline"/>
        </w:rPr>
        <w:t>...to minimize the emergence and spread of antimicrobial resistance</w:t>
      </w:r>
      <w:r w:rsidRPr="003C32B5">
        <w:rPr>
          <w:sz w:val="16"/>
        </w:rPr>
        <w:t xml:space="preserve">.” It urges all countries to make national action plans, </w:t>
      </w:r>
      <w:r w:rsidRPr="003C32B5">
        <w:rPr>
          <w:rStyle w:val="StyleUnderline"/>
        </w:rPr>
        <w:t xml:space="preserve">with a focus on the </w:t>
      </w:r>
      <w:r w:rsidRPr="009A3DED">
        <w:rPr>
          <w:rStyle w:val="StyleUnderline"/>
          <w:highlight w:val="green"/>
        </w:rPr>
        <w:t xml:space="preserve">development of </w:t>
      </w:r>
      <w:r w:rsidRPr="009A3DED">
        <w:rPr>
          <w:rStyle w:val="Emphasis"/>
          <w:highlight w:val="green"/>
        </w:rPr>
        <w:t>new</w:t>
      </w:r>
      <w:r w:rsidRPr="003C32B5">
        <w:rPr>
          <w:rStyle w:val="Emphasis"/>
        </w:rPr>
        <w:t xml:space="preserve"> antimicrobial </w:t>
      </w:r>
      <w:r w:rsidRPr="009A3DED">
        <w:rPr>
          <w:rStyle w:val="Emphasis"/>
          <w:highlight w:val="green"/>
        </w:rPr>
        <w:t>medications</w:t>
      </w:r>
      <w:r w:rsidRPr="003C32B5">
        <w:rPr>
          <w:rStyle w:val="StyleUnderline"/>
        </w:rPr>
        <w:t xml:space="preserve">, </w:t>
      </w:r>
      <w:r w:rsidRPr="009A3DED">
        <w:rPr>
          <w:rStyle w:val="Emphasis"/>
          <w:highlight w:val="green"/>
        </w:rPr>
        <w:t>vaccines</w:t>
      </w:r>
      <w:r w:rsidRPr="003C32B5">
        <w:rPr>
          <w:rStyle w:val="StyleUnderline"/>
        </w:rPr>
        <w:t xml:space="preserve">, </w:t>
      </w:r>
      <w:r w:rsidRPr="009A3DED">
        <w:rPr>
          <w:rStyle w:val="StyleUnderline"/>
          <w:highlight w:val="green"/>
        </w:rPr>
        <w:t>and</w:t>
      </w:r>
      <w:r w:rsidRPr="003C32B5">
        <w:rPr>
          <w:rStyle w:val="StyleUnderline"/>
        </w:rPr>
        <w:t xml:space="preserve"> careful </w:t>
      </w:r>
      <w:r w:rsidRPr="009A3DED">
        <w:rPr>
          <w:rStyle w:val="StyleUnderline"/>
          <w:highlight w:val="green"/>
        </w:rPr>
        <w:t>antimicrobial use</w:t>
      </w:r>
      <w:r w:rsidRPr="003C32B5">
        <w:rPr>
          <w:sz w:val="16"/>
        </w:rPr>
        <w:t>.</w:t>
      </w:r>
      <w:r>
        <w:rPr>
          <w:sz w:val="16"/>
        </w:rPr>
        <w:t xml:space="preserve"> </w:t>
      </w:r>
      <w:r w:rsidRPr="003C32B5">
        <w:rPr>
          <w:rStyle w:val="StyleUnderline"/>
        </w:rPr>
        <w:t>Redfield emphasized</w:t>
      </w:r>
      <w:r w:rsidRPr="003C32B5">
        <w:rPr>
          <w:sz w:val="16"/>
        </w:rPr>
        <w:t xml:space="preserve"> the importance of </w:t>
      </w:r>
      <w:r w:rsidRPr="003C32B5">
        <w:rPr>
          <w:rStyle w:val="StyleUnderline"/>
        </w:rPr>
        <w:t>vaccination during the global superbug crisis</w:t>
      </w:r>
      <w:r w:rsidRPr="003C32B5">
        <w:rPr>
          <w:sz w:val="16"/>
        </w:rPr>
        <w:t xml:space="preserve">, </w:t>
      </w:r>
      <w:r w:rsidRPr="003C32B5">
        <w:rPr>
          <w:rStyle w:val="StyleUnderline"/>
        </w:rPr>
        <w:t>stating</w:t>
      </w:r>
      <w:r w:rsidRPr="003C32B5">
        <w:rPr>
          <w:sz w:val="16"/>
        </w:rPr>
        <w:t xml:space="preserve"> that “</w:t>
      </w:r>
      <w:r w:rsidRPr="003C32B5">
        <w:rPr>
          <w:rStyle w:val="StyleUnderline"/>
        </w:rPr>
        <w:t>the only way we have to eliminate an infection is vaccination</w:t>
      </w:r>
      <w:r w:rsidRPr="003C32B5">
        <w:rPr>
          <w:sz w:val="16"/>
        </w:rPr>
        <w:t xml:space="preserve">.” He added that </w:t>
      </w:r>
      <w:r w:rsidRPr="003C32B5">
        <w:rPr>
          <w:rStyle w:val="StyleUnderline"/>
        </w:rPr>
        <w:t xml:space="preserve">investing in </w:t>
      </w:r>
      <w:r w:rsidRPr="009A3DED">
        <w:rPr>
          <w:rStyle w:val="Emphasis"/>
          <w:highlight w:val="green"/>
        </w:rPr>
        <w:t>innovation is key to solving the crisis</w:t>
      </w:r>
      <w:r w:rsidRPr="003C32B5">
        <w:rPr>
          <w:rStyle w:val="Emphasis"/>
        </w:rPr>
        <w:t>.</w:t>
      </w:r>
      <w:r>
        <w:rPr>
          <w:sz w:val="16"/>
        </w:rPr>
        <w:t xml:space="preserve"> </w:t>
      </w:r>
      <w:r w:rsidRPr="003C32B5">
        <w:rPr>
          <w:sz w:val="16"/>
        </w:rPr>
        <w:t xml:space="preserve">While WHO continues to advocate for superbug awareness, they warn that </w:t>
      </w:r>
      <w:r w:rsidRPr="003C32B5">
        <w:rPr>
          <w:rStyle w:val="StyleUnderline"/>
        </w:rPr>
        <w:t>AMR has reversed “a century of progress in health.”</w:t>
      </w:r>
      <w:r>
        <w:rPr>
          <w:rStyle w:val="StyleUnderline"/>
        </w:rPr>
        <w:t xml:space="preserve"> </w:t>
      </w:r>
      <w:r w:rsidRPr="003C32B5">
        <w:rPr>
          <w:sz w:val="16"/>
        </w:rPr>
        <w:t>The WHO added that “</w:t>
      </w:r>
      <w:r w:rsidRPr="003C32B5">
        <w:rPr>
          <w:rStyle w:val="StyleUnderline"/>
        </w:rPr>
        <w:t xml:space="preserve">the </w:t>
      </w:r>
      <w:r w:rsidRPr="009A3DED">
        <w:rPr>
          <w:rStyle w:val="StyleUnderline"/>
          <w:highlight w:val="green"/>
        </w:rPr>
        <w:t>challenges</w:t>
      </w:r>
      <w:r w:rsidRPr="003C32B5">
        <w:rPr>
          <w:rStyle w:val="StyleUnderline"/>
        </w:rPr>
        <w:t xml:space="preserve"> of antimicrobial resistance</w:t>
      </w:r>
      <w:r w:rsidRPr="003C32B5">
        <w:rPr>
          <w:sz w:val="16"/>
        </w:rPr>
        <w:t xml:space="preserve">” </w:t>
      </w:r>
      <w:r w:rsidRPr="009A3DED">
        <w:rPr>
          <w:rStyle w:val="StyleUnderline"/>
          <w:highlight w:val="green"/>
        </w:rPr>
        <w:t>are</w:t>
      </w:r>
      <w:r w:rsidRPr="003C32B5">
        <w:rPr>
          <w:sz w:val="16"/>
        </w:rPr>
        <w:t xml:space="preserve"> “</w:t>
      </w:r>
      <w:r w:rsidRPr="009A3DED">
        <w:rPr>
          <w:rStyle w:val="Emphasis"/>
          <w:highlight w:val="green"/>
        </w:rPr>
        <w:t>not insurmountable</w:t>
      </w:r>
      <w:r w:rsidRPr="003C32B5">
        <w:rPr>
          <w:sz w:val="16"/>
        </w:rPr>
        <w:t xml:space="preserve">,” and that </w:t>
      </w:r>
      <w:r w:rsidRPr="003C32B5">
        <w:rPr>
          <w:rStyle w:val="StyleUnderline"/>
        </w:rPr>
        <w:t xml:space="preserve">coordinated </w:t>
      </w:r>
      <w:r w:rsidRPr="009A3DED">
        <w:rPr>
          <w:rStyle w:val="StyleUnderline"/>
          <w:highlight w:val="green"/>
        </w:rPr>
        <w:t>action will</w:t>
      </w:r>
      <w:r w:rsidRPr="003C32B5">
        <w:rPr>
          <w:sz w:val="16"/>
        </w:rPr>
        <w:t xml:space="preserve"> “help to </w:t>
      </w:r>
      <w:r w:rsidRPr="003C32B5">
        <w:rPr>
          <w:rStyle w:val="StyleUnderline"/>
        </w:rPr>
        <w:t>save millions</w:t>
      </w:r>
      <w:r w:rsidRPr="003C32B5">
        <w:rPr>
          <w:sz w:val="16"/>
        </w:rPr>
        <w:t xml:space="preserve"> of lives, </w:t>
      </w:r>
      <w:r w:rsidRPr="003C32B5">
        <w:rPr>
          <w:rStyle w:val="StyleUnderline"/>
        </w:rPr>
        <w:t>preserve antimicrobials for generations</w:t>
      </w:r>
      <w:r w:rsidRPr="003C32B5">
        <w:rPr>
          <w:sz w:val="16"/>
        </w:rPr>
        <w:t xml:space="preserve"> to come </w:t>
      </w:r>
      <w:r w:rsidRPr="003C32B5">
        <w:rPr>
          <w:rStyle w:val="StyleUnderline"/>
        </w:rPr>
        <w:t xml:space="preserve">and </w:t>
      </w:r>
      <w:r w:rsidRPr="009A3DED">
        <w:rPr>
          <w:rStyle w:val="Emphasis"/>
          <w:highlight w:val="green"/>
        </w:rPr>
        <w:t>secure the future</w:t>
      </w:r>
      <w:r w:rsidRPr="009A3DED">
        <w:rPr>
          <w:rStyle w:val="StyleUnderline"/>
          <w:highlight w:val="green"/>
        </w:rPr>
        <w:t xml:space="preserve"> from drug-resistant diseases</w:t>
      </w:r>
      <w:r w:rsidRPr="003C32B5">
        <w:rPr>
          <w:sz w:val="16"/>
        </w:rPr>
        <w:t>.”</w:t>
      </w:r>
    </w:p>
    <w:p w14:paraId="7152EA25" w14:textId="77777777" w:rsidR="00814EDE" w:rsidRPr="00E2724F" w:rsidRDefault="00814EDE" w:rsidP="00814EDE">
      <w:pPr>
        <w:pStyle w:val="Heading4"/>
      </w:pPr>
      <w:r>
        <w:t>AMR causes extinction- it’s not a normal disease</w:t>
      </w:r>
    </w:p>
    <w:p w14:paraId="14ED810F" w14:textId="77777777" w:rsidR="00814EDE" w:rsidRPr="00A10F89" w:rsidRDefault="00814EDE" w:rsidP="00814EDE">
      <w:r w:rsidRPr="00A10F89">
        <w:rPr>
          <w:rStyle w:val="Style13ptBold"/>
        </w:rPr>
        <w:t>Srivatsa 17</w:t>
      </w:r>
      <w:r>
        <w:t xml:space="preserve"> Kadiyali Srivatsa 1-12-2017 “</w:t>
      </w:r>
      <w:r w:rsidRPr="00587797">
        <w:t>Superbug Pandemics and How to Prevent Them</w:t>
      </w:r>
      <w:r>
        <w:t xml:space="preserve">” </w:t>
      </w:r>
      <w:hyperlink r:id="rId19" w:history="1">
        <w:r w:rsidRPr="00B867F4">
          <w:rPr>
            <w:rStyle w:val="Hyperlink"/>
          </w:rPr>
          <w:t>https://www.the-american-interest.com/2017/01/12/superbug-pandemics-and-how-to-prevent-them/</w:t>
        </w:r>
      </w:hyperlink>
      <w:r>
        <w:t xml:space="preserve"> (</w:t>
      </w:r>
      <w:r w:rsidRPr="00587797">
        <w:t>doctor, inventor, and publisher. He worked in acute and intensive pediatric care in British hospitals</w:t>
      </w:r>
      <w:r>
        <w:t xml:space="preserve">)//Elmer </w:t>
      </w:r>
    </w:p>
    <w:p w14:paraId="767CDA69" w14:textId="77777777" w:rsidR="00814EDE" w:rsidRDefault="00814EDE" w:rsidP="00814EDE">
      <w:pPr>
        <w:rPr>
          <w:rStyle w:val="Emphasis"/>
          <w:sz w:val="24"/>
        </w:rPr>
      </w:pPr>
      <w:r w:rsidRPr="00A10F89">
        <w:rPr>
          <w:rStyle w:val="StyleUnderline"/>
          <w:sz w:val="24"/>
        </w:rPr>
        <w:t xml:space="preserve">It is by now no secret that </w:t>
      </w:r>
      <w:r w:rsidRPr="009A3DED">
        <w:rPr>
          <w:rStyle w:val="StyleUnderline"/>
          <w:sz w:val="24"/>
          <w:highlight w:val="green"/>
        </w:rPr>
        <w:t>the</w:t>
      </w:r>
      <w:r w:rsidRPr="00A10F89">
        <w:rPr>
          <w:rStyle w:val="StyleUnderline"/>
          <w:sz w:val="24"/>
        </w:rPr>
        <w:t xml:space="preserve"> human </w:t>
      </w:r>
      <w:r w:rsidRPr="009A3DED">
        <w:rPr>
          <w:rStyle w:val="StyleUnderline"/>
          <w:sz w:val="24"/>
          <w:highlight w:val="green"/>
        </w:rPr>
        <w:t>species is locked in a race</w:t>
      </w:r>
      <w:r w:rsidRPr="00A10F89">
        <w:rPr>
          <w:rStyle w:val="StyleUnderline"/>
          <w:sz w:val="24"/>
        </w:rPr>
        <w:t xml:space="preserve"> of its own making </w:t>
      </w:r>
      <w:r w:rsidRPr="009A3DED">
        <w:rPr>
          <w:rStyle w:val="StyleUnderline"/>
          <w:sz w:val="24"/>
          <w:highlight w:val="green"/>
        </w:rPr>
        <w:t>with “</w:t>
      </w:r>
      <w:r w:rsidRPr="009A3DED">
        <w:rPr>
          <w:rStyle w:val="StyleUnderline"/>
          <w:bCs/>
          <w:sz w:val="24"/>
          <w:highlight w:val="green"/>
        </w:rPr>
        <w:t>superbugs</w:t>
      </w:r>
      <w:r w:rsidRPr="009A3DED">
        <w:rPr>
          <w:rStyle w:val="StyleUnderline"/>
          <w:sz w:val="24"/>
          <w:highlight w:val="green"/>
        </w:rPr>
        <w:t>.”</w:t>
      </w:r>
      <w:r w:rsidRPr="0010630F">
        <w:rPr>
          <w:sz w:val="16"/>
        </w:rPr>
        <w:t xml:space="preserve"> Indeed, if popular science fiction is a measure of awareness, the theme has pervaded English-language literature from Michael Crichton’s 1969 Andromeda Strain all the way to Emily St. John Mandel’s 2014 Station Eleven and beyond. By a combination of massive inadvertence and what can only be called stupidity, we must now invent new and effective antibiotics faster than deadly bacteria evolve—and regrettably, they are rapidly doing so with our help. </w:t>
      </w:r>
      <w:r w:rsidRPr="00A10F89">
        <w:rPr>
          <w:rStyle w:val="StyleUnderline"/>
          <w:sz w:val="24"/>
        </w:rPr>
        <w:t xml:space="preserve">I do not exclude the possibility that bad actors might deliberately engineer deadly superbugs.1 But even if that does not happen, humanity faces </w:t>
      </w:r>
      <w:r w:rsidRPr="009A3DED">
        <w:rPr>
          <w:rStyle w:val="StyleUnderline"/>
          <w:sz w:val="24"/>
          <w:highlight w:val="green"/>
        </w:rPr>
        <w:t>an</w:t>
      </w:r>
      <w:r w:rsidRPr="00A10F89">
        <w:rPr>
          <w:rStyle w:val="StyleUnderline"/>
          <w:sz w:val="24"/>
        </w:rPr>
        <w:t xml:space="preserve"> </w:t>
      </w:r>
      <w:r w:rsidRPr="009A3DED">
        <w:rPr>
          <w:rStyle w:val="Emphasis"/>
          <w:sz w:val="24"/>
          <w:highlight w:val="green"/>
        </w:rPr>
        <w:t>existential threat</w:t>
      </w:r>
      <w:r w:rsidRPr="00A10F89">
        <w:rPr>
          <w:rStyle w:val="StyleUnderline"/>
          <w:sz w:val="24"/>
        </w:rPr>
        <w:t xml:space="preserve"> largely </w:t>
      </w:r>
      <w:r w:rsidRPr="009A3DED">
        <w:rPr>
          <w:rStyle w:val="StyleUnderline"/>
          <w:sz w:val="24"/>
          <w:highlight w:val="green"/>
        </w:rPr>
        <w:t>of its</w:t>
      </w:r>
      <w:r w:rsidRPr="00A10F89">
        <w:rPr>
          <w:rStyle w:val="StyleUnderline"/>
          <w:sz w:val="24"/>
        </w:rPr>
        <w:t xml:space="preserve"> </w:t>
      </w:r>
      <w:r w:rsidRPr="009A3DED">
        <w:rPr>
          <w:rStyle w:val="Emphasis"/>
          <w:sz w:val="24"/>
          <w:highlight w:val="green"/>
        </w:rPr>
        <w:t>own making</w:t>
      </w:r>
      <w:r w:rsidRPr="00A10F89">
        <w:rPr>
          <w:rStyle w:val="StyleUnderline"/>
          <w:sz w:val="24"/>
        </w:rPr>
        <w:t xml:space="preserve"> in the absence of malign intentions</w:t>
      </w:r>
      <w:r w:rsidRPr="0010630F">
        <w:rPr>
          <w:sz w:val="16"/>
        </w:rPr>
        <w:t xml:space="preserve">. </w:t>
      </w:r>
      <w:r w:rsidRPr="00A10F89">
        <w:rPr>
          <w:rStyle w:val="StyleUnderline"/>
          <w:sz w:val="24"/>
        </w:rPr>
        <w:t>As threats go, this one is entirely predictable. The concept of a “black swan,” Nassim Nicholas Taleb’s term for low-probability but high-impact events, has become widely known in recent year</w:t>
      </w:r>
      <w:r w:rsidRPr="0010630F">
        <w:rPr>
          <w:sz w:val="16"/>
        </w:rPr>
        <w:t xml:space="preserve">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w:t>
      </w:r>
      <w:r w:rsidRPr="00A10F89">
        <w:rPr>
          <w:rStyle w:val="StyleUnderline"/>
          <w:sz w:val="24"/>
        </w:rPr>
        <w:t xml:space="preserve">If one likes catchy labels, it better fits the term “gray rhino,” which, explains Michele Wucker, is </w:t>
      </w:r>
      <w:r w:rsidRPr="009A3DED">
        <w:rPr>
          <w:rStyle w:val="StyleUnderline"/>
          <w:sz w:val="24"/>
          <w:highlight w:val="green"/>
        </w:rPr>
        <w:t>a</w:t>
      </w:r>
      <w:r w:rsidRPr="00A10F89">
        <w:rPr>
          <w:rStyle w:val="StyleUnderline"/>
          <w:sz w:val="24"/>
        </w:rPr>
        <w:t xml:space="preserve"> </w:t>
      </w:r>
      <w:r w:rsidRPr="009A3DED">
        <w:rPr>
          <w:rStyle w:val="Emphasis"/>
          <w:sz w:val="24"/>
          <w:highlight w:val="green"/>
        </w:rPr>
        <w:t>high-probability, high-impact event</w:t>
      </w:r>
      <w:r w:rsidRPr="00A10F89">
        <w:rPr>
          <w:rStyle w:val="StyleUnderline"/>
          <w:sz w:val="24"/>
        </w:rPr>
        <w:t xml:space="preserve"> </w:t>
      </w:r>
      <w:r w:rsidRPr="009A3DED">
        <w:rPr>
          <w:rStyle w:val="StyleUnderline"/>
          <w:sz w:val="24"/>
          <w:highlight w:val="green"/>
        </w:rPr>
        <w:t>that people</w:t>
      </w:r>
      <w:r w:rsidRPr="00A10F89">
        <w:rPr>
          <w:rStyle w:val="StyleUnderline"/>
          <w:sz w:val="24"/>
        </w:rPr>
        <w:t xml:space="preserve"> manage to </w:t>
      </w:r>
      <w:r w:rsidRPr="009A3DED">
        <w:rPr>
          <w:rStyle w:val="Emphasis"/>
          <w:sz w:val="24"/>
          <w:highlight w:val="green"/>
        </w:rPr>
        <w:t>ignore anyway</w:t>
      </w:r>
      <w:r w:rsidRPr="00A10F89">
        <w:rPr>
          <w:rStyle w:val="StyleUnderline"/>
          <w:sz w:val="24"/>
        </w:rPr>
        <w:t xml:space="preserve"> </w:t>
      </w:r>
      <w:r w:rsidRPr="009A3DED">
        <w:rPr>
          <w:rStyle w:val="StyleUnderline"/>
          <w:sz w:val="24"/>
          <w:highlight w:val="green"/>
        </w:rPr>
        <w:t>for</w:t>
      </w:r>
      <w:r w:rsidRPr="00A10F89">
        <w:rPr>
          <w:rStyle w:val="StyleUnderline"/>
          <w:sz w:val="24"/>
        </w:rPr>
        <w:t xml:space="preserve"> a raft of </w:t>
      </w:r>
      <w:r w:rsidRPr="009A3DED">
        <w:rPr>
          <w:rStyle w:val="Emphasis"/>
          <w:sz w:val="24"/>
          <w:highlight w:val="green"/>
        </w:rPr>
        <w:t>social-psychological reasons</w:t>
      </w:r>
      <w:r w:rsidRPr="00A10F89">
        <w:rPr>
          <w:rStyle w:val="StyleUnderline"/>
          <w:sz w:val="24"/>
        </w:rPr>
        <w:t xml:space="preserve">.2 </w:t>
      </w:r>
      <w:r w:rsidRPr="009A3DED">
        <w:rPr>
          <w:rStyle w:val="StyleUnderline"/>
          <w:sz w:val="24"/>
          <w:highlight w:val="green"/>
        </w:rPr>
        <w:t>A pandemic</w:t>
      </w:r>
      <w:r w:rsidRPr="00A10F89">
        <w:rPr>
          <w:rStyle w:val="StyleUnderline"/>
          <w:sz w:val="24"/>
        </w:rPr>
        <w:t xml:space="preserve"> is a quintessential gray rhino, for it </w:t>
      </w:r>
      <w:r w:rsidRPr="009A3DED">
        <w:rPr>
          <w:rStyle w:val="StyleUnderline"/>
          <w:sz w:val="24"/>
          <w:highlight w:val="green"/>
        </w:rPr>
        <w:t xml:space="preserve">is no longer a matter of if but of </w:t>
      </w:r>
      <w:r w:rsidRPr="009A3DED">
        <w:rPr>
          <w:rStyle w:val="Emphasis"/>
          <w:sz w:val="24"/>
          <w:highlight w:val="green"/>
        </w:rPr>
        <w:t>when</w:t>
      </w:r>
      <w:r w:rsidRPr="00A10F89">
        <w:rPr>
          <w:rStyle w:val="StyleUnderline"/>
          <w:sz w:val="24"/>
        </w:rPr>
        <w:t xml:space="preserve"> it will challenge us—and of how prepared we are to deal with it when it happens. </w:t>
      </w:r>
      <w:r w:rsidRPr="0010630F">
        <w:rPr>
          <w:sz w:val="16"/>
        </w:rPr>
        <w:t xml:space="preserve">We have certainly been warned. The curse we have created was understood as a possibility from the very outset, when seventy years ago Sir Alexander Fleming, the discoverer of penicillin, predicted antibiotic resistance. </w:t>
      </w:r>
      <w:r w:rsidRPr="00A10F89">
        <w:rPr>
          <w:rStyle w:val="StyleUnderline"/>
          <w:sz w:val="24"/>
        </w:rPr>
        <w:t xml:space="preserve">When interviewed for a 2015 article, “The Most Predictable Disaster in the History of the Human Race, ” Bill Gates pointed out that one of the costliest disasters of the 20th century, worse even than World War I, was the Spanish Flu pandemic of 1918-19. As the author of the article, Ezra Klein, put it: “No one can say we weren’t warned. And warned. And warned. </w:t>
      </w:r>
      <w:r w:rsidRPr="005D713A">
        <w:rPr>
          <w:rStyle w:val="StyleUnderline"/>
          <w:sz w:val="24"/>
        </w:rPr>
        <w:t>A pandemic disease is the</w:t>
      </w:r>
      <w:r w:rsidRPr="00A10F89">
        <w:rPr>
          <w:rStyle w:val="StyleUnderline"/>
          <w:sz w:val="24"/>
        </w:rPr>
        <w:t xml:space="preserve"> </w:t>
      </w:r>
      <w:r w:rsidRPr="009A3DED">
        <w:rPr>
          <w:rStyle w:val="Emphasis"/>
          <w:sz w:val="24"/>
          <w:highlight w:val="green"/>
        </w:rPr>
        <w:t>most predictable catastrophe in</w:t>
      </w:r>
      <w:r w:rsidRPr="00A10F89">
        <w:rPr>
          <w:rStyle w:val="StyleUnderline"/>
          <w:sz w:val="24"/>
        </w:rPr>
        <w:t xml:space="preserve"> the </w:t>
      </w:r>
      <w:r w:rsidRPr="009A3DED">
        <w:rPr>
          <w:rStyle w:val="Emphasis"/>
          <w:sz w:val="24"/>
          <w:highlight w:val="green"/>
        </w:rPr>
        <w:t>history</w:t>
      </w:r>
      <w:r w:rsidRPr="00A10F89">
        <w:rPr>
          <w:rStyle w:val="StyleUnderline"/>
          <w:sz w:val="24"/>
        </w:rPr>
        <w:t xml:space="preserve"> of the human race, if only because it has happened to the human race so many, many times before.”3 Even with effective new medicines, if we can devise them, we must contain outbreaks of bacterial disease fast, lest they get out of control. In other words, we have a social-organizational challenge before us as well as a strictly medical one. That means getting sufficient amounts of medicine into the right hands and in the right places, but it also means educating people and enabling them to communicate with each other to prevent any outbreak from spreading widely. </w:t>
      </w:r>
      <w:r w:rsidRPr="0010630F">
        <w:rPr>
          <w:sz w:val="16"/>
        </w:rPr>
        <w:t xml:space="preserve">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 What Are the Problems? </w:t>
      </w:r>
      <w:r w:rsidRPr="00A10F89">
        <w:rPr>
          <w:rStyle w:val="StyleUnderline"/>
          <w:sz w:val="24"/>
        </w:rPr>
        <w:t>Bacteria are among the oldest living things on the planet. They are masters of survival and can be found everywhere. Billions of them live on and in every one of us, many of them helping our bodies to run smoothly and stay healthy. Most bacteria that are not helpful to us are at least harmless, but some are not</w:t>
      </w:r>
      <w:r w:rsidRPr="0010630F">
        <w:rPr>
          <w:sz w:val="16"/>
        </w:rPr>
        <w:t xml:space="preserve">. They invade our cells, spread quickly, and cause havoc that we refer to generically as disease. Millions of people used to die every year as a result of bacterial infections, until we developed antibiotics. </w:t>
      </w:r>
      <w:r w:rsidRPr="00A10F89">
        <w:rPr>
          <w:rStyle w:val="StyleUnderline"/>
          <w:sz w:val="24"/>
        </w:rPr>
        <w:t>These wonder drugs revolutionized medicine, but one can have too much of a good thing. Doctors have used antibiotics recklessly, prescribing them for just about everything, and in the process helped to create strains of bacteria that are resistant to the medicines we have. We even give antibiotics to cattle that are not sick and use them to fatten chicke</w:t>
      </w:r>
      <w:r w:rsidRPr="0010630F">
        <w:rPr>
          <w:sz w:val="16"/>
        </w:rPr>
        <w:t xml:space="preserve">ns. Companies large and small still mindlessly market antimicrobial products for hands and home, claiming that they kill bacteria and viruses. They do more harm than good because the low concentrations of antimicrobials that these products contain tend to kill friendly bacteria (not viruses at all), and so clear the way for the mass multiplication of surviving unfriendly bacteria. </w:t>
      </w:r>
      <w:r w:rsidRPr="00A10F89">
        <w:rPr>
          <w:rStyle w:val="StyleUnderline"/>
          <w:sz w:val="24"/>
        </w:rPr>
        <w:t xml:space="preserve">Perhaps even worse, </w:t>
      </w:r>
      <w:r w:rsidRPr="009A3DED">
        <w:rPr>
          <w:rStyle w:val="StyleUnderline"/>
          <w:sz w:val="24"/>
          <w:highlight w:val="green"/>
        </w:rPr>
        <w:t>hospitals</w:t>
      </w:r>
      <w:r w:rsidRPr="00A10F89">
        <w:rPr>
          <w:rStyle w:val="StyleUnderline"/>
          <w:sz w:val="24"/>
        </w:rPr>
        <w:t xml:space="preserve"> have </w:t>
      </w:r>
      <w:r w:rsidRPr="009A3DED">
        <w:rPr>
          <w:rStyle w:val="StyleUnderline"/>
          <w:sz w:val="24"/>
          <w:highlight w:val="green"/>
        </w:rPr>
        <w:t>deployed antimicrobial products on an industrial scale</w:t>
      </w:r>
      <w:r w:rsidRPr="00A10F89">
        <w:rPr>
          <w:rStyle w:val="StyleUnderline"/>
          <w:sz w:val="24"/>
        </w:rPr>
        <w:t xml:space="preserve"> for a long time now, the result being a sharp rise in iatrogenic bacterial illnesses. </w:t>
      </w:r>
      <w:r w:rsidRPr="009A3DED">
        <w:rPr>
          <w:rStyle w:val="StyleUnderline"/>
          <w:sz w:val="24"/>
          <w:highlight w:val="green"/>
        </w:rPr>
        <w:t>Overuse</w:t>
      </w:r>
      <w:r w:rsidRPr="00A10F89">
        <w:rPr>
          <w:rStyle w:val="StyleUnderline"/>
          <w:sz w:val="24"/>
        </w:rPr>
        <w:t xml:space="preserve"> of antibiotics and commercial products containing them has </w:t>
      </w:r>
      <w:r w:rsidRPr="009A3DED">
        <w:rPr>
          <w:rStyle w:val="StyleUnderline"/>
          <w:sz w:val="24"/>
          <w:highlight w:val="green"/>
        </w:rPr>
        <w:t>helped superbugs</w:t>
      </w:r>
      <w:r w:rsidRPr="00A10F89">
        <w:rPr>
          <w:rStyle w:val="StyleUnderline"/>
          <w:sz w:val="24"/>
        </w:rPr>
        <w:t xml:space="preserve"> to </w:t>
      </w:r>
      <w:r w:rsidRPr="009A3DED">
        <w:rPr>
          <w:rStyle w:val="StyleUnderline"/>
          <w:sz w:val="24"/>
          <w:highlight w:val="green"/>
        </w:rPr>
        <w:t>evolve</w:t>
      </w:r>
      <w:r w:rsidRPr="00A10F89">
        <w:rPr>
          <w:rStyle w:val="StyleUnderline"/>
          <w:sz w:val="24"/>
        </w:rPr>
        <w:t>. We now increasingly face microorganisms that cannot be killed by antibiotics, antifungals, antivirals, or any other chemical weapon we throw at them</w:t>
      </w:r>
      <w:r w:rsidRPr="0010630F">
        <w:rPr>
          <w:sz w:val="16"/>
        </w:rPr>
        <w:t xml:space="preserve">. </w:t>
      </w:r>
      <w:r w:rsidRPr="00A10F89">
        <w:rPr>
          <w:rStyle w:val="Emphasis"/>
          <w:sz w:val="24"/>
        </w:rPr>
        <w:t xml:space="preserve">Pandemics are the major risk we run as a result, but it is not the only one. Overuse of antibiotics by doctors, homemakers, and hospital managers could mean that, in the not-too-distant future, </w:t>
      </w:r>
      <w:r w:rsidRPr="009A3DED">
        <w:rPr>
          <w:rStyle w:val="Emphasis"/>
          <w:sz w:val="24"/>
          <w:highlight w:val="green"/>
        </w:rPr>
        <w:t>something as simple as a minor cut could</w:t>
      </w:r>
      <w:r w:rsidRPr="00A10F89">
        <w:rPr>
          <w:rStyle w:val="Emphasis"/>
          <w:sz w:val="24"/>
        </w:rPr>
        <w:t xml:space="preserve"> again </w:t>
      </w:r>
      <w:r w:rsidRPr="009A3DED">
        <w:rPr>
          <w:rStyle w:val="Emphasis"/>
          <w:sz w:val="24"/>
          <w:highlight w:val="green"/>
        </w:rPr>
        <w:t>become life-threatening if</w:t>
      </w:r>
      <w:r w:rsidRPr="00A10F89">
        <w:rPr>
          <w:rStyle w:val="Emphasis"/>
          <w:sz w:val="24"/>
        </w:rPr>
        <w:t xml:space="preserve"> it becomes </w:t>
      </w:r>
      <w:r w:rsidRPr="009A3DED">
        <w:rPr>
          <w:rStyle w:val="Emphasis"/>
          <w:sz w:val="24"/>
          <w:highlight w:val="green"/>
        </w:rPr>
        <w:t>infected</w:t>
      </w:r>
      <w:r w:rsidRPr="0010630F">
        <w:rPr>
          <w:sz w:val="16"/>
        </w:rPr>
        <w:t xml:space="preserve">. </w:t>
      </w:r>
      <w:r w:rsidRPr="00A10F89">
        <w:rPr>
          <w:rStyle w:val="StyleUnderline"/>
          <w:sz w:val="24"/>
        </w:rPr>
        <w:t xml:space="preserve">Few non-medical professionals are aware that antibiotics are the foundation on which nearly all of modern medicine rests. Cancer therapy, organ transplants, surgeries minor and major, and even childbirth all rely on antibiotics to prevent infections. If infections become untreatable we stand to lose most of the medical advances we have made over the past fifty years. </w:t>
      </w:r>
      <w:r w:rsidRPr="0010630F">
        <w:rPr>
          <w:sz w:val="16"/>
        </w:rPr>
        <w:t xml:space="preserve">And the problem is already here. In the summer of 2011, a 43-year-old woman with complications from a lung transplant was transferred from a New York City hospital to the Clinical Center at the National Institutes of Health (NIH), in Bethesda, Maryland. She had a highly resistant superbug known as Klebsiella pneumoniae carbapenemase (KPC). The patient was treated and eventually discharged after doctors concluded that they had contained the infection. A few weeks later, a 34-year-old man with a tumor and no known link to the woman contracted KPC while at the hospital. During the course of the next few months, several more NIH patients presented with KPC. Doctors attacked the outbreak with combinations of antibiotics, including a supposedly powerful experimental drug. A separate intensive care unit for KPC patients was set up and robots disinfected empty rooms, but the infection still spread beyond the intensive care area. Several patients died and then suddenly all was silent on the KPC front, with doctors convinced they had seen the last of the dangerous bacterium. They couldn’t have been more mistaken. A year later, a young man with complications from a bone marrow transplant arrived at NIH. He became infected with KPC and died. This superbug is now present in hospitals in most, if not all U.S. states. This is not good. This past year an outbreak of CRE (carbapenem-resistant enterobacteriaceae) linked to contaminated medical equipment infected 11 patients and killed two in Los Angeles area hospitals. This family of bacteria has evolved resistance to all antibiotics, including the powerful carbapenem antibiotics that are often used as a last resort against serious infections. They are now so resilient that it is virtually impossible to remove them from medical tools such as catheters and breathing tubes placed into the body, even after cleaning. Then we have gonorrhea, chlamydia, and other sexually transmitted diseases that we cannot treat and that are spreading all over the world. Anyone who has sex can catch these infections, and because most people may not exhibit any symptoms they spread infections without anyone knowing about it. Sexually transmitted diseases used to be treatable with antibiotics, but in recent years we have witnessed the rise of multi-drug resistant STDs. Untreated gonorrhea can lead to infertility in men and women and blindness and other congenital defect in babies. As is well known, too, we have witnessed many cases of drug-resistant pneumonia. These problems have arisen in part because of simple mistakes healthcare professionals repeatedly make. Let me explain. </w:t>
      </w:r>
      <w:r w:rsidRPr="00A10F89">
        <w:rPr>
          <w:rStyle w:val="StyleUnderline"/>
          <w:sz w:val="24"/>
        </w:rPr>
        <w:t>Neither superbugs nor common bacterial infections produce any special symptoms indicative of their cause. Rashes, fevers, sneezing, runny noses, ear pain, diarrhea, vomiting, coughing, fatigue, and weakness are signs of common and minor illnesses as well as uncommonly deadly ones.</w:t>
      </w:r>
      <w:r w:rsidRPr="0010630F">
        <w:rPr>
          <w:sz w:val="16"/>
        </w:rPr>
        <w:t xml:space="preserve"> </w:t>
      </w:r>
      <w:r w:rsidRPr="00A10F89">
        <w:rPr>
          <w:rStyle w:val="Emphasis"/>
          <w:sz w:val="24"/>
        </w:rPr>
        <w:t xml:space="preserve">Therefore, the major problem for clinicians is to identify a common symptom that may potentially be an early sign of a major infection that could result in an epidemic. </w:t>
      </w:r>
      <w:r w:rsidRPr="00A10F89">
        <w:rPr>
          <w:rStyle w:val="StyleUnderline"/>
          <w:sz w:val="24"/>
        </w:rPr>
        <w:t>We know that dangerous infections in any given geographical area do not start at the same time. They start with one victim and gradually spread. But that victim is only one among hundreds of patients a doctor will typically see, so many doctors will miss patients presenting with infections that are serious</w:t>
      </w:r>
      <w:r w:rsidRPr="0010630F">
        <w:rPr>
          <w:sz w:val="16"/>
        </w:rPr>
        <w:t xml:space="preserve">. They will probably identify diseases that kill fast, but slow-spreading infections such as skin infections that can lead to septicemia are rarely diagnosed early. In addition, I </w:t>
      </w:r>
      <w:r w:rsidRPr="00A10F89">
        <w:rPr>
          <w:rStyle w:val="StyleUnderline"/>
          <w:sz w:val="24"/>
        </w:rPr>
        <w:t xml:space="preserve">have seen doctors treating eczema with antibiotic cream, even though they know that bacteria are resistant to the majority of these drugs. This sort of action encourages simple infections to spread locally, because patients are therefore not instructed to take other, more useful precautions. On top of that, some people are frivolous about infections and assume doctors are exaggerating the threat. </w:t>
      </w:r>
      <w:r w:rsidRPr="0010630F">
        <w:rPr>
          <w:sz w:val="16"/>
        </w:rPr>
        <w:t xml:space="preserve">And some people are selfish. Once I was called to see a passenger during a flight who had symptoms consistent with infection. He boarded the plane with these symptoms, but began to feel much worse during the flight. I was scared, knowing how infections such as Ebola can spread. This made me think about a way to screen passengers before they board a flight. Airlines could refund a traveler’s ticket, or issue a replacement, in case of sickness—which is not the policy now. We currently have no method to block infectious travelers from boarding flights, and there are no changes in the incentive system to enable conscientious passengers to avoid losing their money if they responsibly miss a flight because of illness. Speaking of selfishness, I once saw a mother drop her daughter off at school with a serious bout of impetigo on her face. When I asked her why she had brought her daughter to school with a contagious infection, she said she could not spare the time to keep her at home or take her to the doctor. By allowing this child to contact other children, a simple infection can become a major threat. Fortunately, I could see the rash on the girl’s face, but other kids in schools may have rashes we cannot see. Incorrect diagnosis of skin problems and mistaken use of antibiotics to treat them is common all over the world, and so we are continually creating superbugs in our communities. Similarly, chest infections, sore throats, and illnesses diagnosed as colds that unnecessarily treated with antibiotics are also a major threat. By prescribing antibiotics for viral infections, we are not only helping bacteria develop resistance, but we are also polluting the environment when these drugs are passed in urine and feces. All of this helps resistant bacteria to spread in the community and become an epidemic. Ebola is very difficult to transmit because people who are contagious have visible and unusual symptoms. However, the emerging infections and pandemics of the future may not have visible symptoms, and they could break out in highly populous countries such as India and China that send thousands of travelers all over the world every day. When a person is infected with a contagious disease, he or she can expect to pass the illness on to an average of two people. This is called the “reproduction number.” Two is not that high a number as these things go; some diseases have far greater rates of infection. The SARS virus had a reproduction number of four. Measles has a reproduction number of 18. One person traveling as an airplane passenger and carrying an infection similar to Ebola can infect three to five people sitting nearby, ten if he or she walks to the toilet. The study that highlighted this was published in a medical journal a few years ago, but the airline industry has not implemented any changes or introduced screening to prevent the spread of infections by air travel passengers, a major vehicle for the rapid spread of disease. It is scary to think that nobody knows what will happen when the world faces a lethal disease we’re not used to, perhaps with a reproduction number of five or eight or even ten. What if it starts in a megacity? What if, unlike Ebola, it’s contagious before patients show obvious symptoms? Past experience isn’t comforting. In 2009, H1N1 flu spread around the world before we even knew it existed. The Questions Remains Why do seemingly intelligent people repeatedly do such collectively stupid things? How did we allow this to happen? The answer is disarmingly simple. It is because people are incentivized to prioritize short-term benefits over long-term considerations. It is what social scientists have called a “logic of collective action” problem. Everyone has his or her specialized niche interest: doctors their patients’ approval, business and airline executives their shareholders’ earnings, hospitals their reputations for best-practice hygienics, homemakers their obligation to keep their own families from illness. But no one owns the longer-term consequences for hundreds of millions of people who are irrelevant to satisfying these short-term concerns. Here is an example. At a recent Superbug Super Drug conference in London that I attended, scientists, health agencies, and pharmaceutical companies were vastly more concerned with investing millions of dollars in efforts to invent another antibiotic, claiming that this has to be the way forward. Money was the most pressing issue because, as everyone at the conference knew, for many years pharmaceutical companies have been pulling back from antibiotics research because they can’t see a profit in it. Development costs run into billions of dollars, yet there is no guarantee that any new drug will successfully fight infections. At the same conference Dr. Lloyd Czaplewski spoke about alternatives to antibiotics, in case we cannot come up with new ones fast enough to outrun superbug evolution. But he omitted mention of preventive strategies that use the internet or communication software to help reduce the spread of infections among families, communities, and countries. It is madness that we don’t have a concrete second-best alternative to new antibiotics, because we need them and we need them quickly. Of course, this is why we have governments, which have been known occasionally in the past as commonwealths. Governments are supposed to look out for the wider, common interests of society that niche-interested professionals take no responsibility for, and that includes public health. It is why nearly every nation’s government has an official who is analogous to the U.S. Surgeon General, and nearly every one has a public health service of some kind. Alas, national governments do not always function as they should. Several years ago physician and former Republican Senator Bill Frist submitted a proposal to the Senate for a U.S. Medical Expeditionary Corps. This would have been a specialized organization that could coordinate and execute rapid responses to global health emergencies such as Ebola. Nothing came of it, because Dr. Frist’s fellow politicians were either too shortsighted or too dimwitted to understand why it was a good idea. Or perhaps they simply realized that they could not benefit politically from supporting it. Plenty of mistakes continue to be made. In 2015, a particularly infectious form of bird flu ripped through 14 U.S. states, leading farmers to preventively slaughter nearly 40 million birds. The result of such callous and unnecessary acts is that, instead of exhausting themselves in the host population of birds, the viruses quickly find alternative hosts in which to survive, and could therefore easily mutate into a form that can infect humans. Earlier, during the 1980s, AIDS garnered more public attention because a handful of rich and famous people were infected, and because the campaign to eradicate it dovetailed with and boosted the political campaign on behalf of homosexual rights. Methicillin resistant Staphylococcus aureus (MRSA) in hospitals, by far the bigger threat at the time, was virtually ignored. Some doctors knew that MRSA would bring us to our knees and kill millions of people worldwide, but pharmaceutical companies and device and equipment manufacturers ignored these doctors and the thousands of patients dying in hospitals as a result of MRSA. They prioritized the wrong thing, and government did not correct the error. And that is partly how antibiotic-resistant infection went from an obscure hospital problem to an incipient global pandemic. Politics well outside the United States plays several other roles in the budding problem that we are confronting. Countries often will not admit they have a problem and request help because of the possible financial implications in terms of investment and travel. Guinea did not declare the Ebola epidemic early on and Chinese leaders, worried about trade and tourism, lied for months in 2002 about the presence of the SARS virus. In 2004, when avian influenza first surfaced in Thailand, officials there displayed a similar reluctance to release information. Hospitals in some countries, including India, are managed and often owned by doctors. They refuse to share information about existing infections and often categorically deny they have a problem. Reporting infections to public health authorities is not mandatory, and so hospitals that fail to say anything are not penalized. Even now, the WHO and the CDC do not have accurate and up-to-date information about the spread of E. coli or other infections, and part of the reason is that for-profit hospitals are reluctant to do anything to diminish their bottom line. Syria and Yemen are among those countries that are so weak and fragmented that they cannot effectively coordinate public healthcare. But their governments are also hostile to external organizations that offer relief. Part of the reason is xenophobia, but part is that this makes the government look bad. Relatedly, most poor-nation governments do not trust the efficacy of international institutions, and think that cooperating with them amounts to a re-importation of imperialism. They would rather their own people suffer and die than ask for needed help. That brings us to the level of international public health governance. Alas, sometimes poor-country governments estimate the efficacy of international institutions accurately. The WHO’s Ebola response in 2014-15 was a disaster. The organization was slow to declare a public health emergency even after public warnings from Médecins Sans Frontières, some of whose doctors had already died on the front line. The outbreak killed more than 28,000 people, far more than would have been the case had it been quickly identified. </w:t>
      </w:r>
      <w:r w:rsidRPr="00A10F89">
        <w:rPr>
          <w:rStyle w:val="StyleUnderline"/>
          <w:sz w:val="24"/>
        </w:rPr>
        <w:t xml:space="preserve">This isn’t just an issue of bureaucratic incompetence. The </w:t>
      </w:r>
      <w:r w:rsidRPr="009A3DED">
        <w:rPr>
          <w:rStyle w:val="StyleUnderline"/>
          <w:bCs/>
          <w:sz w:val="24"/>
          <w:highlight w:val="green"/>
        </w:rPr>
        <w:t xml:space="preserve">WHO </w:t>
      </w:r>
      <w:r w:rsidRPr="0010630F">
        <w:rPr>
          <w:rStyle w:val="StyleUnderline"/>
          <w:bCs/>
          <w:sz w:val="24"/>
        </w:rPr>
        <w:t xml:space="preserve">is </w:t>
      </w:r>
      <w:r w:rsidRPr="009A3DED">
        <w:rPr>
          <w:rStyle w:val="StyleUnderline"/>
          <w:bCs/>
          <w:sz w:val="24"/>
          <w:highlight w:val="green"/>
        </w:rPr>
        <w:t xml:space="preserve">under-resourced </w:t>
      </w:r>
      <w:r w:rsidRPr="0010630F">
        <w:rPr>
          <w:rStyle w:val="StyleUnderline"/>
          <w:bCs/>
          <w:sz w:val="24"/>
        </w:rPr>
        <w:t xml:space="preserve">for the problems it is meant to solve. </w:t>
      </w:r>
      <w:r w:rsidRPr="009A3DED">
        <w:rPr>
          <w:rStyle w:val="StyleUnderline"/>
          <w:bCs/>
          <w:sz w:val="24"/>
          <w:highlight w:val="green"/>
        </w:rPr>
        <w:t>Funding comes from voluntary donations</w:t>
      </w:r>
      <w:r w:rsidRPr="0010630F">
        <w:rPr>
          <w:rStyle w:val="StyleUnderline"/>
          <w:bCs/>
          <w:sz w:val="24"/>
        </w:rPr>
        <w:t xml:space="preserve">, and there is </w:t>
      </w:r>
      <w:r w:rsidRPr="009A3DED">
        <w:rPr>
          <w:rStyle w:val="StyleUnderline"/>
          <w:bCs/>
          <w:sz w:val="24"/>
          <w:highlight w:val="green"/>
        </w:rPr>
        <w:t xml:space="preserve">no mechanism by which </w:t>
      </w:r>
      <w:r w:rsidRPr="0010630F">
        <w:rPr>
          <w:rStyle w:val="StyleUnderline"/>
          <w:bCs/>
          <w:sz w:val="24"/>
        </w:rPr>
        <w:t xml:space="preserve">it can quickly </w:t>
      </w:r>
      <w:r w:rsidRPr="009A3DED">
        <w:rPr>
          <w:rStyle w:val="StyleUnderline"/>
          <w:bCs/>
          <w:sz w:val="24"/>
          <w:highlight w:val="green"/>
        </w:rPr>
        <w:t xml:space="preserve">scale up </w:t>
      </w:r>
      <w:r w:rsidRPr="0010630F">
        <w:rPr>
          <w:rStyle w:val="StyleUnderline"/>
          <w:bCs/>
          <w:sz w:val="24"/>
        </w:rPr>
        <w:t xml:space="preserve">its efforts during an emergency. The </w:t>
      </w:r>
      <w:r w:rsidRPr="009A3DED">
        <w:rPr>
          <w:rStyle w:val="StyleUnderline"/>
          <w:bCs/>
          <w:sz w:val="24"/>
          <w:highlight w:val="green"/>
        </w:rPr>
        <w:t xml:space="preserve">result is </w:t>
      </w:r>
      <w:r w:rsidRPr="0010630F">
        <w:rPr>
          <w:rStyle w:val="StyleUnderline"/>
          <w:bCs/>
          <w:sz w:val="24"/>
        </w:rPr>
        <w:t xml:space="preserve">that its </w:t>
      </w:r>
      <w:r w:rsidRPr="009A3DED">
        <w:rPr>
          <w:rStyle w:val="StyleUnderline"/>
          <w:bCs/>
          <w:sz w:val="24"/>
          <w:highlight w:val="green"/>
        </w:rPr>
        <w:t>response</w:t>
      </w:r>
      <w:r w:rsidRPr="0010630F">
        <w:rPr>
          <w:rStyle w:val="StyleUnderline"/>
          <w:bCs/>
          <w:sz w:val="24"/>
        </w:rPr>
        <w:t xml:space="preserve"> to the next major disease outbreak </w:t>
      </w:r>
      <w:r w:rsidRPr="009A3DED">
        <w:rPr>
          <w:rStyle w:val="StyleUnderline"/>
          <w:bCs/>
          <w:sz w:val="24"/>
          <w:highlight w:val="green"/>
        </w:rPr>
        <w:t xml:space="preserve">is </w:t>
      </w:r>
      <w:r w:rsidRPr="0010630F">
        <w:rPr>
          <w:rStyle w:val="StyleUnderline"/>
          <w:bCs/>
          <w:sz w:val="24"/>
        </w:rPr>
        <w:t xml:space="preserve">likely to be as </w:t>
      </w:r>
      <w:r w:rsidRPr="009A3DED">
        <w:rPr>
          <w:rStyle w:val="StyleUnderline"/>
          <w:bCs/>
          <w:sz w:val="24"/>
          <w:highlight w:val="green"/>
        </w:rPr>
        <w:t xml:space="preserve">inadequate </w:t>
      </w:r>
      <w:r w:rsidRPr="0010630F">
        <w:rPr>
          <w:rStyle w:val="StyleUnderline"/>
          <w:bCs/>
          <w:sz w:val="24"/>
        </w:rPr>
        <w:t>as were its responses to Ebola, H1N1, and SARS</w:t>
      </w:r>
      <w:r w:rsidRPr="00A10F89">
        <w:rPr>
          <w:rStyle w:val="StyleUnderline"/>
          <w:sz w:val="24"/>
        </w:rPr>
        <w:t xml:space="preserve">. </w:t>
      </w:r>
      <w:r w:rsidRPr="0010630F">
        <w:rPr>
          <w:sz w:val="16"/>
        </w:rPr>
        <w:t xml:space="preserve">Stakeholders admit that we need another mechanism, and most experts agree that the world needs some kind of emergency response team for dangerous diseases. But no one knows how to set one up amid the dysfunctional global governance structures that presently exist. Maybe they should turn to Bill Frist, whose basic concept was sound; if the U.S. government will not act, perhaps some other governments will, and use the UN system to do so. But as things stand, we lack a health equivalent of the military reserve. Neither government leaders nor doctors can mobilize a team of experts to contain infections. People who want to volunteer, whether for government or NGO efforts, are not paid and the rules, if any, are sketchy about what we do with them when they return from a mission. Are employers going to take them back? What are the quarantine rules? It is all completely ad hoc, meaning that humanity lacks the tools it needs to protect itself. And note, by the way, the contrast between how governments prepare for facing pandemics and how they prepare for making war. War is not more deadly to the human race than pandemics, but national defense against armed aggression is much better planned for than defense against threats to public health. There is a wealth of rules regarding it, too. Human beings study and plan for war, which kills people both deliberately and accidentally, but they do not invest comparable effort planning for pandemics, which are liable to kill orders of magnitude more people. To the mind of a medical doctor, this is strange. </w:t>
      </w:r>
      <w:r w:rsidRPr="00A10F89">
        <w:rPr>
          <w:rStyle w:val="StyleUnderline"/>
          <w:sz w:val="24"/>
        </w:rPr>
        <w:t xml:space="preserve">Creating Conditions for Infections to Spread Superbug infections spread for several interlocking reasons. Some are medical-epidemiological. Most of the infections of the past thirty years have started in one place and in one family. As already noted, they spread because many infectious diseases are highly contagious before the onset of symptoms, and because it is difficult to prevent patients who know they are sick from going to hospitals, work, and school, or from traveling further afield. </w:t>
      </w:r>
      <w:r w:rsidRPr="0010630F">
        <w:rPr>
          <w:sz w:val="16"/>
        </w:rPr>
        <w:t xml:space="preserve">But again, one reason for the problem is political, not medical. Many governments have no strategies in place to prevent pandemics because they are unwilling to tell their people how infections spread. They don’t want to worry people with such talk; it will make them, they fear, unpopular. So governments may have mountains of bureaucracy with great heaps of rules and regulations concerning public health, but they are generally unwilling to trust their own citizens to use common sense on their own behalf. This, too, seems very strange. Until now, no one has come forward to help us develop strategies to educate people how to identify and prevent the spread of infection to their families and communities. The majority of stakeholders have also been oblivious to the use of new technologies to help reduce the spread of these infections. There are some exceptions. In a fun blog post called Preparedness 101: Zombie Apocalypse, the CDC uses the threat of a zombie outbreak as a metaphor to encourage people to prepare for emergencies, including pandemics. It is well meaning and insightful, yet when my colleagues and I try to discuss ways of scaling up the CDC’s example with doctors and nurses, they shut down. Nobody plans for an actual crisis partly because it is too scary and hence paralyzing to think about. But it is also because it is not most health professionals’ job; it is not what they are trained and paid to do. It is always someone else’s job, except that it has turned out to be nobody’s job. </w:t>
      </w:r>
      <w:r w:rsidRPr="00A10F89">
        <w:rPr>
          <w:rStyle w:val="Emphasis"/>
          <w:sz w:val="24"/>
        </w:rPr>
        <w:t xml:space="preserve">Worse, the situation is not static. While we sit paralyzed, </w:t>
      </w:r>
      <w:r w:rsidRPr="009A3DED">
        <w:rPr>
          <w:rStyle w:val="Emphasis"/>
          <w:sz w:val="24"/>
          <w:highlight w:val="green"/>
        </w:rPr>
        <w:t>superbugs are evolving</w:t>
      </w:r>
      <w:r w:rsidRPr="00A10F89">
        <w:rPr>
          <w:rStyle w:val="Emphasis"/>
          <w:sz w:val="24"/>
        </w:rPr>
        <w:t xml:space="preserve">. Epidemiological </w:t>
      </w:r>
      <w:r w:rsidRPr="009A3DED">
        <w:rPr>
          <w:rStyle w:val="Emphasis"/>
          <w:sz w:val="24"/>
          <w:highlight w:val="green"/>
        </w:rPr>
        <w:t xml:space="preserve">models </w:t>
      </w:r>
      <w:r w:rsidRPr="00A10F89">
        <w:rPr>
          <w:rStyle w:val="Emphasis"/>
          <w:sz w:val="24"/>
        </w:rPr>
        <w:t xml:space="preserve">now </w:t>
      </w:r>
      <w:r w:rsidRPr="009A3DED">
        <w:rPr>
          <w:rStyle w:val="Emphasis"/>
          <w:sz w:val="24"/>
          <w:highlight w:val="green"/>
        </w:rPr>
        <w:t xml:space="preserve">predict </w:t>
      </w:r>
      <w:r w:rsidRPr="00A10F89">
        <w:rPr>
          <w:rStyle w:val="Emphasis"/>
          <w:sz w:val="24"/>
        </w:rPr>
        <w:t xml:space="preserve">how an algorithmic process of </w:t>
      </w:r>
      <w:r w:rsidRPr="009A3DED">
        <w:rPr>
          <w:rStyle w:val="Emphasis"/>
          <w:sz w:val="24"/>
          <w:highlight w:val="green"/>
        </w:rPr>
        <w:t xml:space="preserve">disease </w:t>
      </w:r>
      <w:r w:rsidRPr="00A10F89">
        <w:rPr>
          <w:rStyle w:val="Emphasis"/>
          <w:sz w:val="24"/>
        </w:rPr>
        <w:t xml:space="preserve">spread </w:t>
      </w:r>
      <w:r w:rsidRPr="0010630F">
        <w:rPr>
          <w:rStyle w:val="Emphasis"/>
          <w:sz w:val="24"/>
        </w:rPr>
        <w:t xml:space="preserve">will </w:t>
      </w:r>
      <w:r w:rsidRPr="009A3DED">
        <w:rPr>
          <w:rStyle w:val="Emphasis"/>
          <w:sz w:val="24"/>
          <w:highlight w:val="green"/>
        </w:rPr>
        <w:t>move through the modern world</w:t>
      </w:r>
      <w:r w:rsidRPr="00A10F89">
        <w:rPr>
          <w:rStyle w:val="Emphasis"/>
          <w:sz w:val="24"/>
        </w:rPr>
        <w:t xml:space="preserve">. </w:t>
      </w:r>
      <w:r w:rsidRPr="009A3DED">
        <w:rPr>
          <w:rStyle w:val="Emphasis"/>
          <w:sz w:val="24"/>
          <w:highlight w:val="green"/>
        </w:rPr>
        <w:t xml:space="preserve">All urban centers </w:t>
      </w:r>
      <w:r w:rsidRPr="00A10F89">
        <w:rPr>
          <w:rStyle w:val="Emphasis"/>
          <w:sz w:val="24"/>
        </w:rPr>
        <w:t xml:space="preserve">around the entire globe </w:t>
      </w:r>
      <w:r w:rsidRPr="009A3DED">
        <w:rPr>
          <w:rStyle w:val="Emphasis"/>
          <w:sz w:val="24"/>
          <w:highlight w:val="green"/>
        </w:rPr>
        <w:t xml:space="preserve">can become infected within sixty days </w:t>
      </w:r>
      <w:r w:rsidRPr="0010630F">
        <w:rPr>
          <w:rStyle w:val="Emphasis"/>
          <w:sz w:val="24"/>
        </w:rPr>
        <w:t>because we move around and cross borders much more than our ancestors did, thanks to air travel. A</w:t>
      </w:r>
      <w:r w:rsidRPr="00A10F89">
        <w:rPr>
          <w:rStyle w:val="Emphasis"/>
          <w:sz w:val="24"/>
        </w:rPr>
        <w:t xml:space="preserve"> new </w:t>
      </w:r>
      <w:r w:rsidRPr="009A3DED">
        <w:rPr>
          <w:rStyle w:val="Emphasis"/>
          <w:sz w:val="24"/>
          <w:highlight w:val="green"/>
        </w:rPr>
        <w:t xml:space="preserve">pandemic </w:t>
      </w:r>
      <w:r w:rsidRPr="0010630F">
        <w:rPr>
          <w:rStyle w:val="Emphasis"/>
          <w:sz w:val="24"/>
        </w:rPr>
        <w:t>could start crossing borders before we even know it exists. A flu-like</w:t>
      </w:r>
      <w:r w:rsidRPr="00A10F89">
        <w:rPr>
          <w:rStyle w:val="Emphasis"/>
          <w:sz w:val="24"/>
        </w:rPr>
        <w:t xml:space="preserve"> disease </w:t>
      </w:r>
      <w:r w:rsidRPr="009A3DED">
        <w:rPr>
          <w:rStyle w:val="Emphasis"/>
          <w:sz w:val="24"/>
          <w:highlight w:val="green"/>
        </w:rPr>
        <w:t xml:space="preserve">could kill </w:t>
      </w:r>
      <w:r w:rsidRPr="00A10F89">
        <w:rPr>
          <w:rStyle w:val="Emphasis"/>
          <w:sz w:val="24"/>
        </w:rPr>
        <w:t xml:space="preserve">more than </w:t>
      </w:r>
      <w:r w:rsidRPr="009A3DED">
        <w:rPr>
          <w:rStyle w:val="Emphasis"/>
          <w:sz w:val="24"/>
          <w:highlight w:val="green"/>
        </w:rPr>
        <w:t xml:space="preserve">33 million </w:t>
      </w:r>
      <w:r w:rsidRPr="00A10F89">
        <w:rPr>
          <w:rStyle w:val="Emphasis"/>
          <w:sz w:val="24"/>
        </w:rPr>
        <w:t xml:space="preserve">people </w:t>
      </w:r>
      <w:r w:rsidRPr="009A3DED">
        <w:rPr>
          <w:rStyle w:val="Emphasis"/>
          <w:sz w:val="24"/>
          <w:highlight w:val="green"/>
        </w:rPr>
        <w:t xml:space="preserve">in </w:t>
      </w:r>
      <w:r w:rsidRPr="00A10F89">
        <w:rPr>
          <w:rStyle w:val="Emphasis"/>
          <w:sz w:val="24"/>
        </w:rPr>
        <w:t xml:space="preserve">250 </w:t>
      </w:r>
      <w:r w:rsidRPr="009A3DED">
        <w:rPr>
          <w:rStyle w:val="Emphasis"/>
          <w:sz w:val="24"/>
          <w:highlight w:val="green"/>
        </w:rPr>
        <w:t>days</w:t>
      </w:r>
      <w:r w:rsidRPr="00A10F89">
        <w:rPr>
          <w:rStyle w:val="Emphasis"/>
          <w:sz w:val="24"/>
        </w:rPr>
        <w:t>.3</w:t>
      </w:r>
    </w:p>
    <w:p w14:paraId="2ED3F6AA" w14:textId="77777777" w:rsidR="00814EDE" w:rsidRDefault="00814EDE" w:rsidP="00814EDE"/>
    <w:p w14:paraId="14AAAFCD" w14:textId="77777777" w:rsidR="00814EDE" w:rsidRPr="00B52F41" w:rsidRDefault="00814EDE" w:rsidP="00814EDE">
      <w:pPr>
        <w:rPr>
          <w:rStyle w:val="BookTitle"/>
        </w:rPr>
      </w:pPr>
      <w:r w:rsidRPr="00B52F41">
        <w:rPr>
          <w:rStyle w:val="BookTitle"/>
        </w:rPr>
        <w:t>Contention Three is WTO legitmacy</w:t>
      </w:r>
    </w:p>
    <w:p w14:paraId="73270F5B" w14:textId="77777777" w:rsidR="00814EDE" w:rsidRPr="00976E44" w:rsidRDefault="00814EDE" w:rsidP="00814EDE">
      <w:pPr>
        <w:pStyle w:val="Heading4"/>
        <w:jc w:val="both"/>
        <w:rPr>
          <w:rFonts w:cs="Calibri"/>
        </w:rPr>
      </w:pPr>
      <w:r w:rsidRPr="00976E44">
        <w:rPr>
          <w:rFonts w:cs="Calibri"/>
        </w:rPr>
        <w:t xml:space="preserve">The plan is </w:t>
      </w:r>
      <w:r w:rsidRPr="00976E44">
        <w:rPr>
          <w:rFonts w:cs="Calibri"/>
          <w:u w:val="single"/>
        </w:rPr>
        <w:t>critical</w:t>
      </w:r>
      <w:r w:rsidRPr="00976E44">
        <w:rPr>
          <w:rFonts w:cs="Calibri"/>
        </w:rPr>
        <w:t xml:space="preserve"> to </w:t>
      </w:r>
      <w:r w:rsidRPr="00976E44">
        <w:rPr>
          <w:rFonts w:cs="Calibri"/>
          <w:u w:val="single"/>
        </w:rPr>
        <w:t>boosting WTO legitimacy</w:t>
      </w:r>
      <w:r w:rsidRPr="00976E44">
        <w:rPr>
          <w:rFonts w:cs="Calibri"/>
        </w:rPr>
        <w:t>.</w:t>
      </w:r>
    </w:p>
    <w:p w14:paraId="3C8505A1" w14:textId="77777777" w:rsidR="00814EDE" w:rsidRPr="00976E44" w:rsidRDefault="00814EDE" w:rsidP="00814EDE">
      <w:r w:rsidRPr="00976E44">
        <w:rPr>
          <w:rStyle w:val="Style13ptBold"/>
        </w:rPr>
        <w:t>Navnit 21</w:t>
      </w:r>
      <w:r w:rsidRPr="00976E44">
        <w:t xml:space="preserve"> [Brajendra; Ambassador and Permanent Representative of India to WTO; “Science has delivered, will the WTO deliver?” Helsinki Times; 1/18/21; </w:t>
      </w:r>
      <w:hyperlink r:id="rId20" w:history="1">
        <w:r w:rsidRPr="00976E44">
          <w:rPr>
            <w:rStyle w:val="Hyperlink"/>
          </w:rPr>
          <w:t>https://www.helsinkitimes.fi/columns/columns/viewpoint/18561-science-has-delivered-will-the-wto-deliver.html</w:t>
        </w:r>
      </w:hyperlink>
      <w:r w:rsidRPr="00976E44">
        <w:t>] Justin</w:t>
      </w:r>
    </w:p>
    <w:p w14:paraId="5635B6CC" w14:textId="77777777" w:rsidR="00814EDE" w:rsidRPr="00976E44" w:rsidRDefault="00814EDE" w:rsidP="00814EDE">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Africa and other members</w:t>
      </w:r>
    </w:p>
    <w:p w14:paraId="65B28A9F" w14:textId="77777777" w:rsidR="00814EDE" w:rsidRPr="00976E44" w:rsidRDefault="00814EDE" w:rsidP="00814EDE">
      <w:pPr>
        <w:rPr>
          <w:u w:val="single"/>
        </w:rPr>
      </w:pPr>
      <w:r w:rsidRPr="00976E44">
        <w:rPr>
          <w:u w:val="single"/>
        </w:rPr>
        <w:t xml:space="preserve">A proposal by India, South Africa and eight other countries calls on the World Trade Organisation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known as TRIPS, for a limited period of time.</w:t>
      </w:r>
    </w:p>
    <w:p w14:paraId="0D7CDFCA" w14:textId="77777777" w:rsidR="00814EDE" w:rsidRPr="00976E44" w:rsidRDefault="00814EDE" w:rsidP="00814EDE">
      <w:pPr>
        <w:rPr>
          <w:sz w:val="16"/>
        </w:rPr>
      </w:pPr>
      <w:r w:rsidRPr="00976E44">
        <w:rPr>
          <w:sz w:val="16"/>
        </w:rPr>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rPr>
          <w:sz w:val="16"/>
        </w:rPr>
        <w:t>. While a few members have raised concerns about the proposal, a large proportion of the WTO membership supports the proposal. It has also received the backing of various international organizations, multilateral agencies and global civil society.</w:t>
      </w:r>
    </w:p>
    <w:p w14:paraId="0AA1FCB0" w14:textId="77777777" w:rsidR="00814EDE" w:rsidRPr="00976E44" w:rsidRDefault="00814EDE" w:rsidP="00814EDE">
      <w:pPr>
        <w:rPr>
          <w:sz w:val="16"/>
        </w:rPr>
      </w:pPr>
      <w:r w:rsidRPr="00976E44">
        <w:rPr>
          <w:sz w:val="16"/>
        </w:rPr>
        <w:t>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367972D" w14:textId="77777777" w:rsidR="00814EDE" w:rsidRPr="00976E44" w:rsidRDefault="00814EDE" w:rsidP="00814EDE">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381F4568" w14:textId="77777777" w:rsidR="00814EDE" w:rsidRPr="00976E44" w:rsidRDefault="00814EDE" w:rsidP="00814EDE">
      <w:pPr>
        <w:rPr>
          <w:rStyle w:val="Emphasis"/>
        </w:rPr>
      </w:pPr>
      <w:r w:rsidRPr="00976E44">
        <w:rPr>
          <w:sz w:val="16"/>
        </w:rPr>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22B67921" w14:textId="77777777" w:rsidR="00814EDE" w:rsidRPr="00976E44" w:rsidRDefault="00814EDE" w:rsidP="00814EDE">
      <w:pPr>
        <w:rPr>
          <w:sz w:val="16"/>
        </w:rPr>
      </w:pPr>
      <w:r w:rsidRPr="00976E44">
        <w:rPr>
          <w:sz w:val="16"/>
        </w:rPr>
        <w:t>Why existing flexibilities under the TRIPS Agreement are not enough</w:t>
      </w:r>
    </w:p>
    <w:p w14:paraId="4D51B25E" w14:textId="77777777" w:rsidR="00814EDE" w:rsidRPr="00976E44" w:rsidRDefault="00814EDE" w:rsidP="00814EDE">
      <w:pPr>
        <w:rPr>
          <w:sz w:val="16"/>
        </w:rPr>
      </w:pPr>
      <w:r w:rsidRPr="00976E44">
        <w:rPr>
          <w:sz w:val="16"/>
        </w:rPr>
        <w:t>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52348FA6" w14:textId="77777777" w:rsidR="00814EDE" w:rsidRPr="00976E44" w:rsidRDefault="00814EDE" w:rsidP="00814EDE">
      <w:pPr>
        <w:rPr>
          <w:sz w:val="16"/>
        </w:rPr>
      </w:pPr>
      <w:r w:rsidRPr="00976E44">
        <w:rPr>
          <w:sz w:val="16"/>
        </w:rPr>
        <w:t>Why is there a need to go beyond existing global cooperation initiatives?</w:t>
      </w:r>
    </w:p>
    <w:p w14:paraId="4577A26E" w14:textId="77777777" w:rsidR="00814EDE" w:rsidRPr="00976E44" w:rsidRDefault="00814EDE" w:rsidP="00814EDE">
      <w:pPr>
        <w:rPr>
          <w:sz w:val="16"/>
        </w:rPr>
      </w:pPr>
      <w:r w:rsidRPr="00976E44">
        <w:rPr>
          <w:sz w:val="16"/>
        </w:rPr>
        <w:t>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w:t>
      </w:r>
    </w:p>
    <w:p w14:paraId="199F289C" w14:textId="77777777" w:rsidR="00814EDE" w:rsidRPr="00976E44" w:rsidRDefault="00814EDE" w:rsidP="00814EDE">
      <w:pPr>
        <w:rPr>
          <w:sz w:val="16"/>
        </w:rPr>
      </w:pPr>
      <w:r w:rsidRPr="00976E44">
        <w:rPr>
          <w:sz w:val="16"/>
        </w:rPr>
        <w:t>Past experience</w:t>
      </w:r>
    </w:p>
    <w:p w14:paraId="09E5A990" w14:textId="77777777" w:rsidR="00814EDE" w:rsidRPr="00976E44" w:rsidRDefault="00814EDE" w:rsidP="00814EDE">
      <w:pPr>
        <w:rPr>
          <w:u w:val="single"/>
        </w:rPr>
      </w:pPr>
      <w:r w:rsidRPr="00976E44">
        <w:rPr>
          <w:sz w:val="16"/>
        </w:rPr>
        <w:t xml:space="preserve">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4AA6B854" w14:textId="77777777" w:rsidR="00814EDE" w:rsidRPr="00976E44" w:rsidRDefault="00814EDE" w:rsidP="00814EDE">
      <w:pPr>
        <w:rPr>
          <w:sz w:val="16"/>
        </w:rPr>
      </w:pPr>
      <w:r w:rsidRPr="00976E44">
        <w:rPr>
          <w:sz w:val="16"/>
        </w:rPr>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78FA3F23" w14:textId="77777777" w:rsidR="00814EDE" w:rsidRPr="00976E44" w:rsidRDefault="00814EDE" w:rsidP="00814EDE">
      <w:pPr>
        <w:rPr>
          <w:sz w:val="16"/>
        </w:rPr>
      </w:pPr>
      <w:r w:rsidRPr="00976E44">
        <w:rPr>
          <w:sz w:val="16"/>
        </w:rPr>
        <w:t>Way forward</w:t>
      </w:r>
    </w:p>
    <w:p w14:paraId="33550CA3" w14:textId="77777777" w:rsidR="00814EDE" w:rsidRPr="00976E44" w:rsidRDefault="00814EDE" w:rsidP="00814EDE">
      <w:pPr>
        <w:rPr>
          <w:u w:val="single"/>
        </w:rPr>
      </w:pPr>
      <w:r w:rsidRPr="00976E44">
        <w:rPr>
          <w:sz w:val="16"/>
        </w:rPr>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rPr>
          <w:sz w:val="16"/>
        </w:rPr>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60D2AAD8" w14:textId="77777777" w:rsidR="00814EDE" w:rsidRPr="00976E44" w:rsidRDefault="00814EDE" w:rsidP="00814EDE">
      <w:pPr>
        <w:rPr>
          <w:sz w:val="16"/>
        </w:rPr>
      </w:pPr>
      <w:r w:rsidRPr="00976E44">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0CF11450" w14:textId="77777777" w:rsidR="00814EDE" w:rsidRPr="00976E44" w:rsidRDefault="00814EDE" w:rsidP="00814EDE">
      <w:pPr>
        <w:rPr>
          <w:sz w:val="16"/>
        </w:rPr>
      </w:pPr>
    </w:p>
    <w:p w14:paraId="17A4ED7F" w14:textId="77777777" w:rsidR="00814EDE" w:rsidRPr="00976E44" w:rsidRDefault="00814EDE" w:rsidP="00814EDE">
      <w:pPr>
        <w:pStyle w:val="Heading4"/>
        <w:rPr>
          <w:rFonts w:cs="Calibri"/>
        </w:rPr>
      </w:pPr>
      <w:r w:rsidRPr="00976E44">
        <w:rPr>
          <w:rFonts w:cs="Calibri"/>
        </w:rPr>
        <w:t>WTO</w:t>
      </w:r>
      <w:r>
        <w:rPr>
          <w:rFonts w:cs="Calibri"/>
        </w:rPr>
        <w:t xml:space="preserve"> cred</w:t>
      </w:r>
      <w:r w:rsidRPr="00976E44">
        <w:rPr>
          <w:rFonts w:cs="Calibri"/>
        </w:rPr>
        <w:t xml:space="preserve"> solves wars that go </w:t>
      </w:r>
      <w:r w:rsidRPr="00976E44">
        <w:rPr>
          <w:rFonts w:cs="Calibri"/>
          <w:u w:val="single"/>
        </w:rPr>
        <w:t>nuclear</w:t>
      </w:r>
      <w:r w:rsidRPr="00976E44">
        <w:rPr>
          <w:rFonts w:cs="Calibri"/>
        </w:rPr>
        <w:t>.</w:t>
      </w:r>
    </w:p>
    <w:p w14:paraId="2D37EFF6" w14:textId="77777777" w:rsidR="00814EDE" w:rsidRPr="00976E44" w:rsidRDefault="00814EDE" w:rsidP="00814EDE">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5FD8D81" w14:textId="77777777" w:rsidR="00814EDE" w:rsidRPr="00976E44" w:rsidRDefault="00814EDE" w:rsidP="00814EDE">
      <w:pPr>
        <w:rPr>
          <w:sz w:val="16"/>
        </w:rPr>
      </w:pPr>
      <w:r w:rsidRPr="00976E44">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rPr>
          <w:sz w:val="16"/>
        </w:rPr>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rPr>
          <w:sz w:val="16"/>
        </w:rPr>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rPr>
          <w:sz w:val="16"/>
        </w:rPr>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B2A5F3B" w14:textId="77777777" w:rsidR="00814EDE" w:rsidRPr="00976E44" w:rsidRDefault="00814EDE" w:rsidP="00814EDE"/>
    <w:p w14:paraId="239464AE" w14:textId="77777777" w:rsidR="00814EDE" w:rsidRDefault="00814EDE" w:rsidP="00814EDE">
      <w:pPr>
        <w:pStyle w:val="Heading4"/>
        <w:rPr>
          <w:rFonts w:cs="Calibri"/>
        </w:rPr>
      </w:pPr>
    </w:p>
    <w:p w14:paraId="0EE71FA3" w14:textId="77777777" w:rsidR="00814EDE" w:rsidRDefault="00814EDE" w:rsidP="00814EDE"/>
    <w:p w14:paraId="5AF9D88E"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14ED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ED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A4C"/>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F2D54"/>
  <w14:defaultImageDpi w14:val="300"/>
  <w15:docId w15:val="{C7738EEC-8270-234C-B062-9AA603FDA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14ED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14E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14E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14E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814E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14E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EDE"/>
  </w:style>
  <w:style w:type="character" w:customStyle="1" w:styleId="Heading1Char">
    <w:name w:val="Heading 1 Char"/>
    <w:aliases w:val="Pocket Char"/>
    <w:basedOn w:val="DefaultParagraphFont"/>
    <w:link w:val="Heading1"/>
    <w:uiPriority w:val="9"/>
    <w:rsid w:val="00814ED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14ED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14ED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814ED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14ED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814ED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814ED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14ED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814EDE"/>
    <w:rPr>
      <w:color w:val="auto"/>
      <w:u w:val="none"/>
    </w:rPr>
  </w:style>
  <w:style w:type="paragraph" w:styleId="DocumentMap">
    <w:name w:val="Document Map"/>
    <w:basedOn w:val="Normal"/>
    <w:link w:val="DocumentMapChar"/>
    <w:uiPriority w:val="99"/>
    <w:semiHidden/>
    <w:unhideWhenUsed/>
    <w:rsid w:val="00814E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14EDE"/>
    <w:rPr>
      <w:rFonts w:ascii="Lucida Grande" w:hAnsi="Lucida Grande" w:cs="Lucida Grande"/>
    </w:rPr>
  </w:style>
  <w:style w:type="paragraph" w:customStyle="1" w:styleId="textbold">
    <w:name w:val="text bold"/>
    <w:basedOn w:val="Normal"/>
    <w:link w:val="Emphasis"/>
    <w:uiPriority w:val="20"/>
    <w:qFormat/>
    <w:rsid w:val="00814ED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1,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814ED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styleId="BookTitle">
    <w:name w:val="Book Title"/>
    <w:basedOn w:val="DefaultParagraphFont"/>
    <w:uiPriority w:val="33"/>
    <w:qFormat/>
    <w:rsid w:val="00814ED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bcnews.go.com/Health/amidst-superbug-crisis-scientists-urge-innovation/story?id=62763415" TargetMode="External"/><Relationship Id="rId18" Type="http://schemas.openxmlformats.org/officeDocument/2006/relationships/hyperlink" Target="https://abcnews.go.com/Health/melissa-rivers-talks-fathers-suicide-dr-jennifer-ashton/story?id=62733179&amp;cid=clicksource_26_null_headlines_h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tatnews.com/2019/02/11/drug-patent-protection-one-done/" TargetMode="External"/><Relationship Id="rId17" Type="http://schemas.openxmlformats.org/officeDocument/2006/relationships/hyperlink" Target="https://www.who.int/news-room/detail/27-02-2017-who-publishes-list-of-bacteria-for-which-new-antibiotics-are-urgently-needed" TargetMode="External"/><Relationship Id="rId2" Type="http://schemas.openxmlformats.org/officeDocument/2006/relationships/customXml" Target="../customXml/item2.xml"/><Relationship Id="rId16" Type="http://schemas.openxmlformats.org/officeDocument/2006/relationships/hyperlink" Target="https://www.who.int/antimicrobial-resistance/interagency-coordination-group/IACG_final_report_EN.pdf?ua=1" TargetMode="External"/><Relationship Id="rId20" Type="http://schemas.openxmlformats.org/officeDocument/2006/relationships/hyperlink" Target="https://www.helsinkitimes.fi/columns/columns/viewpoint/18561-science-has-delivered-will-the-wto-deliv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ndfonline.com/doi/full/10.1080/25751654.2021.1890867" TargetMode="External"/><Relationship Id="rId5" Type="http://schemas.openxmlformats.org/officeDocument/2006/relationships/numbering" Target="numbering.xml"/><Relationship Id="rId15" Type="http://schemas.openxmlformats.org/officeDocument/2006/relationships/hyperlink" Target="https://abcnews.go.com/Health/superbug-fungus-global-health-threat-600-us-infected/story?id=62297532" TargetMode="External"/><Relationship Id="rId10" Type="http://schemas.openxmlformats.org/officeDocument/2006/relationships/hyperlink" Target="https://www.bmj.com/content/bmj/374/bmj.n1837.full.pdf" TargetMode="External"/><Relationship Id="rId19" Type="http://schemas.openxmlformats.org/officeDocument/2006/relationships/hyperlink" Target="https://www.the-american-interest.com/2017/01/12/superbug-pandemics-and-how-to-prevent-them/"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hyperlink" Target="https://abcnews.go.com/Politics/amal-clooney-angelina-jolie-speak-us-weighed-vetoing/story?id=6257472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12332</Words>
  <Characters>70296</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ishan dubey</cp:lastModifiedBy>
  <cp:revision>1</cp:revision>
  <dcterms:created xsi:type="dcterms:W3CDTF">2021-09-25T21:10:00Z</dcterms:created>
  <dcterms:modified xsi:type="dcterms:W3CDTF">2021-09-25T21:11:00Z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