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40B42" w14:textId="2A711E3E" w:rsidR="00A11FF6" w:rsidRDefault="00A11FF6" w:rsidP="00A11FF6">
      <w:pPr>
        <w:pStyle w:val="Heading2"/>
      </w:pPr>
      <w:r>
        <w:t>1</w:t>
      </w:r>
    </w:p>
    <w:p w14:paraId="5E50A30A" w14:textId="77777777" w:rsidR="00A11FF6" w:rsidRDefault="00A11FF6" w:rsidP="00A11FF6">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568B9C16" w14:textId="77777777" w:rsidR="00A11FF6" w:rsidRPr="004B406B" w:rsidRDefault="00A11FF6" w:rsidP="00A11FF6">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44EFCF95" w14:textId="77777777" w:rsidR="00A11FF6" w:rsidRPr="00334F58" w:rsidRDefault="00A11FF6" w:rsidP="00A11FF6">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w:t>
      </w:r>
      <w:r w:rsidRPr="00334F58">
        <w:rPr>
          <w:sz w:val="16"/>
        </w:rPr>
        <w:lastRenderedPageBreak/>
        <w:t xml:space="preserve">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3EFB6DEE" w14:textId="77777777" w:rsidR="00A11FF6" w:rsidRPr="00867226" w:rsidRDefault="00A11FF6" w:rsidP="00A11FF6"/>
    <w:p w14:paraId="4EB52564" w14:textId="77777777" w:rsidR="00A11FF6" w:rsidRDefault="00A11FF6" w:rsidP="00A11FF6">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166856AE" w14:textId="77777777" w:rsidR="00A11FF6" w:rsidRPr="00AB7043" w:rsidRDefault="00A11FF6" w:rsidP="00A11FF6">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7" w:history="1">
        <w:r w:rsidRPr="00FE7871">
          <w:rPr>
            <w:rStyle w:val="Hyperlink"/>
          </w:rPr>
          <w:t>https://www.barrons.com/articles/big-pharma-is-not-the-tobacco-industry-51620315693</w:t>
        </w:r>
      </w:hyperlink>
      <w:r>
        <w:t>] Justin</w:t>
      </w:r>
    </w:p>
    <w:p w14:paraId="3BD21386" w14:textId="77777777" w:rsidR="00A11FF6" w:rsidRDefault="00A11FF6" w:rsidP="00A11FF6">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w:t>
      </w:r>
      <w:r w:rsidRPr="00AB7043">
        <w:rPr>
          <w:sz w:val="16"/>
        </w:rPr>
        <w:lastRenderedPageBreak/>
        <w:t xml:space="preserve">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543CC02" w14:textId="77777777" w:rsidR="00A11FF6" w:rsidRDefault="00A11FF6" w:rsidP="00A11FF6">
      <w:pPr>
        <w:rPr>
          <w:sz w:val="16"/>
        </w:rPr>
      </w:pPr>
    </w:p>
    <w:p w14:paraId="14F6116A" w14:textId="77777777" w:rsidR="00A11FF6" w:rsidRDefault="00A11FF6" w:rsidP="00A11FF6"/>
    <w:p w14:paraId="3F06DB30" w14:textId="77777777" w:rsidR="00A11FF6" w:rsidRDefault="00A11FF6" w:rsidP="00A11FF6">
      <w:pPr>
        <w:pStyle w:val="Heading4"/>
      </w:pPr>
      <w:r>
        <w:t xml:space="preserve">Pharma Innovation </w:t>
      </w:r>
      <w:r>
        <w:rPr>
          <w:u w:val="single"/>
        </w:rPr>
        <w:t>prevents Extinction</w:t>
      </w:r>
      <w:r>
        <w:t xml:space="preserve"> – checks </w:t>
      </w:r>
      <w:r>
        <w:rPr>
          <w:u w:val="single"/>
        </w:rPr>
        <w:t>new diseases</w:t>
      </w:r>
      <w:r>
        <w:t>.</w:t>
      </w:r>
    </w:p>
    <w:p w14:paraId="05138573" w14:textId="77777777" w:rsidR="00A11FF6" w:rsidRPr="00343733" w:rsidRDefault="00A11FF6" w:rsidP="00A11FF6">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58F34B6B" w14:textId="77777777" w:rsidR="00A11FF6" w:rsidRPr="00610247" w:rsidRDefault="00A11FF6" w:rsidP="00A11FF6">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343733">
        <w:rPr>
          <w:rFonts w:eastAsia="Calibri"/>
          <w:sz w:val="16"/>
        </w:rPr>
        <w:t>tor</w:t>
      </w:r>
      <w:proofErr w:type="spellEnd"/>
      <w:r w:rsidRPr="00343733">
        <w:rPr>
          <w:rFonts w:eastAsia="Calibri"/>
          <w:sz w:val="16"/>
        </w:rPr>
        <w:t xml:space="preserve">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 xml:space="preserve">one should be concerned regarding any policies that decrease the amount of </w:t>
      </w:r>
      <w:r w:rsidRPr="00343733">
        <w:rPr>
          <w:rStyle w:val="StyleThickunderline1"/>
        </w:rPr>
        <w:lastRenderedPageBreak/>
        <w:t>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08A11C05" w14:textId="77777777" w:rsidR="00A11FF6" w:rsidRDefault="00A11FF6" w:rsidP="00A11FF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27BC9E9F" w14:textId="77777777" w:rsidR="00A11FF6" w:rsidRPr="00CB1B2A" w:rsidRDefault="00A11FF6" w:rsidP="00A11FF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0582747" w14:textId="561E09F0" w:rsidR="00A11FF6" w:rsidRDefault="00A11FF6" w:rsidP="00A11FF6">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131411E3" w14:textId="66234097" w:rsidR="00A11FF6" w:rsidRDefault="00A11FF6" w:rsidP="00A11FF6">
      <w:pPr>
        <w:pStyle w:val="Heading2"/>
      </w:pPr>
      <w:r>
        <w:lastRenderedPageBreak/>
        <w:t>2</w:t>
      </w:r>
    </w:p>
    <w:p w14:paraId="0384B27D" w14:textId="77777777" w:rsidR="00F83836" w:rsidRDefault="00F83836" w:rsidP="00F83836">
      <w:pPr>
        <w:pStyle w:val="Heading4"/>
      </w:pPr>
      <w:r>
        <w:t>We are on pace to cut emissions by half in 2030 and prevent 2 degree tipping point, but continued biotech innovation is key</w:t>
      </w:r>
    </w:p>
    <w:p w14:paraId="14C021CE" w14:textId="77777777" w:rsidR="00F83836" w:rsidRPr="00602ED8" w:rsidRDefault="00F83836" w:rsidP="00F83836">
      <w:r w:rsidRPr="00602ED8">
        <w:rPr>
          <w:b/>
          <w:bCs/>
        </w:rPr>
        <w:t>Mcmurry-Health 5-21</w:t>
      </w:r>
      <w:r>
        <w:t xml:space="preserve"> </w:t>
      </w:r>
      <w:r w:rsidRPr="00602ED8">
        <w:t xml:space="preserve">Michelle </w:t>
      </w:r>
      <w:proofErr w:type="spellStart"/>
      <w:r w:rsidRPr="00602ED8">
        <w:t>Mcmurry</w:t>
      </w:r>
      <w:proofErr w:type="spellEnd"/>
      <w:r w:rsidRPr="00602ED8">
        <w:t xml:space="preserve">-Heath May 21, 2021, 5-21-2021, "To help solve climate change, look to the biosciences," STAT, </w:t>
      </w:r>
      <w:hyperlink r:id="rId8" w:history="1">
        <w:r w:rsidRPr="009F62A2">
          <w:rPr>
            <w:rStyle w:val="Hyperlink"/>
          </w:rPr>
          <w:t>https://www.statnews.com/2021/05/21/climate-change-solutions-from-biosciences/</w:t>
        </w:r>
      </w:hyperlink>
      <w:r>
        <w:t xml:space="preserve"> //</w:t>
      </w:r>
      <w:proofErr w:type="spellStart"/>
      <w:r>
        <w:t>Nato</w:t>
      </w:r>
      <w:proofErr w:type="spellEnd"/>
    </w:p>
    <w:p w14:paraId="29DD9EC0" w14:textId="77777777" w:rsidR="00F83836" w:rsidRPr="002569A2" w:rsidRDefault="00F83836" w:rsidP="00F83836">
      <w:pPr>
        <w:rPr>
          <w:rFonts w:ascii="Garamond" w:hAnsi="Garamond"/>
          <w:color w:val="1C1C1C"/>
          <w:sz w:val="16"/>
          <w:szCs w:val="16"/>
        </w:rPr>
      </w:pPr>
      <w:r w:rsidRPr="3875C37C">
        <w:rPr>
          <w:rStyle w:val="StyleUnderline"/>
        </w:rPr>
        <w:t xml:space="preserve">President </w:t>
      </w:r>
      <w:r w:rsidRPr="3875C37C">
        <w:rPr>
          <w:rStyle w:val="StyleUnderline"/>
          <w:highlight w:val="green"/>
        </w:rPr>
        <w:t>Biden’s pledge to</w:t>
      </w:r>
      <w:r w:rsidRPr="3875C37C">
        <w:rPr>
          <w:rStyle w:val="StyleUnderline"/>
        </w:rPr>
        <w:t xml:space="preserve"> </w:t>
      </w:r>
      <w:r w:rsidRPr="3875C37C">
        <w:rPr>
          <w:rStyle w:val="StyleUnderline"/>
          <w:highlight w:val="green"/>
        </w:rPr>
        <w:t>cut</w:t>
      </w:r>
      <w:r w:rsidRPr="3875C37C">
        <w:rPr>
          <w:rStyle w:val="StyleUnderline"/>
        </w:rPr>
        <w:t xml:space="preserve"> U.S. greenhouse gas </w:t>
      </w:r>
      <w:r w:rsidRPr="3875C37C">
        <w:rPr>
          <w:rStyle w:val="StyleUnderline"/>
          <w:highlight w:val="green"/>
        </w:rPr>
        <w:t>emissions in half by 2030</w:t>
      </w:r>
      <w:r w:rsidRPr="3875C37C">
        <w:rPr>
          <w:sz w:val="16"/>
          <w:szCs w:val="16"/>
        </w:rPr>
        <w:t xml:space="preserve"> is an admirable and ambitious undertaking. It’s nearly double the goal set by President Obama in 2015. And it establishes the United States as a world leader in battling climate change. But </w:t>
      </w:r>
      <w:r w:rsidRPr="3875C37C">
        <w:rPr>
          <w:rStyle w:val="StyleUnderline"/>
        </w:rPr>
        <w:t>reaching</w:t>
      </w:r>
      <w:r w:rsidRPr="3875C37C">
        <w:rPr>
          <w:sz w:val="16"/>
          <w:szCs w:val="16"/>
        </w:rPr>
        <w:t xml:space="preserve"> the </w:t>
      </w:r>
      <w:r w:rsidRPr="3875C37C">
        <w:rPr>
          <w:rStyle w:val="StyleUnderline"/>
        </w:rPr>
        <w:t>president’s target</w:t>
      </w:r>
      <w:r w:rsidRPr="3875C37C">
        <w:rPr>
          <w:sz w:val="16"/>
          <w:szCs w:val="16"/>
        </w:rPr>
        <w:t xml:space="preserve"> in just under 10 years </w:t>
      </w:r>
      <w:r w:rsidRPr="3875C37C">
        <w:rPr>
          <w:rStyle w:val="StyleUnderline"/>
        </w:rPr>
        <w:t>is a monumental task.</w:t>
      </w:r>
      <w:r w:rsidRPr="3875C37C">
        <w:rPr>
          <w:sz w:val="16"/>
          <w:szCs w:val="16"/>
        </w:rPr>
        <w:t xml:space="preserve"> It’s so big, in fact, that </w:t>
      </w:r>
      <w:r w:rsidRPr="3875C37C">
        <w:rPr>
          <w:rStyle w:val="StyleUnderline"/>
          <w:highlight w:val="green"/>
        </w:rPr>
        <w:t>we’ll never get there by government action</w:t>
      </w:r>
      <w:r w:rsidRPr="3875C37C">
        <w:rPr>
          <w:rStyle w:val="StyleUnderline"/>
        </w:rPr>
        <w:t xml:space="preserve"> alone. No amount of vehicle efficiency standards, forest conservation efforts, or gas taxes can </w:t>
      </w:r>
      <w:hyperlink r:id="rId9">
        <w:r w:rsidRPr="3875C37C">
          <w:rPr>
            <w:rStyle w:val="StyleUnderline"/>
          </w:rPr>
          <w:t>fully solve the problem</w:t>
        </w:r>
      </w:hyperlink>
      <w:r w:rsidRPr="3875C37C">
        <w:rPr>
          <w:rStyle w:val="StyleUnderline"/>
        </w:rPr>
        <w:t>.</w:t>
      </w:r>
      <w:r w:rsidRPr="3875C37C">
        <w:rPr>
          <w:sz w:val="16"/>
          <w:szCs w:val="16"/>
        </w:rPr>
        <w:t xml:space="preserve"> We have to science our way out of it. The biosciences, including </w:t>
      </w:r>
      <w:r w:rsidRPr="3875C37C">
        <w:rPr>
          <w:rStyle w:val="StyleUnderline"/>
        </w:rPr>
        <w:t>biotechnology</w:t>
      </w:r>
      <w:r w:rsidRPr="3875C37C">
        <w:rPr>
          <w:sz w:val="16"/>
          <w:szCs w:val="16"/>
        </w:rPr>
        <w:t xml:space="preserve">, will </w:t>
      </w:r>
      <w:r w:rsidRPr="3875C37C">
        <w:rPr>
          <w:rStyle w:val="StyleUnderline"/>
        </w:rPr>
        <w:t>play a pivotal role in the fight against climate change</w:t>
      </w:r>
      <w:r w:rsidRPr="3875C37C">
        <w:rPr>
          <w:sz w:val="16"/>
          <w:szCs w:val="16"/>
        </w:rPr>
        <w:t xml:space="preserve">. It is already leading the way on several fronts. According to a </w:t>
      </w:r>
      <w:hyperlink r:id="rId10">
        <w:r w:rsidRPr="3875C37C">
          <w:rPr>
            <w:rStyle w:val="Hyperlink"/>
            <w:sz w:val="16"/>
            <w:szCs w:val="16"/>
          </w:rPr>
          <w:t>report from BIO</w:t>
        </w:r>
      </w:hyperlink>
      <w:r w:rsidRPr="3875C37C">
        <w:rPr>
          <w:sz w:val="16"/>
          <w:szCs w:val="16"/>
        </w:rPr>
        <w:t xml:space="preserve">, the organization I work for, the </w:t>
      </w:r>
      <w:r w:rsidRPr="3875C37C">
        <w:rPr>
          <w:rStyle w:val="StyleUnderline"/>
          <w:highlight w:val="green"/>
        </w:rPr>
        <w:t>biotech</w:t>
      </w:r>
      <w:r w:rsidRPr="3875C37C">
        <w:rPr>
          <w:rStyle w:val="StyleUnderline"/>
        </w:rPr>
        <w:t xml:space="preserve"> industry’s green initiatives </w:t>
      </w:r>
      <w:r w:rsidRPr="3875C37C">
        <w:rPr>
          <w:rStyle w:val="StyleUnderline"/>
          <w:highlight w:val="green"/>
        </w:rPr>
        <w:t>could mitigate</w:t>
      </w:r>
      <w:r w:rsidRPr="3875C37C">
        <w:rPr>
          <w:rStyle w:val="StyleUnderline"/>
        </w:rPr>
        <w:t xml:space="preserve"> the equivalent of 3 billion tons of carbon dioxide every year by 2030, or </w:t>
      </w:r>
      <w:hyperlink r:id="rId11" w:anchor=":~:text=Energy%E2%80%90related%20CO2%20emissions%20in,economy%20declined%204.9%25%20in%202019.">
        <w:r w:rsidRPr="3875C37C">
          <w:rPr>
            <w:rStyle w:val="StyleUnderline"/>
            <w:highlight w:val="green"/>
          </w:rPr>
          <w:t>about half</w:t>
        </w:r>
      </w:hyperlink>
      <w:r w:rsidRPr="3875C37C">
        <w:rPr>
          <w:rStyle w:val="StyleUnderline"/>
          <w:highlight w:val="green"/>
        </w:rPr>
        <w:t xml:space="preserve"> of the country’s annual CO2 emissions</w:t>
      </w:r>
      <w:r w:rsidRPr="3875C37C">
        <w:rPr>
          <w:rStyle w:val="StyleUnderline"/>
        </w:rPr>
        <w:t>.</w:t>
      </w:r>
      <w:r w:rsidRPr="3875C37C">
        <w:rPr>
          <w:sz w:val="16"/>
          <w:szCs w:val="16"/>
        </w:rPr>
        <w:t xml:space="preserve"> Take food, for example. Food consumption — and production — is central to human existence. </w:t>
      </w:r>
      <w:r w:rsidRPr="3875C37C">
        <w:rPr>
          <w:rStyle w:val="StyleUnderline"/>
        </w:rPr>
        <w:t xml:space="preserve">Global food production accounts for </w:t>
      </w:r>
      <w:hyperlink r:id="rId12">
        <w:r w:rsidRPr="3875C37C">
          <w:rPr>
            <w:rStyle w:val="StyleUnderline"/>
          </w:rPr>
          <w:t>one-quarter of greenhouse gas emissions</w:t>
        </w:r>
      </w:hyperlink>
      <w:r w:rsidRPr="3875C37C">
        <w:rPr>
          <w:rStyle w:val="StyleUnderline"/>
        </w:rPr>
        <w:t xml:space="preserve">. A recent report from an international team of researchers concluded that even if all other fossil fuel emissions were eliminated, </w:t>
      </w:r>
      <w:hyperlink r:id="rId13">
        <w:r w:rsidRPr="3875C37C">
          <w:rPr>
            <w:rStyle w:val="StyleUnderline"/>
            <w:highlight w:val="green"/>
          </w:rPr>
          <w:t>emissions from food production alone</w:t>
        </w:r>
      </w:hyperlink>
      <w:r w:rsidRPr="3875C37C">
        <w:rPr>
          <w:rStyle w:val="StyleUnderline"/>
        </w:rPr>
        <w:t xml:space="preserve"> would </w:t>
      </w:r>
      <w:r w:rsidRPr="3875C37C">
        <w:rPr>
          <w:rStyle w:val="StyleUnderline"/>
          <w:highlight w:val="green"/>
        </w:rPr>
        <w:t>prevent us from reaching a key goal</w:t>
      </w:r>
      <w:r w:rsidRPr="3875C37C">
        <w:rPr>
          <w:rStyle w:val="StyleUnderline"/>
        </w:rPr>
        <w:t xml:space="preserve"> of the climate change agreement signed in Paris: preventing</w:t>
      </w:r>
      <w:r w:rsidRPr="3875C37C">
        <w:rPr>
          <w:sz w:val="16"/>
          <w:szCs w:val="16"/>
        </w:rPr>
        <w:t xml:space="preserve"> the </w:t>
      </w:r>
      <w:r w:rsidRPr="3875C37C">
        <w:rPr>
          <w:rStyle w:val="StyleUnderline"/>
        </w:rPr>
        <w:t xml:space="preserve">global temperature from </w:t>
      </w:r>
      <w:hyperlink r:id="rId14">
        <w:r w:rsidRPr="3875C37C">
          <w:rPr>
            <w:rStyle w:val="StyleUnderline"/>
          </w:rPr>
          <w:t>rising more than 2 degrees Celsius</w:t>
        </w:r>
      </w:hyperlink>
      <w:r w:rsidRPr="3875C37C">
        <w:rPr>
          <w:rStyle w:val="StyleUnderline"/>
        </w:rPr>
        <w:t>. Halting food production isn’t an option</w:t>
      </w:r>
      <w:r w:rsidRPr="3875C37C">
        <w:rPr>
          <w:sz w:val="16"/>
          <w:szCs w:val="16"/>
        </w:rPr>
        <w:t xml:space="preserve">, so </w:t>
      </w:r>
      <w:r w:rsidRPr="3875C37C">
        <w:rPr>
          <w:rStyle w:val="StyleUnderline"/>
        </w:rPr>
        <w:t xml:space="preserve">biotech </w:t>
      </w:r>
      <w:r w:rsidRPr="3875C37C">
        <w:rPr>
          <w:rStyle w:val="StyleUnderline"/>
          <w:highlight w:val="green"/>
        </w:rPr>
        <w:t>companies are</w:t>
      </w:r>
      <w:r w:rsidRPr="3875C37C">
        <w:rPr>
          <w:rStyle w:val="StyleUnderline"/>
        </w:rPr>
        <w:t xml:space="preserve"> helping farmers</w:t>
      </w:r>
      <w:r w:rsidRPr="3875C37C">
        <w:rPr>
          <w:sz w:val="16"/>
          <w:szCs w:val="16"/>
        </w:rPr>
        <w:t xml:space="preserve"> become part of the climate solution. Take, for example, Boston-based </w:t>
      </w:r>
      <w:hyperlink r:id="rId15">
        <w:r w:rsidRPr="3875C37C">
          <w:rPr>
            <w:rStyle w:val="Hyperlink"/>
            <w:sz w:val="16"/>
            <w:szCs w:val="16"/>
          </w:rPr>
          <w:t>Joyn Bio</w:t>
        </w:r>
      </w:hyperlink>
      <w:r w:rsidRPr="3875C37C">
        <w:rPr>
          <w:sz w:val="16"/>
          <w:szCs w:val="16"/>
        </w:rPr>
        <w:t xml:space="preserve">. </w:t>
      </w:r>
      <w:r w:rsidRPr="3875C37C">
        <w:rPr>
          <w:rStyle w:val="StyleUnderline"/>
        </w:rPr>
        <w:t xml:space="preserve">It is </w:t>
      </w:r>
      <w:r w:rsidRPr="3875C37C">
        <w:rPr>
          <w:rStyle w:val="StyleUnderline"/>
          <w:highlight w:val="green"/>
        </w:rPr>
        <w:t>engineering bacteria that pull nitrogen directly from the atmosphere</w:t>
      </w:r>
      <w:r w:rsidRPr="3875C37C">
        <w:rPr>
          <w:sz w:val="16"/>
          <w:szCs w:val="16"/>
        </w:rPr>
        <w:t xml:space="preserve">. These microbes then pass the nitrogen to crops like wheat and corn, </w:t>
      </w:r>
      <w:r w:rsidRPr="3875C37C">
        <w:rPr>
          <w:rStyle w:val="StyleUnderline"/>
          <w:highlight w:val="green"/>
        </w:rPr>
        <w:t>reducing the need to</w:t>
      </w:r>
      <w:r w:rsidRPr="3875C37C">
        <w:rPr>
          <w:rStyle w:val="StyleUnderline"/>
        </w:rPr>
        <w:t xml:space="preserve"> make, transport, and </w:t>
      </w:r>
      <w:r w:rsidRPr="3875C37C">
        <w:rPr>
          <w:rStyle w:val="StyleUnderline"/>
          <w:highlight w:val="green"/>
        </w:rPr>
        <w:t>apply</w:t>
      </w:r>
      <w:r w:rsidRPr="3875C37C">
        <w:rPr>
          <w:rStyle w:val="StyleUnderline"/>
        </w:rPr>
        <w:t xml:space="preserve"> nitrogen </w:t>
      </w:r>
      <w:r w:rsidRPr="3875C37C">
        <w:rPr>
          <w:rStyle w:val="StyleUnderline"/>
          <w:highlight w:val="green"/>
        </w:rPr>
        <w:t>fertilizers</w:t>
      </w:r>
      <w:r w:rsidRPr="3875C37C">
        <w:rPr>
          <w:rStyle w:val="StyleUnderline"/>
        </w:rPr>
        <w:t>, which reduces greenhouse gas emissions.</w:t>
      </w:r>
      <w:r w:rsidRPr="3875C37C">
        <w:rPr>
          <w:sz w:val="16"/>
          <w:szCs w:val="16"/>
        </w:rPr>
        <w:t xml:space="preserve"> Minnesota-based </w:t>
      </w:r>
      <w:proofErr w:type="spellStart"/>
      <w:r w:rsidRPr="3875C37C">
        <w:rPr>
          <w:sz w:val="16"/>
          <w:szCs w:val="16"/>
        </w:rPr>
        <w:t>Acceligen</w:t>
      </w:r>
      <w:proofErr w:type="spellEnd"/>
      <w:r w:rsidRPr="3875C37C">
        <w:rPr>
          <w:sz w:val="16"/>
          <w:szCs w:val="16"/>
        </w:rPr>
        <w:t xml:space="preserve"> is using a technique it calls </w:t>
      </w:r>
      <w:hyperlink r:id="rId16">
        <w:r w:rsidRPr="3875C37C">
          <w:rPr>
            <w:rStyle w:val="Hyperlink"/>
            <w:sz w:val="16"/>
            <w:szCs w:val="16"/>
          </w:rPr>
          <w:t>precision breeding</w:t>
        </w:r>
      </w:hyperlink>
      <w:r w:rsidRPr="3875C37C">
        <w:rPr>
          <w:sz w:val="16"/>
          <w:szCs w:val="16"/>
        </w:rPr>
        <w:t xml:space="preserve"> that improves the health of livestock while reducing their waste, greenhouse gas emissions, and water usage. </w:t>
      </w:r>
      <w:r w:rsidRPr="3875C37C">
        <w:rPr>
          <w:rStyle w:val="StyleUnderline"/>
          <w:highlight w:val="green"/>
        </w:rPr>
        <w:t>Biotech</w:t>
      </w:r>
      <w:r w:rsidRPr="3875C37C">
        <w:rPr>
          <w:rStyle w:val="StyleUnderline"/>
        </w:rPr>
        <w:t xml:space="preserve">nology can also </w:t>
      </w:r>
      <w:r w:rsidRPr="3875C37C">
        <w:rPr>
          <w:rStyle w:val="StyleUnderline"/>
          <w:highlight w:val="green"/>
        </w:rPr>
        <w:t>help protect food from climate change</w:t>
      </w:r>
      <w:r w:rsidRPr="3875C37C">
        <w:rPr>
          <w:rStyle w:val="StyleUnderline"/>
        </w:rPr>
        <w:t xml:space="preserve">. As fungal and bacterial infections accelerated by </w:t>
      </w:r>
      <w:hyperlink r:id="rId17">
        <w:r w:rsidRPr="3875C37C">
          <w:rPr>
            <w:rStyle w:val="StyleUnderline"/>
          </w:rPr>
          <w:t>human-driven environmental disturbances</w:t>
        </w:r>
      </w:hyperlink>
      <w:r w:rsidRPr="3875C37C">
        <w:rPr>
          <w:rStyle w:val="StyleUnderline"/>
        </w:rPr>
        <w:t xml:space="preserve"> threaten to wipe out Cavendish bananas, </w:t>
      </w:r>
      <w:hyperlink r:id="rId18">
        <w:r w:rsidRPr="3875C37C">
          <w:rPr>
            <w:rStyle w:val="StyleUnderline"/>
          </w:rPr>
          <w:t>Tropic Biosciences</w:t>
        </w:r>
      </w:hyperlink>
      <w:r w:rsidRPr="3875C37C">
        <w:rPr>
          <w:rStyle w:val="StyleUnderline"/>
        </w:rPr>
        <w:t xml:space="preserve"> in the United Kingdom is using CRISPR </w:t>
      </w:r>
      <w:r w:rsidRPr="3875C37C">
        <w:rPr>
          <w:rStyle w:val="StyleUnderline"/>
          <w:highlight w:val="green"/>
        </w:rPr>
        <w:t>gene-editing technology</w:t>
      </w:r>
      <w:r w:rsidRPr="3875C37C">
        <w:rPr>
          <w:rStyle w:val="StyleUnderline"/>
        </w:rPr>
        <w:t xml:space="preserve"> to </w:t>
      </w:r>
      <w:r w:rsidRPr="3875C37C">
        <w:rPr>
          <w:rStyle w:val="StyleUnderline"/>
          <w:highlight w:val="green"/>
        </w:rPr>
        <w:t>engineer infection-resistant bananas</w:t>
      </w:r>
      <w:r w:rsidRPr="3875C37C">
        <w:rPr>
          <w:rStyle w:val="StyleUnderline"/>
        </w:rPr>
        <w:t>.</w:t>
      </w:r>
      <w:r w:rsidRPr="3875C37C">
        <w:rPr>
          <w:sz w:val="16"/>
          <w:szCs w:val="16"/>
        </w:rPr>
        <w:t xml:space="preserve"> Companies are also rethinking how food is packaged to reduce plastic pollution and open high-tech paths to broader adoption of biodegradables. This would be a game-changer in the interlinked fight to modulate climate change and protect the oceans. Globally, </w:t>
      </w:r>
      <w:hyperlink r:id="rId19" w:anchor="gs.0r1uqu">
        <w:r w:rsidRPr="3875C37C">
          <w:rPr>
            <w:rStyle w:val="Hyperlink"/>
            <w:sz w:val="16"/>
            <w:szCs w:val="16"/>
          </w:rPr>
          <w:t>100 million tons</w:t>
        </w:r>
      </w:hyperlink>
      <w:r w:rsidRPr="3875C37C">
        <w:rPr>
          <w:sz w:val="16"/>
          <w:szCs w:val="16"/>
        </w:rPr>
        <w:t xml:space="preserve"> of plastic are produced every year, </w:t>
      </w:r>
      <w:hyperlink r:id="rId20" w:anchor="gs.0r1uqu">
        <w:r w:rsidRPr="3875C37C">
          <w:rPr>
            <w:rStyle w:val="Hyperlink"/>
            <w:sz w:val="16"/>
            <w:szCs w:val="16"/>
          </w:rPr>
          <w:t>8 million of which ends up in the oceans</w:t>
        </w:r>
      </w:hyperlink>
      <w:r w:rsidRPr="3875C37C">
        <w:rPr>
          <w:sz w:val="16"/>
          <w:szCs w:val="16"/>
        </w:rPr>
        <w:t xml:space="preserve">. The production of plastic requires at least 8% of the world’s petroleum. Greenhouse gas emissions from plastic production and incineration </w:t>
      </w:r>
      <w:hyperlink r:id="rId21" w:anchor="gs.0r1uqu">
        <w:r w:rsidRPr="3875C37C">
          <w:rPr>
            <w:rStyle w:val="Hyperlink"/>
            <w:sz w:val="16"/>
            <w:szCs w:val="16"/>
          </w:rPr>
          <w:t>could rise</w:t>
        </w:r>
      </w:hyperlink>
      <w:r w:rsidRPr="3875C37C">
        <w:rPr>
          <w:sz w:val="16"/>
          <w:szCs w:val="16"/>
        </w:rPr>
        <w:t xml:space="preserve"> from the current 850 million tons a year to 3 billion tons a year by 2050. And discarded plastic that ends up in the ocean slowly breaks down in sunlight, releasing greenhouse gases and toxic microplastics. Georgia-based </w:t>
      </w:r>
      <w:hyperlink r:id="rId22">
        <w:proofErr w:type="spellStart"/>
        <w:r w:rsidRPr="3875C37C">
          <w:rPr>
            <w:rStyle w:val="Hyperlink"/>
            <w:sz w:val="16"/>
            <w:szCs w:val="16"/>
          </w:rPr>
          <w:t>Danimer</w:t>
        </w:r>
        <w:proofErr w:type="spellEnd"/>
        <w:r w:rsidRPr="3875C37C">
          <w:rPr>
            <w:rStyle w:val="Hyperlink"/>
            <w:sz w:val="16"/>
            <w:szCs w:val="16"/>
          </w:rPr>
          <w:t xml:space="preserve"> Scientific</w:t>
        </w:r>
      </w:hyperlink>
      <w:r w:rsidRPr="3875C37C">
        <w:rPr>
          <w:sz w:val="16"/>
          <w:szCs w:val="16"/>
        </w:rPr>
        <w:t xml:space="preserve"> — partnering with the Mars Wrigley candy company — is working on biodegradable packaging that uses plant oils to manufacture “plastic” that dissolves in soil and water. </w:t>
      </w:r>
      <w:r w:rsidRPr="3875C37C">
        <w:rPr>
          <w:rStyle w:val="StyleUnderline"/>
          <w:highlight w:val="green"/>
        </w:rPr>
        <w:t>Bioplastics</w:t>
      </w:r>
      <w:r w:rsidRPr="3875C37C">
        <w:rPr>
          <w:rStyle w:val="StyleUnderline"/>
        </w:rPr>
        <w:t xml:space="preserve"> and biopolymers can </w:t>
      </w:r>
      <w:r w:rsidRPr="3875C37C">
        <w:rPr>
          <w:rStyle w:val="StyleUnderline"/>
          <w:highlight w:val="green"/>
        </w:rPr>
        <w:t xml:space="preserve">reduce greenhouse gas emissions reductions by up to </w:t>
      </w:r>
      <w:hyperlink r:id="rId23">
        <w:r w:rsidRPr="3875C37C">
          <w:rPr>
            <w:rStyle w:val="StyleUnderline"/>
            <w:highlight w:val="green"/>
          </w:rPr>
          <w:t>80%</w:t>
        </w:r>
      </w:hyperlink>
      <w:r w:rsidRPr="3875C37C">
        <w:rPr>
          <w:rStyle w:val="StyleUnderline"/>
          <w:highlight w:val="green"/>
        </w:rPr>
        <w:t xml:space="preserve"> more</w:t>
      </w:r>
      <w:r w:rsidRPr="3875C37C">
        <w:rPr>
          <w:rStyle w:val="StyleUnderline"/>
        </w:rPr>
        <w:t xml:space="preserve"> compared to their petroleum-based counterparts. Fuel is another target for biotechnology</w:t>
      </w:r>
      <w:r w:rsidRPr="3875C37C">
        <w:rPr>
          <w:sz w:val="16"/>
          <w:szCs w:val="16"/>
        </w:rPr>
        <w:t xml:space="preserve">. Transportation accounts for the </w:t>
      </w:r>
      <w:hyperlink r:id="rId24">
        <w:r w:rsidRPr="3875C37C">
          <w:rPr>
            <w:rStyle w:val="Hyperlink"/>
            <w:sz w:val="16"/>
            <w:szCs w:val="16"/>
          </w:rPr>
          <w:t>highest percentage</w:t>
        </w:r>
      </w:hyperlink>
      <w:r w:rsidRPr="3875C37C">
        <w:rPr>
          <w:sz w:val="16"/>
          <w:szCs w:val="16"/>
        </w:rPr>
        <w:t xml:space="preserve"> of U.S. greenhouse gas emissions. While electric cars are gaining popularity, and the $174 billion allocated to support the transition to electrics in Biden’s American Jobs Plan is important, </w:t>
      </w:r>
      <w:r w:rsidRPr="3875C37C">
        <w:rPr>
          <w:rStyle w:val="StyleUnderline"/>
          <w:highlight w:val="green"/>
        </w:rPr>
        <w:t>biofuels</w:t>
      </w:r>
      <w:r w:rsidRPr="3875C37C">
        <w:rPr>
          <w:rStyle w:val="StyleUnderline"/>
        </w:rPr>
        <w:t xml:space="preserve"> — which are </w:t>
      </w:r>
      <w:hyperlink r:id="rId25" w:anchor=":~:text=of%20climate%20change.-,Biofuels%20can%20reduce%20the%20consumption%20of%20fossil%20fuels%20and%20thus,because%20biofuels%20are%20carbon%20neutral.&amp;text=The%20production%20of%20a%20biofuel,material%20for%20making%20liquid%20fuel.">
        <w:r w:rsidRPr="3875C37C">
          <w:rPr>
            <w:rStyle w:val="StyleUnderline"/>
          </w:rPr>
          <w:t>carbon neutral</w:t>
        </w:r>
      </w:hyperlink>
      <w:r w:rsidRPr="3875C37C">
        <w:rPr>
          <w:rStyle w:val="StyleUnderline"/>
        </w:rPr>
        <w:t xml:space="preserve"> — will be needed to help </w:t>
      </w:r>
      <w:r w:rsidRPr="3875C37C">
        <w:rPr>
          <w:rStyle w:val="StyleUnderline"/>
          <w:highlight w:val="green"/>
        </w:rPr>
        <w:t>reduce emissions in transportation</w:t>
      </w:r>
      <w:r w:rsidRPr="3875C37C">
        <w:rPr>
          <w:rStyle w:val="StyleUnderline"/>
        </w:rPr>
        <w:t xml:space="preserve"> and need comparable support</w:t>
      </w:r>
      <w:r w:rsidRPr="3875C37C">
        <w:rPr>
          <w:sz w:val="16"/>
          <w:szCs w:val="16"/>
        </w:rPr>
        <w:t xml:space="preserve">. The </w:t>
      </w:r>
      <w:r w:rsidRPr="3875C37C">
        <w:rPr>
          <w:rStyle w:val="StyleUnderline"/>
        </w:rPr>
        <w:t xml:space="preserve">biotech company </w:t>
      </w:r>
      <w:hyperlink r:id="rId26" w:anchor="beyond_biofuels">
        <w:r w:rsidRPr="3875C37C">
          <w:rPr>
            <w:rStyle w:val="StyleUnderline"/>
          </w:rPr>
          <w:t>Synthetic Genomics</w:t>
        </w:r>
      </w:hyperlink>
      <w:r w:rsidRPr="3875C37C">
        <w:rPr>
          <w:sz w:val="16"/>
          <w:szCs w:val="16"/>
        </w:rPr>
        <w:t>, for instance</w:t>
      </w:r>
      <w:r w:rsidRPr="3875C37C">
        <w:rPr>
          <w:rStyle w:val="StyleUnderline"/>
        </w:rPr>
        <w:t>, is utilizing saltwater algae, which convert sunlight and carbon dioxide into biomass, to make sustainable auto fuel.</w:t>
      </w:r>
      <w:r w:rsidRPr="3875C37C">
        <w:rPr>
          <w:sz w:val="16"/>
          <w:szCs w:val="16"/>
        </w:rPr>
        <w:t xml:space="preserve"> By 2025, 10,000 barrels of the algal biofuel could be produced per day for commercial use. Biofuels will also play an important role in air travel. While flying accounts for less than </w:t>
      </w:r>
      <w:hyperlink r:id="rId27">
        <w:r w:rsidRPr="3875C37C">
          <w:rPr>
            <w:rStyle w:val="Hyperlink"/>
            <w:sz w:val="16"/>
            <w:szCs w:val="16"/>
          </w:rPr>
          <w:t>3% of global CO2 emissions</w:t>
        </w:r>
      </w:hyperlink>
      <w:r w:rsidRPr="3875C37C">
        <w:rPr>
          <w:sz w:val="16"/>
          <w:szCs w:val="16"/>
        </w:rPr>
        <w:t xml:space="preserve"> a year, on a per-mile calculation it’s the least green form of travel. With the number of air travel passengers expected to double by 2040, the Biden administration is upping the financial incentives — through tax credits — for companies that produce sustainable aircraft fuels. Biotech firms are already stepping up. Companies like </w:t>
      </w:r>
      <w:hyperlink r:id="rId28">
        <w:r w:rsidRPr="3875C37C">
          <w:rPr>
            <w:rStyle w:val="Hyperlink"/>
            <w:sz w:val="16"/>
            <w:szCs w:val="16"/>
          </w:rPr>
          <w:t>Neste</w:t>
        </w:r>
      </w:hyperlink>
      <w:r w:rsidRPr="3875C37C">
        <w:rPr>
          <w:sz w:val="16"/>
          <w:szCs w:val="16"/>
        </w:rPr>
        <w:t xml:space="preserve">, </w:t>
      </w:r>
      <w:hyperlink r:id="rId29">
        <w:r w:rsidRPr="3875C37C">
          <w:rPr>
            <w:rStyle w:val="Hyperlink"/>
            <w:sz w:val="16"/>
            <w:szCs w:val="16"/>
          </w:rPr>
          <w:t>Gevo</w:t>
        </w:r>
      </w:hyperlink>
      <w:r w:rsidRPr="3875C37C">
        <w:rPr>
          <w:sz w:val="16"/>
          <w:szCs w:val="16"/>
        </w:rPr>
        <w:t xml:space="preserve">, and </w:t>
      </w:r>
      <w:hyperlink r:id="rId30">
        <w:r w:rsidRPr="3875C37C">
          <w:rPr>
            <w:rStyle w:val="Hyperlink"/>
            <w:sz w:val="16"/>
            <w:szCs w:val="16"/>
          </w:rPr>
          <w:t>World Energy</w:t>
        </w:r>
      </w:hyperlink>
      <w:r w:rsidRPr="3875C37C">
        <w:rPr>
          <w:sz w:val="16"/>
          <w:szCs w:val="16"/>
        </w:rPr>
        <w:t xml:space="preserve"> are using everything from algae to used or wasted cooking oil to create sustainable jet fuels. </w:t>
      </w:r>
      <w:hyperlink r:id="rId31">
        <w:proofErr w:type="spellStart"/>
        <w:r w:rsidRPr="3875C37C">
          <w:rPr>
            <w:rStyle w:val="Hyperlink"/>
            <w:sz w:val="16"/>
            <w:szCs w:val="16"/>
          </w:rPr>
          <w:t>LanzaTech</w:t>
        </w:r>
        <w:proofErr w:type="spellEnd"/>
      </w:hyperlink>
      <w:r w:rsidRPr="3875C37C">
        <w:rPr>
          <w:sz w:val="16"/>
          <w:szCs w:val="16"/>
        </w:rPr>
        <w:t xml:space="preserve"> recycles carbon from industrial emissions and other sources and turns it into aviation fuel — and has recently </w:t>
      </w:r>
      <w:hyperlink r:id="rId32">
        <w:r w:rsidRPr="3875C37C">
          <w:rPr>
            <w:rStyle w:val="Hyperlink"/>
            <w:sz w:val="16"/>
            <w:szCs w:val="16"/>
          </w:rPr>
          <w:t>partnered with other corporations</w:t>
        </w:r>
      </w:hyperlink>
      <w:r w:rsidRPr="3875C37C">
        <w:rPr>
          <w:sz w:val="16"/>
          <w:szCs w:val="16"/>
        </w:rPr>
        <w:t xml:space="preserve"> to </w:t>
      </w:r>
      <w:r w:rsidRPr="3875C37C">
        <w:rPr>
          <w:sz w:val="16"/>
          <w:szCs w:val="16"/>
        </w:rPr>
        <w:lastRenderedPageBreak/>
        <w:t xml:space="preserve">bring that fuel to market for commercial airline use. </w:t>
      </w:r>
      <w:r w:rsidRPr="3875C37C">
        <w:rPr>
          <w:rStyle w:val="StyleUnderline"/>
          <w:highlight w:val="green"/>
        </w:rPr>
        <w:t>With</w:t>
      </w:r>
      <w:r w:rsidRPr="3875C37C">
        <w:rPr>
          <w:rStyle w:val="StyleUnderline"/>
        </w:rPr>
        <w:t xml:space="preserve"> help from </w:t>
      </w:r>
      <w:r w:rsidRPr="3875C37C">
        <w:rPr>
          <w:rStyle w:val="StyleUnderline"/>
          <w:highlight w:val="green"/>
        </w:rPr>
        <w:t>biotechnology</w:t>
      </w:r>
      <w:r w:rsidRPr="3875C37C">
        <w:rPr>
          <w:rStyle w:val="StyleUnderline"/>
        </w:rPr>
        <w:t xml:space="preserve">, the </w:t>
      </w:r>
      <w:r w:rsidRPr="3875C37C">
        <w:rPr>
          <w:rStyle w:val="StyleUnderline"/>
          <w:highlight w:val="green"/>
        </w:rPr>
        <w:t>U.S. can achieve the climate change goals</w:t>
      </w:r>
      <w:r w:rsidRPr="3875C37C">
        <w:rPr>
          <w:rStyle w:val="StyleUnderline"/>
        </w:rPr>
        <w:t xml:space="preserve"> outlined by the Biden administration and the Paris Agreement.</w:t>
      </w:r>
      <w:r w:rsidRPr="3875C37C">
        <w:rPr>
          <w:sz w:val="16"/>
          <w:szCs w:val="16"/>
        </w:rPr>
        <w:t xml:space="preserve"> Human progress and technology got us into this mess. That same ingenuity can help get us out.</w:t>
      </w:r>
    </w:p>
    <w:p w14:paraId="361FE718" w14:textId="77777777" w:rsidR="00F83836" w:rsidRPr="002569A2" w:rsidRDefault="00F83836" w:rsidP="00F83836"/>
    <w:p w14:paraId="00F1582B" w14:textId="77777777" w:rsidR="00F83836" w:rsidRPr="002569A2" w:rsidRDefault="00F83836" w:rsidP="00F83836"/>
    <w:p w14:paraId="39C1DEBA" w14:textId="77777777" w:rsidR="00952FD2" w:rsidRPr="00CC0DEA" w:rsidRDefault="00952FD2" w:rsidP="00952FD2">
      <w:pPr>
        <w:pStyle w:val="Heading4"/>
      </w:pPr>
      <w:r>
        <w:t>The aff sets the precedent that IP can be waived to solve global problems. That stunts innovation in Climate Change tech</w:t>
      </w:r>
    </w:p>
    <w:p w14:paraId="5D8A4F26" w14:textId="77777777" w:rsidR="00952FD2" w:rsidRPr="00CC0DEA" w:rsidRDefault="00952FD2" w:rsidP="00952FD2">
      <w:r w:rsidRPr="00602ED8">
        <w:rPr>
          <w:b/>
          <w:bCs/>
        </w:rPr>
        <w:t>Brand 5-6</w:t>
      </w:r>
      <w:r>
        <w:t xml:space="preserve"> </w:t>
      </w:r>
      <w:r w:rsidRPr="00CC0DEA">
        <w:t xml:space="preserve">Melissa Brand, 5-26-2021, "TRIPS IP Waiver Could Establish Dangerous Precedent for Climate Change and Other Biotech Sectors," </w:t>
      </w:r>
      <w:proofErr w:type="spellStart"/>
      <w:r w:rsidRPr="00CC0DEA">
        <w:t>IPWatchdog</w:t>
      </w:r>
      <w:proofErr w:type="spellEnd"/>
      <w:r w:rsidRPr="00CC0DEA">
        <w:t xml:space="preserve">, </w:t>
      </w:r>
      <w:hyperlink r:id="rId33" w:history="1">
        <w:r w:rsidRPr="009F62A2">
          <w:rPr>
            <w:rStyle w:val="Hyperlink"/>
          </w:rPr>
          <w:t>https://www.ipwatchdog.com/2021/05/26/trips-ip-waiver-establish-dangerous-precedent-climate-change-biotech-sectors/id=133964/</w:t>
        </w:r>
      </w:hyperlink>
      <w:r>
        <w:t xml:space="preserve"> //</w:t>
      </w:r>
      <w:proofErr w:type="spellStart"/>
      <w:r>
        <w:t>Nato</w:t>
      </w:r>
      <w:proofErr w:type="spellEnd"/>
    </w:p>
    <w:p w14:paraId="1E0B4CE2" w14:textId="77777777" w:rsidR="00952FD2" w:rsidRPr="00337982" w:rsidRDefault="00952FD2" w:rsidP="00952FD2">
      <w:pPr>
        <w:rPr>
          <w:u w:val="single"/>
        </w:rPr>
      </w:pPr>
      <w:r w:rsidRPr="3875C37C">
        <w:rPr>
          <w:sz w:val="16"/>
          <w:szCs w:val="16"/>
        </w:rPr>
        <w:t xml:space="preserve">While the discussions around </w:t>
      </w:r>
      <w:r w:rsidRPr="3875C37C">
        <w:rPr>
          <w:rStyle w:val="StyleUnderline"/>
          <w:highlight w:val="green"/>
        </w:rPr>
        <w:t>waiving intellectual property</w:t>
      </w:r>
      <w:r w:rsidRPr="3875C37C">
        <w:rPr>
          <w:rStyle w:val="StyleUnderline"/>
        </w:rPr>
        <w:t xml:space="preserve"> (IP) </w:t>
      </w:r>
      <w:r w:rsidRPr="3875C37C">
        <w:rPr>
          <w:rStyle w:val="StyleUnderline"/>
          <w:highlight w:val="green"/>
        </w:rPr>
        <w:t>rights</w:t>
      </w:r>
      <w:r w:rsidRPr="3875C37C">
        <w:rPr>
          <w:rStyle w:val="StyleUnderline"/>
        </w:rPr>
        <w:t xml:space="preserve"> set forth in</w:t>
      </w:r>
      <w:r w:rsidRPr="3875C37C">
        <w:rPr>
          <w:sz w:val="16"/>
          <w:szCs w:val="16"/>
        </w:rPr>
        <w:t xml:space="preserve"> the Agreement on Trade-Related Aspects of </w:t>
      </w:r>
      <w:r w:rsidRPr="3875C37C">
        <w:rPr>
          <w:rStyle w:val="StyleUnderline"/>
        </w:rPr>
        <w:t>Intellectual Property Rights (TRIPS) are</w:t>
      </w:r>
      <w:r w:rsidRPr="3875C37C">
        <w:rPr>
          <w:sz w:val="16"/>
          <w:szCs w:val="16"/>
        </w:rPr>
        <w:t xml:space="preserve"> currently (and somewhat amorphously) </w:t>
      </w:r>
      <w:r w:rsidRPr="3875C37C">
        <w:rPr>
          <w:rStyle w:val="StyleUnderline"/>
        </w:rPr>
        <w:t xml:space="preserve">limited to COVID-19 related drug and medical products, it </w:t>
      </w:r>
      <w:r w:rsidRPr="3875C37C">
        <w:rPr>
          <w:rStyle w:val="StyleUnderline"/>
          <w:highlight w:val="green"/>
        </w:rPr>
        <w:t>is</w:t>
      </w:r>
      <w:r w:rsidRPr="3875C37C">
        <w:rPr>
          <w:rStyle w:val="StyleUnderline"/>
        </w:rPr>
        <w:t xml:space="preserve"> probably </w:t>
      </w:r>
      <w:r w:rsidRPr="3875C37C">
        <w:rPr>
          <w:rStyle w:val="StyleUnderline"/>
          <w:highlight w:val="green"/>
        </w:rPr>
        <w:t>shortsighted to ignore the implications for other technologies</w:t>
      </w:r>
      <w:r w:rsidRPr="3875C37C">
        <w:rPr>
          <w:rStyle w:val="StyleUnderline"/>
        </w:rPr>
        <w:t xml:space="preserve"> </w:t>
      </w:r>
      <w:r w:rsidRPr="3875C37C">
        <w:rPr>
          <w:rStyle w:val="StyleUnderline"/>
          <w:highlight w:val="green"/>
        </w:rPr>
        <w:t>critical to</w:t>
      </w:r>
      <w:r w:rsidRPr="3875C37C">
        <w:rPr>
          <w:rStyle w:val="StyleUnderline"/>
        </w:rPr>
        <w:t xml:space="preserve"> sustaining our </w:t>
      </w:r>
      <w:r w:rsidRPr="3875C37C">
        <w:rPr>
          <w:rStyle w:val="StyleUnderline"/>
          <w:highlight w:val="green"/>
        </w:rPr>
        <w:t>environment</w:t>
      </w:r>
      <w:r w:rsidRPr="3875C37C">
        <w:rPr>
          <w:u w:val="single"/>
        </w:rPr>
        <w:t xml:space="preserve"> and advancing a more </w:t>
      </w:r>
      <w:r w:rsidRPr="3875C37C">
        <w:rPr>
          <w:highlight w:val="green"/>
          <w:u w:val="single"/>
        </w:rPr>
        <w:t>health</w:t>
      </w:r>
      <w:r w:rsidRPr="3875C37C">
        <w:rPr>
          <w:u w:val="single"/>
        </w:rPr>
        <w:t>ful world</w:t>
      </w:r>
      <w:r w:rsidRPr="3875C37C">
        <w:t>.</w:t>
      </w:r>
      <w:r w:rsidRPr="3875C37C">
        <w:rPr>
          <w:sz w:val="16"/>
          <w:szCs w:val="16"/>
        </w:rPr>
        <w:t xml:space="preserve"> In fact</w:t>
      </w:r>
      <w:r w:rsidRPr="3875C37C">
        <w:rPr>
          <w:rStyle w:val="StyleUnderline"/>
        </w:rPr>
        <w:t xml:space="preserve">, if we want </w:t>
      </w:r>
      <w:r w:rsidRPr="3875C37C">
        <w:rPr>
          <w:rStyle w:val="StyleUnderline"/>
          <w:highlight w:val="green"/>
        </w:rPr>
        <w:t>to ensure</w:t>
      </w:r>
      <w:r w:rsidRPr="3875C37C">
        <w:rPr>
          <w:rStyle w:val="StyleUnderline"/>
        </w:rPr>
        <w:t xml:space="preserve"> continued </w:t>
      </w:r>
      <w:r w:rsidRPr="3875C37C">
        <w:rPr>
          <w:rStyle w:val="StyleUnderline"/>
          <w:highlight w:val="green"/>
        </w:rPr>
        <w:t>investment</w:t>
      </w:r>
      <w:r w:rsidRPr="3875C37C">
        <w:rPr>
          <w:rStyle w:val="StyleUnderline"/>
        </w:rPr>
        <w:t xml:space="preserve"> in these technologies, </w:t>
      </w:r>
      <w:r w:rsidRPr="3875C37C">
        <w:rPr>
          <w:rStyle w:val="StyleUnderline"/>
          <w:highlight w:val="green"/>
        </w:rPr>
        <w:t>we should be</w:t>
      </w:r>
      <w:r w:rsidRPr="3875C37C">
        <w:rPr>
          <w:rStyle w:val="StyleUnderline"/>
        </w:rPr>
        <w:t xml:space="preserve"> very </w:t>
      </w:r>
      <w:r w:rsidRPr="3875C37C">
        <w:rPr>
          <w:rStyle w:val="StyleUnderline"/>
          <w:highlight w:val="green"/>
        </w:rPr>
        <w:t>concerned about the message conveyed</w:t>
      </w:r>
      <w:r w:rsidRPr="3875C37C">
        <w:rPr>
          <w:rStyle w:val="StyleUnderline"/>
        </w:rPr>
        <w:t xml:space="preserve"> by the international political tide</w:t>
      </w:r>
      <w:r w:rsidRPr="3875C37C">
        <w:rPr>
          <w:sz w:val="16"/>
          <w:szCs w:val="16"/>
        </w:rPr>
        <w:t xml:space="preserve">: </w:t>
      </w:r>
      <w:r w:rsidRPr="3875C37C">
        <w:rPr>
          <w:rStyle w:val="StyleUnderline"/>
          <w:highlight w:val="green"/>
        </w:rPr>
        <w:t>if you overcome a challenging scientific problem</w:t>
      </w:r>
      <w:r w:rsidRPr="3875C37C">
        <w:rPr>
          <w:rStyle w:val="StyleUnderline"/>
        </w:rPr>
        <w:t xml:space="preserve"> and your solution has the potential to save lives, </w:t>
      </w:r>
      <w:r w:rsidRPr="3875C37C">
        <w:rPr>
          <w:rStyle w:val="StyleUnderline"/>
          <w:highlight w:val="green"/>
        </w:rPr>
        <w:t>be prepared to be subjected to intense political pressure and</w:t>
      </w:r>
      <w:r w:rsidRPr="3875C37C">
        <w:rPr>
          <w:rStyle w:val="StyleUnderline"/>
        </w:rPr>
        <w:t xml:space="preserve"> to </w:t>
      </w:r>
      <w:r w:rsidRPr="3875C37C">
        <w:rPr>
          <w:rStyle w:val="StyleUnderline"/>
          <w:highlight w:val="green"/>
        </w:rPr>
        <w:t>potentially hand over</w:t>
      </w:r>
      <w:r w:rsidRPr="3875C37C">
        <w:rPr>
          <w:rStyle w:val="StyleUnderline"/>
        </w:rPr>
        <w:t xml:space="preserve"> </w:t>
      </w:r>
      <w:r w:rsidRPr="3875C37C">
        <w:rPr>
          <w:rStyle w:val="StyleUnderline"/>
          <w:highlight w:val="green"/>
        </w:rPr>
        <w:t>your technology without compensation</w:t>
      </w:r>
      <w:r w:rsidRPr="3875C37C">
        <w:rPr>
          <w:rStyle w:val="StyleUnderline"/>
        </w:rPr>
        <w:t xml:space="preserve"> and regardless of the consequences</w:t>
      </w:r>
      <w:r w:rsidRPr="3875C37C">
        <w:rPr>
          <w:sz w:val="16"/>
          <w:szCs w:val="16"/>
        </w:rPr>
        <w:t xml:space="preserve">. The </w:t>
      </w:r>
      <w:r w:rsidRPr="3875C37C">
        <w:rPr>
          <w:rStyle w:val="StyleUnderline"/>
          <w:highlight w:val="green"/>
        </w:rPr>
        <w:t>biotech</w:t>
      </w:r>
      <w:r w:rsidRPr="3875C37C">
        <w:rPr>
          <w:rStyle w:val="StyleUnderline"/>
        </w:rPr>
        <w:t xml:space="preserve"> industry is </w:t>
      </w:r>
      <w:r w:rsidRPr="3875C37C">
        <w:rPr>
          <w:rStyle w:val="StyleUnderline"/>
          <w:highlight w:val="green"/>
        </w:rPr>
        <w:t>making</w:t>
      </w:r>
      <w:r w:rsidRPr="3875C37C">
        <w:rPr>
          <w:rStyle w:val="StyleUnderline"/>
        </w:rPr>
        <w:t xml:space="preserve"> </w:t>
      </w:r>
      <w:r w:rsidRPr="3875C37C">
        <w:rPr>
          <w:sz w:val="16"/>
          <w:szCs w:val="16"/>
        </w:rPr>
        <w:t xml:space="preserve">remarkable </w:t>
      </w:r>
      <w:r w:rsidRPr="3875C37C">
        <w:rPr>
          <w:rStyle w:val="StyleUnderline"/>
          <w:highlight w:val="green"/>
        </w:rPr>
        <w:t>advances towards climate change solutions</w:t>
      </w:r>
      <w:r w:rsidRPr="3875C37C">
        <w:rPr>
          <w:sz w:val="16"/>
          <w:szCs w:val="16"/>
        </w:rPr>
        <w:t xml:space="preserve">, and it is precisely for this reason that it </w:t>
      </w:r>
      <w:r w:rsidRPr="3875C37C">
        <w:rPr>
          <w:rStyle w:val="StyleUnderline"/>
          <w:highlight w:val="green"/>
        </w:rPr>
        <w:t>can expect to be in</w:t>
      </w:r>
      <w:r w:rsidRPr="3875C37C">
        <w:rPr>
          <w:rStyle w:val="StyleUnderline"/>
        </w:rPr>
        <w:t xml:space="preserve"> the crosshairs of potential IP </w:t>
      </w:r>
      <w:r w:rsidRPr="3875C37C">
        <w:rPr>
          <w:rStyle w:val="StyleUnderline"/>
          <w:highlight w:val="green"/>
        </w:rPr>
        <w:t>waiver discussions</w:t>
      </w:r>
      <w:r w:rsidRPr="3875C37C">
        <w:rPr>
          <w:rStyle w:val="StyleUnderline"/>
        </w:rPr>
        <w:t>.</w:t>
      </w:r>
      <w:r w:rsidRPr="3875C37C">
        <w:rPr>
          <w:sz w:val="16"/>
          <w:szCs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3875C37C">
        <w:rPr>
          <w:rStyle w:val="StyleUnderline"/>
          <w:highlight w:val="green"/>
        </w:rPr>
        <w:t>If an IP waiver is</w:t>
      </w:r>
      <w:r w:rsidRPr="3875C37C">
        <w:rPr>
          <w:rStyle w:val="StyleUnderline"/>
        </w:rPr>
        <w:t xml:space="preserve"> purportedly </w:t>
      </w:r>
      <w:r w:rsidRPr="3875C37C">
        <w:rPr>
          <w:rStyle w:val="StyleUnderline"/>
          <w:highlight w:val="green"/>
        </w:rPr>
        <w:t>necessary</w:t>
      </w:r>
      <w:r w:rsidRPr="3875C37C">
        <w:rPr>
          <w:rStyle w:val="StyleUnderline"/>
        </w:rPr>
        <w:t xml:space="preserve"> </w:t>
      </w:r>
      <w:r w:rsidRPr="3875C37C">
        <w:rPr>
          <w:rStyle w:val="StyleUnderline"/>
          <w:highlight w:val="green"/>
        </w:rPr>
        <w:t>to solve</w:t>
      </w:r>
      <w:r w:rsidRPr="3875C37C">
        <w:rPr>
          <w:rStyle w:val="StyleUnderline"/>
        </w:rPr>
        <w:t xml:space="preserve"> the </w:t>
      </w:r>
      <w:r w:rsidRPr="3875C37C">
        <w:rPr>
          <w:rStyle w:val="StyleUnderline"/>
          <w:highlight w:val="green"/>
        </w:rPr>
        <w:t>COVID</w:t>
      </w:r>
      <w:r w:rsidRPr="3875C37C">
        <w:rPr>
          <w:rStyle w:val="StyleUnderline"/>
        </w:rPr>
        <w:t>-19 global health crisis</w:t>
      </w:r>
      <w:r w:rsidRPr="3875C37C">
        <w:rPr>
          <w:sz w:val="16"/>
          <w:szCs w:val="16"/>
        </w:rPr>
        <w:t xml:space="preserve"> (and of course </w:t>
      </w:r>
      <w:hyperlink r:id="rId34">
        <w:r w:rsidRPr="3875C37C">
          <w:rPr>
            <w:rStyle w:val="Hyperlink"/>
            <w:sz w:val="16"/>
            <w:szCs w:val="16"/>
          </w:rPr>
          <w:t>we dispute this notion</w:t>
        </w:r>
      </w:hyperlink>
      <w:r w:rsidRPr="3875C37C">
        <w:rPr>
          <w:sz w:val="16"/>
          <w:szCs w:val="16"/>
        </w:rPr>
        <w:t xml:space="preserve">), </w:t>
      </w:r>
      <w:r w:rsidRPr="3875C37C">
        <w:rPr>
          <w:rStyle w:val="StyleUnderline"/>
          <w:highlight w:val="green"/>
        </w:rPr>
        <w:t>can we really feel confident that this or some future Administration will not apply the same logic to the climate crisis</w:t>
      </w:r>
      <w:r w:rsidRPr="3875C37C">
        <w:rPr>
          <w:sz w:val="16"/>
          <w:szCs w:val="16"/>
        </w:rPr>
        <w:t xml:space="preserve">? </w:t>
      </w:r>
      <w:r w:rsidRPr="3875C37C">
        <w:rPr>
          <w:sz w:val="24"/>
          <w:szCs w:val="24"/>
          <w:u w:val="single"/>
        </w:rPr>
        <w:t xml:space="preserve">And, </w:t>
      </w:r>
      <w:r w:rsidRPr="3875C37C">
        <w:rPr>
          <w:sz w:val="24"/>
          <w:szCs w:val="24"/>
          <w:highlight w:val="green"/>
          <w:u w:val="single"/>
        </w:rPr>
        <w:t>without</w:t>
      </w:r>
      <w:r w:rsidRPr="3875C37C">
        <w:rPr>
          <w:sz w:val="24"/>
          <w:szCs w:val="24"/>
          <w:u w:val="single"/>
        </w:rPr>
        <w:t xml:space="preserve"> the </w:t>
      </w:r>
      <w:r w:rsidRPr="3875C37C">
        <w:rPr>
          <w:sz w:val="24"/>
          <w:szCs w:val="24"/>
          <w:highlight w:val="green"/>
          <w:u w:val="single"/>
        </w:rPr>
        <w:t>confidence in the underlying IP</w:t>
      </w:r>
      <w:r w:rsidRPr="3875C37C">
        <w:rPr>
          <w:sz w:val="24"/>
          <w:szCs w:val="24"/>
          <w:u w:val="single"/>
        </w:rPr>
        <w:t xml:space="preserve"> for such solutions, </w:t>
      </w:r>
      <w:r w:rsidRPr="3875C37C">
        <w:rPr>
          <w:sz w:val="24"/>
          <w:szCs w:val="24"/>
          <w:highlight w:val="green"/>
          <w:u w:val="single"/>
        </w:rPr>
        <w:t>what does this mean for U.S. innovation</w:t>
      </w:r>
      <w:r w:rsidRPr="3875C37C">
        <w:rPr>
          <w:sz w:val="24"/>
          <w:szCs w:val="24"/>
          <w:u w:val="single"/>
        </w:rPr>
        <w:t xml:space="preserve"> and economic growth</w:t>
      </w:r>
      <w:r w:rsidRPr="3875C37C">
        <w:rPr>
          <w:sz w:val="24"/>
          <w:szCs w:val="24"/>
        </w:rPr>
        <w:t>?</w:t>
      </w:r>
      <w:r w:rsidRPr="3875C37C">
        <w:rPr>
          <w:sz w:val="16"/>
          <w:szCs w:val="16"/>
        </w:rPr>
        <w:t xml:space="preserve"> United States Trade Representative (USTR) </w:t>
      </w:r>
      <w:hyperlink r:id="rId35">
        <w:r w:rsidRPr="3875C37C">
          <w:rPr>
            <w:rStyle w:val="Hyperlink"/>
            <w:sz w:val="16"/>
            <w:szCs w:val="16"/>
          </w:rPr>
          <w:t>Katherine Tai</w:t>
        </w:r>
      </w:hyperlink>
      <w:r w:rsidRPr="3875C37C">
        <w:rPr>
          <w:sz w:val="16"/>
          <w:szCs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r w:rsidRPr="3875C37C">
        <w:rPr>
          <w:rStyle w:val="StyleUnderline"/>
        </w:rPr>
        <w:t>The United States has historically supported robust IP protection. This support is one reason the United States is the center of biotechnology innovation and leading the fight against COVID-19.</w:t>
      </w:r>
      <w:r w:rsidRPr="3875C37C">
        <w:rPr>
          <w:sz w:val="16"/>
          <w:szCs w:val="16"/>
        </w:rPr>
        <w:t xml:space="preserve"> However, a brief review of the domestic legislation arguably most relevant to this discussion shows just how far the international campaign against IP rights has eroded our normative position. </w:t>
      </w:r>
      <w:r w:rsidRPr="3875C37C">
        <w:rPr>
          <w:rStyle w:val="StyleUnderline"/>
          <w:highlight w:val="green"/>
        </w:rPr>
        <w:t>The Clean Air Act</w:t>
      </w:r>
      <w:r w:rsidRPr="3875C37C">
        <w:rPr>
          <w:sz w:val="16"/>
          <w:szCs w:val="16"/>
        </w:rPr>
        <w:t xml:space="preserve">, for example, </w:t>
      </w:r>
      <w:r w:rsidRPr="3875C37C">
        <w:rPr>
          <w:rStyle w:val="StyleUnderline"/>
          <w:highlight w:val="green"/>
        </w:rPr>
        <w:t>contains a provision allowing for the mandatory licensing</w:t>
      </w:r>
      <w:r w:rsidRPr="3875C37C">
        <w:rPr>
          <w:rStyle w:val="StyleUnderline"/>
        </w:rPr>
        <w:t xml:space="preserve"> of patents covering certain devices for reducing air pollution</w:t>
      </w:r>
      <w:r w:rsidRPr="3875C37C">
        <w:rPr>
          <w:sz w:val="16"/>
          <w:szCs w:val="16"/>
        </w:rPr>
        <w:t xml:space="preserve">. Importantly, </w:t>
      </w:r>
      <w:r w:rsidRPr="3875C37C">
        <w:rPr>
          <w:rStyle w:val="StyleUnderline"/>
          <w:highlight w:val="green"/>
        </w:rPr>
        <w:t>however</w:t>
      </w:r>
      <w:r w:rsidRPr="3875C37C">
        <w:rPr>
          <w:sz w:val="16"/>
          <w:szCs w:val="16"/>
        </w:rPr>
        <w:t xml:space="preserve">, </w:t>
      </w:r>
      <w:r w:rsidRPr="3875C37C">
        <w:rPr>
          <w:rStyle w:val="StyleUnderline"/>
          <w:highlight w:val="green"/>
        </w:rPr>
        <w:t>the patent owner is accorded due process</w:t>
      </w:r>
      <w:r w:rsidRPr="3875C37C">
        <w:rPr>
          <w:rStyle w:val="StyleUnderline"/>
        </w:rPr>
        <w:t xml:space="preserve"> and the statute lays out a detailed process regulating the manner in which any such license can be issued</w:t>
      </w:r>
      <w:r w:rsidRPr="3875C37C">
        <w:rPr>
          <w:sz w:val="16"/>
          <w:szCs w:val="16"/>
        </w:rPr>
        <w:t xml:space="preserve">,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3875C37C">
        <w:rPr>
          <w:rStyle w:val="StyleUnderline"/>
          <w:highlight w:val="green"/>
        </w:rPr>
        <w:t>A TRIPS IP waiver would operate outside</w:t>
      </w:r>
      <w:r w:rsidRPr="3875C37C">
        <w:rPr>
          <w:rStyle w:val="StyleUnderline"/>
        </w:rPr>
        <w:t xml:space="preserve"> of these types of </w:t>
      </w:r>
      <w:r w:rsidRPr="3875C37C">
        <w:rPr>
          <w:rStyle w:val="StyleUnderline"/>
          <w:highlight w:val="green"/>
        </w:rPr>
        <w:t>frameworks</w:t>
      </w:r>
      <w:r w:rsidRPr="3875C37C">
        <w:rPr>
          <w:rStyle w:val="StyleUnderline"/>
        </w:rPr>
        <w:t xml:space="preserve">. There would be </w:t>
      </w:r>
      <w:r w:rsidRPr="3875C37C">
        <w:rPr>
          <w:rStyle w:val="StyleUnderline"/>
          <w:highlight w:val="green"/>
        </w:rPr>
        <w:t>no due process</w:t>
      </w:r>
      <w:r w:rsidRPr="3875C37C">
        <w:rPr>
          <w:rStyle w:val="StyleUnderline"/>
        </w:rPr>
        <w:t>, no particularized findings, no compensation and no recourse.</w:t>
      </w:r>
      <w:r w:rsidRPr="3875C37C">
        <w:rPr>
          <w:sz w:val="16"/>
          <w:szCs w:val="16"/>
        </w:rPr>
        <w:t xml:space="preserve"> Indeed, the fact that the World Trade Organization (</w:t>
      </w:r>
      <w:r w:rsidRPr="3875C37C">
        <w:rPr>
          <w:rStyle w:val="StyleUnderline"/>
        </w:rPr>
        <w:t xml:space="preserve">WTO) already has a process under the TRIPS agreement to address public health crises, including the compulsory licensing provisions, with necessary guardrails and compensation, makes quite clear that the </w:t>
      </w:r>
      <w:r w:rsidRPr="3875C37C">
        <w:rPr>
          <w:rStyle w:val="StyleUnderline"/>
          <w:highlight w:val="green"/>
        </w:rPr>
        <w:t>waiver would operate as a free for all</w:t>
      </w:r>
      <w:r w:rsidRPr="3875C37C">
        <w:rPr>
          <w:rStyle w:val="StyleUnderline"/>
        </w:rPr>
        <w:t>.</w:t>
      </w:r>
      <w:r w:rsidRPr="3875C37C">
        <w:rPr>
          <w:sz w:val="16"/>
          <w:szCs w:val="16"/>
        </w:rPr>
        <w:t xml:space="preserve"> Forced Tech Transfer Could Be on The Table When being questioned about the scope of a potential TRIPS IP </w:t>
      </w:r>
      <w:r w:rsidRPr="3875C37C">
        <w:rPr>
          <w:sz w:val="16"/>
          <w:szCs w:val="16"/>
        </w:rPr>
        <w:lastRenderedPageBreak/>
        <w:t>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w:t>
      </w:r>
      <w:r w:rsidRPr="3875C37C">
        <w:rPr>
          <w:rStyle w:val="StyleUnderline"/>
        </w:rPr>
        <w:t xml:space="preserve">. </w:t>
      </w:r>
      <w:r w:rsidRPr="3875C37C">
        <w:rPr>
          <w:rStyle w:val="StyleUnderline"/>
          <w:highlight w:val="green"/>
        </w:rPr>
        <w:t>In</w:t>
      </w:r>
      <w:r w:rsidRPr="3875C37C">
        <w:rPr>
          <w:rStyle w:val="StyleUnderline"/>
        </w:rPr>
        <w:t xml:space="preserve"> the context of </w:t>
      </w:r>
      <w:r w:rsidRPr="3875C37C">
        <w:rPr>
          <w:rStyle w:val="StyleUnderline"/>
          <w:highlight w:val="green"/>
        </w:rPr>
        <w:t>climate change</w:t>
      </w:r>
      <w:r w:rsidRPr="3875C37C">
        <w:rPr>
          <w:rStyle w:val="StyleUnderline"/>
        </w:rPr>
        <w:t xml:space="preserve">, the idea would be that </w:t>
      </w:r>
      <w:r w:rsidRPr="3875C37C">
        <w:rPr>
          <w:rStyle w:val="StyleUnderline"/>
          <w:highlight w:val="green"/>
        </w:rPr>
        <w:t>companies who develop successful methods</w:t>
      </w:r>
      <w:r w:rsidRPr="3875C37C">
        <w:rPr>
          <w:rStyle w:val="StyleUnderline"/>
        </w:rPr>
        <w:t xml:space="preserve"> for producing new seed technologies and sustainable biomass, reducing greenhouse gases in manufacturing and transportation, capturing and sequestering carbon in soil and products, and more, </w:t>
      </w:r>
      <w:r w:rsidRPr="3875C37C">
        <w:rPr>
          <w:rStyle w:val="StyleUnderline"/>
          <w:highlight w:val="green"/>
        </w:rPr>
        <w:t>would be required to turn over</w:t>
      </w:r>
      <w:r w:rsidRPr="3875C37C">
        <w:rPr>
          <w:rStyle w:val="StyleUnderline"/>
        </w:rPr>
        <w:t xml:space="preserve"> their proprietary know-how </w:t>
      </w:r>
      <w:r w:rsidRPr="3875C37C">
        <w:rPr>
          <w:rStyle w:val="StyleUnderline"/>
          <w:highlight w:val="green"/>
        </w:rPr>
        <w:t>to global competitors</w:t>
      </w:r>
      <w:r w:rsidRPr="3875C37C">
        <w:rPr>
          <w:rStyle w:val="StyleUnderline"/>
        </w:rPr>
        <w:t>.</w:t>
      </w:r>
      <w:r w:rsidRPr="3875C37C">
        <w:rPr>
          <w:sz w:val="16"/>
          <w:szCs w:val="16"/>
        </w:rPr>
        <w:t xml:space="preserve"> While it is unclear how this concept would work in practice and under the constitutions of certain countries, the suggestion alone could be devastating to voluntary international collaborations. </w:t>
      </w:r>
      <w:r w:rsidRPr="3875C37C">
        <w:rPr>
          <w:rStyle w:val="StyleUnderline"/>
        </w:rPr>
        <w:t>Even if one could assume that the United States could not implement forced tech transfer on its own soil, what about the governments of our international development partners</w:t>
      </w:r>
      <w:r w:rsidRPr="3875C37C">
        <w:rPr>
          <w:sz w:val="16"/>
          <w:szCs w:val="16"/>
        </w:rPr>
        <w:t xml:space="preserve">?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w:t>
      </w:r>
      <w:r w:rsidRPr="3875C37C">
        <w:rPr>
          <w:rStyle w:val="StyleUnderline"/>
          <w:highlight w:val="green"/>
        </w:rPr>
        <w:t>Necessary Investment</w:t>
      </w:r>
      <w:r w:rsidRPr="3875C37C">
        <w:rPr>
          <w:rStyle w:val="StyleUnderline"/>
        </w:rPr>
        <w:t xml:space="preserve"> Could </w:t>
      </w:r>
      <w:r w:rsidRPr="3875C37C">
        <w:rPr>
          <w:rStyle w:val="StyleUnderline"/>
          <w:highlight w:val="green"/>
        </w:rPr>
        <w:t>Diminish</w:t>
      </w:r>
      <w:r w:rsidRPr="3875C37C">
        <w:rPr>
          <w:rStyle w:val="StyleUnderline"/>
        </w:rPr>
        <w:t xml:space="preserve"> </w:t>
      </w:r>
      <w:r w:rsidRPr="3875C37C">
        <w:rPr>
          <w:rStyle w:val="StyleUnderline"/>
          <w:highlight w:val="green"/>
        </w:rPr>
        <w:t>Developing climate change solutions</w:t>
      </w:r>
      <w:r w:rsidRPr="3875C37C">
        <w:rPr>
          <w:rStyle w:val="StyleUnderline"/>
        </w:rPr>
        <w:t xml:space="preserve"> is not an easy endeavor </w:t>
      </w:r>
      <w:r w:rsidRPr="3875C37C">
        <w:rPr>
          <w:rStyle w:val="StyleUnderline"/>
          <w:highlight w:val="green"/>
        </w:rPr>
        <w:t>and</w:t>
      </w:r>
      <w:r w:rsidRPr="3875C37C">
        <w:rPr>
          <w:rStyle w:val="StyleUnderline"/>
        </w:rPr>
        <w:t xml:space="preserve"> bad policy positions </w:t>
      </w:r>
      <w:r w:rsidRPr="3875C37C">
        <w:rPr>
          <w:rStyle w:val="StyleUnderline"/>
          <w:highlight w:val="green"/>
        </w:rPr>
        <w:t>threaten the likelihood</w:t>
      </w:r>
      <w:r w:rsidRPr="3875C37C">
        <w:rPr>
          <w:rStyle w:val="StyleUnderline"/>
        </w:rPr>
        <w:t xml:space="preserve"> that </w:t>
      </w:r>
      <w:r w:rsidRPr="3875C37C">
        <w:rPr>
          <w:rStyle w:val="StyleUnderline"/>
          <w:highlight w:val="green"/>
        </w:rPr>
        <w:t>they</w:t>
      </w:r>
      <w:r w:rsidRPr="3875C37C">
        <w:rPr>
          <w:rStyle w:val="StyleUnderline"/>
        </w:rPr>
        <w:t xml:space="preserve"> will </w:t>
      </w:r>
      <w:r w:rsidRPr="3875C37C">
        <w:rPr>
          <w:rStyle w:val="StyleUnderline"/>
          <w:highlight w:val="green"/>
        </w:rPr>
        <w:t>materialize</w:t>
      </w:r>
      <w:r w:rsidRPr="3875C37C">
        <w:rPr>
          <w:sz w:val="16"/>
          <w:szCs w:val="16"/>
        </w:rPr>
        <w:t xml:space="preserve">. These products have long lead times from research and development to market introduction, owing not only to a high rate of failure but also rigorous regulatory oversight. </w:t>
      </w:r>
      <w:r w:rsidRPr="3875C37C">
        <w:rPr>
          <w:rStyle w:val="StyleUnderline"/>
        </w:rPr>
        <w:t xml:space="preserve">Significant investment is required to sustain and drive these challenging and long-enduring endeavors. For example, synthetic biology companies critical to this area of innovation </w:t>
      </w:r>
      <w:hyperlink r:id="rId36">
        <w:r w:rsidRPr="3875C37C">
          <w:rPr>
            <w:rStyle w:val="StyleUnderline"/>
          </w:rPr>
          <w:t>raised over $1 billion in investment in the second quarter of 2019 alone</w:t>
        </w:r>
      </w:hyperlink>
      <w:r w:rsidRPr="3875C37C">
        <w:rPr>
          <w:rStyle w:val="StyleUnderline"/>
        </w:rPr>
        <w:t xml:space="preserve">. </w:t>
      </w:r>
      <w:r w:rsidRPr="3875C37C">
        <w:rPr>
          <w:rStyle w:val="StyleUnderline"/>
          <w:highlight w:val="green"/>
        </w:rPr>
        <w:t>If investors cannot be confident that IP will be in place</w:t>
      </w:r>
      <w:r w:rsidRPr="3875C37C">
        <w:rPr>
          <w:rStyle w:val="StyleUnderline"/>
        </w:rPr>
        <w:t xml:space="preserve"> to protect important climate change technologies after their long road from bench to market, </w:t>
      </w:r>
      <w:r w:rsidRPr="3875C37C">
        <w:rPr>
          <w:rStyle w:val="StyleUnderline"/>
          <w:highlight w:val="green"/>
        </w:rPr>
        <w:t>it is unlikely they will continue to invest at</w:t>
      </w:r>
      <w:r w:rsidRPr="3875C37C">
        <w:rPr>
          <w:rStyle w:val="StyleUnderline"/>
        </w:rPr>
        <w:t xml:space="preserve"> the current and </w:t>
      </w:r>
      <w:r w:rsidRPr="3875C37C">
        <w:rPr>
          <w:rStyle w:val="StyleUnderline"/>
          <w:highlight w:val="green"/>
        </w:rPr>
        <w:t>required levels</w:t>
      </w:r>
      <w:r w:rsidRPr="3875C37C">
        <w:rPr>
          <w:sz w:val="16"/>
          <w:szCs w:val="16"/>
        </w:rPr>
        <w:t xml:space="preserve">. Next on the Chopping Block 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3875C37C">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p w14:paraId="37429407" w14:textId="77777777" w:rsidR="00A11FF6" w:rsidRPr="00132EB0" w:rsidRDefault="00A11FF6" w:rsidP="00A11FF6">
      <w:pPr>
        <w:pStyle w:val="Heading4"/>
        <w:rPr>
          <w:rFonts w:cs="Calibri"/>
          <w:iCs w:val="0"/>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1035A0A5" w14:textId="77777777" w:rsidR="00A11FF6" w:rsidRPr="00132EB0" w:rsidRDefault="00A11FF6" w:rsidP="00A11FF6">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37" w:history="1">
        <w:r w:rsidRPr="00132EB0">
          <w:rPr>
            <w:color w:val="000000" w:themeColor="text1"/>
          </w:rPr>
          <w:t>https://www.livescience.com/65633-climate-change-dooms-humans-by-2050.html</w:t>
        </w:r>
      </w:hyperlink>
      <w:r w:rsidRPr="00132EB0">
        <w:rPr>
          <w:color w:val="000000" w:themeColor="text1"/>
        </w:rPr>
        <w:t>] Justin</w:t>
      </w:r>
    </w:p>
    <w:p w14:paraId="74609415" w14:textId="77777777" w:rsidR="00A11FF6" w:rsidRPr="00132EB0" w:rsidRDefault="00A11FF6" w:rsidP="00A11FF6">
      <w:pPr>
        <w:rPr>
          <w:color w:val="000000" w:themeColor="text1"/>
          <w:u w:val="single"/>
        </w:rPr>
      </w:pPr>
      <w:r w:rsidRPr="47F6D849">
        <w:rPr>
          <w:color w:val="000000" w:themeColor="text1"/>
          <w:sz w:val="16"/>
          <w:szCs w:val="16"/>
        </w:rPr>
        <w:t xml:space="preserve">The current climate crisis, they say, is larger and more complex than any humans have ever dealt with before. </w:t>
      </w:r>
      <w:r w:rsidRPr="3875C37C">
        <w:rPr>
          <w:color w:val="000000" w:themeColor="text1"/>
          <w:highlight w:val="green"/>
          <w:u w:val="single"/>
        </w:rPr>
        <w:t>General climate</w:t>
      </w:r>
      <w:r w:rsidRPr="00132EB0">
        <w:rPr>
          <w:color w:val="000000" w:themeColor="text1"/>
          <w:u w:val="single"/>
        </w:rPr>
        <w:t xml:space="preserve"> </w:t>
      </w:r>
      <w:r w:rsidRPr="00EA6A04">
        <w:rPr>
          <w:color w:val="000000" w:themeColor="text1"/>
          <w:highlight w:val="green"/>
          <w:u w:val="single"/>
        </w:rPr>
        <w:t>models</w:t>
      </w:r>
      <w:r w:rsidRPr="47F6D849">
        <w:rPr>
          <w:color w:val="000000" w:themeColor="text1"/>
          <w:sz w:val="16"/>
          <w:szCs w:val="16"/>
        </w:rPr>
        <w:t xml:space="preserve"> — like the one that the </w:t>
      </w:r>
      <w:hyperlink r:id="rId38" w:history="1">
        <w:r w:rsidRPr="00132EB0">
          <w:rPr>
            <w:rStyle w:val="Hyperlink"/>
            <w:color w:val="000000" w:themeColor="text1"/>
            <w:u w:val="single"/>
            <w:bdr w:val="none" w:sz="0" w:space="0" w:color="auto" w:frame="1"/>
          </w:rPr>
          <w:t>United Nations' Panel on Climate Change</w:t>
        </w:r>
      </w:hyperlink>
      <w:r w:rsidRPr="47F6D849">
        <w:rPr>
          <w:color w:val="000000" w:themeColor="text1"/>
          <w:sz w:val="16"/>
          <w:szCs w:val="16"/>
        </w:rPr>
        <w:t xml:space="preserve"> (IPCC) used in 2018 to predict that a global temperature increase of 3.6 degrees Fahrenheit (2 degrees Celsius) could put hundreds of millions of people at risk — </w:t>
      </w:r>
      <w:r w:rsidRPr="00EA6A0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A6A04">
        <w:rPr>
          <w:b/>
          <w:bCs/>
          <w:color w:val="000000" w:themeColor="text1"/>
          <w:highlight w:val="green"/>
          <w:u w:val="single"/>
        </w:rPr>
        <w:t xml:space="preserve">interlinked </w:t>
      </w:r>
      <w:r w:rsidRPr="00132EB0">
        <w:rPr>
          <w:b/>
          <w:bCs/>
          <w:color w:val="000000" w:themeColor="text1"/>
          <w:u w:val="single"/>
        </w:rPr>
        <w:t xml:space="preserve">geological </w:t>
      </w:r>
      <w:r w:rsidRPr="00EA6A04">
        <w:rPr>
          <w:b/>
          <w:bCs/>
          <w:color w:val="000000" w:themeColor="text1"/>
          <w:highlight w:val="green"/>
          <w:u w:val="single"/>
        </w:rPr>
        <w:t>processes</w:t>
      </w:r>
      <w:r w:rsidRPr="47F6D849">
        <w:rPr>
          <w:color w:val="000000" w:themeColor="text1"/>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132EB0">
        <w:rPr>
          <w:color w:val="000000" w:themeColor="text1"/>
          <w:u w:val="single"/>
        </w:rPr>
        <w:t xml:space="preserve">world </w:t>
      </w:r>
      <w:r w:rsidRPr="3875C37C">
        <w:rPr>
          <w:color w:val="000000" w:themeColor="text1"/>
          <w:u w:val="single"/>
        </w:rPr>
        <w:t>governments</w:t>
      </w:r>
      <w:r w:rsidRPr="00132EB0">
        <w:rPr>
          <w:color w:val="000000" w:themeColor="text1"/>
          <w:u w:val="single"/>
        </w:rPr>
        <w:t xml:space="preserve"> "politely </w:t>
      </w:r>
      <w:r w:rsidRPr="3875C37C">
        <w:rPr>
          <w:color w:val="000000" w:themeColor="text1"/>
          <w:u w:val="single"/>
        </w:rPr>
        <w:t>ignor</w:t>
      </w:r>
      <w:r w:rsidRPr="00132EB0">
        <w:rPr>
          <w:color w:val="000000" w:themeColor="text1"/>
          <w:u w:val="single"/>
        </w:rPr>
        <w:t>ing"</w:t>
      </w:r>
      <w:r w:rsidRPr="47F6D849">
        <w:rPr>
          <w:color w:val="000000" w:themeColor="text1"/>
          <w:sz w:val="16"/>
          <w:szCs w:val="16"/>
        </w:rPr>
        <w:t xml:space="preserve"> the advice of </w:t>
      </w:r>
      <w:r w:rsidRPr="3875C37C">
        <w:rPr>
          <w:color w:val="000000" w:themeColor="text1"/>
          <w:u w:val="single"/>
        </w:rPr>
        <w:t>scientists</w:t>
      </w:r>
      <w:r w:rsidRPr="47F6D849">
        <w:rPr>
          <w:color w:val="000000" w:themeColor="text1"/>
          <w:sz w:val="16"/>
          <w:szCs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A6A04">
        <w:rPr>
          <w:color w:val="000000" w:themeColor="text1"/>
          <w:highlight w:val="green"/>
          <w:u w:val="single"/>
        </w:rPr>
        <w:t>ice sheets vanish</w:t>
      </w:r>
      <w:r w:rsidRPr="00132EB0">
        <w:rPr>
          <w:color w:val="000000" w:themeColor="text1"/>
          <w:u w:val="single"/>
        </w:rPr>
        <w:t xml:space="preserve">; </w:t>
      </w:r>
      <w:r w:rsidRPr="3875C37C">
        <w:rPr>
          <w:color w:val="000000" w:themeColor="text1"/>
          <w:highlight w:val="green"/>
          <w:u w:val="single"/>
        </w:rPr>
        <w:t>brutal droughts kill</w:t>
      </w:r>
      <w:r w:rsidRPr="00132EB0">
        <w:rPr>
          <w:color w:val="000000" w:themeColor="text1"/>
          <w:u w:val="single"/>
        </w:rPr>
        <w:t xml:space="preserve"> many</w:t>
      </w:r>
      <w:r w:rsidRPr="47F6D849">
        <w:rPr>
          <w:color w:val="000000" w:themeColor="text1"/>
          <w:sz w:val="16"/>
          <w:szCs w:val="16"/>
        </w:rPr>
        <w:t xml:space="preserve"> of the trees in </w:t>
      </w:r>
      <w:r w:rsidRPr="3875C37C">
        <w:rPr>
          <w:color w:val="000000" w:themeColor="text1"/>
          <w:highlight w:val="green"/>
          <w:u w:val="single"/>
        </w:rPr>
        <w:t>the</w:t>
      </w:r>
      <w:r w:rsidRPr="3875C37C">
        <w:rPr>
          <w:color w:val="000000" w:themeColor="text1"/>
          <w:highlight w:val="green"/>
        </w:rPr>
        <w:t xml:space="preserve"> </w:t>
      </w:r>
      <w:hyperlink r:id="rId39" w:history="1">
        <w:r w:rsidRPr="3875C37C">
          <w:rPr>
            <w:rStyle w:val="Hyperlink"/>
            <w:color w:val="000000" w:themeColor="text1"/>
            <w:highlight w:val="green"/>
            <w:u w:val="single"/>
            <w:bdr w:val="none" w:sz="0" w:space="0" w:color="auto" w:frame="1"/>
          </w:rPr>
          <w:t>Amazon</w:t>
        </w:r>
        <w:r w:rsidRPr="00132EB0">
          <w:rPr>
            <w:rStyle w:val="Hyperlink"/>
            <w:color w:val="000000" w:themeColor="text1"/>
            <w:u w:val="single"/>
            <w:bdr w:val="none" w:sz="0" w:space="0" w:color="auto" w:frame="1"/>
          </w:rPr>
          <w:t xml:space="preserve"> rainforest</w:t>
        </w:r>
      </w:hyperlink>
      <w:r w:rsidRPr="47F6D849">
        <w:rPr>
          <w:color w:val="000000" w:themeColor="text1"/>
          <w:sz w:val="16"/>
          <w:szCs w:val="16"/>
        </w:rPr>
        <w:t xml:space="preserve"> (removing one of the world's largest carbon offsets); </w:t>
      </w:r>
      <w:r w:rsidRPr="00132EB0">
        <w:rPr>
          <w:color w:val="000000" w:themeColor="text1"/>
          <w:u w:val="single"/>
        </w:rPr>
        <w:t xml:space="preserve">and </w:t>
      </w:r>
      <w:r w:rsidRPr="3875C37C">
        <w:rPr>
          <w:color w:val="000000" w:themeColor="text1"/>
          <w:highlight w:val="green"/>
          <w:u w:val="single"/>
        </w:rPr>
        <w:t xml:space="preserve">the planet plunges into a </w:t>
      </w:r>
      <w:r w:rsidRPr="00EA6A04">
        <w:rPr>
          <w:color w:val="000000" w:themeColor="text1"/>
          <w:highlight w:val="green"/>
          <w:u w:val="single"/>
        </w:rPr>
        <w:t>feedback loop</w:t>
      </w:r>
      <w:r w:rsidRPr="3875C37C">
        <w:rPr>
          <w:color w:val="000000" w:themeColor="text1"/>
          <w:highlight w:val="green"/>
          <w:u w:val="single"/>
        </w:rPr>
        <w:t xml:space="preserve"> of ever-hotter, ever-deadlier</w:t>
      </w:r>
      <w:r w:rsidRPr="3875C37C">
        <w:rPr>
          <w:color w:val="000000" w:themeColor="text1"/>
          <w:highlight w:val="green"/>
        </w:rPr>
        <w:t xml:space="preserve"> </w:t>
      </w:r>
      <w:r w:rsidRPr="3875C37C">
        <w:rPr>
          <w:color w:val="000000" w:themeColor="text1"/>
          <w:highlight w:val="green"/>
          <w:u w:val="single"/>
        </w:rPr>
        <w:t>conditions</w:t>
      </w:r>
      <w:r w:rsidRPr="47F6D849">
        <w:rPr>
          <w:color w:val="000000" w:themeColor="text1"/>
          <w:sz w:val="16"/>
          <w:szCs w:val="16"/>
        </w:rPr>
        <w:t>. "</w:t>
      </w:r>
      <w:r w:rsidRPr="00EA6A04">
        <w:rPr>
          <w:color w:val="000000" w:themeColor="text1"/>
          <w:highlight w:val="green"/>
          <w:u w:val="single"/>
        </w:rPr>
        <w:t>Thirty-five percent of</w:t>
      </w:r>
      <w:r w:rsidRPr="00132EB0">
        <w:rPr>
          <w:color w:val="000000" w:themeColor="text1"/>
          <w:u w:val="single"/>
        </w:rPr>
        <w:t xml:space="preserve"> the global </w:t>
      </w:r>
      <w:r w:rsidRPr="00EA6A04">
        <w:rPr>
          <w:color w:val="000000" w:themeColor="text1"/>
          <w:highlight w:val="green"/>
          <w:u w:val="single"/>
        </w:rPr>
        <w:t>land</w:t>
      </w:r>
      <w:r w:rsidRPr="00132EB0">
        <w:rPr>
          <w:color w:val="000000" w:themeColor="text1"/>
          <w:u w:val="single"/>
        </w:rPr>
        <w:t xml:space="preserve"> area, </w:t>
      </w:r>
      <w:r w:rsidRPr="00EA6A04">
        <w:rPr>
          <w:color w:val="000000" w:themeColor="text1"/>
          <w:highlight w:val="green"/>
          <w:u w:val="single"/>
        </w:rPr>
        <w:t xml:space="preserve">and </w:t>
      </w:r>
      <w:r w:rsidRPr="00EA6A04">
        <w:rPr>
          <w:b/>
          <w:bCs/>
          <w:color w:val="000000" w:themeColor="text1"/>
          <w:highlight w:val="green"/>
          <w:u w:val="single"/>
        </w:rPr>
        <w:t xml:space="preserve">55 percent of </w:t>
      </w:r>
      <w:r w:rsidRPr="00132EB0">
        <w:rPr>
          <w:b/>
          <w:bCs/>
          <w:color w:val="000000" w:themeColor="text1"/>
          <w:u w:val="single"/>
        </w:rPr>
        <w:t xml:space="preserve">the global </w:t>
      </w:r>
      <w:r w:rsidRPr="00EA6A04">
        <w:rPr>
          <w:b/>
          <w:bCs/>
          <w:color w:val="000000" w:themeColor="text1"/>
          <w:highlight w:val="green"/>
          <w:u w:val="single"/>
        </w:rPr>
        <w:t>population</w:t>
      </w:r>
      <w:r w:rsidRPr="00132EB0">
        <w:rPr>
          <w:b/>
          <w:bCs/>
          <w:color w:val="000000" w:themeColor="text1"/>
          <w:u w:val="single"/>
        </w:rPr>
        <w:t xml:space="preserve">, are </w:t>
      </w:r>
      <w:r w:rsidRPr="00EA6A04">
        <w:rPr>
          <w:b/>
          <w:bCs/>
          <w:color w:val="000000" w:themeColor="text1"/>
          <w:highlight w:val="green"/>
          <w:u w:val="single"/>
        </w:rPr>
        <w:t>subject to</w:t>
      </w:r>
      <w:r w:rsidRPr="00132EB0">
        <w:rPr>
          <w:b/>
          <w:bCs/>
          <w:color w:val="000000" w:themeColor="text1"/>
          <w:u w:val="single"/>
        </w:rPr>
        <w:t xml:space="preserve"> more than 20 days a year of </w:t>
      </w:r>
      <w:hyperlink r:id="rId40" w:history="1">
        <w:r w:rsidRPr="00EA6A04">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beyond</w:t>
      </w:r>
      <w:r w:rsidRPr="47F6D849">
        <w:rPr>
          <w:color w:val="000000" w:themeColor="text1"/>
          <w:sz w:val="16"/>
          <w:szCs w:val="16"/>
        </w:rPr>
        <w:t xml:space="preserve"> the threshold of human </w:t>
      </w:r>
      <w:r w:rsidRPr="00132EB0">
        <w:rPr>
          <w:color w:val="000000" w:themeColor="text1"/>
          <w:u w:val="single"/>
        </w:rPr>
        <w:t>survivability</w:t>
      </w:r>
      <w:r w:rsidRPr="47F6D849">
        <w:rPr>
          <w:color w:val="000000" w:themeColor="text1"/>
          <w:sz w:val="16"/>
          <w:szCs w:val="16"/>
        </w:rPr>
        <w:t xml:space="preserve">," the </w:t>
      </w:r>
      <w:r w:rsidRPr="47F6D849">
        <w:rPr>
          <w:color w:val="000000" w:themeColor="text1"/>
          <w:sz w:val="16"/>
          <w:szCs w:val="16"/>
        </w:rPr>
        <w:lastRenderedPageBreak/>
        <w:t xml:space="preserve">authors hypothesized. Meanwhile, </w:t>
      </w:r>
      <w:r w:rsidRPr="00EA6A04">
        <w:rPr>
          <w:color w:val="000000" w:themeColor="text1"/>
          <w:highlight w:val="green"/>
          <w:u w:val="single"/>
        </w:rPr>
        <w:t>droughts, floods and wildfires</w:t>
      </w:r>
      <w:r w:rsidRPr="00132EB0">
        <w:rPr>
          <w:color w:val="000000" w:themeColor="text1"/>
          <w:u w:val="single"/>
        </w:rPr>
        <w:t xml:space="preserve"> regularly </w:t>
      </w:r>
      <w:r w:rsidRPr="00EA6A04">
        <w:rPr>
          <w:color w:val="000000" w:themeColor="text1"/>
          <w:highlight w:val="green"/>
          <w:u w:val="single"/>
        </w:rPr>
        <w:t>ravage the land</w:t>
      </w:r>
      <w:r w:rsidRPr="00132EB0">
        <w:rPr>
          <w:color w:val="000000" w:themeColor="text1"/>
          <w:u w:val="single"/>
        </w:rPr>
        <w:t xml:space="preserve">. Nearly </w:t>
      </w:r>
      <w:r w:rsidRPr="00EA6A04">
        <w:rPr>
          <w:b/>
          <w:bCs/>
          <w:color w:val="000000" w:themeColor="text1"/>
          <w:highlight w:val="green"/>
          <w:u w:val="single"/>
        </w:rPr>
        <w:t xml:space="preserve">one-third </w:t>
      </w:r>
      <w:r w:rsidRPr="00132EB0">
        <w:rPr>
          <w:b/>
          <w:bCs/>
          <w:color w:val="000000" w:themeColor="text1"/>
          <w:u w:val="single"/>
        </w:rPr>
        <w:t xml:space="preserve">of the world's land surface </w:t>
      </w:r>
      <w:r w:rsidRPr="00EA6A04">
        <w:rPr>
          <w:b/>
          <w:bCs/>
          <w:color w:val="000000" w:themeColor="text1"/>
          <w:highlight w:val="green"/>
          <w:u w:val="single"/>
        </w:rPr>
        <w:t>turns to desert</w:t>
      </w:r>
      <w:r w:rsidRPr="00132EB0">
        <w:rPr>
          <w:color w:val="000000" w:themeColor="text1"/>
          <w:u w:val="single"/>
        </w:rPr>
        <w:t>.</w:t>
      </w:r>
      <w:r w:rsidRPr="47F6D849">
        <w:rPr>
          <w:color w:val="000000" w:themeColor="text1"/>
          <w:sz w:val="16"/>
          <w:szCs w:val="16"/>
        </w:rPr>
        <w:t xml:space="preserve"> Entire </w:t>
      </w:r>
      <w:r w:rsidRPr="00EA6A04">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47F6D849">
        <w:rPr>
          <w:b/>
          <w:bCs/>
          <w:color w:val="000000" w:themeColor="text1"/>
          <w:sz w:val="16"/>
          <w:szCs w:val="16"/>
        </w:rPr>
        <w:t>.</w:t>
      </w:r>
      <w:r w:rsidRPr="47F6D849">
        <w:rPr>
          <w:color w:val="000000" w:themeColor="text1"/>
          <w:sz w:val="16"/>
          <w:szCs w:val="16"/>
        </w:rPr>
        <w:t xml:space="preserve"> The world's tropics are hit hardest by these new climate extremes, </w:t>
      </w:r>
      <w:r w:rsidRPr="00EA6A04">
        <w:rPr>
          <w:color w:val="000000" w:themeColor="text1"/>
          <w:highlight w:val="green"/>
          <w:u w:val="single"/>
        </w:rPr>
        <w:t>destroying</w:t>
      </w:r>
      <w:r w:rsidRPr="00132EB0">
        <w:rPr>
          <w:color w:val="000000" w:themeColor="text1"/>
          <w:u w:val="single"/>
        </w:rPr>
        <w:t xml:space="preserve"> the region's </w:t>
      </w:r>
      <w:r w:rsidRPr="00EA6A04">
        <w:rPr>
          <w:color w:val="000000" w:themeColor="text1"/>
          <w:highlight w:val="green"/>
          <w:u w:val="single"/>
        </w:rPr>
        <w:t>ag</w:t>
      </w:r>
      <w:r w:rsidRPr="00132EB0">
        <w:rPr>
          <w:color w:val="000000" w:themeColor="text1"/>
          <w:u w:val="single"/>
        </w:rPr>
        <w:t xml:space="preserve">riculture and </w:t>
      </w:r>
      <w:r w:rsidRPr="00EA6A04">
        <w:rPr>
          <w:color w:val="000000" w:themeColor="text1"/>
          <w:highlight w:val="green"/>
          <w:u w:val="single"/>
        </w:rPr>
        <w:t>turning</w:t>
      </w:r>
      <w:r w:rsidRPr="00132EB0">
        <w:rPr>
          <w:color w:val="000000" w:themeColor="text1"/>
          <w:u w:val="single"/>
        </w:rPr>
        <w:t xml:space="preserve"> more than </w:t>
      </w:r>
      <w:r w:rsidRPr="00EA6A04">
        <w:rPr>
          <w:color w:val="000000" w:themeColor="text1"/>
          <w:highlight w:val="green"/>
          <w:u w:val="single"/>
        </w:rPr>
        <w:t>1 bil</w:t>
      </w:r>
      <w:r w:rsidRPr="00132EB0">
        <w:rPr>
          <w:color w:val="000000" w:themeColor="text1"/>
          <w:u w:val="single"/>
        </w:rPr>
        <w:t xml:space="preserve">lion people </w:t>
      </w:r>
      <w:r w:rsidRPr="00EA6A04">
        <w:rPr>
          <w:color w:val="000000" w:themeColor="text1"/>
          <w:highlight w:val="green"/>
          <w:u w:val="single"/>
        </w:rPr>
        <w:t>into refugees</w:t>
      </w:r>
      <w:r w:rsidRPr="00132EB0">
        <w:rPr>
          <w:color w:val="000000" w:themeColor="text1"/>
          <w:u w:val="single"/>
        </w:rPr>
        <w:t xml:space="preserve">. </w:t>
      </w:r>
      <w:r w:rsidRPr="47F6D849">
        <w:rPr>
          <w:color w:val="000000" w:themeColor="text1"/>
          <w:sz w:val="16"/>
          <w:szCs w:val="16"/>
        </w:rPr>
        <w:t xml:space="preserve">This mass movement of </w:t>
      </w:r>
      <w:r w:rsidRPr="00132EB0">
        <w:rPr>
          <w:color w:val="000000" w:themeColor="text1"/>
          <w:u w:val="single"/>
        </w:rPr>
        <w:t xml:space="preserve">refugees — coupled with </w:t>
      </w:r>
      <w:hyperlink r:id="rId41" w:history="1">
        <w:r w:rsidRPr="00EA6A04">
          <w:rPr>
            <w:rStyle w:val="Hyperlink"/>
            <w:color w:val="000000" w:themeColor="text1"/>
            <w:highlight w:val="green"/>
            <w:u w:val="single"/>
          </w:rPr>
          <w:t>shrinking coastlines</w:t>
        </w:r>
      </w:hyperlink>
      <w:r w:rsidRPr="00EA6A04">
        <w:rPr>
          <w:color w:val="000000" w:themeColor="text1"/>
          <w:highlight w:val="green"/>
          <w:u w:val="single"/>
        </w:rPr>
        <w:t xml:space="preserve"> and</w:t>
      </w:r>
      <w:r w:rsidRPr="00132EB0">
        <w:rPr>
          <w:color w:val="000000" w:themeColor="text1"/>
          <w:u w:val="single"/>
        </w:rPr>
        <w:t xml:space="preserve"> severe </w:t>
      </w:r>
      <w:r w:rsidRPr="00EA6A04">
        <w:rPr>
          <w:color w:val="000000" w:themeColor="text1"/>
          <w:highlight w:val="green"/>
          <w:u w:val="single"/>
        </w:rPr>
        <w:t>drops in food and water</w:t>
      </w:r>
      <w:r w:rsidRPr="00132EB0">
        <w:rPr>
          <w:color w:val="000000" w:themeColor="text1"/>
          <w:u w:val="single"/>
        </w:rPr>
        <w:t xml:space="preserve"> availability — begin to </w:t>
      </w:r>
      <w:r w:rsidRPr="00EA6A04">
        <w:rPr>
          <w:b/>
          <w:bCs/>
          <w:color w:val="000000" w:themeColor="text1"/>
          <w:highlight w:val="green"/>
          <w:u w:val="single"/>
        </w:rPr>
        <w:t>stress</w:t>
      </w:r>
      <w:r w:rsidRPr="00132EB0">
        <w:rPr>
          <w:b/>
          <w:bCs/>
          <w:color w:val="000000" w:themeColor="text1"/>
          <w:u w:val="single"/>
        </w:rPr>
        <w:t xml:space="preserve"> the fabric of the world's largest </w:t>
      </w:r>
      <w:r w:rsidRPr="00EA6A04">
        <w:rPr>
          <w:b/>
          <w:bCs/>
          <w:color w:val="000000" w:themeColor="text1"/>
          <w:highlight w:val="green"/>
          <w:u w:val="single"/>
        </w:rPr>
        <w:t>nations</w:t>
      </w:r>
      <w:r w:rsidRPr="47F6D849">
        <w:rPr>
          <w:color w:val="000000" w:themeColor="text1"/>
          <w:sz w:val="16"/>
          <w:szCs w:val="16"/>
        </w:rPr>
        <w:t xml:space="preserve">, including the United States. </w:t>
      </w:r>
      <w:r w:rsidRPr="3875C37C">
        <w:rPr>
          <w:color w:val="000000" w:themeColor="text1"/>
          <w:highlight w:val="green"/>
          <w:u w:val="single"/>
        </w:rPr>
        <w:t>Armed conflicts over resources</w:t>
      </w:r>
      <w:r w:rsidRPr="00132EB0">
        <w:rPr>
          <w:color w:val="000000" w:themeColor="text1"/>
          <w:u w:val="single"/>
        </w:rPr>
        <w:t xml:space="preserve">, </w:t>
      </w:r>
      <w:r w:rsidRPr="3875C37C">
        <w:rPr>
          <w:color w:val="000000" w:themeColor="text1"/>
          <w:highlight w:val="green"/>
          <w:u w:val="single"/>
        </w:rPr>
        <w:t>perhaps</w:t>
      </w:r>
      <w:r w:rsidRPr="00132EB0">
        <w:rPr>
          <w:color w:val="000000" w:themeColor="text1"/>
          <w:u w:val="single"/>
        </w:rPr>
        <w:t xml:space="preserve"> culminating in </w:t>
      </w:r>
      <w:r w:rsidRPr="00EA6A04">
        <w:rPr>
          <w:b/>
          <w:bCs/>
          <w:color w:val="000000" w:themeColor="text1"/>
          <w:highlight w:val="green"/>
          <w:u w:val="single"/>
        </w:rPr>
        <w:t>nuclear war</w:t>
      </w:r>
      <w:r w:rsidRPr="00132EB0">
        <w:rPr>
          <w:b/>
          <w:bCs/>
          <w:color w:val="000000" w:themeColor="text1"/>
          <w:u w:val="single"/>
        </w:rPr>
        <w:t xml:space="preserve">, are </w:t>
      </w:r>
      <w:r w:rsidRPr="00EA6A04">
        <w:rPr>
          <w:b/>
          <w:bCs/>
          <w:color w:val="000000" w:themeColor="text1"/>
          <w:highlight w:val="green"/>
          <w:u w:val="single"/>
        </w:rPr>
        <w:t>likely</w:t>
      </w:r>
      <w:r w:rsidRPr="00132EB0">
        <w:rPr>
          <w:color w:val="000000" w:themeColor="text1"/>
          <w:u w:val="single"/>
        </w:rPr>
        <w:t xml:space="preserve">. </w:t>
      </w:r>
      <w:r w:rsidRPr="3875C37C">
        <w:rPr>
          <w:color w:val="000000" w:themeColor="text1"/>
          <w:highlight w:val="green"/>
          <w:u w:val="single"/>
        </w:rPr>
        <w:t>The result</w:t>
      </w:r>
      <w:r w:rsidRPr="3875C37C">
        <w:rPr>
          <w:color w:val="000000" w:themeColor="text1"/>
          <w:sz w:val="16"/>
          <w:szCs w:val="16"/>
          <w:highlight w:val="green"/>
        </w:rPr>
        <w:t>,</w:t>
      </w:r>
      <w:r w:rsidRPr="47F6D849">
        <w:rPr>
          <w:color w:val="000000" w:themeColor="text1"/>
          <w:sz w:val="16"/>
          <w:szCs w:val="16"/>
        </w:rPr>
        <w:t xml:space="preserve"> according to the new paper, </w:t>
      </w:r>
      <w:r w:rsidRPr="3875C37C">
        <w:rPr>
          <w:color w:val="000000" w:themeColor="text1"/>
          <w:highlight w:val="green"/>
          <w:u w:val="single"/>
        </w:rPr>
        <w:t>is</w:t>
      </w:r>
      <w:r w:rsidRPr="00132EB0">
        <w:rPr>
          <w:color w:val="000000" w:themeColor="text1"/>
          <w:u w:val="single"/>
        </w:rPr>
        <w:t xml:space="preserve"> "outright chaos" and perhaps "the </w:t>
      </w:r>
      <w:r w:rsidRPr="00EA6A04">
        <w:rPr>
          <w:color w:val="000000" w:themeColor="text1"/>
          <w:highlight w:val="green"/>
          <w:u w:val="single"/>
        </w:rPr>
        <w:t>end of</w:t>
      </w:r>
      <w:r w:rsidRPr="00132EB0">
        <w:rPr>
          <w:color w:val="000000" w:themeColor="text1"/>
          <w:u w:val="single"/>
        </w:rPr>
        <w:t xml:space="preserve"> human global </w:t>
      </w:r>
      <w:r w:rsidRPr="00EA6A04">
        <w:rPr>
          <w:color w:val="000000" w:themeColor="text1"/>
          <w:highlight w:val="green"/>
          <w:u w:val="single"/>
        </w:rPr>
        <w:t>civilization</w:t>
      </w:r>
      <w:r w:rsidRPr="00132EB0">
        <w:rPr>
          <w:color w:val="000000" w:themeColor="text1"/>
          <w:u w:val="single"/>
        </w:rPr>
        <w:t xml:space="preserve"> as we know it."</w:t>
      </w:r>
    </w:p>
    <w:p w14:paraId="381DE809" w14:textId="77777777" w:rsidR="00A11FF6" w:rsidRDefault="00A11FF6" w:rsidP="00A11FF6">
      <w:pPr>
        <w:rPr>
          <w:rFonts w:eastAsia="Calibri"/>
          <w:color w:val="000000" w:themeColor="text1"/>
          <w:u w:val="single"/>
        </w:rPr>
      </w:pPr>
    </w:p>
    <w:p w14:paraId="6E5B653A" w14:textId="77777777" w:rsidR="00A11FF6" w:rsidRDefault="00A11FF6" w:rsidP="00A11FF6">
      <w:pPr>
        <w:pStyle w:val="Heading4"/>
      </w:pPr>
      <w:proofErr w:type="spellStart"/>
      <w:r w:rsidRPr="3875C37C">
        <w:t>Disad</w:t>
      </w:r>
      <w:proofErr w:type="spellEnd"/>
      <w:r w:rsidRPr="3875C37C">
        <w:t xml:space="preserve"> turns the case.  Climate change increases the rate of disease outbreaks. </w:t>
      </w:r>
    </w:p>
    <w:p w14:paraId="4347589B" w14:textId="77777777" w:rsidR="00A11FF6" w:rsidRDefault="00A11FF6" w:rsidP="00A11FF6">
      <w:r w:rsidRPr="00C80467">
        <w:rPr>
          <w:b/>
          <w:bCs/>
        </w:rPr>
        <w:t>Lustgarten 5/7</w:t>
      </w:r>
      <w:r>
        <w:t xml:space="preserve"> </w:t>
      </w:r>
      <w:r w:rsidRPr="47F6D849">
        <w:t xml:space="preserve">Abrahm Lustgarten (environmental reporter, with a focus at the intersection of business, climate and energy. He is currently covering changes at the U.S. Environmental Protection Agency, and working on a project about pollution at U.S. Defense sites). 5/7/2020, How Climate Change Is Contributing to Skyrocketing Rates of Infectious Disease, </w:t>
      </w:r>
      <w:proofErr w:type="spellStart"/>
      <w:r w:rsidRPr="47F6D849">
        <w:t>Propublica</w:t>
      </w:r>
      <w:proofErr w:type="spellEnd"/>
      <w:r w:rsidRPr="47F6D849">
        <w:t xml:space="preserve">, </w:t>
      </w:r>
      <w:hyperlink r:id="rId42">
        <w:r w:rsidRPr="47F6D849">
          <w:rPr>
            <w:rStyle w:val="Hyperlink"/>
            <w:rFonts w:eastAsia="Calibri"/>
          </w:rPr>
          <w:t>https://www.propublica.org/article/climate-infectious-diseases</w:t>
        </w:r>
      </w:hyperlink>
      <w:r>
        <w:rPr>
          <w:rStyle w:val="Hyperlink"/>
          <w:rFonts w:eastAsia="Calibri"/>
        </w:rPr>
        <w:t xml:space="preserve"> //</w:t>
      </w:r>
      <w:proofErr w:type="spellStart"/>
      <w:r>
        <w:rPr>
          <w:rStyle w:val="Hyperlink"/>
          <w:rFonts w:eastAsia="Calibri"/>
        </w:rPr>
        <w:t>Nato</w:t>
      </w:r>
      <w:proofErr w:type="spellEnd"/>
    </w:p>
    <w:p w14:paraId="231F19F0" w14:textId="77777777" w:rsidR="00A11FF6" w:rsidRPr="00C80467" w:rsidRDefault="00A11FF6" w:rsidP="00A11FF6">
      <w:pPr>
        <w:rPr>
          <w:rStyle w:val="StyleUnderline"/>
        </w:rPr>
      </w:pPr>
      <w:r w:rsidRPr="00C80467">
        <w:rPr>
          <w:sz w:val="16"/>
        </w:rPr>
        <w:t xml:space="preserve">The </w:t>
      </w:r>
      <w:r w:rsidRPr="00C80467">
        <w:rPr>
          <w:rStyle w:val="StyleUnderline"/>
        </w:rPr>
        <w:t>scientists who study how diseases emerge in a changing environment knew this</w:t>
      </w:r>
      <w:r w:rsidRPr="00C80467">
        <w:rPr>
          <w:sz w:val="16"/>
        </w:rPr>
        <w:t xml:space="preserve"> moment was coming. </w:t>
      </w:r>
      <w:r w:rsidRPr="00C80467">
        <w:rPr>
          <w:rStyle w:val="StyleUnderline"/>
          <w:highlight w:val="green"/>
        </w:rPr>
        <w:t>Climate change</w:t>
      </w:r>
      <w:r w:rsidRPr="00C80467">
        <w:rPr>
          <w:rStyle w:val="StyleUnderline"/>
        </w:rPr>
        <w:t xml:space="preserve"> is </w:t>
      </w:r>
      <w:r w:rsidRPr="00C80467">
        <w:rPr>
          <w:rStyle w:val="StyleUnderline"/>
          <w:highlight w:val="green"/>
        </w:rPr>
        <w:t>maki</w:t>
      </w:r>
      <w:r w:rsidRPr="00C80467">
        <w:rPr>
          <w:rStyle w:val="StyleUnderline"/>
        </w:rPr>
        <w:t>ng outbreaks of di</w:t>
      </w:r>
      <w:r w:rsidRPr="00C80467">
        <w:rPr>
          <w:rStyle w:val="StyleUnderline"/>
          <w:highlight w:val="green"/>
        </w:rPr>
        <w:t>sease more common and more dangerous</w:t>
      </w:r>
      <w:r w:rsidRPr="00C80467">
        <w:rPr>
          <w:sz w:val="16"/>
        </w:rPr>
        <w:t xml:space="preserve">. Over the past few decades, the </w:t>
      </w:r>
      <w:r w:rsidRPr="00C80467">
        <w:rPr>
          <w:rStyle w:val="StyleUnderline"/>
          <w:highlight w:val="green"/>
        </w:rPr>
        <w:t>number of</w:t>
      </w:r>
      <w:r w:rsidRPr="00C80467">
        <w:rPr>
          <w:rStyle w:val="StyleUnderline"/>
        </w:rPr>
        <w:t xml:space="preserve"> emerging infectious </w:t>
      </w:r>
      <w:r w:rsidRPr="00C80467">
        <w:rPr>
          <w:rStyle w:val="StyleUnderline"/>
          <w:highlight w:val="green"/>
        </w:rPr>
        <w:t>diseases</w:t>
      </w:r>
      <w:r w:rsidRPr="00C80467">
        <w:rPr>
          <w:rStyle w:val="StyleUnderline"/>
        </w:rPr>
        <w:t xml:space="preserve"> that spread to people</w:t>
      </w:r>
      <w:r w:rsidRPr="00C80467">
        <w:rPr>
          <w:sz w:val="16"/>
        </w:rPr>
        <w:t xml:space="preserve"> — especially coronaviruses and other respiratory illnesses believed to have come from bats and birds — </w:t>
      </w:r>
      <w:r w:rsidRPr="00C80467">
        <w:rPr>
          <w:rStyle w:val="StyleUnderline"/>
          <w:highlight w:val="green"/>
        </w:rPr>
        <w:t>has skyrocketed</w:t>
      </w:r>
      <w:r w:rsidRPr="00C80467">
        <w:rPr>
          <w:rStyle w:val="StyleUnderline"/>
        </w:rPr>
        <w:t xml:space="preserve">. A </w:t>
      </w:r>
      <w:r w:rsidRPr="00C80467">
        <w:rPr>
          <w:rStyle w:val="StyleUnderline"/>
          <w:highlight w:val="green"/>
        </w:rPr>
        <w:t>new</w:t>
      </w:r>
      <w:r w:rsidRPr="00C80467">
        <w:rPr>
          <w:rStyle w:val="StyleUnderline"/>
        </w:rPr>
        <w:t xml:space="preserve"> emerging </w:t>
      </w:r>
      <w:r w:rsidRPr="00C80467">
        <w:rPr>
          <w:rStyle w:val="StyleUnderline"/>
          <w:highlight w:val="green"/>
        </w:rPr>
        <w:t>disease surfaces five times a year</w:t>
      </w:r>
      <w:r w:rsidRPr="00C80467">
        <w:rPr>
          <w:rStyle w:val="StyleUnderline"/>
        </w:rPr>
        <w:t xml:space="preserve">. </w:t>
      </w:r>
      <w:r w:rsidRPr="00C80467">
        <w:rPr>
          <w:sz w:val="16"/>
        </w:rPr>
        <w:t xml:space="preserve">One study estimates that more than </w:t>
      </w:r>
      <w:r w:rsidRPr="00C80467">
        <w:rPr>
          <w:rStyle w:val="StyleUnderline"/>
        </w:rPr>
        <w:t>3,200 strains of coronaviruses already exist among bats, awaiting an opportunity to jump to people</w:t>
      </w:r>
      <w:r w:rsidRPr="00C80467">
        <w:rPr>
          <w:sz w:val="16"/>
        </w:rPr>
        <w:t xml:space="preserve">. The diseases may have always been there, buried deep in wild and remote places out of reach of people. But until now, the </w:t>
      </w:r>
      <w:r w:rsidRPr="00C80467">
        <w:rPr>
          <w:rStyle w:val="StyleUnderline"/>
          <w:highlight w:val="green"/>
        </w:rPr>
        <w:t>planet’s natural defense systems</w:t>
      </w:r>
      <w:r w:rsidRPr="00C80467">
        <w:rPr>
          <w:rStyle w:val="StyleUnderline"/>
        </w:rPr>
        <w:t xml:space="preserve"> were better at </w:t>
      </w:r>
      <w:r w:rsidRPr="00C80467">
        <w:rPr>
          <w:rStyle w:val="StyleUnderline"/>
          <w:highlight w:val="green"/>
        </w:rPr>
        <w:t>fighting them off.</w:t>
      </w:r>
      <w:r w:rsidRPr="00C80467">
        <w:rPr>
          <w:sz w:val="16"/>
        </w:rPr>
        <w:t xml:space="preserve"> Today, </w:t>
      </w:r>
      <w:r w:rsidRPr="00C80467">
        <w:rPr>
          <w:rStyle w:val="StyleUnderline"/>
          <w:highlight w:val="green"/>
        </w:rPr>
        <w:t>climate warming is demolishing those defense systems</w:t>
      </w:r>
      <w:r w:rsidRPr="00C80467">
        <w:rPr>
          <w:rStyle w:val="StyleUnderline"/>
        </w:rPr>
        <w:t xml:space="preserve">, driving a catastrophic </w:t>
      </w:r>
      <w:r w:rsidRPr="00C80467">
        <w:rPr>
          <w:rStyle w:val="StyleUnderline"/>
          <w:highlight w:val="green"/>
        </w:rPr>
        <w:t>loss in biodiversity</w:t>
      </w:r>
      <w:r w:rsidRPr="00C80467">
        <w:rPr>
          <w:rStyle w:val="StyleUnderline"/>
        </w:rPr>
        <w:t xml:space="preserve"> that,</w:t>
      </w:r>
      <w:r w:rsidRPr="00C80467">
        <w:rPr>
          <w:sz w:val="16"/>
        </w:rPr>
        <w:t xml:space="preserve"> when coupled with reckless deforestation and aggressive conversion of wildland for economic development, </w:t>
      </w:r>
      <w:r w:rsidRPr="00C80467">
        <w:rPr>
          <w:rStyle w:val="StyleUnderline"/>
        </w:rPr>
        <w:t xml:space="preserve">pushes farms and people closer to the wild and </w:t>
      </w:r>
      <w:r w:rsidRPr="00C80467">
        <w:rPr>
          <w:rStyle w:val="StyleUnderline"/>
          <w:highlight w:val="green"/>
        </w:rPr>
        <w:t>opens the gates for the spread of disease</w:t>
      </w:r>
      <w:r w:rsidRPr="00C80467">
        <w:rPr>
          <w:rStyle w:val="StyleUnderline"/>
        </w:rPr>
        <w:t>.</w:t>
      </w:r>
    </w:p>
    <w:p w14:paraId="597013DA" w14:textId="77777777" w:rsidR="00A11FF6" w:rsidRDefault="00A11FF6" w:rsidP="00A11FF6">
      <w:pPr>
        <w:rPr>
          <w:u w:val="single"/>
        </w:rPr>
      </w:pPr>
    </w:p>
    <w:p w14:paraId="2CE1266A" w14:textId="3C0CE79B" w:rsidR="00A11FF6" w:rsidRDefault="00A11FF6" w:rsidP="00A11FF6">
      <w:pPr>
        <w:pStyle w:val="Heading2"/>
      </w:pPr>
      <w:r>
        <w:lastRenderedPageBreak/>
        <w:t>3</w:t>
      </w:r>
    </w:p>
    <w:p w14:paraId="1AC8FC53" w14:textId="56844F40" w:rsidR="00A11FF6" w:rsidRPr="00402F4F" w:rsidRDefault="00A11FF6" w:rsidP="00A11FF6">
      <w:pPr>
        <w:pStyle w:val="Heading4"/>
        <w:rPr>
          <w:rFonts w:cs="Calibri"/>
        </w:rPr>
      </w:pPr>
      <w:r w:rsidRPr="00402F4F">
        <w:rPr>
          <w:rFonts w:cs="Calibri"/>
        </w:rPr>
        <w:t>CP text: The member nations of the WTO should:</w:t>
      </w:r>
    </w:p>
    <w:p w14:paraId="2B84CC41" w14:textId="77777777" w:rsidR="00A11FF6" w:rsidRPr="00402F4F" w:rsidRDefault="00A11FF6" w:rsidP="00A11FF6">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209C93C3" w14:textId="77777777" w:rsidR="00A11FF6" w:rsidRPr="00402F4F" w:rsidRDefault="00A11FF6" w:rsidP="00A11FF6">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31DD5185" w14:textId="77777777" w:rsidR="00A11FF6" w:rsidRPr="00402F4F" w:rsidRDefault="00A11FF6" w:rsidP="00A11FF6">
      <w:pPr>
        <w:pStyle w:val="Heading4"/>
        <w:rPr>
          <w:rFonts w:cs="Calibri"/>
          <w:i/>
          <w:iCs w:val="0"/>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128D1F34" w14:textId="77777777" w:rsidR="00A11FF6" w:rsidRPr="00402F4F" w:rsidRDefault="00A11FF6" w:rsidP="00A11FF6"/>
    <w:p w14:paraId="4AF2D718" w14:textId="77777777" w:rsidR="00A11FF6" w:rsidRPr="00402F4F" w:rsidRDefault="00A11FF6" w:rsidP="00A11FF6">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61329F50" w14:textId="77777777" w:rsidR="00A11FF6" w:rsidRPr="00402F4F" w:rsidRDefault="00A11FF6" w:rsidP="00A11FF6">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43" w:history="1">
        <w:r w:rsidRPr="00402F4F">
          <w:rPr>
            <w:rStyle w:val="Hyperlink"/>
          </w:rPr>
          <w:t>https://www.project-syndicate.org/commentary/wto-vaccine-waiver-is-beside-the-point-by-pinelopi-koujianou-goldberg-2021-05</w:t>
        </w:r>
      </w:hyperlink>
      <w:r w:rsidRPr="00402F4F">
        <w:t>] Justin</w:t>
      </w:r>
    </w:p>
    <w:p w14:paraId="6E16B9F8" w14:textId="77777777" w:rsidR="00A11FF6" w:rsidRPr="00402F4F" w:rsidRDefault="00A11FF6" w:rsidP="00A11FF6">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78E94D3C" w14:textId="77777777" w:rsidR="00A11FF6" w:rsidRPr="00402F4F" w:rsidRDefault="00A11FF6" w:rsidP="00A11FF6">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2944F79A" w14:textId="77777777" w:rsidR="00A11FF6" w:rsidRPr="00402F4F" w:rsidRDefault="00A11FF6" w:rsidP="00A11FF6">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55DB8BB6" w14:textId="77777777" w:rsidR="00A11FF6" w:rsidRPr="00402F4F" w:rsidRDefault="00A11FF6" w:rsidP="00A11FF6">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628BAADE" w14:textId="77777777" w:rsidR="00A11FF6" w:rsidRPr="00402F4F" w:rsidRDefault="00A11FF6" w:rsidP="00A11FF6">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proofErr w:type="spellStart"/>
      <w:r w:rsidRPr="00402F4F">
        <w:rPr>
          <w:rStyle w:val="Emphasis"/>
          <w:highlight w:val="green"/>
        </w:rPr>
        <w:t>Covaxin</w:t>
      </w:r>
      <w:proofErr w:type="spellEnd"/>
      <w:r w:rsidRPr="00402F4F">
        <w:rPr>
          <w:u w:val="single"/>
        </w:rPr>
        <w:t xml:space="preserve"> (India), and Gamaleya’s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r w:rsidRPr="00402F4F">
        <w:rPr>
          <w:rStyle w:val="Emphasis"/>
        </w:rPr>
        <w:t xml:space="preserve">Sinovac Biotech’s </w:t>
      </w:r>
      <w:r w:rsidRPr="00402F4F">
        <w:rPr>
          <w:rStyle w:val="Emphasis"/>
          <w:highlight w:val="green"/>
        </w:rPr>
        <w:t>CoronaVac</w:t>
      </w:r>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2326FA1D" w14:textId="77777777" w:rsidR="00A11FF6" w:rsidRPr="00402F4F" w:rsidRDefault="00A11FF6" w:rsidP="00A11FF6">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w:t>
      </w:r>
      <w:r w:rsidRPr="00402F4F">
        <w:rPr>
          <w:sz w:val="16"/>
        </w:rPr>
        <w:lastRenderedPageBreak/>
        <w:t xml:space="preserve">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295600DB" w14:textId="77777777" w:rsidR="00A11FF6" w:rsidRPr="00402F4F" w:rsidRDefault="00A11FF6" w:rsidP="00A11FF6">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156EFE7B" w14:textId="209E0F3B" w:rsidR="00A11FF6" w:rsidRPr="00A11FF6" w:rsidRDefault="00A11FF6" w:rsidP="005F2919">
      <w:pPr>
        <w:pStyle w:val="Heading4"/>
      </w:pPr>
      <w:r>
        <w:t xml:space="preserve">Status is </w:t>
      </w:r>
      <w:proofErr w:type="spellStart"/>
      <w:r>
        <w:t>dispo</w:t>
      </w:r>
      <w:proofErr w:type="spellEnd"/>
      <w:r>
        <w:t>, I can kick it if you perm it</w:t>
      </w:r>
    </w:p>
    <w:sectPr w:rsidR="00A11FF6" w:rsidRPr="00A11F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11FF6"/>
    <w:rsid w:val="000139A3"/>
    <w:rsid w:val="00100833"/>
    <w:rsid w:val="00104529"/>
    <w:rsid w:val="00105942"/>
    <w:rsid w:val="00107396"/>
    <w:rsid w:val="00144A4C"/>
    <w:rsid w:val="00171426"/>
    <w:rsid w:val="00176AB0"/>
    <w:rsid w:val="00177B7D"/>
    <w:rsid w:val="0018322D"/>
    <w:rsid w:val="001B5776"/>
    <w:rsid w:val="001E527A"/>
    <w:rsid w:val="001F78CE"/>
    <w:rsid w:val="002119B4"/>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2919"/>
    <w:rsid w:val="006065BD"/>
    <w:rsid w:val="006107E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52FD2"/>
    <w:rsid w:val="0097032B"/>
    <w:rsid w:val="009D2EAD"/>
    <w:rsid w:val="009D54B2"/>
    <w:rsid w:val="009E1922"/>
    <w:rsid w:val="009F7ED2"/>
    <w:rsid w:val="00A11FF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383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0709C"/>
  <w15:chartTrackingRefBased/>
  <w15:docId w15:val="{0387660C-1CB0-499B-ADF6-53FCE57BA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2919"/>
    <w:rPr>
      <w:rFonts w:ascii="Calibri" w:hAnsi="Calibri"/>
    </w:rPr>
  </w:style>
  <w:style w:type="paragraph" w:styleId="Heading1">
    <w:name w:val="heading 1"/>
    <w:aliases w:val="Pocket"/>
    <w:basedOn w:val="Normal"/>
    <w:next w:val="Normal"/>
    <w:link w:val="Heading1Char"/>
    <w:qFormat/>
    <w:rsid w:val="005F29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29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29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F29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29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2919"/>
  </w:style>
  <w:style w:type="character" w:customStyle="1" w:styleId="Heading1Char">
    <w:name w:val="Heading 1 Char"/>
    <w:aliases w:val="Pocket Char"/>
    <w:basedOn w:val="DefaultParagraphFont"/>
    <w:link w:val="Heading1"/>
    <w:rsid w:val="005F29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291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F291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F291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5F291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2919"/>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5F291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5F2919"/>
    <w:rPr>
      <w:color w:val="auto"/>
      <w:u w:val="none"/>
    </w:rPr>
  </w:style>
  <w:style w:type="character" w:styleId="FollowedHyperlink">
    <w:name w:val="FollowedHyperlink"/>
    <w:basedOn w:val="DefaultParagraphFont"/>
    <w:uiPriority w:val="99"/>
    <w:semiHidden/>
    <w:unhideWhenUsed/>
    <w:rsid w:val="005F2919"/>
    <w:rPr>
      <w:color w:val="auto"/>
      <w:u w:val="none"/>
    </w:rPr>
  </w:style>
  <w:style w:type="paragraph" w:customStyle="1" w:styleId="textbold">
    <w:name w:val="text bold"/>
    <w:basedOn w:val="Normal"/>
    <w:link w:val="Emphasis"/>
    <w:uiPriority w:val="7"/>
    <w:qFormat/>
    <w:rsid w:val="00A11FF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Thickunderline1">
    <w:name w:val="Style Thick underline1"/>
    <w:basedOn w:val="DefaultParagraphFont"/>
    <w:rsid w:val="00A11FF6"/>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ence.sciencemag.org/content/370/6517/705" TargetMode="External"/><Relationship Id="rId18" Type="http://schemas.openxmlformats.org/officeDocument/2006/relationships/hyperlink" Target="https://www.tropicbioscience.com/" TargetMode="External"/><Relationship Id="rId26" Type="http://schemas.openxmlformats.org/officeDocument/2006/relationships/hyperlink" Target="https://syntheticgenomics.com/algal-cell-factories/" TargetMode="External"/><Relationship Id="rId39" Type="http://schemas.openxmlformats.org/officeDocument/2006/relationships/hyperlink" Target="https://www.livescience.com/57266-amazon-river.html" TargetMode="External"/><Relationship Id="rId21" Type="http://schemas.openxmlformats.org/officeDocument/2006/relationships/hyperlink" Target="https://www.wwf.org.au/news/blogs/plastic-waste-and-climate-change-whats-the-connection" TargetMode="External"/><Relationship Id="rId34" Type="http://schemas.openxmlformats.org/officeDocument/2006/relationships/hyperlink" Target="https://www.ipwatchdog.com/2021/04/19/waiving-ip-rights-during-times-of-covid-a-false-good-idea/id=132399/" TargetMode="External"/><Relationship Id="rId42" Type="http://schemas.openxmlformats.org/officeDocument/2006/relationships/hyperlink" Target="https://www.propublica.org/article/climate-infectious-diseases" TargetMode="External"/><Relationship Id="rId7" Type="http://schemas.openxmlformats.org/officeDocument/2006/relationships/hyperlink" Target="https://www.barrons.com/articles/big-pharma-is-not-the-tobacco-industry-51620315693" TargetMode="External"/><Relationship Id="rId2" Type="http://schemas.openxmlformats.org/officeDocument/2006/relationships/numbering" Target="numbering.xml"/><Relationship Id="rId16" Type="http://schemas.openxmlformats.org/officeDocument/2006/relationships/hyperlink" Target="https://www.acceligen.com/precision-breeding/" TargetMode="External"/><Relationship Id="rId29" Type="http://schemas.openxmlformats.org/officeDocument/2006/relationships/hyperlink" Target="https://gevo.com/" TargetMode="External"/><Relationship Id="rId1" Type="http://schemas.openxmlformats.org/officeDocument/2006/relationships/customXml" Target="../customXml/item1.xml"/><Relationship Id="rId6" Type="http://schemas.openxmlformats.org/officeDocument/2006/relationships/hyperlink" Target="https://www.cbo.goc/publication/57126" TargetMode="External"/><Relationship Id="rId11" Type="http://schemas.openxmlformats.org/officeDocument/2006/relationships/hyperlink" Target="https://www.eia.gov/environment/emissions/carbon/" TargetMode="External"/><Relationship Id="rId24" Type="http://schemas.openxmlformats.org/officeDocument/2006/relationships/hyperlink" Target="https://www.epa.gov/ghgemissions/sources-greenhouse-gas-emissions" TargetMode="External"/><Relationship Id="rId32" Type="http://schemas.openxmlformats.org/officeDocument/2006/relationships/hyperlink" Target="https://techcrunch.com/2020/06/02/lanzajet-launches-to-make-renewable-jet-fuel-a-reality/" TargetMode="External"/><Relationship Id="rId37" Type="http://schemas.openxmlformats.org/officeDocument/2006/relationships/hyperlink" Target="https://www.livescience.com/65633-climate-change-dooms-humans-by-2050.html" TargetMode="External"/><Relationship Id="rId40" Type="http://schemas.openxmlformats.org/officeDocument/2006/relationships/hyperlink" Target="https://www.livescience.com/55129-how-heat-waves-kill-so-quickly.htm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oynbio.com/" TargetMode="External"/><Relationship Id="rId23" Type="http://schemas.openxmlformats.org/officeDocument/2006/relationships/hyperlink" Target="https://www.bio.org/sites/default/files/2021-04/Climate%20Report%20Executive%20Summary_FINAL.pdf" TargetMode="External"/><Relationship Id="rId28" Type="http://schemas.openxmlformats.org/officeDocument/2006/relationships/hyperlink" Target="https://www.neste.us/neste-in-north-america" TargetMode="External"/><Relationship Id="rId36" Type="http://schemas.openxmlformats.org/officeDocument/2006/relationships/hyperlink" Target="https://www.bio.org/sites/default/files/2021-04/Climate%20Report_FINAL.pdf" TargetMode="External"/><Relationship Id="rId10" Type="http://schemas.openxmlformats.org/officeDocument/2006/relationships/hyperlink" Target="https://www.bio.org/sites/default/files/2021-04/Climate%20Report%20Executive%20Summary_FINAL.pdf" TargetMode="External"/><Relationship Id="rId19" Type="http://schemas.openxmlformats.org/officeDocument/2006/relationships/hyperlink" Target="https://www.wwf.org.au/news/blogs/plastic-waste-and-climate-change-whats-the-connection" TargetMode="External"/><Relationship Id="rId31" Type="http://schemas.openxmlformats.org/officeDocument/2006/relationships/hyperlink" Target="https://www.lanzatech.co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ff.org/publications/issue-briefs/emissions-projections-for-a-trio-of-federal-climate-policies/" TargetMode="External"/><Relationship Id="rId14" Type="http://schemas.openxmlformats.org/officeDocument/2006/relationships/hyperlink" Target="https://unfccc.int/process-and-meetings/the-paris-agreement/the-paris-agreement" TargetMode="External"/><Relationship Id="rId22" Type="http://schemas.openxmlformats.org/officeDocument/2006/relationships/hyperlink" Target="https://danimerscientific.com/" TargetMode="External"/><Relationship Id="rId27" Type="http://schemas.openxmlformats.org/officeDocument/2006/relationships/hyperlink" Target="https://ourworldindata.org/co2-emissions-from-aviation" TargetMode="External"/><Relationship Id="rId30" Type="http://schemas.openxmlformats.org/officeDocument/2006/relationships/hyperlink" Target="https://www.worldenergy.net/products/sustainable-aviation-fuel-saf/" TargetMode="External"/><Relationship Id="rId35" Type="http://schemas.openxmlformats.org/officeDocument/2006/relationships/hyperlink" Target="https://www.ipwatchdog.com/2021/05/05/tai-says-united-states-will-back-india-southafrica-proposal-waive-ip-rights-trips/id=133224/" TargetMode="External"/><Relationship Id="rId43" Type="http://schemas.openxmlformats.org/officeDocument/2006/relationships/hyperlink" Target="https://www.project-syndicate.org/commentary/wto-vaccine-waiver-is-beside-the-point-by-pinelopi-koujianou-goldberg-2021-05" TargetMode="External"/><Relationship Id="rId8" Type="http://schemas.openxmlformats.org/officeDocument/2006/relationships/hyperlink" Target="https://www.statnews.com/2021/05/21/climate-change-solutions-from-biosciences/" TargetMode="External"/><Relationship Id="rId3" Type="http://schemas.openxmlformats.org/officeDocument/2006/relationships/styles" Target="styles.xml"/><Relationship Id="rId12" Type="http://schemas.openxmlformats.org/officeDocument/2006/relationships/hyperlink" Target="https://ourworldindata.org/food-ghg-emissions" TargetMode="External"/><Relationship Id="rId17" Type="http://schemas.openxmlformats.org/officeDocument/2006/relationships/hyperlink" Target="https://www.nature.com/articles/s41579-019-0222-5" TargetMode="External"/><Relationship Id="rId25" Type="http://schemas.openxmlformats.org/officeDocument/2006/relationships/hyperlink" Target="https://link.springer.com/chapter/10.1007/978-4-431-54895-9_6" TargetMode="External"/><Relationship Id="rId33" Type="http://schemas.openxmlformats.org/officeDocument/2006/relationships/hyperlink" Target="https://www.ipwatchdog.com/2021/05/26/trips-ip-waiver-establish-dangerous-precedent-climate-change-biotech-sectors/id=133964/" TargetMode="External"/><Relationship Id="rId38" Type="http://schemas.openxmlformats.org/officeDocument/2006/relationships/hyperlink" Target="https://www.ipcc.ch/sr15/" TargetMode="External"/><Relationship Id="rId20" Type="http://schemas.openxmlformats.org/officeDocument/2006/relationships/hyperlink" Target="https://www.wwf.org.au/news/blogs/plastic-waste-and-climate-change-whats-the-connection" TargetMode="External"/><Relationship Id="rId41"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10</Pages>
  <Words>6880</Words>
  <Characters>39222</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2021-09-24T22:29:00Z</dcterms:created>
  <dcterms:modified xsi:type="dcterms:W3CDTF">2021-09-24T22:29:00Z</dcterms:modified>
</cp:coreProperties>
</file>