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FB650" w14:textId="6775EA8C" w:rsidR="005F0E40" w:rsidRPr="00DE2EF7" w:rsidRDefault="005F0E40" w:rsidP="005F0E40">
      <w:pPr>
        <w:pStyle w:val="Heading2"/>
      </w:pPr>
      <w:r>
        <w:t>1</w:t>
      </w:r>
    </w:p>
    <w:p w14:paraId="0181E253" w14:textId="77777777" w:rsidR="005F0E40" w:rsidRDefault="005F0E40" w:rsidP="005F0E40">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ED433A9" w14:textId="77777777" w:rsidR="005F0E40" w:rsidRPr="00F82E63" w:rsidRDefault="005F0E40" w:rsidP="005F0E40">
      <w:r w:rsidRPr="00F82E63">
        <w:rPr>
          <w:rStyle w:val="Style13ptBold"/>
        </w:rPr>
        <w:t>Krishnan 21</w:t>
      </w:r>
      <w:r>
        <w:t xml:space="preserve"> – Ananth, 11/18/21, [</w:t>
      </w:r>
      <w:r w:rsidRPr="00F82E63">
        <w:t>‘Xi tightened control over the PLA’</w:t>
      </w:r>
      <w:r>
        <w:t xml:space="preserve">, TheHindu, </w:t>
      </w:r>
      <w:hyperlink r:id="rId9" w:history="1">
        <w:r w:rsidRPr="008E3DAC">
          <w:rPr>
            <w:rStyle w:val="Hyperlink"/>
          </w:rPr>
          <w:t>https://www.thehindu.com/news/international/xi-tightened-control-over-the-pla/article37549460.ece</w:t>
        </w:r>
      </w:hyperlink>
      <w:r>
        <w:t>] Justin</w:t>
      </w:r>
    </w:p>
    <w:p w14:paraId="5DCECC5C" w14:textId="77777777" w:rsidR="005F0E40" w:rsidRPr="00F82E63" w:rsidRDefault="005F0E40" w:rsidP="005F0E40">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6182D570" w14:textId="77777777" w:rsidR="005F0E40" w:rsidRPr="00F82E63" w:rsidRDefault="005F0E40" w:rsidP="005F0E40">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734318BA" w14:textId="77777777" w:rsidR="005F0E40" w:rsidRPr="00F82E63" w:rsidRDefault="005F0E40" w:rsidP="005F0E40">
      <w:pPr>
        <w:rPr>
          <w:sz w:val="6"/>
          <w:szCs w:val="6"/>
        </w:rPr>
      </w:pPr>
      <w:r w:rsidRPr="00F82E63">
        <w:rPr>
          <w:sz w:val="6"/>
          <w:szCs w:val="6"/>
        </w:rPr>
        <w:t>No specifics</w:t>
      </w:r>
    </w:p>
    <w:p w14:paraId="70189F1D" w14:textId="77777777" w:rsidR="005F0E40" w:rsidRPr="00F82E63" w:rsidRDefault="005F0E40" w:rsidP="005F0E40">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7B9D0C00" w14:textId="77777777" w:rsidR="005F0E40" w:rsidRPr="00F82E63" w:rsidRDefault="005F0E40" w:rsidP="005F0E40">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2E24E91" w14:textId="77777777" w:rsidR="005F0E40" w:rsidRPr="00F82E63" w:rsidRDefault="005F0E40" w:rsidP="005F0E40">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4EECE02D" w14:textId="77777777" w:rsidR="005F0E40" w:rsidRPr="00F82E63" w:rsidRDefault="005F0E40" w:rsidP="005F0E40">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7060ED78" w14:textId="77777777" w:rsidR="005F0E40" w:rsidRPr="00F82E63" w:rsidRDefault="005F0E40" w:rsidP="005F0E40">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51830D9A" w14:textId="77777777" w:rsidR="005F0E40" w:rsidRPr="00F82E63" w:rsidRDefault="005F0E40" w:rsidP="005F0E40">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2BADB446" w14:textId="77777777" w:rsidR="005F0E40" w:rsidRPr="00F82E63" w:rsidRDefault="005F0E40" w:rsidP="005F0E40">
      <w:pPr>
        <w:rPr>
          <w:sz w:val="6"/>
          <w:szCs w:val="6"/>
        </w:rPr>
      </w:pPr>
      <w:r w:rsidRPr="00F82E63">
        <w:rPr>
          <w:sz w:val="6"/>
          <w:szCs w:val="6"/>
        </w:rPr>
        <w:t>Criticism of predecessors</w:t>
      </w:r>
    </w:p>
    <w:p w14:paraId="41E9A76A" w14:textId="77777777" w:rsidR="005F0E40" w:rsidRPr="00F82E63" w:rsidRDefault="005F0E40" w:rsidP="005F0E40">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3BC85A03" w14:textId="77777777" w:rsidR="005F0E40" w:rsidRPr="00F82E63" w:rsidRDefault="005F0E40" w:rsidP="005F0E40">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1031EA07" w14:textId="77777777" w:rsidR="005F0E40" w:rsidRPr="00DB568A" w:rsidRDefault="005F0E40" w:rsidP="005F0E40">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65EBC636" w14:textId="77777777" w:rsidR="005F0E40" w:rsidRPr="00F82E63" w:rsidRDefault="005F0E40" w:rsidP="005F0E40">
      <w:pPr>
        <w:rPr>
          <w:sz w:val="16"/>
        </w:rPr>
      </w:pPr>
      <w:r w:rsidRPr="00F82E63">
        <w:rPr>
          <w:sz w:val="16"/>
        </w:rPr>
        <w:t>‘Working vigorously’</w:t>
      </w:r>
    </w:p>
    <w:p w14:paraId="21200440" w14:textId="77777777" w:rsidR="005F0E40" w:rsidRPr="00F82E63" w:rsidRDefault="005F0E40" w:rsidP="005F0E40">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644FBDAD" w14:textId="77777777" w:rsidR="005F0E40" w:rsidRPr="00DA193B" w:rsidRDefault="005F0E40" w:rsidP="005F0E40"/>
    <w:p w14:paraId="622C790D" w14:textId="77777777" w:rsidR="005F0E40" w:rsidRDefault="005F0E40" w:rsidP="005F0E40">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5F2CD471" w14:textId="77777777" w:rsidR="005F0E40" w:rsidRPr="00DC1444" w:rsidRDefault="005F0E40" w:rsidP="005F0E40">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55DEE265" w14:textId="77777777" w:rsidR="005F0E40" w:rsidRPr="00DC1444" w:rsidRDefault="005F0E40" w:rsidP="005F0E40">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62A01362" w14:textId="77777777" w:rsidR="005F0E40" w:rsidRPr="00DC1444" w:rsidRDefault="005F0E40" w:rsidP="005F0E40">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32147683" w14:textId="77777777" w:rsidR="005F0E40" w:rsidRDefault="005F0E40" w:rsidP="005F0E40">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5613463F" w14:textId="77777777" w:rsidR="005F0E40" w:rsidRDefault="005F0E40" w:rsidP="005F0E40">
      <w:pPr>
        <w:rPr>
          <w:sz w:val="16"/>
        </w:rPr>
      </w:pPr>
    </w:p>
    <w:p w14:paraId="3C7AC3BE" w14:textId="77777777" w:rsidR="005F0E40" w:rsidRDefault="005F0E40" w:rsidP="005F0E40">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4CB4163B" w14:textId="77777777" w:rsidR="005F0E40" w:rsidRPr="00DB1082" w:rsidRDefault="005F0E40" w:rsidP="005F0E40">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3C5B6D7" w14:textId="77777777" w:rsidR="005F0E40" w:rsidRPr="00F82E63" w:rsidRDefault="005F0E40" w:rsidP="005F0E40">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304350A" w14:textId="77777777" w:rsidR="005F0E40" w:rsidRDefault="005F0E40" w:rsidP="005F0E40">
      <w:pPr>
        <w:rPr>
          <w:sz w:val="16"/>
        </w:rPr>
      </w:pPr>
    </w:p>
    <w:p w14:paraId="13739FCB" w14:textId="77777777" w:rsidR="005F0E40" w:rsidRPr="00E07E9B" w:rsidRDefault="005F0E40" w:rsidP="005F0E40">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55C5FC72" w14:textId="77777777" w:rsidR="005F0E40" w:rsidRPr="00E07E9B" w:rsidRDefault="005F0E40" w:rsidP="005F0E40">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2772891E" w14:textId="77777777" w:rsidR="005F0E40" w:rsidRPr="00DE2EF7" w:rsidRDefault="005F0E40" w:rsidP="005F0E40">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7003065B" w14:textId="77777777" w:rsidR="005F0E40" w:rsidRDefault="005F0E40" w:rsidP="005F0E40">
      <w:pPr>
        <w:rPr>
          <w:sz w:val="16"/>
        </w:rPr>
      </w:pPr>
    </w:p>
    <w:p w14:paraId="3F17D5AF" w14:textId="77777777" w:rsidR="005F0E40" w:rsidRPr="007A531D" w:rsidRDefault="005F0E40" w:rsidP="005F0E40">
      <w:pPr>
        <w:pStyle w:val="Heading4"/>
      </w:pPr>
      <w:r>
        <w:t>Extinction.</w:t>
      </w:r>
    </w:p>
    <w:p w14:paraId="106D6189" w14:textId="77777777" w:rsidR="005F0E40" w:rsidRPr="007A531D" w:rsidRDefault="005F0E40" w:rsidP="005F0E40">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F4378C5" w14:textId="77777777" w:rsidR="005F0E40" w:rsidRPr="00DE2EF7" w:rsidRDefault="005F0E40" w:rsidP="005F0E40">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6A7CF9A7" w14:textId="5F50F3E2" w:rsidR="005F0E40" w:rsidRPr="005228BD" w:rsidRDefault="005F0E40" w:rsidP="005F0E40">
      <w:pPr>
        <w:pStyle w:val="Heading2"/>
      </w:pPr>
      <w:r>
        <w:lastRenderedPageBreak/>
        <w:t>2</w:t>
      </w:r>
    </w:p>
    <w:p w14:paraId="57825E92" w14:textId="77777777" w:rsidR="005F0E40" w:rsidRDefault="005F0E40" w:rsidP="005F0E40">
      <w:pPr>
        <w:pStyle w:val="Heading4"/>
      </w:pPr>
      <w:r>
        <w:t xml:space="preserve">Asteroid mining is starting </w:t>
      </w:r>
      <w:r>
        <w:rPr>
          <w:u w:val="single"/>
        </w:rPr>
        <w:t>now</w:t>
      </w:r>
      <w:r>
        <w:t>. New legal frameworks and massive investments bring it closer than you think-but we need to focus on maintaining progress</w:t>
      </w:r>
    </w:p>
    <w:p w14:paraId="3F72FE40" w14:textId="77777777" w:rsidR="005F0E40" w:rsidRPr="00C319A5" w:rsidRDefault="005F0E40" w:rsidP="005F0E40">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3990B6B7" w14:textId="77777777" w:rsidR="005F0E40" w:rsidRPr="005228BD" w:rsidRDefault="005F0E40" w:rsidP="005F0E40">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1"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2"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3"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The United States has adopted the world’s first spaceresources</w:t>
      </w:r>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4"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7FBE5FAC" w14:textId="77777777" w:rsidR="005F0E40" w:rsidRDefault="005F0E40" w:rsidP="005F0E40"/>
    <w:p w14:paraId="4569377B" w14:textId="77777777" w:rsidR="005F0E40" w:rsidRDefault="005F0E40" w:rsidP="005F0E40">
      <w:pPr>
        <w:pStyle w:val="Heading4"/>
      </w:pPr>
      <w:r>
        <w:t xml:space="preserve">Prohibitions on appropriation prevent asteroid mining </w:t>
      </w:r>
      <w:r w:rsidRPr="00380C30">
        <w:rPr>
          <w:u w:val="single"/>
        </w:rPr>
        <w:t>despite</w:t>
      </w:r>
      <w:r>
        <w:t xml:space="preserve"> growing space industries</w:t>
      </w:r>
    </w:p>
    <w:p w14:paraId="70823608" w14:textId="77777777" w:rsidR="005F0E40" w:rsidRPr="00992ADF" w:rsidRDefault="005F0E40" w:rsidP="005F0E40">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E5FD4A1" w14:textId="77777777" w:rsidR="005F0E40" w:rsidRPr="00380C30" w:rsidRDefault="005F0E40" w:rsidP="005F0E40">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w:t>
      </w:r>
      <w:r w:rsidRPr="00380C30">
        <w:rPr>
          <w:rStyle w:val="StyleUnderline"/>
        </w:rPr>
        <w:lastRenderedPageBreak/>
        <w:t xml:space="preserve">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4D6D0AEA" w14:textId="77777777" w:rsidR="005F0E40" w:rsidRPr="00DC4636" w:rsidRDefault="005F0E40" w:rsidP="005F0E40">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6B489875" w14:textId="77777777" w:rsidR="005F0E40" w:rsidRPr="00C37EF9" w:rsidRDefault="005F0E40" w:rsidP="005F0E40">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5" w:history="1">
        <w:r w:rsidRPr="00A56056">
          <w:rPr>
            <w:rStyle w:val="Hyperlink"/>
          </w:rPr>
          <w:t>https://scholarship.law.wm.edu/cgi/viewcontent.cgi?referer=https://www.google.com/&amp;httpsredir=1&amp;article=1653&amp;context=wmelpr</w:t>
        </w:r>
      </w:hyperlink>
      <w:r>
        <w:t>] brett</w:t>
      </w:r>
    </w:p>
    <w:p w14:paraId="5B0DBE75" w14:textId="77777777" w:rsidR="005F0E40" w:rsidRDefault="005F0E40" w:rsidP="005F0E40">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lastRenderedPageBreak/>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39507562" w14:textId="77777777" w:rsidR="005F0E40" w:rsidRDefault="005F0E40" w:rsidP="005F0E40"/>
    <w:p w14:paraId="5EB3F323" w14:textId="77777777" w:rsidR="005F0E40" w:rsidRPr="004C0DE1" w:rsidRDefault="005F0E40" w:rsidP="005F0E40">
      <w:pPr>
        <w:pStyle w:val="Heading4"/>
      </w:pPr>
      <w:r>
        <w:t xml:space="preserve">Extinction—contrary models are </w:t>
      </w:r>
      <w:r w:rsidRPr="002F5A9F">
        <w:rPr>
          <w:u w:val="single"/>
        </w:rPr>
        <w:t>incorrect</w:t>
      </w:r>
      <w:r>
        <w:t>.</w:t>
      </w:r>
    </w:p>
    <w:p w14:paraId="38836AF2" w14:textId="77777777" w:rsidR="005F0E40" w:rsidRPr="00DB16C2" w:rsidRDefault="005F0E40" w:rsidP="005F0E40">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4AA889A" w14:textId="77777777" w:rsidR="005F0E40" w:rsidRDefault="005F0E40" w:rsidP="005F0E40">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7"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8"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9"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0"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3D4748BF" w14:textId="77777777" w:rsidR="005F0E40" w:rsidRDefault="005F0E40" w:rsidP="005F0E40">
      <w:pPr>
        <w:pStyle w:val="Heading4"/>
      </w:pPr>
      <w:r>
        <w:lastRenderedPageBreak/>
        <w:t>And asteroid mining solves multiple existential threats-deflects massive asteroids and global warming resource scarcity and energy crisis-but public entities cant do it on their own</w:t>
      </w:r>
    </w:p>
    <w:p w14:paraId="72BEA831" w14:textId="77777777" w:rsidR="005F0E40" w:rsidRDefault="005F0E40" w:rsidP="005F0E40">
      <w:r w:rsidRPr="00DD00A3">
        <w:rPr>
          <w:rStyle w:val="Style13ptBold"/>
        </w:rPr>
        <w:t>Reich 1-6</w:t>
      </w:r>
      <w:r>
        <w:t xml:space="preserve"> </w:t>
      </w:r>
      <w:r w:rsidRPr="00DD00A3">
        <w:t>Aaron Reich, 1-6-2022, "Asteroids can destroy the Earth, asteroid mining can help save it," The Jerusalem Post | JPost, https://www.jpost.com/science/article-691731</w:t>
      </w:r>
      <w:r>
        <w:t>//SJJK</w:t>
      </w:r>
    </w:p>
    <w:p w14:paraId="174753B8" w14:textId="77777777" w:rsidR="005F0E40" w:rsidRPr="00F42AD2" w:rsidRDefault="005F0E40" w:rsidP="005F0E40">
      <w:r w:rsidRPr="00F42AD2">
        <w:rPr>
          <w:rStyle w:val="Emphasis"/>
        </w:rPr>
        <w:t xml:space="preserve">An </w:t>
      </w:r>
      <w:r w:rsidRPr="004B786D">
        <w:rPr>
          <w:rStyle w:val="Emphasis"/>
          <w:highlight w:val="green"/>
        </w:rPr>
        <w:t>asteroid impact has the potential to cause worldwide cataclysms and extinction-level</w:t>
      </w:r>
      <w:r w:rsidRPr="00F42AD2">
        <w:rPr>
          <w:rStyle w:val="Emphasis"/>
        </w:rPr>
        <w:t xml:space="preserve"> </w:t>
      </w:r>
      <w:r w:rsidRPr="004B786D">
        <w:rPr>
          <w:rStyle w:val="Emphasis"/>
          <w:highlight w:val="green"/>
        </w:rPr>
        <w:t>events</w:t>
      </w:r>
      <w:r w:rsidRPr="00F42AD2">
        <w:rPr>
          <w:rStyle w:val="Emphasis"/>
        </w:rPr>
        <w:t xml:space="preserve">, but they </w:t>
      </w:r>
      <w:r w:rsidRPr="004B786D">
        <w:rPr>
          <w:rStyle w:val="Emphasis"/>
          <w:highlight w:val="green"/>
        </w:rPr>
        <w:t>could be mined as an alternative to heavily polluting mining on Earth</w:t>
      </w:r>
      <w:r w:rsidRPr="004B786D">
        <w:rPr>
          <w:sz w:val="16"/>
        </w:rPr>
        <w:t xml:space="preserve">. </w:t>
      </w:r>
      <w:hyperlink r:id="rId21" w:tgtFrame="_blank" w:history="1">
        <w:r w:rsidRPr="004B786D">
          <w:rPr>
            <w:rStyle w:val="Hyperlink"/>
            <w:sz w:val="16"/>
          </w:rPr>
          <w:t>Asteroids</w:t>
        </w:r>
      </w:hyperlink>
      <w:r w:rsidRPr="004B786D">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actually hitting us, causing an impact event. </w:t>
      </w:r>
      <w:r w:rsidRPr="00F42AD2">
        <w:rPr>
          <w:rStyle w:val="StyleUnderline"/>
        </w:rPr>
        <w:t xml:space="preserve">These </w:t>
      </w:r>
      <w:r w:rsidRPr="004B786D">
        <w:rPr>
          <w:rStyle w:val="StyleUnderline"/>
          <w:highlight w:val="green"/>
        </w:rPr>
        <w:t>impacts are incredibly destructive</w:t>
      </w:r>
      <w:r w:rsidRPr="00F42AD2">
        <w:rPr>
          <w:rStyle w:val="StyleUnderline"/>
        </w:rPr>
        <w:t xml:space="preserve"> and have the potential to be the cause of major catastrophes, destroying cities, continents or even a </w:t>
      </w:r>
      <w:r w:rsidRPr="004B786D">
        <w:rPr>
          <w:rStyle w:val="StyleUnderline"/>
          <w:highlight w:val="green"/>
        </w:rPr>
        <w:t>global disaster.</w:t>
      </w:r>
      <w:r>
        <w:rPr>
          <w:rStyle w:val="StyleUnderline"/>
        </w:rPr>
        <w:t xml:space="preserve"> </w:t>
      </w:r>
      <w:r w:rsidRPr="004B786D">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F42AD2">
        <w:rPr>
          <w:rStyle w:val="Emphasis"/>
        </w:rPr>
        <w:t xml:space="preserve">they </w:t>
      </w:r>
      <w:r w:rsidRPr="004B786D">
        <w:rPr>
          <w:rStyle w:val="Emphasis"/>
          <w:highlight w:val="green"/>
        </w:rPr>
        <w:t>may just be able to help save the Earth</w:t>
      </w:r>
      <w:r w:rsidRPr="004B786D">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So what kinds of minerals could we find on asteroids? According to the Weizmann Institute of Science’s Dr. David Polishook, who is also a member of </w:t>
      </w:r>
      <w:hyperlink r:id="rId22" w:tgtFrame="_blank" w:history="1">
        <w:r w:rsidRPr="004B786D">
          <w:rPr>
            <w:rStyle w:val="Hyperlink"/>
            <w:sz w:val="16"/>
          </w:rPr>
          <w:t>NASA’s Double Asteroid Redirection Test (DART) Mission</w:t>
        </w:r>
      </w:hyperlink>
      <w:r w:rsidRPr="004B786D">
        <w:rPr>
          <w:sz w:val="16"/>
        </w:rPr>
        <w:t xml:space="preserve"> which seeks to test asteroid deflection in order to avert an impact, there are three categories we need to care about. First, he told the Magazine, </w:t>
      </w:r>
      <w:r w:rsidRPr="00F42AD2">
        <w:rPr>
          <w:rStyle w:val="Emphasis"/>
        </w:rPr>
        <w:t xml:space="preserve">there are </w:t>
      </w:r>
      <w:r w:rsidRPr="004B786D">
        <w:rPr>
          <w:rStyle w:val="Emphasis"/>
          <w:highlight w:val="green"/>
        </w:rPr>
        <w:t>strong metals, such as iron and nickel</w:t>
      </w:r>
      <w:r w:rsidRPr="004B786D">
        <w:rPr>
          <w:sz w:val="16"/>
        </w:rPr>
        <w:t xml:space="preserve">. These are relatively common on Earth and can be used in a variety of applications. Second, there are the rarer metals such as </w:t>
      </w:r>
      <w:r w:rsidRPr="004B786D">
        <w:rPr>
          <w:rStyle w:val="Emphasis"/>
          <w:highlight w:val="green"/>
        </w:rPr>
        <w:t>platinum and iridium</w:t>
      </w:r>
      <w:r w:rsidRPr="004B786D">
        <w:rPr>
          <w:sz w:val="16"/>
        </w:rPr>
        <w:t xml:space="preserve">. These minerals are very </w:t>
      </w:r>
      <w:r w:rsidRPr="00F42AD2">
        <w:rPr>
          <w:rStyle w:val="Emphasis"/>
        </w:rPr>
        <w:t xml:space="preserve">rare and extremely expensive. As such, there is </w:t>
      </w:r>
      <w:r w:rsidRPr="004B786D">
        <w:rPr>
          <w:rStyle w:val="Emphasis"/>
          <w:highlight w:val="green"/>
        </w:rPr>
        <w:t>definitely a profit to be made by bringing</w:t>
      </w:r>
      <w:r w:rsidRPr="00F42AD2">
        <w:rPr>
          <w:rStyle w:val="Emphasis"/>
        </w:rPr>
        <w:t xml:space="preserve"> </w:t>
      </w:r>
      <w:r w:rsidRPr="004B786D">
        <w:rPr>
          <w:rStyle w:val="Emphasis"/>
          <w:highlight w:val="green"/>
        </w:rPr>
        <w:t>these</w:t>
      </w:r>
      <w:r w:rsidRPr="00F42AD2">
        <w:rPr>
          <w:rStyle w:val="Emphasis"/>
        </w:rPr>
        <w:t xml:space="preserve"> </w:t>
      </w:r>
      <w:r w:rsidRPr="004B786D">
        <w:rPr>
          <w:rStyle w:val="Emphasis"/>
          <w:highlight w:val="green"/>
        </w:rPr>
        <w:t>to</w:t>
      </w:r>
      <w:r w:rsidRPr="00F42AD2">
        <w:rPr>
          <w:rStyle w:val="Emphasis"/>
        </w:rPr>
        <w:t xml:space="preserve"> </w:t>
      </w:r>
      <w:r w:rsidRPr="004B786D">
        <w:rPr>
          <w:rStyle w:val="Emphasis"/>
          <w:highlight w:val="green"/>
        </w:rPr>
        <w:t>Earth</w:t>
      </w:r>
      <w:r w:rsidRPr="004B786D">
        <w:rPr>
          <w:sz w:val="16"/>
        </w:rPr>
        <w:t xml:space="preserve">. The third isn’t a mineral exactly but is still something extremely important: </w:t>
      </w:r>
      <w:r w:rsidRPr="00F42AD2">
        <w:rPr>
          <w:rStyle w:val="Emphasis"/>
        </w:rPr>
        <w:t>water</w:t>
      </w:r>
      <w:r w:rsidRPr="004B786D">
        <w:rPr>
          <w:sz w:val="16"/>
        </w:rPr>
        <w:t xml:space="preserve">. “Yes, the same H2O we all drink,” Polishook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well aware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(OSIRIS-REx) mission. Hayabusa managed to bring back a sample from 25143 Itokawa, Hayabusa2 brought back a sample from </w:t>
      </w:r>
      <w:hyperlink r:id="rId23" w:tgtFrame="_blank" w:history="1">
        <w:r w:rsidRPr="004B786D">
          <w:rPr>
            <w:rStyle w:val="Hyperlink"/>
            <w:sz w:val="16"/>
          </w:rPr>
          <w:t>162173 Ryugu</w:t>
        </w:r>
      </w:hyperlink>
      <w:r w:rsidRPr="004B786D">
        <w:rPr>
          <w:sz w:val="16"/>
        </w:rPr>
        <w:t xml:space="preserve"> and OSIRIS-REx is currently bringing back a sample from </w:t>
      </w:r>
      <w:hyperlink r:id="rId24" w:tgtFrame="_blank" w:history="1">
        <w:r w:rsidRPr="004B786D">
          <w:rPr>
            <w:rStyle w:val="Hyperlink"/>
            <w:sz w:val="16"/>
          </w:rPr>
          <w:t>101955 Bennu</w:t>
        </w:r>
      </w:hyperlink>
      <w:r w:rsidRPr="004B786D">
        <w:rPr>
          <w:sz w:val="16"/>
        </w:rPr>
        <w:t xml:space="preserve">. </w:t>
      </w:r>
      <w:r w:rsidRPr="004B786D">
        <w:rPr>
          <w:rStyle w:val="Emphasis"/>
          <w:highlight w:val="green"/>
        </w:rPr>
        <w:t>Interest hasn’t waned either</w:t>
      </w:r>
      <w:r w:rsidRPr="004B786D">
        <w:rPr>
          <w:sz w:val="16"/>
        </w:rPr>
        <w:t xml:space="preserve">. In October, NASA launched its latest probe, known as </w:t>
      </w:r>
      <w:hyperlink r:id="rId25" w:tgtFrame="_blank" w:history="1">
        <w:r w:rsidRPr="004B786D">
          <w:rPr>
            <w:rStyle w:val="Hyperlink"/>
            <w:sz w:val="16"/>
          </w:rPr>
          <w:t>Lucy</w:t>
        </w:r>
      </w:hyperlink>
      <w:r w:rsidRPr="004B786D">
        <w:rPr>
          <w:sz w:val="16"/>
        </w:rPr>
        <w:t xml:space="preserve">, to study Trojan asteroids near Jupiter in a first-of-its-kind mission. Later, NASA plans to send a probe to </w:t>
      </w:r>
      <w:hyperlink r:id="rId26" w:tgtFrame="_blank" w:history="1">
        <w:r w:rsidRPr="004B786D">
          <w:rPr>
            <w:rStyle w:val="Hyperlink"/>
            <w:sz w:val="16"/>
          </w:rPr>
          <w:t>16 Psyche</w:t>
        </w:r>
      </w:hyperlink>
      <w:r w:rsidRPr="004B786D">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27" w:tgtFrame="_blank" w:history="1">
        <w:r w:rsidRPr="004B786D">
          <w:rPr>
            <w:rStyle w:val="Hyperlink"/>
            <w:sz w:val="16"/>
          </w:rPr>
          <w:t>land a spacecraft on an asteroid</w:t>
        </w:r>
      </w:hyperlink>
      <w:r w:rsidRPr="004B786D">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Polishook explained, comparing it to the boom of the 19th-century California gold rush. </w:t>
      </w:r>
      <w:r w:rsidRPr="004142EC">
        <w:rPr>
          <w:rStyle w:val="Emphasis"/>
        </w:rPr>
        <w:t xml:space="preserve">Yes, </w:t>
      </w:r>
      <w:r w:rsidRPr="004B786D">
        <w:rPr>
          <w:rStyle w:val="Emphasis"/>
          <w:highlight w:val="green"/>
        </w:rPr>
        <w:t>launching mining missions to asteroids is expensive</w:t>
      </w:r>
      <w:r w:rsidRPr="004142EC">
        <w:rPr>
          <w:rStyle w:val="Emphasis"/>
        </w:rPr>
        <w:t xml:space="preserve">, but the </w:t>
      </w:r>
      <w:r w:rsidRPr="004B786D">
        <w:rPr>
          <w:rStyle w:val="Emphasis"/>
          <w:highlight w:val="green"/>
        </w:rPr>
        <w:t>returns</w:t>
      </w:r>
      <w:r w:rsidRPr="004142EC">
        <w:rPr>
          <w:rStyle w:val="Emphasis"/>
        </w:rPr>
        <w:t xml:space="preserve"> </w:t>
      </w:r>
      <w:r w:rsidRPr="004B786D">
        <w:rPr>
          <w:rStyle w:val="Emphasis"/>
          <w:highlight w:val="green"/>
        </w:rPr>
        <w:t>could be worth it.</w:t>
      </w:r>
      <w:r w:rsidRPr="004142EC">
        <w:rPr>
          <w:rStyle w:val="Emphasis"/>
        </w:rPr>
        <w:t xml:space="preserve"> Especially since asteroids have materials there that astronauts could use.</w:t>
      </w:r>
      <w:r w:rsidRPr="004B786D">
        <w:rPr>
          <w:sz w:val="16"/>
        </w:rPr>
        <w:t xml:space="preserve"> This includes water, which can be used for drinking, creating oxygen for astronauts to breathe, or creating hydrogen for spacecraft to use as fuel. It c</w:t>
      </w:r>
      <w:r w:rsidRPr="004142EC">
        <w:rPr>
          <w:rStyle w:val="Emphasis"/>
        </w:rPr>
        <w:t xml:space="preserve">ould also be possible to </w:t>
      </w:r>
      <w:r w:rsidRPr="004B786D">
        <w:rPr>
          <w:rStyle w:val="Emphasis"/>
          <w:highlight w:val="green"/>
        </w:rPr>
        <w:t>mine</w:t>
      </w:r>
      <w:r w:rsidRPr="004142EC">
        <w:rPr>
          <w:rStyle w:val="Emphasis"/>
        </w:rPr>
        <w:t xml:space="preserve"> a certain type of helium isotope known as </w:t>
      </w:r>
      <w:r w:rsidRPr="004B786D">
        <w:rPr>
          <w:rStyle w:val="Emphasis"/>
          <w:highlight w:val="green"/>
        </w:rPr>
        <w:t>helium 3</w:t>
      </w:r>
      <w:r w:rsidRPr="004142EC">
        <w:rPr>
          <w:rStyle w:val="Emphasis"/>
        </w:rPr>
        <w:t xml:space="preserve">. A thin layer of this light material that originates from the Sun can be found on the surface of any </w:t>
      </w:r>
      <w:r w:rsidRPr="004142EC">
        <w:rPr>
          <w:rStyle w:val="Emphasis"/>
        </w:rPr>
        <w:lastRenderedPageBreak/>
        <w:t xml:space="preserve">atmosphere-less body, including asteroids, and it could be </w:t>
      </w:r>
      <w:r w:rsidRPr="004B786D">
        <w:rPr>
          <w:rStyle w:val="Emphasis"/>
          <w:highlight w:val="green"/>
        </w:rPr>
        <w:t>possible to turn this into energy through nuclear fission</w:t>
      </w:r>
      <w:r w:rsidRPr="004B786D">
        <w:rPr>
          <w:sz w:val="16"/>
        </w:rPr>
        <w:t xml:space="preserve">. In other words, economically, the </w:t>
      </w:r>
      <w:r w:rsidRPr="004B786D">
        <w:rPr>
          <w:rStyle w:val="Emphasis"/>
          <w:highlight w:val="green"/>
        </w:rPr>
        <w:t>cost</w:t>
      </w:r>
      <w:r w:rsidRPr="004142EC">
        <w:rPr>
          <w:rStyle w:val="Emphasis"/>
        </w:rPr>
        <w:t xml:space="preserve"> of these missions could be </w:t>
      </w:r>
      <w:r w:rsidRPr="004B786D">
        <w:rPr>
          <w:rStyle w:val="Emphasis"/>
          <w:highlight w:val="green"/>
        </w:rPr>
        <w:t>negligible</w:t>
      </w:r>
      <w:r w:rsidRPr="004B786D">
        <w:rPr>
          <w:sz w:val="16"/>
        </w:rPr>
        <w:t xml:space="preserve">. There is also great interest in identifying asteroids that would be prime targets for these missions, with many prioritizing large and close-by asteroids. One website, the asteroid value database </w:t>
      </w:r>
      <w:hyperlink r:id="rId28" w:tgtFrame="_blank" w:history="1">
        <w:r w:rsidRPr="004B786D">
          <w:rPr>
            <w:rStyle w:val="Hyperlink"/>
            <w:sz w:val="16"/>
          </w:rPr>
          <w:t>Asterank</w:t>
        </w:r>
      </w:hyperlink>
      <w:r w:rsidRPr="004B786D">
        <w:rPr>
          <w:sz w:val="16"/>
        </w:rPr>
        <w:t xml:space="preserve">, has even begun estimating the value of various asteroids as well as the estimated profit of these missions. Right now, according to Asterank, a number of asteroids are valued over $100 trillion, but in terms of cost-effectiveness, the most profitable is Ryugu,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actually be considered a planet in its own right – which is rich in ice water. This could serve as an ideal hub of sorts for these mining missions. HOWEVER, THERE are obstacles in the way of asteroid mining succeeding. According to Polishook,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in order to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Polishook said. Even the promise of helium 3 isn’t enough, because while it is theoretically possible to turn it into energy through nuclear fission, scientists currently have no way or even an idea of how to actually do this, putting it firmly in the realm of science fiction at the moment. </w:t>
      </w:r>
      <w:r w:rsidRPr="004142EC">
        <w:rPr>
          <w:rStyle w:val="Emphasis"/>
        </w:rPr>
        <w:t xml:space="preserve">Despite their further planned asteroid missions, Polishook </w:t>
      </w:r>
      <w:r w:rsidRPr="004B786D">
        <w:rPr>
          <w:rStyle w:val="Emphasis"/>
          <w:highlight w:val="green"/>
        </w:rPr>
        <w:t>doesn’t think NASA</w:t>
      </w:r>
      <w:r w:rsidRPr="004142EC">
        <w:rPr>
          <w:rStyle w:val="Emphasis"/>
        </w:rPr>
        <w:t xml:space="preserve"> or other national space agencies </w:t>
      </w:r>
      <w:r w:rsidRPr="004B786D">
        <w:rPr>
          <w:rStyle w:val="Emphasis"/>
          <w:highlight w:val="green"/>
        </w:rPr>
        <w:t>will get into mining operations</w:t>
      </w:r>
      <w:r w:rsidRPr="004142EC">
        <w:rPr>
          <w:rStyle w:val="Emphasis"/>
        </w:rPr>
        <w:t xml:space="preserve"> in the near future – they have enough on their plate as it is, he said.</w:t>
      </w:r>
      <w:r>
        <w:rPr>
          <w:rStyle w:val="Emphasis"/>
        </w:rPr>
        <w:t xml:space="preserve"> </w:t>
      </w:r>
      <w:r w:rsidRPr="004142EC">
        <w:rPr>
          <w:rStyle w:val="Emphasis"/>
        </w:rPr>
        <w:t xml:space="preserve">Most likely, </w:t>
      </w:r>
      <w:r w:rsidRPr="004B786D">
        <w:rPr>
          <w:rStyle w:val="Emphasis"/>
          <w:highlight w:val="green"/>
        </w:rPr>
        <w:t>asteroid mining would fall into the realm of the private sector</w:t>
      </w:r>
      <w:r w:rsidRPr="004B786D">
        <w:rPr>
          <w:sz w:val="16"/>
        </w:rPr>
        <w:t xml:space="preserve">. However, people have already tried and have paid the price. </w:t>
      </w:r>
    </w:p>
    <w:p w14:paraId="26636D52" w14:textId="77777777" w:rsidR="005F0E40" w:rsidRDefault="005F0E40" w:rsidP="005F0E40">
      <w:pPr>
        <w:pStyle w:val="Heading4"/>
      </w:pPr>
      <w:r>
        <w:t xml:space="preserve">Private sector mining overcomes </w:t>
      </w:r>
      <w:r w:rsidRPr="00B95CDA">
        <w:rPr>
          <w:u w:val="single"/>
        </w:rPr>
        <w:t>all</w:t>
      </w:r>
      <w:r>
        <w:t xml:space="preserve"> extinction scenarios.</w:t>
      </w:r>
    </w:p>
    <w:p w14:paraId="4F65B476" w14:textId="77777777" w:rsidR="005F0E40" w:rsidRDefault="005F0E40" w:rsidP="005F0E40">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BC8EC43" w14:textId="77777777" w:rsidR="005F0E40" w:rsidRPr="00B95CDA" w:rsidRDefault="005F0E40" w:rsidP="005F0E40">
      <w:pPr>
        <w:rPr>
          <w:sz w:val="16"/>
        </w:rPr>
      </w:pPr>
      <w:r>
        <w:rPr>
          <w:rStyle w:val="StyleUnderline"/>
        </w:rPr>
        <w:t xml:space="preserve">Are </w:t>
      </w:r>
      <w:r w:rsidRPr="00B95CDA">
        <w:rPr>
          <w:sz w:val="16"/>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B95CDA">
        <w:rPr>
          <w:sz w:val="16"/>
        </w:rPr>
        <w:t>by humanity</w:t>
      </w:r>
      <w:r w:rsidRPr="00276893">
        <w:rPr>
          <w:rStyle w:val="StyleUnderline"/>
        </w:rPr>
        <w:t xml:space="preserve">? </w:t>
      </w:r>
      <w:r w:rsidRPr="006F549C">
        <w:rPr>
          <w:rStyle w:val="StyleUnderline"/>
        </w:rPr>
        <w:t>The world is</w:t>
      </w:r>
      <w:r w:rsidRPr="00B95CDA">
        <w:rPr>
          <w:sz w:val="16"/>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B95CDA">
        <w:rPr>
          <w:sz w:val="16"/>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B95CDA">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B95CDA">
        <w:rPr>
          <w:sz w:val="16"/>
        </w:rPr>
        <w:t xml:space="preserve"> cities </w:t>
      </w:r>
      <w:r w:rsidRPr="00F35472">
        <w:rPr>
          <w:rStyle w:val="StyleUnderline"/>
          <w:highlight w:val="green"/>
        </w:rPr>
        <w:t>will be</w:t>
      </w:r>
      <w:r w:rsidRPr="00B95CDA">
        <w:rPr>
          <w:sz w:val="16"/>
        </w:rPr>
        <w:t xml:space="preserve"> ever </w:t>
      </w:r>
      <w:r w:rsidRPr="001801D1">
        <w:rPr>
          <w:rStyle w:val="StyleUnderline"/>
        </w:rPr>
        <w:t xml:space="preserve">more </w:t>
      </w:r>
      <w:r w:rsidRPr="00F35472">
        <w:rPr>
          <w:rStyle w:val="StyleUnderline"/>
          <w:highlight w:val="green"/>
        </w:rPr>
        <w:t xml:space="preserve">vulnerable to </w:t>
      </w:r>
      <w:r w:rsidRPr="00B95CDA">
        <w:rPr>
          <w:rStyle w:val="Emphasis"/>
          <w:highlight w:val="green"/>
        </w:rPr>
        <w:t>terror</w:t>
      </w:r>
      <w:r w:rsidRPr="00B95CDA">
        <w:rPr>
          <w:rStyle w:val="StyleUnderline"/>
          <w:highlight w:val="green"/>
        </w:rPr>
        <w:t>ist</w:t>
      </w:r>
      <w:r w:rsidRPr="009A246A">
        <w:rPr>
          <w:rStyle w:val="StyleUnderline"/>
        </w:rPr>
        <w:t xml:space="preserve"> attack</w:t>
      </w:r>
      <w:r w:rsidRPr="00B95CDA">
        <w:rPr>
          <w:rStyle w:val="StyleUnderline"/>
        </w:rPr>
        <w:t xml:space="preserve">, </w:t>
      </w:r>
      <w:r w:rsidRPr="00B95CDA">
        <w:rPr>
          <w:rStyle w:val="Emphasis"/>
          <w:highlight w:val="green"/>
        </w:rPr>
        <w:t>natural disaster</w:t>
      </w:r>
      <w:r w:rsidRPr="00B95CDA">
        <w:rPr>
          <w:rStyle w:val="StyleUnderline"/>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B95CDA">
        <w:rPr>
          <w:sz w:val="16"/>
        </w:rPr>
        <w:t>and a dearth of jobs that will be fueled by rapid automation and the rise of artifi cial intelligence across the global economy</w:t>
      </w:r>
      <w:r w:rsidRPr="006F549C">
        <w:rPr>
          <w:rStyle w:val="StyleUnderline"/>
        </w:rPr>
        <w:t>.</w:t>
      </w:r>
      <w:r w:rsidRPr="00B95CDA">
        <w:rPr>
          <w:sz w:val="16"/>
        </w:rPr>
        <w:t xml:space="preserve"> </w:t>
      </w:r>
      <w:r w:rsidRPr="00B95CDA">
        <w:rPr>
          <w:rStyle w:val="StyleUnderline"/>
          <w:highlight w:val="green"/>
        </w:rPr>
        <w:t>We are</w:t>
      </w:r>
      <w:r w:rsidRPr="006F549C">
        <w:rPr>
          <w:rStyle w:val="StyleUnderline"/>
        </w:rPr>
        <w:t xml:space="preserve"> </w:t>
      </w:r>
      <w:r w:rsidRPr="00B95CDA">
        <w:rPr>
          <w:sz w:val="16"/>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w:t>
      </w:r>
      <w:r w:rsidRPr="00B95CDA">
        <w:rPr>
          <w:rStyle w:val="StyleUnderline"/>
        </w:rPr>
        <w:t xml:space="preserve">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B95CDA">
        <w:rPr>
          <w:rStyle w:val="Emphasis"/>
        </w:rPr>
        <w:t>existence</w:t>
      </w:r>
      <w:r w:rsidRPr="00B95CDA">
        <w:rPr>
          <w:rStyle w:val="StyleUnderline"/>
        </w:rPr>
        <w:t>.</w:t>
      </w:r>
      <w:r w:rsidRPr="00B95CDA">
        <w:rPr>
          <w:sz w:val="16"/>
        </w:rPr>
        <w:t xml:space="preserve"> Political leaders and even the Pope have cautioned us against inaction. Perhaps the naysayers are right. </w:t>
      </w:r>
      <w:r w:rsidRPr="00B95CDA">
        <w:rPr>
          <w:rStyle w:val="Emphasis"/>
          <w:sz w:val="24"/>
        </w:rPr>
        <w:t xml:space="preserve">All </w:t>
      </w:r>
      <w:r w:rsidRPr="00F35472">
        <w:rPr>
          <w:rStyle w:val="Emphasis"/>
          <w:sz w:val="24"/>
          <w:highlight w:val="green"/>
        </w:rPr>
        <w:t>humanity is at</w:t>
      </w:r>
      <w:r w:rsidRPr="00B95CDA">
        <w:rPr>
          <w:rStyle w:val="Emphasis"/>
          <w:sz w:val="24"/>
        </w:rPr>
        <w:t xml:space="preserve"> </w:t>
      </w:r>
      <w:r w:rsidRPr="00184EB0">
        <w:rPr>
          <w:rStyle w:val="Emphasis"/>
          <w:sz w:val="24"/>
        </w:rPr>
        <w:t xml:space="preserve">tremendous </w:t>
      </w:r>
      <w:r w:rsidRPr="00F35472">
        <w:rPr>
          <w:rStyle w:val="Emphasis"/>
          <w:sz w:val="24"/>
          <w:highlight w:val="green"/>
        </w:rPr>
        <w:t>risk.</w:t>
      </w:r>
      <w:r w:rsidRPr="00B95CDA">
        <w:rPr>
          <w:sz w:val="16"/>
        </w:rPr>
        <w:t xml:space="preserve"> Is there no hope for the future? This book is about hope. We think that there is literally heavenly hope for humanity. But </w:t>
      </w:r>
      <w:r w:rsidRPr="006F549C">
        <w:rPr>
          <w:rStyle w:val="StyleUnderline"/>
        </w:rPr>
        <w:t>we</w:t>
      </w:r>
      <w:r w:rsidRPr="00B95CDA">
        <w:rPr>
          <w:sz w:val="16"/>
        </w:rPr>
        <w:t xml:space="preserve"> are not talking here about divine intervention. We are </w:t>
      </w:r>
      <w:r w:rsidRPr="006F549C">
        <w:rPr>
          <w:rStyle w:val="StyleUnderline"/>
        </w:rPr>
        <w:t>envision</w:t>
      </w:r>
      <w:r w:rsidRPr="00B95CDA">
        <w:rPr>
          <w:sz w:val="16"/>
        </w:rPr>
        <w:t xml:space="preserve">ing </w:t>
      </w:r>
      <w:r w:rsidRPr="006F549C">
        <w:rPr>
          <w:rStyle w:val="StyleUnderline"/>
        </w:rPr>
        <w:t>a new space economy that recognizes</w:t>
      </w:r>
      <w:r w:rsidRPr="00B95CDA">
        <w:rPr>
          <w:sz w:val="16"/>
        </w:rPr>
        <w:t xml:space="preserve"> that </w:t>
      </w:r>
      <w:r w:rsidRPr="006F549C">
        <w:rPr>
          <w:rStyle w:val="StyleUnderline"/>
        </w:rPr>
        <w:t xml:space="preserve">there is more water in the skies that all our oceans. </w:t>
      </w:r>
      <w:r w:rsidRPr="00B95CDA">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B95CDA">
        <w:rPr>
          <w:sz w:val="16"/>
        </w:rPr>
        <w:t xml:space="preserve">In brief, we think </w:t>
      </w:r>
      <w:r w:rsidRPr="006F549C">
        <w:rPr>
          <w:rStyle w:val="StyleUnderline"/>
        </w:rPr>
        <w:t>there is new hope for humanity.</w:t>
      </w:r>
      <w:r w:rsidRPr="00B95CDA">
        <w:rPr>
          <w:sz w:val="16"/>
        </w:rPr>
        <w:t xml:space="preserve"> We see a new a pathway to the future via new ventures in space. For too long, space programs have been </w:t>
      </w:r>
      <w:r w:rsidRPr="00B95CDA">
        <w:rPr>
          <w:sz w:val="16"/>
        </w:rPr>
        <w:lastRenderedPageBreak/>
        <w:t xml:space="preserve">seen as a money pit. In the process, </w:t>
      </w:r>
      <w:r w:rsidRPr="006F549C">
        <w:rPr>
          <w:rStyle w:val="StyleUnderline"/>
        </w:rPr>
        <w:t>we have overlooked the great abundance available to us in the skies above.</w:t>
      </w:r>
      <w:r w:rsidRPr="00B95CDA">
        <w:rPr>
          <w:sz w:val="16"/>
        </w:rPr>
        <w:t xml:space="preserve"> It is important to recognize </w:t>
      </w:r>
      <w:r w:rsidRPr="006E2C8E">
        <w:rPr>
          <w:rStyle w:val="StyleUnderline"/>
        </w:rPr>
        <w:t>there is already the beginning of a new gold rush in space—a pathway to astral abundance.</w:t>
      </w:r>
      <w:r w:rsidRPr="00B95CDA">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B95CDA">
        <w:rPr>
          <w:sz w:val="1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B95CDA">
        <w:rPr>
          <w:sz w:val="16"/>
        </w:rPr>
        <w:t xml:space="preserve"> [ 1 ]</w:t>
      </w:r>
      <w:r w:rsidRPr="00A2730A">
        <w:rPr>
          <w:rStyle w:val="StyleUnderline"/>
        </w:rPr>
        <w:t>.</w:t>
      </w:r>
      <w:r w:rsidRPr="00B95CDA">
        <w:rPr>
          <w:sz w:val="16"/>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B95CDA">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B95CDA">
        <w:rPr>
          <w:sz w:val="16"/>
        </w:rPr>
        <w:t>nologies</w:t>
      </w:r>
      <w:r w:rsidRPr="006E2C8E">
        <w:rPr>
          <w:rStyle w:val="StyleUnderline"/>
        </w:rPr>
        <w:t xml:space="preserve"> </w:t>
      </w:r>
      <w:r w:rsidRPr="00B95CDA">
        <w:rPr>
          <w:rStyle w:val="StyleUnderline"/>
          <w:highlight w:val="green"/>
        </w:rPr>
        <w:t>and</w:t>
      </w:r>
      <w:r w:rsidRPr="006E2C8E">
        <w:rPr>
          <w:rStyle w:val="StyleUnderline"/>
        </w:rPr>
        <w:t xml:space="preserve"> establishing space </w:t>
      </w:r>
      <w:r w:rsidRPr="00B95CDA">
        <w:rPr>
          <w:rStyle w:val="StyleUnderline"/>
          <w:highlight w:val="green"/>
        </w:rPr>
        <w:t>enterprises</w:t>
      </w:r>
      <w:r w:rsidRPr="006E2C8E">
        <w:rPr>
          <w:rStyle w:val="StyleUnderline"/>
        </w:rPr>
        <w:t xml:space="preserve"> that </w:t>
      </w:r>
      <w:r w:rsidRPr="00B95CDA">
        <w:rPr>
          <w:rStyle w:val="StyleUnderline"/>
        </w:rPr>
        <w:t xml:space="preserve">can </w:t>
      </w:r>
      <w:r w:rsidRPr="00F35472">
        <w:rPr>
          <w:rStyle w:val="StyleUnderline"/>
          <w:highlight w:val="green"/>
        </w:rPr>
        <w:t xml:space="preserve">bring </w:t>
      </w:r>
      <w:r w:rsidRPr="00B95CDA">
        <w:rPr>
          <w:rStyle w:val="StyleUnderline"/>
        </w:rPr>
        <w:t>the wealth</w:t>
      </w:r>
      <w:r w:rsidRPr="006E2C8E">
        <w:rPr>
          <w:rStyle w:val="StyleUnderline"/>
        </w:rPr>
        <w:t xml:space="preserve"> of </w:t>
      </w:r>
      <w:r w:rsidRPr="00B95CDA">
        <w:rPr>
          <w:rStyle w:val="StyleUnderline"/>
          <w:highlight w:val="green"/>
        </w:rPr>
        <w:t>outer space</w:t>
      </w:r>
      <w:r w:rsidRPr="006E2C8E">
        <w:rPr>
          <w:rStyle w:val="StyleUnderline"/>
        </w:rPr>
        <w:t xml:space="preserv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B95CDA">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B95CDA">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662130">
        <w:rPr>
          <w:rStyle w:val="Emphasis"/>
        </w:rPr>
        <w:t>Some</w:t>
      </w:r>
      <w:r w:rsidRPr="00B95CDA">
        <w:rPr>
          <w:sz w:val="16"/>
        </w:rPr>
        <w:t xml:space="preserve">, of course, </w:t>
      </w:r>
      <w:r w:rsidRPr="00662130">
        <w:rPr>
          <w:rStyle w:val="StyleUnderline"/>
        </w:rPr>
        <w:t xml:space="preserve">will say this is </w:t>
      </w:r>
      <w:r w:rsidRPr="00662130">
        <w:rPr>
          <w:rStyle w:val="Emphasis"/>
        </w:rPr>
        <w:t>sci-fi hogwash</w:t>
      </w:r>
      <w:r w:rsidRPr="00B95CDA">
        <w:rPr>
          <w:sz w:val="16"/>
        </w:rPr>
        <w:t>.</w:t>
      </w:r>
      <w:r w:rsidRPr="00662130">
        <w:rPr>
          <w:rStyle w:val="StyleUnderline"/>
        </w:rPr>
        <w:t xml:space="preserve"> </w:t>
      </w:r>
      <w:r w:rsidRPr="00B95CDA">
        <w:rPr>
          <w:sz w:val="16"/>
        </w:rPr>
        <w:t xml:space="preserve">It can’t be done. We say that </w:t>
      </w:r>
      <w:r w:rsidRPr="00662130">
        <w:rPr>
          <w:rStyle w:val="StyleUnderline"/>
        </w:rPr>
        <w:t>this is what people</w:t>
      </w:r>
      <w:r w:rsidRPr="00B95CDA">
        <w:rPr>
          <w:sz w:val="16"/>
        </w:rPr>
        <w:t xml:space="preserve"> would have </w:t>
      </w:r>
      <w:r w:rsidRPr="00662130">
        <w:rPr>
          <w:rStyle w:val="StyleUnderline"/>
        </w:rPr>
        <w:t>said</w:t>
      </w:r>
      <w:r w:rsidRPr="00B95CDA">
        <w:rPr>
          <w:sz w:val="16"/>
        </w:rPr>
        <w:t xml:space="preserve"> in 1900 </w:t>
      </w:r>
      <w:r w:rsidRPr="00662130">
        <w:rPr>
          <w:rStyle w:val="StyleUnderline"/>
        </w:rPr>
        <w:t xml:space="preserve">about </w:t>
      </w:r>
      <w:r w:rsidRPr="00B95CDA">
        <w:rPr>
          <w:sz w:val="16"/>
        </w:rPr>
        <w:t>air</w:t>
      </w:r>
      <w:r w:rsidRPr="00662130">
        <w:rPr>
          <w:rStyle w:val="Emphasis"/>
        </w:rPr>
        <w:t>planes</w:t>
      </w:r>
      <w:r w:rsidRPr="00B95CDA">
        <w:rPr>
          <w:sz w:val="16"/>
        </w:rPr>
        <w:t xml:space="preserve">, rocket ships, cell phones </w:t>
      </w:r>
      <w:r w:rsidRPr="00662130">
        <w:rPr>
          <w:rStyle w:val="StyleUnderline"/>
        </w:rPr>
        <w:t>and nuclear devices.</w:t>
      </w:r>
      <w:r w:rsidRPr="00B95CDA">
        <w:rPr>
          <w:sz w:val="16"/>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B95CDA">
        <w:rPr>
          <w:sz w:val="16"/>
        </w:rPr>
        <w:t xml:space="preserve"> </w:t>
      </w:r>
      <w:r w:rsidRPr="00662130">
        <w:rPr>
          <w:rStyle w:val="Emphasis"/>
        </w:rPr>
        <w:t>Columbus</w:t>
      </w:r>
      <w:r w:rsidRPr="00B95CDA">
        <w:rPr>
          <w:sz w:val="16"/>
        </w:rPr>
        <w:t xml:space="preserve"> </w:t>
      </w:r>
      <w:r w:rsidRPr="00662130">
        <w:rPr>
          <w:rStyle w:val="StyleUnderline"/>
        </w:rPr>
        <w:t>and his plan to sail across the oceans</w:t>
      </w:r>
      <w:r w:rsidRPr="00B95CDA">
        <w:rPr>
          <w:sz w:val="16"/>
        </w:rPr>
        <w:t xml:space="preserve"> to discover new worlds</w:t>
      </w:r>
      <w:r w:rsidRPr="00662130">
        <w:rPr>
          <w:rStyle w:val="StyleUnderline"/>
        </w:rPr>
        <w:t>. When</w:t>
      </w:r>
      <w:r w:rsidRPr="00B95CDA">
        <w:rPr>
          <w:sz w:val="16"/>
        </w:rPr>
        <w:t xml:space="preserve"> Thomas Jefferson bought the Louisiana Purchase from France or </w:t>
      </w:r>
      <w:r w:rsidRPr="00662130">
        <w:rPr>
          <w:rStyle w:val="StyleUnderline"/>
        </w:rPr>
        <w:t>Seward bought Alaska, there were plenty of naysayers</w:t>
      </w:r>
      <w:r w:rsidRPr="00B95CDA">
        <w:rPr>
          <w:sz w:val="16"/>
        </w:rPr>
        <w:t xml:space="preserve"> that said such investment in the unknown was an extravagant waste of money</w:t>
      </w:r>
      <w:r w:rsidRPr="00662130">
        <w:rPr>
          <w:rStyle w:val="StyleUnderline"/>
        </w:rPr>
        <w:t xml:space="preserve">. </w:t>
      </w:r>
      <w:r w:rsidRPr="00B95CDA">
        <w:rPr>
          <w:sz w:val="1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t>
      </w:r>
      <w:r w:rsidRPr="00B95CDA">
        <w:rPr>
          <w:sz w:val="16"/>
        </w:rPr>
        <w:lastRenderedPageBreak/>
        <w:t xml:space="preserve">will also come from the amazing new technologies here on Earth. Vital new terrestrial technologies will accompany this cosmic journey into tomorrow. </w:t>
      </w:r>
      <w:r w:rsidRPr="00500BA2">
        <w:rPr>
          <w:rStyle w:val="StyleUnderline"/>
        </w:rPr>
        <w:t>Info</w:t>
      </w:r>
      <w:r w:rsidRPr="00B95CDA">
        <w:rPr>
          <w:sz w:val="16"/>
        </w:rPr>
        <w:t>rmation</w:t>
      </w:r>
      <w:r w:rsidRPr="00500BA2">
        <w:rPr>
          <w:rStyle w:val="StyleUnderline"/>
        </w:rPr>
        <w:t xml:space="preserve"> </w:t>
      </w:r>
      <w:r w:rsidRPr="00B95CDA">
        <w:rPr>
          <w:rStyle w:val="StyleUnderline"/>
          <w:highlight w:val="green"/>
        </w:rPr>
        <w:t xml:space="preserve">technology, 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B95CDA">
        <w:rPr>
          <w:sz w:val="16"/>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B95CDA">
        <w:rPr>
          <w:sz w:val="16"/>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B95CDA">
        <w:rPr>
          <w:sz w:val="16"/>
        </w:rPr>
        <w:t xml:space="preserve">a </w:t>
      </w:r>
      <w:r w:rsidRPr="00F35472">
        <w:rPr>
          <w:rStyle w:val="StyleUnderline"/>
          <w:highlight w:val="green"/>
        </w:rPr>
        <w:t>course</w:t>
      </w:r>
      <w:r w:rsidRPr="00500BA2">
        <w:rPr>
          <w:rStyle w:val="StyleUnderline"/>
        </w:rPr>
        <w:t xml:space="preserve"> to </w:t>
      </w:r>
      <w:r w:rsidRPr="00B95CDA">
        <w:rPr>
          <w:sz w:val="16"/>
        </w:rPr>
        <w:t>allow us humans to</w:t>
      </w:r>
      <w:r w:rsidRPr="00500BA2">
        <w:rPr>
          <w:rStyle w:val="StyleUnderline"/>
        </w:rPr>
        <w:t xml:space="preserve"> harvest </w:t>
      </w:r>
      <w:r w:rsidRPr="00B95CDA">
        <w:rPr>
          <w:sz w:val="16"/>
        </w:rPr>
        <w:t>the amazing</w:t>
      </w:r>
      <w:r w:rsidRPr="00500BA2">
        <w:rPr>
          <w:rStyle w:val="StyleUnderline"/>
        </w:rPr>
        <w:t xml:space="preserve"> riches in the skies—new natural resources, new energy, and</w:t>
      </w:r>
      <w:r w:rsidRPr="00B95CDA">
        <w:rPr>
          <w:sz w:val="16"/>
        </w:rPr>
        <w:t xml:space="preserve"> even totally </w:t>
      </w:r>
      <w:r w:rsidRPr="00500BA2">
        <w:rPr>
          <w:rStyle w:val="StyleUnderline"/>
        </w:rPr>
        <w:t xml:space="preserve">new ways of looking at the </w:t>
      </w:r>
      <w:r w:rsidRPr="00B61A5F">
        <w:rPr>
          <w:rStyle w:val="Emphasis"/>
        </w:rPr>
        <w:t>purpose of human existence</w:t>
      </w:r>
      <w:r w:rsidRPr="00B95CDA">
        <w:rPr>
          <w:rStyle w:val="StyleUnderline"/>
        </w:rPr>
        <w:t>.</w:t>
      </w:r>
      <w:r w:rsidRPr="00B95CDA">
        <w:rPr>
          <w:sz w:val="16"/>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B95CDA">
        <w:rPr>
          <w:sz w:val="16"/>
        </w:rPr>
        <w:t xml:space="preserve"> in space, </w:t>
      </w:r>
      <w:r w:rsidRPr="00500BA2">
        <w:rPr>
          <w:rStyle w:val="StyleUnderline"/>
        </w:rPr>
        <w:t xml:space="preserve">Homo sapiens can end up in the </w:t>
      </w:r>
      <w:r w:rsidRPr="00500BA2">
        <w:rPr>
          <w:rStyle w:val="Emphasis"/>
        </w:rPr>
        <w:t>dustbin of history</w:t>
      </w:r>
      <w:r w:rsidRPr="00B95CDA">
        <w:rPr>
          <w:sz w:val="16"/>
        </w:rPr>
        <w:t xml:space="preserve">—just </w:t>
      </w:r>
      <w:r w:rsidRPr="00500BA2">
        <w:rPr>
          <w:rStyle w:val="StyleUnderline"/>
        </w:rPr>
        <w:t xml:space="preserve">like </w:t>
      </w:r>
      <w:r w:rsidRPr="00B95CDA">
        <w:rPr>
          <w:sz w:val="16"/>
        </w:rPr>
        <w:t>literally</w:t>
      </w:r>
      <w:r w:rsidRPr="00500BA2">
        <w:rPr>
          <w:rStyle w:val="StyleUnderline"/>
        </w:rPr>
        <w:t xml:space="preserve"> </w:t>
      </w:r>
      <w:r w:rsidRPr="00500BA2">
        <w:rPr>
          <w:rStyle w:val="Emphasis"/>
        </w:rPr>
        <w:t>millions of already failed species</w:t>
      </w:r>
      <w:r w:rsidRPr="00B95CDA">
        <w:rPr>
          <w:sz w:val="16"/>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B95CDA">
        <w:rPr>
          <w:sz w:val="16"/>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B95CDA">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B95CDA">
        <w:rPr>
          <w:sz w:val="16"/>
        </w:rPr>
        <w:t xml:space="preserve"> as a new frontier that can be a great source of new </w:t>
      </w:r>
      <w:r w:rsidRPr="00B61A5F">
        <w:rPr>
          <w:rStyle w:val="StyleUnderline"/>
        </w:rPr>
        <w:t>materials, energy and</w:t>
      </w:r>
      <w:r w:rsidRPr="00B95CDA">
        <w:rPr>
          <w:sz w:val="16"/>
        </w:rPr>
        <w:t xml:space="preserve"> various forms of new </w:t>
      </w:r>
      <w:r w:rsidRPr="00B61A5F">
        <w:rPr>
          <w:rStyle w:val="StyleUnderline"/>
        </w:rPr>
        <w:t>wealth</w:t>
      </w:r>
      <w:r w:rsidRPr="00B95CDA">
        <w:rPr>
          <w:sz w:val="16"/>
        </w:rPr>
        <w:t xml:space="preserve"> that might even </w:t>
      </w:r>
      <w:r w:rsidRPr="00B61A5F">
        <w:rPr>
          <w:rStyle w:val="StyleUnderline"/>
        </w:rPr>
        <w:t>save us from excesses of the past.</w:t>
      </w:r>
      <w:r w:rsidRPr="00B95CDA">
        <w:rPr>
          <w:sz w:val="1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B95CDA">
        <w:rPr>
          <w:sz w:val="16"/>
        </w:rPr>
        <w:t xml:space="preserve">, </w:t>
      </w:r>
      <w:r w:rsidRPr="00177575">
        <w:rPr>
          <w:rStyle w:val="StyleUnderline"/>
        </w:rPr>
        <w:t xml:space="preserve">such as </w:t>
      </w:r>
      <w:r w:rsidRPr="00177575">
        <w:rPr>
          <w:rStyle w:val="Emphasis"/>
        </w:rPr>
        <w:t>Paul Allen</w:t>
      </w:r>
      <w:r w:rsidRPr="00B95CDA">
        <w:rPr>
          <w:sz w:val="16"/>
        </w:rPr>
        <w:t xml:space="preserve"> and Sir </w:t>
      </w:r>
      <w:r w:rsidRPr="00177575">
        <w:rPr>
          <w:rStyle w:val="Emphasis"/>
        </w:rPr>
        <w:t>Richard Branson</w:t>
      </w:r>
      <w:r w:rsidRPr="00B95CDA">
        <w:rPr>
          <w:sz w:val="16"/>
        </w:rPr>
        <w:t xml:space="preserve">, plus other space entrepreneurs including </w:t>
      </w:r>
      <w:r w:rsidRPr="00177575">
        <w:rPr>
          <w:rStyle w:val="Emphasis"/>
        </w:rPr>
        <w:t>Jeff Bezos of Amazon</w:t>
      </w:r>
      <w:r w:rsidRPr="00B95CDA">
        <w:rPr>
          <w:sz w:val="16"/>
        </w:rPr>
        <w:t xml:space="preserve"> and </w:t>
      </w:r>
      <w:r w:rsidRPr="00177575">
        <w:rPr>
          <w:rStyle w:val="Emphasis"/>
        </w:rPr>
        <w:t>Blue Origin</w:t>
      </w:r>
      <w:r w:rsidRPr="00B95CDA">
        <w:rPr>
          <w:sz w:val="16"/>
        </w:rPr>
        <w:t xml:space="preserve">, and </w:t>
      </w:r>
      <w:r w:rsidRPr="00177575">
        <w:rPr>
          <w:rStyle w:val="Emphasis"/>
        </w:rPr>
        <w:t>Robert Bigelow</w:t>
      </w:r>
      <w:r w:rsidRPr="00B95CDA">
        <w:rPr>
          <w:sz w:val="16"/>
        </w:rPr>
        <w:t xml:space="preserve">, Chairman of Budget Suites and Bigelow Aerospace, </w:t>
      </w:r>
      <w:r w:rsidRPr="00177575">
        <w:rPr>
          <w:rStyle w:val="StyleUnderline"/>
        </w:rPr>
        <w:t>not only dream of</w:t>
      </w:r>
      <w:r w:rsidRPr="00B95CDA">
        <w:rPr>
          <w:sz w:val="16"/>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B95CDA">
        <w:rPr>
          <w:sz w:val="16"/>
        </w:rPr>
        <w:t xml:space="preserve"> of dollars </w:t>
      </w:r>
      <w:r w:rsidRPr="00DF6B30">
        <w:rPr>
          <w:rStyle w:val="StyleUnderline"/>
        </w:rPr>
        <w:t>in assets</w:t>
      </w:r>
      <w:r w:rsidRPr="00B95CDA">
        <w:rPr>
          <w:rStyle w:val="StyleUnderline"/>
        </w:rPr>
        <w:t>.</w:t>
      </w:r>
      <w:r w:rsidRPr="00B95CDA">
        <w:rPr>
          <w:sz w:val="16"/>
        </w:rPr>
        <w:t xml:space="preserve"> These </w:t>
      </w:r>
      <w:r w:rsidRPr="00954F69">
        <w:rPr>
          <w:rStyle w:val="StyleUnderline"/>
        </w:rPr>
        <w:t>are the</w:t>
      </w:r>
      <w:r w:rsidRPr="00B95CDA">
        <w:rPr>
          <w:sz w:val="16"/>
        </w:rPr>
        <w:t xml:space="preserve"> </w:t>
      </w:r>
      <w:r w:rsidRPr="00954F69">
        <w:rPr>
          <w:rStyle w:val="Emphasis"/>
        </w:rPr>
        <w:t>bright stars of an entirely new industry</w:t>
      </w:r>
      <w:r w:rsidRPr="00B95CDA">
        <w:rPr>
          <w:sz w:val="16"/>
        </w:rPr>
        <w:t xml:space="preserve"> that are leading us into the age of New Space commerce</w:t>
      </w:r>
      <w:r w:rsidRPr="00CB37E4">
        <w:rPr>
          <w:rStyle w:val="StyleUnderline"/>
        </w:rPr>
        <w:t>.</w:t>
      </w:r>
      <w:r w:rsidRPr="00B95CDA">
        <w:rPr>
          <w:sz w:val="16"/>
        </w:rPr>
        <w:t xml:space="preserve"> These </w:t>
      </w:r>
      <w:r w:rsidRPr="00DF6B30">
        <w:rPr>
          <w:rStyle w:val="StyleUnderline"/>
        </w:rPr>
        <w:t>space billionaires</w:t>
      </w:r>
      <w:r w:rsidRPr="00B95CDA">
        <w:rPr>
          <w:sz w:val="16"/>
        </w:rPr>
        <w:t xml:space="preserve">, each in their own way, </w:t>
      </w:r>
      <w:r w:rsidRPr="00DF6B30">
        <w:rPr>
          <w:rStyle w:val="StyleUnderline"/>
        </w:rPr>
        <w:t xml:space="preserve">are proponents of </w:t>
      </w:r>
      <w:r w:rsidRPr="00B95CDA">
        <w:rPr>
          <w:sz w:val="16"/>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B95CDA">
        <w:rPr>
          <w:rStyle w:val="StyleUnderline"/>
        </w:rPr>
        <w:t xml:space="preserve">space </w:t>
      </w:r>
      <w:r w:rsidRPr="00F35472">
        <w:rPr>
          <w:rStyle w:val="StyleUnderline"/>
          <w:highlight w:val="green"/>
        </w:rPr>
        <w:t>industries.</w:t>
      </w:r>
      <w:r w:rsidRPr="00DF6B30">
        <w:rPr>
          <w:rStyle w:val="StyleUnderline"/>
        </w:rPr>
        <w:t xml:space="preserve"> </w:t>
      </w:r>
      <w:r w:rsidRPr="00B95CDA">
        <w:rPr>
          <w:sz w:val="16"/>
        </w:rPr>
        <w:t xml:space="preserve">They are literally transforming our vision of tomorrow. </w:t>
      </w:r>
      <w:r w:rsidRPr="00DF6B30">
        <w:rPr>
          <w:rStyle w:val="StyleUnderline"/>
        </w:rPr>
        <w:t>These</w:t>
      </w:r>
      <w:r w:rsidRPr="00B95CDA">
        <w:rPr>
          <w:sz w:val="16"/>
        </w:rPr>
        <w:t xml:space="preserve"> new types of entrepreneurial aerospace companies—the </w:t>
      </w:r>
      <w:r w:rsidRPr="00DF6B30">
        <w:rPr>
          <w:rStyle w:val="StyleUnderline"/>
        </w:rPr>
        <w:t>New Space enterprises</w:t>
      </w:r>
      <w:r w:rsidRPr="00B95CDA">
        <w:rPr>
          <w:sz w:val="16"/>
        </w:rPr>
        <w:t>—</w:t>
      </w:r>
      <w:r w:rsidRPr="00DF6B30">
        <w:rPr>
          <w:rStyle w:val="StyleUnderline"/>
        </w:rPr>
        <w:t>give</w:t>
      </w:r>
      <w:r w:rsidRPr="00B95CDA">
        <w:rPr>
          <w:sz w:val="16"/>
        </w:rPr>
        <w:t xml:space="preserve"> new hope and </w:t>
      </w:r>
      <w:r w:rsidRPr="00DF6B30">
        <w:rPr>
          <w:rStyle w:val="StyleUnderline"/>
        </w:rPr>
        <w:t>new promise of transforming our world</w:t>
      </w:r>
      <w:r w:rsidRPr="00B95CDA">
        <w:rPr>
          <w:sz w:val="16"/>
        </w:rPr>
        <w:t xml:space="preserve"> as we know it today</w:t>
      </w:r>
      <w:r w:rsidRPr="00DF6B30">
        <w:rPr>
          <w:rStyle w:val="StyleUnderline"/>
        </w:rPr>
        <w:t>.</w:t>
      </w:r>
      <w:r w:rsidRPr="00B95CDA">
        <w:rPr>
          <w:sz w:val="1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B95CDA">
        <w:rPr>
          <w:sz w:val="16"/>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B95CDA">
        <w:rPr>
          <w:sz w:val="16"/>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B95CDA">
        <w:rPr>
          <w:sz w:val="16"/>
        </w:rPr>
        <w:t>far</w:t>
      </w:r>
      <w:r w:rsidRPr="00120064">
        <w:rPr>
          <w:rStyle w:val="StyleUnderline"/>
        </w:rPr>
        <w:t xml:space="preserve"> </w:t>
      </w:r>
      <w:r w:rsidRPr="00F35472">
        <w:rPr>
          <w:rStyle w:val="StyleUnderline"/>
          <w:highlight w:val="green"/>
        </w:rPr>
        <w:t xml:space="preserve">more water </w:t>
      </w:r>
      <w:r w:rsidRPr="00B95CDA">
        <w:rPr>
          <w:rStyle w:val="StyleUnderline"/>
        </w:rPr>
        <w:t>in</w:t>
      </w:r>
      <w:r w:rsidRPr="00120064">
        <w:rPr>
          <w:rStyle w:val="StyleUnderline"/>
        </w:rPr>
        <w:t xml:space="preserve"> </w:t>
      </w:r>
      <w:r w:rsidRPr="00B95CDA">
        <w:rPr>
          <w:sz w:val="16"/>
        </w:rPr>
        <w:t>outer</w:t>
      </w:r>
      <w:r w:rsidRPr="00120064">
        <w:rPr>
          <w:rStyle w:val="StyleUnderline"/>
        </w:rPr>
        <w:t xml:space="preserve"> </w:t>
      </w:r>
      <w:r w:rsidRPr="00B95CDA">
        <w:rPr>
          <w:rStyle w:val="StyleUnderline"/>
        </w:rPr>
        <w:t xml:space="preserve">space </w:t>
      </w:r>
      <w:r w:rsidRPr="00F35472">
        <w:rPr>
          <w:rStyle w:val="StyleUnderline"/>
          <w:highlight w:val="green"/>
        </w:rPr>
        <w:t>than</w:t>
      </w:r>
      <w:r w:rsidRPr="00120064">
        <w:rPr>
          <w:rStyle w:val="StyleUnderline"/>
        </w:rPr>
        <w:t xml:space="preserve"> </w:t>
      </w:r>
      <w:r w:rsidRPr="00B95CDA">
        <w:rPr>
          <w:sz w:val="16"/>
        </w:rPr>
        <w:t>is</w:t>
      </w:r>
      <w:r w:rsidRPr="00120064">
        <w:rPr>
          <w:rStyle w:val="StyleUnderline"/>
        </w:rPr>
        <w:t xml:space="preserve"> in</w:t>
      </w:r>
      <w:r>
        <w:rPr>
          <w:rStyle w:val="StyleUnderline"/>
        </w:rPr>
        <w:t xml:space="preserve"> </w:t>
      </w:r>
      <w:r w:rsidRPr="00B95CDA">
        <w:rPr>
          <w:rStyle w:val="StyleUnderline"/>
          <w:highlight w:val="green"/>
        </w:rPr>
        <w:t>our oceans</w:t>
      </w:r>
      <w:r w:rsidRPr="00F35472">
        <w:rPr>
          <w:rStyle w:val="StyleUnderline"/>
          <w:highlight w:val="green"/>
        </w:rPr>
        <w:t>.</w:t>
      </w:r>
      <w:r w:rsidRPr="00120064">
        <w:rPr>
          <w:rStyle w:val="StyleUnderline"/>
        </w:rPr>
        <w:t xml:space="preserve"> </w:t>
      </w:r>
      <w:r w:rsidRPr="00B95CDA">
        <w:rPr>
          <w:sz w:val="16"/>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B95CDA">
        <w:rPr>
          <w:sz w:val="16"/>
        </w:rPr>
        <w:t xml:space="preserve">And </w:t>
      </w:r>
      <w:r w:rsidRPr="007D323B">
        <w:rPr>
          <w:rStyle w:val="StyleUnderline"/>
        </w:rPr>
        <w:t>if these changes do not take place we will be in trouble.</w:t>
      </w:r>
      <w:r w:rsidRPr="00B95CDA">
        <w:rPr>
          <w:sz w:val="1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w:t>
      </w:r>
      <w:r w:rsidRPr="00B95CDA">
        <w:rPr>
          <w:rStyle w:val="StyleUnderline"/>
          <w:highlight w:val="green"/>
        </w:rPr>
        <w:t>supplies, plus</w:t>
      </w:r>
      <w:r w:rsidRPr="000B5960">
        <w:rPr>
          <w:rStyle w:val="StyleUnderline"/>
        </w:rPr>
        <w:t xml:space="preserve"> </w:t>
      </w:r>
      <w:r w:rsidRPr="000B5960">
        <w:rPr>
          <w:rStyle w:val="StyleUnderline"/>
        </w:rPr>
        <w:lastRenderedPageBreak/>
        <w:t xml:space="preserve">systematic threats to </w:t>
      </w:r>
      <w:r w:rsidRPr="000B5960">
        <w:rPr>
          <w:rStyle w:val="Emphasis"/>
        </w:rPr>
        <w:t>urban security</w:t>
      </w:r>
      <w:r w:rsidRPr="000B5960">
        <w:rPr>
          <w:rStyle w:val="StyleUnderline"/>
        </w:rPr>
        <w:t xml:space="preserve"> and </w:t>
      </w:r>
      <w:r w:rsidRPr="00B95CDA">
        <w:rPr>
          <w:rStyle w:val="Emphasis"/>
        </w:rPr>
        <w:t xml:space="preserve">systemic </w:t>
      </w:r>
      <w:r w:rsidRPr="00F35472">
        <w:rPr>
          <w:rStyle w:val="Emphasis"/>
          <w:highlight w:val="green"/>
        </w:rPr>
        <w:t>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B95CDA">
        <w:rPr>
          <w:sz w:val="16"/>
        </w:rPr>
        <w:t xml:space="preserve">The choices between astral abundance and a downward spiral in global standards of living are stark. </w:t>
      </w:r>
      <w:r w:rsidRPr="00B95CDA">
        <w:rPr>
          <w:rStyle w:val="StyleUnderline"/>
        </w:rPr>
        <w:t xml:space="preserve">Within the </w:t>
      </w:r>
      <w:r w:rsidRPr="00B95CDA">
        <w:rPr>
          <w:rStyle w:val="Emphasis"/>
        </w:rPr>
        <w:t>next few decades</w:t>
      </w:r>
      <w:r w:rsidRPr="00B95CDA">
        <w:rPr>
          <w:rStyle w:val="StyleUnderline"/>
        </w:rPr>
        <w:t xml:space="preserve"> these problems will be increasingly real.</w:t>
      </w:r>
      <w:r w:rsidRPr="00B95CDA">
        <w:rPr>
          <w:sz w:val="16"/>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B95CDA">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61C6E34" w14:textId="77777777" w:rsidR="005F0E40" w:rsidRDefault="005F0E40" w:rsidP="005F0E40"/>
    <w:p w14:paraId="7BBC8CA4" w14:textId="77777777" w:rsidR="005F0E40" w:rsidRPr="00C435A1" w:rsidRDefault="005F0E40" w:rsidP="005F0E40">
      <w:pPr>
        <w:pStyle w:val="Heading4"/>
        <w:rPr>
          <w:rFonts w:cs="Arial"/>
        </w:rPr>
      </w:pPr>
      <w:r>
        <w:rPr>
          <w:rFonts w:cs="Arial"/>
        </w:rPr>
        <w:t xml:space="preserve">Goes </w:t>
      </w:r>
      <w:r w:rsidRPr="003F6181">
        <w:rPr>
          <w:rFonts w:cs="Arial"/>
          <w:u w:val="single"/>
        </w:rPr>
        <w:t>nuclear</w:t>
      </w:r>
      <w:r>
        <w:rPr>
          <w:rFonts w:cs="Arial"/>
        </w:rPr>
        <w:t>.</w:t>
      </w:r>
    </w:p>
    <w:p w14:paraId="0B6C61EC" w14:textId="77777777" w:rsidR="005F0E40" w:rsidRPr="00C435A1" w:rsidRDefault="005F0E40" w:rsidP="005F0E40">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9" w:history="1">
        <w:r w:rsidRPr="00C435A1">
          <w:rPr>
            <w:rStyle w:val="Hyperlink"/>
          </w:rPr>
          <w:t>https://www.thenation.com/article/how-resource-scarcity-and-climate-change-could-produce-global-explosion/</w:t>
        </w:r>
      </w:hyperlink>
      <w:r w:rsidRPr="00C435A1">
        <w:t xml:space="preserve"> JHW</w:t>
      </w:r>
    </w:p>
    <w:p w14:paraId="57F55567" w14:textId="77777777" w:rsidR="005F0E40" w:rsidRPr="003F6181" w:rsidRDefault="005F0E40" w:rsidP="005F0E40">
      <w:pPr>
        <w:rPr>
          <w:sz w:val="12"/>
        </w:rPr>
      </w:pPr>
      <w:r w:rsidRPr="003F6181">
        <w:rPr>
          <w:sz w:val="12"/>
        </w:rPr>
        <w:t xml:space="preserve">Resource Shortages and Resource Wars Start with one simple given: the prospect of future </w:t>
      </w:r>
      <w:r w:rsidRPr="003F6181">
        <w:rPr>
          <w:rStyle w:val="StyleUnderline"/>
          <w:highlight w:val="green"/>
        </w:rPr>
        <w:t>scarcities</w:t>
      </w:r>
      <w:r w:rsidRPr="003F6181">
        <w:rPr>
          <w:sz w:val="12"/>
          <w:highlight w:val="green"/>
        </w:rPr>
        <w:t xml:space="preserve"> </w:t>
      </w:r>
      <w:r w:rsidRPr="003F6181">
        <w:rPr>
          <w:rStyle w:val="StyleUnderline"/>
          <w:highlight w:val="green"/>
        </w:rPr>
        <w:t>of</w:t>
      </w:r>
      <w:r w:rsidRPr="00C435A1">
        <w:rPr>
          <w:rStyle w:val="StyleUnderline"/>
        </w:rPr>
        <w:t xml:space="preserve"> vital </w:t>
      </w:r>
      <w:r w:rsidRPr="003F6181">
        <w:rPr>
          <w:rStyle w:val="StyleUnderline"/>
        </w:rPr>
        <w:t xml:space="preserve">natural </w:t>
      </w:r>
      <w:r w:rsidRPr="00F35472">
        <w:rPr>
          <w:rStyle w:val="StyleUnderline"/>
          <w:highlight w:val="green"/>
        </w:rPr>
        <w:t>resources</w:t>
      </w:r>
      <w:r w:rsidRPr="003F6181">
        <w:rPr>
          <w:sz w:val="12"/>
        </w:rPr>
        <w:t xml:space="preserve">, </w:t>
      </w:r>
      <w:r w:rsidRPr="003F6181">
        <w:rPr>
          <w:rStyle w:val="StyleUnderline"/>
        </w:rPr>
        <w:t>including energy</w:t>
      </w:r>
      <w:r w:rsidRPr="003F6181">
        <w:rPr>
          <w:sz w:val="12"/>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3F6181">
        <w:rPr>
          <w:sz w:val="12"/>
        </w:rPr>
        <w:t xml:space="preserve">. It is important to note that </w:t>
      </w:r>
      <w:r w:rsidRPr="003F6181">
        <w:rPr>
          <w:rStyle w:val="StyleUnderline"/>
        </w:rPr>
        <w:t>absolute scarcity</w:t>
      </w:r>
      <w:r w:rsidRPr="003F6181">
        <w:rPr>
          <w:sz w:val="12"/>
        </w:rPr>
        <w:t xml:space="preserve"> </w:t>
      </w:r>
      <w:r w:rsidRPr="003F6181">
        <w:rPr>
          <w:rStyle w:val="StyleUnderline"/>
        </w:rPr>
        <w:t>doesn’t have to be on the horizon</w:t>
      </w:r>
      <w:r w:rsidRPr="003F6181">
        <w:rPr>
          <w:sz w:val="12"/>
        </w:rPr>
        <w:t xml:space="preserve"> in any given resource category </w:t>
      </w:r>
      <w:r w:rsidRPr="003F6181">
        <w:rPr>
          <w:rStyle w:val="StyleUnderline"/>
        </w:rPr>
        <w:t>for this scenario to kick in</w:t>
      </w:r>
      <w:r w:rsidRPr="003F6181">
        <w:rPr>
          <w:sz w:val="12"/>
        </w:rPr>
        <w:t xml:space="preserve">. A </w:t>
      </w:r>
      <w:r w:rsidRPr="003F6181">
        <w:rPr>
          <w:rStyle w:val="StyleUnderline"/>
        </w:rPr>
        <w:t>lack</w:t>
      </w:r>
      <w:r w:rsidRPr="00C435A1">
        <w:rPr>
          <w:rStyle w:val="StyleUnderline"/>
        </w:rPr>
        <w:t xml:space="preserve"> of adequate supplies to meet the needs of a growing</w:t>
      </w:r>
      <w:r w:rsidRPr="003F6181">
        <w:rPr>
          <w:sz w:val="12"/>
        </w:rPr>
        <w:t xml:space="preserve">, ever more urbanized and industrialized global </w:t>
      </w:r>
      <w:r w:rsidRPr="00C435A1">
        <w:rPr>
          <w:rStyle w:val="StyleUnderline"/>
        </w:rPr>
        <w:t>population is enough</w:t>
      </w:r>
      <w:r w:rsidRPr="003F6181">
        <w:rPr>
          <w:sz w:val="12"/>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 xml:space="preserve">like oil, uranium </w:t>
      </w:r>
      <w:r w:rsidRPr="003F6181">
        <w:rPr>
          <w:rStyle w:val="StyleUnderline"/>
          <w:highlight w:val="green"/>
        </w:rPr>
        <w:t>and copper 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 xml:space="preserve">costly </w:t>
      </w:r>
      <w:r w:rsidRPr="003F6181">
        <w:rPr>
          <w:rStyle w:val="Emphasis"/>
        </w:rPr>
        <w:t>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3F6181">
        <w:rPr>
          <w:sz w:val="12"/>
        </w:rPr>
        <w:t>—the single most important commodity in the international economy—</w:t>
      </w:r>
      <w:r w:rsidRPr="00C435A1">
        <w:rPr>
          <w:rStyle w:val="StyleUnderline"/>
        </w:rPr>
        <w:t>provides an apt example</w:t>
      </w:r>
      <w:r w:rsidRPr="003F6181">
        <w:rPr>
          <w:sz w:val="12"/>
        </w:rPr>
        <w:t xml:space="preserve">. </w:t>
      </w:r>
      <w:r w:rsidRPr="00C435A1">
        <w:rPr>
          <w:rStyle w:val="StyleUnderline"/>
        </w:rPr>
        <w:t>Although global oil supplies</w:t>
      </w:r>
      <w:r w:rsidRPr="003F6181">
        <w:rPr>
          <w:sz w:val="12"/>
        </w:rPr>
        <w:t xml:space="preserve"> </w:t>
      </w:r>
      <w:r w:rsidRPr="00C435A1">
        <w:rPr>
          <w:rStyle w:val="StyleUnderline"/>
        </w:rPr>
        <w:t>may actually</w:t>
      </w:r>
      <w:r w:rsidRPr="003F6181">
        <w:rPr>
          <w:sz w:val="12"/>
        </w:rPr>
        <w:t xml:space="preserve"> </w:t>
      </w:r>
      <w:r w:rsidRPr="00C435A1">
        <w:rPr>
          <w:rStyle w:val="StyleUnderline"/>
        </w:rPr>
        <w:t>grow</w:t>
      </w:r>
      <w:r w:rsidRPr="003F6181">
        <w:rPr>
          <w:sz w:val="12"/>
        </w:rPr>
        <w:t xml:space="preserve"> in the coming decades, many </w:t>
      </w:r>
      <w:r w:rsidRPr="00C435A1">
        <w:rPr>
          <w:rStyle w:val="StyleUnderline"/>
        </w:rPr>
        <w:t>experts</w:t>
      </w:r>
      <w:r w:rsidRPr="003F6181">
        <w:rPr>
          <w:sz w:val="12"/>
        </w:rPr>
        <w:t xml:space="preserve"> </w:t>
      </w:r>
      <w:r w:rsidRPr="00C435A1">
        <w:rPr>
          <w:rStyle w:val="StyleUnderline"/>
        </w:rPr>
        <w:t xml:space="preserve">doubt that they can be expanded sufficiently to meet the needs of a rising global middle class </w:t>
      </w:r>
      <w:r w:rsidRPr="003F6181">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3F6181">
        <w:rPr>
          <w:sz w:val="12"/>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3F6181">
        <w:rPr>
          <w:sz w:val="12"/>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3F6181">
        <w:rPr>
          <w:sz w:val="12"/>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3F6181">
        <w:rPr>
          <w:sz w:val="12"/>
        </w:rPr>
        <w:t xml:space="preserve"> </w:t>
      </w:r>
      <w:r w:rsidRPr="00C435A1">
        <w:rPr>
          <w:rStyle w:val="StyleUnderline"/>
        </w:rPr>
        <w:t>higher levels of warfare when faced with resource shortages brought about by population growth</w:t>
      </w:r>
      <w:r w:rsidRPr="003F6181">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3F6181">
        <w:rPr>
          <w:sz w:val="12"/>
        </w:rPr>
        <w:t xml:space="preserve"> </w:t>
      </w:r>
      <w:r w:rsidRPr="00C435A1">
        <w:rPr>
          <w:rStyle w:val="Emphasis"/>
        </w:rPr>
        <w:t xml:space="preserve">often also </w:t>
      </w:r>
      <w:r w:rsidRPr="00F35472">
        <w:rPr>
          <w:rStyle w:val="Emphasis"/>
          <w:highlight w:val="green"/>
        </w:rPr>
        <w:t xml:space="preserve">a </w:t>
      </w:r>
      <w:r w:rsidRPr="003F6181">
        <w:rPr>
          <w:rStyle w:val="Emphasis"/>
          <w:highlight w:val="green"/>
        </w:rPr>
        <w:t>factor</w:t>
      </w:r>
      <w:r w:rsidRPr="003F6181">
        <w:rPr>
          <w:rStyle w:val="StyleUnderline"/>
          <w:highlight w:val="green"/>
        </w:rPr>
        <w:t xml:space="preserve"> in</w:t>
      </w:r>
      <w:r w:rsidRPr="00F35472">
        <w:rPr>
          <w:rStyle w:val="StyleUnderline"/>
          <w:highlight w:val="green"/>
        </w:rPr>
        <w:t xml:space="preserve"> conflicts</w:t>
      </w:r>
      <w:r w:rsidRPr="00C435A1">
        <w:rPr>
          <w:rStyle w:val="StyleUnderline"/>
        </w:rPr>
        <w:t xml:space="preserve"> that break </w:t>
      </w:r>
      <w:r w:rsidRPr="003F6181">
        <w:rPr>
          <w:rStyle w:val="StyleUnderline"/>
        </w:rPr>
        <w:t>out over access to oil or control of contested undersea reserves of oil and natural gas.</w:t>
      </w:r>
      <w:r w:rsidRPr="003F6181">
        <w:rPr>
          <w:sz w:val="12"/>
        </w:rPr>
        <w:t xml:space="preserve"> In 1979, for instance, when the Islamic revolution in Iran overthrew the Shah and the Soviets invaded Afghanistan, Washington began to fear that someday it might be denied access to Persian Gulf </w:t>
      </w:r>
      <w:r w:rsidRPr="003F6181">
        <w:rPr>
          <w:sz w:val="12"/>
        </w:rPr>
        <w:lastRenderedPageBreak/>
        <w:t xml:space="preserve">oil. At that point, President Jimmy Carter promptly announced what came to be called the Carter Doctrine. </w:t>
      </w:r>
      <w:r w:rsidRPr="00C435A1">
        <w:rPr>
          <w:rStyle w:val="StyleUnderline"/>
        </w:rPr>
        <w:t>In</w:t>
      </w:r>
      <w:r w:rsidRPr="003F6181">
        <w:rPr>
          <w:sz w:val="12"/>
        </w:rPr>
        <w:t xml:space="preserve"> his </w:t>
      </w:r>
      <w:r w:rsidRPr="00C435A1">
        <w:rPr>
          <w:rStyle w:val="StyleUnderline"/>
        </w:rPr>
        <w:t>1980</w:t>
      </w:r>
      <w:r w:rsidRPr="003F6181">
        <w:rPr>
          <w:sz w:val="12"/>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3F6181">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3F6181">
        <w:rPr>
          <w:sz w:val="12"/>
        </w:rPr>
        <w:t xml:space="preserve"> </w:t>
      </w:r>
      <w:r w:rsidRPr="00C435A1">
        <w:rPr>
          <w:rStyle w:val="StyleUnderline"/>
        </w:rPr>
        <w:t>have been rising toward the boiling point between</w:t>
      </w:r>
      <w:r w:rsidRPr="003F6181">
        <w:rPr>
          <w:sz w:val="12"/>
        </w:rPr>
        <w:t xml:space="preserve"> </w:t>
      </w:r>
      <w:r w:rsidRPr="00C435A1">
        <w:rPr>
          <w:rStyle w:val="StyleUnderline"/>
        </w:rPr>
        <w:t>China and its neighbors in Southeast Asia when it</w:t>
      </w:r>
      <w:r w:rsidRPr="003F6181">
        <w:rPr>
          <w:sz w:val="12"/>
        </w:rPr>
        <w:t xml:space="preserve"> </w:t>
      </w:r>
      <w:r w:rsidRPr="00C435A1">
        <w:rPr>
          <w:rStyle w:val="StyleUnderline"/>
        </w:rPr>
        <w:t>comes to control of offshore oil and gas reserves in the South China Sea.</w:t>
      </w:r>
      <w:r w:rsidRPr="003F6181">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w:t>
      </w:r>
      <w:r w:rsidRPr="003F6181">
        <w:rPr>
          <w:rStyle w:val="StyleUnderline"/>
        </w:rPr>
        <w:t>-driven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3F6181">
        <w:rPr>
          <w:sz w:val="12"/>
        </w:rPr>
        <w:t xml:space="preserve"> </w:t>
      </w:r>
      <w:r w:rsidRPr="00F35472">
        <w:rPr>
          <w:rStyle w:val="StyleUnderline"/>
          <w:highlight w:val="green"/>
        </w:rPr>
        <w:t>will</w:t>
      </w:r>
      <w:r w:rsidRPr="003F6181">
        <w:rPr>
          <w:sz w:val="12"/>
        </w:rPr>
        <w:t xml:space="preserve"> only </w:t>
      </w:r>
      <w:r w:rsidRPr="00F35472">
        <w:rPr>
          <w:rStyle w:val="Emphasis"/>
          <w:highlight w:val="green"/>
        </w:rPr>
        <w:t xml:space="preserve">multiply </w:t>
      </w:r>
      <w:r w:rsidRPr="003F6181">
        <w:rPr>
          <w:rStyle w:val="Emphasis"/>
        </w:rPr>
        <w:t>in the years</w:t>
      </w:r>
      <w:r w:rsidRPr="003F6181">
        <w:rPr>
          <w:sz w:val="12"/>
        </w:rPr>
        <w:t xml:space="preserve"> </w:t>
      </w:r>
      <w:r w:rsidRPr="003F6181">
        <w:rPr>
          <w:rStyle w:val="StyleUnderline"/>
        </w:rPr>
        <w:t>ahead</w:t>
      </w:r>
      <w:r w:rsidRPr="00C435A1">
        <w:rPr>
          <w:rStyle w:val="StyleUnderline"/>
        </w:rPr>
        <w:t xml:space="preserve"> </w:t>
      </w:r>
      <w:r w:rsidRPr="003F6181">
        <w:rPr>
          <w:rStyle w:val="StyleUnderline"/>
          <w:highlight w:val="green"/>
        </w:rPr>
        <w:t>as demand rises</w:t>
      </w:r>
      <w:r w:rsidRPr="00C435A1">
        <w:rPr>
          <w:rStyle w:val="StyleUnderline"/>
        </w:rPr>
        <w:t>, supplies dwindle and more of what remains will be found in disputed areas</w:t>
      </w:r>
      <w:r w:rsidRPr="003F6181">
        <w:rPr>
          <w:sz w:val="12"/>
        </w:rPr>
        <w:t xml:space="preserve">. </w:t>
      </w:r>
      <w:r w:rsidRPr="003F6181">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3F6181">
        <w:rPr>
          <w:sz w:val="12"/>
        </w:rPr>
        <w:t xml:space="preserve"> James R. </w:t>
      </w:r>
      <w:r w:rsidRPr="003F6181">
        <w:rPr>
          <w:rStyle w:val="StyleUnderline"/>
        </w:rPr>
        <w:t>Clapper</w:t>
      </w:r>
      <w:r w:rsidRPr="003F6181">
        <w:rPr>
          <w:sz w:val="12"/>
        </w:rPr>
        <w:t xml:space="preserve"> </w:t>
      </w:r>
      <w:r w:rsidRPr="003F6181">
        <w:rPr>
          <w:rStyle w:val="StyleUnderline"/>
        </w:rPr>
        <w:t>listed</w:t>
      </w:r>
      <w:r w:rsidRPr="003F6181">
        <w:rPr>
          <w:sz w:val="12"/>
        </w:rPr>
        <w:t xml:space="preserve"> “</w:t>
      </w:r>
      <w:r w:rsidRPr="00F35472">
        <w:rPr>
          <w:rStyle w:val="StyleUnderline"/>
          <w:highlight w:val="green"/>
        </w:rPr>
        <w:t>competition</w:t>
      </w:r>
      <w:r w:rsidRPr="00C435A1">
        <w:rPr>
          <w:rStyle w:val="StyleUnderline"/>
        </w:rPr>
        <w:t xml:space="preserve"> and scarcity involving natural resources</w:t>
      </w:r>
      <w:r w:rsidRPr="003F6181">
        <w:rPr>
          <w:sz w:val="12"/>
        </w:rPr>
        <w:t xml:space="preserve">” </w:t>
      </w:r>
      <w:r w:rsidRPr="00F35472">
        <w:rPr>
          <w:rStyle w:val="Emphasis"/>
          <w:highlight w:val="green"/>
        </w:rPr>
        <w:t xml:space="preserve">as a </w:t>
      </w:r>
      <w:r w:rsidRPr="003F6181">
        <w:rPr>
          <w:rStyle w:val="Emphasis"/>
        </w:rPr>
        <w:t xml:space="preserve">national </w:t>
      </w:r>
      <w:r w:rsidRPr="003F6181">
        <w:rPr>
          <w:rStyle w:val="Emphasis"/>
          <w:highlight w:val="green"/>
        </w:rPr>
        <w:t xml:space="preserve">security threat on </w:t>
      </w:r>
      <w:r w:rsidRPr="003F6181">
        <w:rPr>
          <w:rStyle w:val="Emphasis"/>
        </w:rPr>
        <w:t xml:space="preserve">a </w:t>
      </w:r>
      <w:r w:rsidRPr="003F6181">
        <w:rPr>
          <w:rStyle w:val="Emphasis"/>
          <w:highlight w:val="green"/>
        </w:rPr>
        <w:t xml:space="preserve">par </w:t>
      </w:r>
      <w:r w:rsidRPr="00F35472">
        <w:rPr>
          <w:rStyle w:val="Emphasis"/>
          <w:highlight w:val="green"/>
        </w:rPr>
        <w:t>with</w:t>
      </w:r>
      <w:r w:rsidRPr="00C435A1">
        <w:rPr>
          <w:rStyle w:val="Emphasis"/>
        </w:rPr>
        <w:t xml:space="preserve"> global </w:t>
      </w:r>
      <w:r w:rsidRPr="003F6181">
        <w:rPr>
          <w:rStyle w:val="Emphasis"/>
          <w:highlight w:val="green"/>
        </w:rPr>
        <w:t xml:space="preserve">terrorism, cyberwar and nuclear </w:t>
      </w:r>
      <w:r w:rsidRPr="00F35472">
        <w:rPr>
          <w:rStyle w:val="Emphasis"/>
          <w:highlight w:val="green"/>
        </w:rPr>
        <w:t>proliferation</w:t>
      </w:r>
      <w:r w:rsidRPr="00C435A1">
        <w:rPr>
          <w:rStyle w:val="Emphasis"/>
        </w:rPr>
        <w:t xml:space="preserve">. </w:t>
      </w:r>
      <w:r w:rsidRPr="003F6181">
        <w:rPr>
          <w:sz w:val="12"/>
        </w:rPr>
        <w:t xml:space="preserve">“Many </w:t>
      </w:r>
      <w:r w:rsidRPr="00C435A1">
        <w:rPr>
          <w:rStyle w:val="StyleUnderline"/>
        </w:rPr>
        <w:t>countries</w:t>
      </w:r>
      <w:r w:rsidRPr="003F6181">
        <w:rPr>
          <w:sz w:val="12"/>
        </w:rPr>
        <w:t xml:space="preserve"> important to the United States are </w:t>
      </w:r>
      <w:r w:rsidRPr="00C435A1">
        <w:rPr>
          <w:rStyle w:val="StyleUnderline"/>
        </w:rPr>
        <w:t>vulnerable to natural resource</w:t>
      </w:r>
      <w:r w:rsidRPr="003F6181">
        <w:rPr>
          <w:sz w:val="12"/>
        </w:rPr>
        <w:t xml:space="preserve"> </w:t>
      </w:r>
      <w:r w:rsidRPr="00C435A1">
        <w:rPr>
          <w:rStyle w:val="StyleUnderline"/>
        </w:rPr>
        <w:t xml:space="preserve">shocks </w:t>
      </w:r>
      <w:r w:rsidRPr="003F6181">
        <w:rPr>
          <w:rStyle w:val="StyleUnderline"/>
        </w:rPr>
        <w:t>that</w:t>
      </w:r>
      <w:r w:rsidRPr="003F6181">
        <w:rPr>
          <w:sz w:val="12"/>
        </w:rPr>
        <w:t xml:space="preserve"> </w:t>
      </w:r>
      <w:r w:rsidRPr="003F6181">
        <w:rPr>
          <w:rStyle w:val="Emphasis"/>
        </w:rPr>
        <w:t>degrade economic development</w:t>
      </w:r>
      <w:r w:rsidRPr="003F6181">
        <w:rPr>
          <w:sz w:val="12"/>
        </w:rPr>
        <w:t xml:space="preserve">, </w:t>
      </w:r>
      <w:r w:rsidRPr="003F6181">
        <w:rPr>
          <w:rStyle w:val="StyleUnderline"/>
        </w:rPr>
        <w:t xml:space="preserve">frustrate attempts to democratize, raise the risk of regime-threatening instability, and </w:t>
      </w:r>
      <w:r w:rsidRPr="00F35472">
        <w:rPr>
          <w:rStyle w:val="Emphasis"/>
          <w:highlight w:val="green"/>
        </w:rPr>
        <w:t>aggravate regional tensions</w:t>
      </w:r>
      <w:r w:rsidRPr="00C435A1">
        <w:rPr>
          <w:rStyle w:val="StyleUnderline"/>
        </w:rPr>
        <w:t>,”</w:t>
      </w:r>
      <w:r w:rsidRPr="003F6181">
        <w:rPr>
          <w:sz w:val="12"/>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3F6181">
        <w:rPr>
          <w:sz w:val="12"/>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3F6181">
        <w:rPr>
          <w:sz w:val="12"/>
        </w:rPr>
        <w:t xml:space="preserve"> </w:t>
      </w:r>
      <w:r w:rsidRPr="00F35472">
        <w:rPr>
          <w:rStyle w:val="Emphasis"/>
          <w:highlight w:val="green"/>
        </w:rPr>
        <w:t>produce</w:t>
      </w:r>
      <w:r w:rsidRPr="00C435A1">
        <w:rPr>
          <w:rStyle w:val="Emphasis"/>
        </w:rPr>
        <w:t xml:space="preserve"> </w:t>
      </w:r>
      <w:r w:rsidRPr="003F6181">
        <w:rPr>
          <w:rStyle w:val="Emphasis"/>
        </w:rPr>
        <w:t>a global explosion of human</w:t>
      </w:r>
      <w:r w:rsidRPr="00C435A1">
        <w:rPr>
          <w:rStyle w:val="Emphasis"/>
        </w:rPr>
        <w:t xml:space="preserve"> chaos and </w:t>
      </w:r>
      <w:r w:rsidRPr="00F35472">
        <w:rPr>
          <w:rStyle w:val="Emphasis"/>
          <w:highlight w:val="green"/>
        </w:rPr>
        <w:t>conflict</w:t>
      </w:r>
      <w:r w:rsidRPr="003F6181">
        <w:rPr>
          <w:sz w:val="12"/>
        </w:rPr>
        <w:t>. We are now heading directly into a resource-shock world.</w:t>
      </w:r>
    </w:p>
    <w:p w14:paraId="318B276A" w14:textId="6FCCC017" w:rsidR="005F0E40" w:rsidRDefault="005F0E40" w:rsidP="005F0E40">
      <w:pPr>
        <w:pStyle w:val="Heading2"/>
      </w:pPr>
      <w:r>
        <w:lastRenderedPageBreak/>
        <w:t>3</w:t>
      </w:r>
    </w:p>
    <w:p w14:paraId="4C477C41" w14:textId="50303C3D" w:rsidR="00ED24A7" w:rsidRDefault="00ED24A7" w:rsidP="00ED24A7">
      <w:pPr>
        <w:pStyle w:val="Heading4"/>
      </w:pPr>
      <w:r>
        <w:t>Counterplan – The appropriation of outer space through the production of space debris by private entities is unjust.</w:t>
      </w:r>
    </w:p>
    <w:p w14:paraId="6D76B43C" w14:textId="77777777" w:rsidR="00ED24A7" w:rsidRPr="009A5A91" w:rsidRDefault="00ED24A7" w:rsidP="00ED24A7"/>
    <w:p w14:paraId="7DED4DD7" w14:textId="77777777" w:rsidR="00ED24A7" w:rsidRDefault="00ED24A7" w:rsidP="00ED24A7">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3D02E9D" w14:textId="77777777" w:rsidR="00ED24A7" w:rsidRPr="00612602" w:rsidRDefault="00ED24A7" w:rsidP="00ED24A7">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0" w:history="1">
        <w:r w:rsidRPr="008E3DAC">
          <w:rPr>
            <w:rStyle w:val="Hyperlink"/>
          </w:rPr>
          <w:t>https://www.culsr.org/articles/the-international-legal-regulation-of-space-debris</w:t>
        </w:r>
      </w:hyperlink>
      <w:r>
        <w:t>] Justin</w:t>
      </w:r>
    </w:p>
    <w:p w14:paraId="1EA7682F" w14:textId="2614C636" w:rsidR="00511FDC" w:rsidRPr="00612602" w:rsidRDefault="00ED24A7" w:rsidP="008D0CC0">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570E8370" w14:textId="3D16ED76" w:rsidR="00E42E4C" w:rsidRPr="00F601E6" w:rsidRDefault="00511FDC" w:rsidP="00ED24A7">
      <w:pPr>
        <w:pStyle w:val="Heading4"/>
      </w:pPr>
      <w:r>
        <w:t>Solves for the first advantage without linking into the DAs</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0E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FD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E40"/>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CC0"/>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A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06ED6"/>
  <w14:defaultImageDpi w14:val="300"/>
  <w15:docId w15:val="{A0063392-2BDD-1D46-A052-6E7A482B1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0C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D0C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D0C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0C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D0C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0C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CC0"/>
  </w:style>
  <w:style w:type="character" w:customStyle="1" w:styleId="Heading1Char">
    <w:name w:val="Heading 1 Char"/>
    <w:aliases w:val="Pocket Char"/>
    <w:basedOn w:val="DefaultParagraphFont"/>
    <w:link w:val="Heading1"/>
    <w:uiPriority w:val="9"/>
    <w:rsid w:val="008D0CC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8D0C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0CC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D0C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0CC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8D0CC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D0C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D0CC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8D0CC0"/>
    <w:rPr>
      <w:color w:val="auto"/>
      <w:u w:val="none"/>
    </w:rPr>
  </w:style>
  <w:style w:type="paragraph" w:styleId="DocumentMap">
    <w:name w:val="Document Map"/>
    <w:basedOn w:val="Normal"/>
    <w:link w:val="DocumentMapChar"/>
    <w:uiPriority w:val="99"/>
    <w:semiHidden/>
    <w:unhideWhenUsed/>
    <w:rsid w:val="008D0C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0CC0"/>
    <w:rPr>
      <w:rFonts w:ascii="Lucida Grande" w:hAnsi="Lucida Grande" w:cs="Lucida Grande"/>
    </w:rPr>
  </w:style>
  <w:style w:type="paragraph" w:customStyle="1" w:styleId="textbold">
    <w:name w:val="text bold"/>
    <w:basedOn w:val="Normal"/>
    <w:link w:val="Emphasis"/>
    <w:autoRedefine/>
    <w:uiPriority w:val="20"/>
    <w:qFormat/>
    <w:rsid w:val="005F0E40"/>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
    <w:basedOn w:val="Heading1"/>
    <w:link w:val="Hyperlink"/>
    <w:autoRedefine/>
    <w:uiPriority w:val="99"/>
    <w:qFormat/>
    <w:rsid w:val="005F0E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F0E4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5F0E4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geostrategic-importance-outer-space-resources-154746" TargetMode="External"/><Relationship Id="rId18" Type="http://schemas.openxmlformats.org/officeDocument/2006/relationships/hyperlink" Target="https://www.livescience.com/57266-amazon-river.html" TargetMode="External"/><Relationship Id="rId26" Type="http://schemas.openxmlformats.org/officeDocument/2006/relationships/hyperlink" Target="https://www.jpost.com/health-science/what-is-a-10000-quadrillion-asteroid-the-size-of-cyprus-really-made-of-676243" TargetMode="External"/><Relationship Id="rId3" Type="http://schemas.openxmlformats.org/officeDocument/2006/relationships/customXml" Target="../customXml/item3.xml"/><Relationship Id="rId21" Type="http://schemas.openxmlformats.org/officeDocument/2006/relationships/hyperlink" Target="https://www.jpost.com/tags/asteroid" TargetMode="External"/><Relationship Id="rId7" Type="http://schemas.openxmlformats.org/officeDocument/2006/relationships/settings" Target="settings.xm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www.ipcc.ch/sr15/" TargetMode="External"/><Relationship Id="rId25" Type="http://schemas.openxmlformats.org/officeDocument/2006/relationships/hyperlink" Target="https://www.jpost.com/science/nasa-to-launch-first-space-probe-to-study-jupiters-trojan-asteroids-682158" TargetMode="Externa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29" Type="http://schemas.openxmlformats.org/officeDocument/2006/relationships/hyperlink" Target="https://www.thenation.com/article/how-resource-scarcity-and-climate-change-could-produce-global-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hyperlink" Target="https://www.jpost.com/health-science/will-500-meter-asteroid-bennu-hit-earth-in-next-century-nasa-investigates-67653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holarship.law.wm.edu/cgi/viewcontent.cgi?referer=https://www.google.com/&amp;httpsredir=1&amp;article=1653&amp;context=wmelpr" TargetMode="External"/><Relationship Id="rId23" Type="http://schemas.openxmlformats.org/officeDocument/2006/relationships/hyperlink" Target="https://www.jpost.com/science/article-689341" TargetMode="External"/><Relationship Id="rId28" Type="http://schemas.openxmlformats.org/officeDocument/2006/relationships/hyperlink" Target="https://www.asterank.com/" TargetMode="External"/><Relationship Id="rId10" Type="http://schemas.openxmlformats.org/officeDocument/2006/relationships/hyperlink" Target="https://www.uscc.gov/sites/default/files/transcripts/April%2025%2C%202019%20Hearing%20Transcript%20%282%29.pdf" TargetMode="External"/><Relationship Id="rId19" Type="http://schemas.openxmlformats.org/officeDocument/2006/relationships/hyperlink" Target="https://www.livescience.com/55129-how-heat-waves-kill-so-quickly.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hyperlink" Target="https://issues.org/new-policies-needed-to-advance-space-mining/" TargetMode="External"/><Relationship Id="rId22" Type="http://schemas.openxmlformats.org/officeDocument/2006/relationships/hyperlink" Target="https://www.jpost.com/science/nasas-iron-dome-dart-takes-off-to-test-asteroid-deflection-686826" TargetMode="External"/><Relationship Id="rId27" Type="http://schemas.openxmlformats.org/officeDocument/2006/relationships/hyperlink" Target="https://www.jpost.com/science/uae-to-launch-mission-to-explore-venus-land-on-asteroid-681622" TargetMode="External"/><Relationship Id="rId30" Type="http://schemas.openxmlformats.org/officeDocument/2006/relationships/hyperlink" Target="https://www.culsr.org/articles/the-international-legal-regulation-of-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14</Pages>
  <Words>11206</Words>
  <Characters>63877</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3</cp:revision>
  <dcterms:created xsi:type="dcterms:W3CDTF">2022-01-08T13:45:00Z</dcterms:created>
  <dcterms:modified xsi:type="dcterms:W3CDTF">2022-01-08T15:27:00Z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