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2C762" w14:textId="49231778" w:rsidR="008A5941" w:rsidRPr="00DE2EF7" w:rsidRDefault="00197333" w:rsidP="008A5941">
      <w:pPr>
        <w:pStyle w:val="Heading2"/>
      </w:pPr>
      <w:r>
        <w:t>1</w:t>
      </w:r>
    </w:p>
    <w:p w14:paraId="32D7C8E7" w14:textId="77777777" w:rsidR="008A5941" w:rsidRDefault="008A5941" w:rsidP="008A5941">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1B4318A4" w14:textId="77777777" w:rsidR="008A5941" w:rsidRPr="00F82E63" w:rsidRDefault="008A5941" w:rsidP="008A5941">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7815136E" w14:textId="77777777" w:rsidR="008A5941" w:rsidRPr="00F82E63" w:rsidRDefault="008A5941" w:rsidP="008A5941">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B976A94" w14:textId="77777777" w:rsidR="008A5941" w:rsidRPr="00F82E63" w:rsidRDefault="008A5941" w:rsidP="008A5941">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5AE0A746" w14:textId="77777777" w:rsidR="008A5941" w:rsidRPr="00F82E63" w:rsidRDefault="008A5941" w:rsidP="008A5941">
      <w:pPr>
        <w:rPr>
          <w:sz w:val="6"/>
          <w:szCs w:val="6"/>
        </w:rPr>
      </w:pPr>
      <w:r w:rsidRPr="00F82E63">
        <w:rPr>
          <w:sz w:val="6"/>
          <w:szCs w:val="6"/>
        </w:rPr>
        <w:t>No specifics</w:t>
      </w:r>
    </w:p>
    <w:p w14:paraId="777E1DC4" w14:textId="77777777" w:rsidR="008A5941" w:rsidRPr="00F82E63" w:rsidRDefault="008A5941" w:rsidP="008A5941">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3C48D347" w14:textId="77777777" w:rsidR="008A5941" w:rsidRPr="00F82E63" w:rsidRDefault="008A5941" w:rsidP="008A5941">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0DE13FF" w14:textId="77777777" w:rsidR="008A5941" w:rsidRPr="00F82E63" w:rsidRDefault="008A5941" w:rsidP="008A5941">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72B2093B" w14:textId="77777777" w:rsidR="008A5941" w:rsidRPr="00F82E63" w:rsidRDefault="008A5941" w:rsidP="008A5941">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33191658" w14:textId="77777777" w:rsidR="008A5941" w:rsidRPr="00F82E63" w:rsidRDefault="008A5941" w:rsidP="008A5941">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47AF5D3" w14:textId="77777777" w:rsidR="008A5941" w:rsidRPr="00F82E63" w:rsidRDefault="008A5941" w:rsidP="008A5941">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C3580E8" w14:textId="77777777" w:rsidR="008A5941" w:rsidRPr="00F82E63" w:rsidRDefault="008A5941" w:rsidP="008A5941">
      <w:pPr>
        <w:rPr>
          <w:sz w:val="6"/>
          <w:szCs w:val="6"/>
        </w:rPr>
      </w:pPr>
      <w:r w:rsidRPr="00F82E63">
        <w:rPr>
          <w:sz w:val="6"/>
          <w:szCs w:val="6"/>
        </w:rPr>
        <w:t>Criticism of predecessors</w:t>
      </w:r>
    </w:p>
    <w:p w14:paraId="0B9F3BA5" w14:textId="77777777" w:rsidR="008A5941" w:rsidRPr="00F82E63" w:rsidRDefault="008A5941" w:rsidP="008A5941">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76BFE9FA" w14:textId="77777777" w:rsidR="008A5941" w:rsidRPr="00F82E63" w:rsidRDefault="008A5941" w:rsidP="008A5941">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B800F23" w14:textId="77777777" w:rsidR="008A5941" w:rsidRPr="00DB568A" w:rsidRDefault="008A5941" w:rsidP="008A5941">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3AD17A2C" w14:textId="77777777" w:rsidR="008A5941" w:rsidRPr="00F82E63" w:rsidRDefault="008A5941" w:rsidP="008A5941">
      <w:pPr>
        <w:rPr>
          <w:sz w:val="16"/>
        </w:rPr>
      </w:pPr>
      <w:r w:rsidRPr="00F82E63">
        <w:rPr>
          <w:sz w:val="16"/>
        </w:rPr>
        <w:t>‘Working vigorously’</w:t>
      </w:r>
    </w:p>
    <w:p w14:paraId="1148B644" w14:textId="77777777" w:rsidR="008A5941" w:rsidRPr="00F82E63" w:rsidRDefault="008A5941" w:rsidP="008A5941">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D84FEBC" w14:textId="77777777" w:rsidR="008A5941" w:rsidRPr="00DA193B" w:rsidRDefault="008A5941" w:rsidP="008A5941"/>
    <w:p w14:paraId="622D3654" w14:textId="77777777" w:rsidR="008A5941" w:rsidRDefault="008A5941" w:rsidP="008A5941">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7B8A3204" w14:textId="77777777" w:rsidR="008A5941" w:rsidRPr="00DC1444" w:rsidRDefault="008A5941" w:rsidP="008A5941">
      <w:r w:rsidRPr="00DC1444">
        <w:rPr>
          <w:rStyle w:val="Style13ptBold"/>
        </w:rPr>
        <w:t>Bartholomew &amp; Cleveland 19</w:t>
      </w:r>
      <w:r>
        <w:t xml:space="preserve"> – Carolyn and Robin, 4/25/19, Chairmen and Vice Chairmen. Section is written from Michael A. McDevitt, US Congressperson, [“</w:t>
      </w:r>
      <w:r w:rsidRPr="00DC1444">
        <w:t xml:space="preserve">HEARING ON CHINA IN SPACE: A STRATEGIC </w:t>
      </w:r>
      <w:r w:rsidRPr="00DC1444">
        <w:lastRenderedPageBreak/>
        <w:t>COMPETITION?</w:t>
      </w:r>
      <w:r>
        <w:t xml:space="preserve">,” </w:t>
      </w:r>
      <w:hyperlink r:id="rId7" w:history="1">
        <w:r w:rsidRPr="008E3DAC">
          <w:rPr>
            <w:rStyle w:val="Hyperlink"/>
          </w:rPr>
          <w:t>https://www.uscc.gov/sites/default/files/transcripts/April%2025%2C%202019%20Hearing%20Transcript%20%282%29.pdf</w:t>
        </w:r>
      </w:hyperlink>
      <w:r>
        <w:t>] Justin</w:t>
      </w:r>
    </w:p>
    <w:p w14:paraId="7FADCD2B" w14:textId="77777777" w:rsidR="008A5941" w:rsidRPr="00DC1444" w:rsidRDefault="008A5941" w:rsidP="008A5941">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49A4E56E" w14:textId="77777777" w:rsidR="008A5941" w:rsidRPr="00DC1444" w:rsidRDefault="008A5941" w:rsidP="008A5941">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6027BB6" w14:textId="77777777" w:rsidR="008A5941" w:rsidRDefault="008A5941" w:rsidP="008A5941">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850CB49" w14:textId="77777777" w:rsidR="008A5941" w:rsidRDefault="008A5941" w:rsidP="008A5941">
      <w:pPr>
        <w:rPr>
          <w:sz w:val="16"/>
        </w:rPr>
      </w:pPr>
    </w:p>
    <w:p w14:paraId="0E938504" w14:textId="77777777" w:rsidR="008A5941" w:rsidRDefault="008A5941" w:rsidP="008A5941">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4C62A798" w14:textId="77777777" w:rsidR="008A5941" w:rsidRPr="00DB1082" w:rsidRDefault="008A5941" w:rsidP="008A5941">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7FC45472" w14:textId="77777777" w:rsidR="008A5941" w:rsidRPr="00F82E63" w:rsidRDefault="008A5941" w:rsidP="008A5941">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 xml:space="preserve">China </w:t>
      </w:r>
      <w:r w:rsidRPr="00DE2EF7">
        <w:rPr>
          <w:rStyle w:val="StyleUnderline"/>
          <w:highlight w:val="green"/>
        </w:rPr>
        <w:lastRenderedPageBreak/>
        <w:t>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29E89EA3" w14:textId="77777777" w:rsidR="008A5941" w:rsidRDefault="008A5941" w:rsidP="008A5941">
      <w:pPr>
        <w:rPr>
          <w:sz w:val="16"/>
        </w:rPr>
      </w:pPr>
    </w:p>
    <w:p w14:paraId="5C1AAB8E" w14:textId="77777777" w:rsidR="008A5941" w:rsidRPr="00E07E9B" w:rsidRDefault="008A5941" w:rsidP="008A5941">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06344659" w14:textId="77777777" w:rsidR="008A5941" w:rsidRPr="00E07E9B" w:rsidRDefault="008A5941" w:rsidP="008A5941">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1E7B7D0E" w14:textId="77777777" w:rsidR="008A5941" w:rsidRPr="00DE2EF7" w:rsidRDefault="008A5941" w:rsidP="008A5941">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w:t>
      </w:r>
      <w:r w:rsidRPr="00DE2EF7">
        <w:rPr>
          <w:sz w:val="16"/>
        </w:rPr>
        <w:lastRenderedPageBreak/>
        <w:t xml:space="preserve">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27948D3" w14:textId="77777777" w:rsidR="008A5941" w:rsidRDefault="008A5941" w:rsidP="008A5941">
      <w:pPr>
        <w:rPr>
          <w:sz w:val="16"/>
        </w:rPr>
      </w:pPr>
    </w:p>
    <w:p w14:paraId="01EB65C0" w14:textId="77777777" w:rsidR="008A5941" w:rsidRPr="007A531D" w:rsidRDefault="008A5941" w:rsidP="008A5941">
      <w:pPr>
        <w:pStyle w:val="Heading4"/>
      </w:pPr>
      <w:r>
        <w:t>Extinction.</w:t>
      </w:r>
    </w:p>
    <w:p w14:paraId="3EAB38D7" w14:textId="77777777" w:rsidR="008A5941" w:rsidRPr="007A531D" w:rsidRDefault="008A5941" w:rsidP="008A5941">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9B06286" w14:textId="77777777" w:rsidR="008A5941" w:rsidRPr="00DE2EF7" w:rsidRDefault="008A5941" w:rsidP="008A5941">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32E8FB05" w14:textId="77777777" w:rsidR="008A5941" w:rsidRPr="00F42AD2" w:rsidRDefault="008A5941" w:rsidP="00D6322D"/>
    <w:p w14:paraId="77D2C03F" w14:textId="77777777" w:rsidR="00106CB3" w:rsidRDefault="00106CB3" w:rsidP="00106CB3">
      <w:pPr>
        <w:pStyle w:val="Heading2"/>
      </w:pPr>
      <w:r>
        <w:lastRenderedPageBreak/>
        <w:t>2</w:t>
      </w:r>
    </w:p>
    <w:p w14:paraId="6B2626E5" w14:textId="77777777" w:rsidR="00106CB3" w:rsidRDefault="00106CB3" w:rsidP="00106CB3">
      <w:pPr>
        <w:pStyle w:val="Heading4"/>
        <w:rPr>
          <w:b w:val="0"/>
          <w:bCs/>
        </w:rPr>
      </w:pPr>
      <w:r>
        <w:rPr>
          <w:bCs/>
        </w:rPr>
        <w:t>CP: The appropriation of outer space by private entities is unjust in all instances except Active Debris Removal.</w:t>
      </w:r>
    </w:p>
    <w:p w14:paraId="31AF22B1" w14:textId="77777777" w:rsidR="00106CB3" w:rsidRDefault="00106CB3" w:rsidP="00106CB3">
      <w:pPr>
        <w:pStyle w:val="Heading4"/>
        <w:rPr>
          <w:b w:val="0"/>
          <w:bCs/>
        </w:rPr>
      </w:pPr>
      <w:r>
        <w:rPr>
          <w:bCs/>
        </w:rPr>
        <w:t>Governments ought to permit the appropriation of outer space for designated safety zones and tech stationing for active debris removal by private entities.</w:t>
      </w:r>
    </w:p>
    <w:p w14:paraId="26D2B1C0" w14:textId="77777777" w:rsidR="00106CB3" w:rsidRDefault="00106CB3" w:rsidP="00106CB3">
      <w:pPr>
        <w:pStyle w:val="Heading4"/>
        <w:rPr>
          <w:b w:val="0"/>
          <w:bCs/>
        </w:rPr>
      </w:pPr>
      <w:r>
        <w:rPr>
          <w:bCs/>
        </w:rPr>
        <w:t>Debris removal is necessary and only private entities have the incentive and capability to do it.</w:t>
      </w:r>
    </w:p>
    <w:p w14:paraId="7BF9D73B" w14:textId="77777777" w:rsidR="00106CB3" w:rsidRDefault="00106CB3" w:rsidP="00106CB3">
      <w:pPr>
        <w:rPr>
          <w:sz w:val="16"/>
          <w:szCs w:val="14"/>
        </w:rPr>
      </w:pPr>
      <w:r>
        <w:rPr>
          <w:b/>
          <w:bCs/>
        </w:rPr>
        <w:t>Giordano 21</w:t>
      </w:r>
      <w:r>
        <w:rPr>
          <w:sz w:val="16"/>
          <w:szCs w:val="14"/>
        </w:rPr>
        <w:t xml:space="preserve"> (David Giordano is the Vice President of Mentorship for CBLA. Elsewhere at Columbia Law School, he serves on the Columbia Journal of Transnational Law, and is the Treasurer of Columbia </w:t>
      </w:r>
      <w:proofErr w:type="spellStart"/>
      <w:r>
        <w:rPr>
          <w:sz w:val="16"/>
          <w:szCs w:val="14"/>
        </w:rPr>
        <w:t>OutLaws</w:t>
      </w:r>
      <w:proofErr w:type="spellEnd"/>
      <w:r>
        <w:rPr>
          <w:sz w:val="16"/>
          <w:szCs w:val="14"/>
        </w:rPr>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3AC2F363" w14:textId="77777777" w:rsidR="00106CB3" w:rsidRDefault="00106CB3" w:rsidP="00106CB3">
      <w:pPr>
        <w:rPr>
          <w:b/>
          <w:bCs/>
          <w:u w:val="single"/>
        </w:rPr>
      </w:pPr>
      <w:r>
        <w:rPr>
          <w:sz w:val="16"/>
        </w:rPr>
        <w:t xml:space="preserve">As </w:t>
      </w:r>
      <w:r>
        <w:rPr>
          <w:b/>
          <w:bCs/>
          <w:highlight w:val="green"/>
          <w:u w:val="single"/>
        </w:rPr>
        <w:t>satellites</w:t>
      </w:r>
      <w:r>
        <w:rPr>
          <w:sz w:val="16"/>
        </w:rPr>
        <w:t xml:space="preserve"> and other projectiles blast into orbit, upon collision they </w:t>
      </w:r>
      <w:r>
        <w:rPr>
          <w:b/>
          <w:bCs/>
          <w:highlight w:val="green"/>
          <w:u w:val="single"/>
        </w:rPr>
        <w:t xml:space="preserve">can disintegrate into </w:t>
      </w:r>
      <w:r>
        <w:rPr>
          <w:sz w:val="16"/>
        </w:rPr>
        <w:t xml:space="preserve">shards, sometimes just centimeters wide, that remain in orbit, risking further collision. Hollywood captured the potential perils of </w:t>
      </w:r>
      <w:proofErr w:type="gramStart"/>
      <w:r>
        <w:rPr>
          <w:b/>
          <w:bCs/>
          <w:highlight w:val="green"/>
          <w:u w:val="single"/>
        </w:rPr>
        <w:t>fairly large</w:t>
      </w:r>
      <w:proofErr w:type="gramEnd"/>
      <w:r>
        <w:rPr>
          <w:b/>
          <w:bCs/>
          <w:highlight w:val="green"/>
          <w:u w:val="single"/>
        </w:rPr>
        <w:t xml:space="preserve"> pieces of space debris</w:t>
      </w:r>
      <w:r>
        <w:rPr>
          <w:sz w:val="16"/>
        </w:rPr>
        <w:t xml:space="preserve"> in the opening minutes of the 2013 film </w:t>
      </w:r>
      <w:hyperlink r:id="rId8" w:history="1">
        <w:r>
          <w:rPr>
            <w:rStyle w:val="Hyperlink"/>
            <w:i/>
            <w:iCs/>
            <w:sz w:val="16"/>
          </w:rPr>
          <w:t>Gravity</w:t>
        </w:r>
      </w:hyperlink>
      <w:r>
        <w:rPr>
          <w:sz w:val="16"/>
        </w:rPr>
        <w:t xml:space="preserve">, where space junk threatens the lives of astronauts on a mission. Outside the realms of fictional space-thrillers, </w:t>
      </w:r>
      <w:r>
        <w:rPr>
          <w:b/>
          <w:bCs/>
          <w:highlight w:val="green"/>
          <w:u w:val="single"/>
        </w:rPr>
        <w:t>even the smallest pieces of space junk can present real danger</w:t>
      </w:r>
      <w:r>
        <w:rPr>
          <w:sz w:val="16"/>
        </w:rPr>
        <w:t xml:space="preserve">. In 2016, a tiny piece of </w:t>
      </w:r>
      <w:r>
        <w:rPr>
          <w:b/>
          <w:bCs/>
          <w:highlight w:val="green"/>
          <w:u w:val="single"/>
        </w:rPr>
        <w:t>space junk</w:t>
      </w:r>
      <w:r>
        <w:rPr>
          <w:sz w:val="16"/>
        </w:rPr>
        <w:t>, believed to be a paint chip or a piece of metal no more than a few thousandths of a millimeter across,</w:t>
      </w:r>
      <w:hyperlink r:id="rId9" w:history="1">
        <w:r>
          <w:rPr>
            <w:rStyle w:val="Hyperlink"/>
            <w:szCs w:val="36"/>
            <w:u w:val="single"/>
          </w:rPr>
          <w:t xml:space="preserve"> </w:t>
        </w:r>
        <w:r>
          <w:rPr>
            <w:rStyle w:val="Hyperlink"/>
            <w:szCs w:val="36"/>
            <w:highlight w:val="green"/>
            <w:u w:val="single"/>
          </w:rPr>
          <w:t>cracked the window of the</w:t>
        </w:r>
        <w:r>
          <w:rPr>
            <w:rStyle w:val="Hyperlink"/>
            <w:szCs w:val="36"/>
          </w:rPr>
          <w:t xml:space="preserve"> </w:t>
        </w:r>
        <w:r>
          <w:rPr>
            <w:rStyle w:val="Hyperlink"/>
            <w:szCs w:val="36"/>
            <w:highlight w:val="green"/>
            <w:u w:val="single"/>
          </w:rPr>
          <w:t>I</w:t>
        </w:r>
        <w:r>
          <w:rPr>
            <w:rStyle w:val="Hyperlink"/>
            <w:sz w:val="16"/>
          </w:rPr>
          <w:t xml:space="preserve">nternational </w:t>
        </w:r>
        <w:r>
          <w:rPr>
            <w:rStyle w:val="Hyperlink"/>
            <w:szCs w:val="36"/>
            <w:highlight w:val="green"/>
            <w:u w:val="single"/>
          </w:rPr>
          <w:t>S</w:t>
        </w:r>
        <w:r>
          <w:rPr>
            <w:rStyle w:val="Hyperlink"/>
            <w:sz w:val="16"/>
          </w:rPr>
          <w:t xml:space="preserve">pace </w:t>
        </w:r>
        <w:r>
          <w:rPr>
            <w:rStyle w:val="Hyperlink"/>
            <w:szCs w:val="36"/>
            <w:highlight w:val="green"/>
            <w:u w:val="single"/>
          </w:rPr>
          <w:t>S</w:t>
        </w:r>
        <w:r>
          <w:rPr>
            <w:rStyle w:val="Hyperlink"/>
            <w:sz w:val="16"/>
          </w:rPr>
          <w:t>tation</w:t>
        </w:r>
      </w:hyperlink>
      <w:r>
        <w:rPr>
          <w:sz w:val="16"/>
        </w:rPr>
        <w:t xml:space="preserve">. In May 2021, a piece of space </w:t>
      </w:r>
      <w:r>
        <w:rPr>
          <w:b/>
          <w:bCs/>
          <w:highlight w:val="green"/>
          <w:u w:val="single"/>
        </w:rPr>
        <w:t>debris</w:t>
      </w:r>
      <w:hyperlink r:id="rId10" w:history="1">
        <w:r>
          <w:rPr>
            <w:rStyle w:val="Hyperlink"/>
            <w:highlight w:val="green"/>
            <w:u w:val="single"/>
          </w:rPr>
          <w:t xml:space="preserve"> punctured</w:t>
        </w:r>
      </w:hyperlink>
      <w:r>
        <w:rPr>
          <w:b/>
          <w:bCs/>
          <w:highlight w:val="green"/>
          <w:u w:val="single"/>
        </w:rPr>
        <w:t xml:space="preserve"> the robotic arm of the I</w:t>
      </w:r>
      <w:r>
        <w:rPr>
          <w:sz w:val="16"/>
        </w:rPr>
        <w:t xml:space="preserve">nternational </w:t>
      </w:r>
      <w:r>
        <w:rPr>
          <w:b/>
          <w:bCs/>
          <w:highlight w:val="green"/>
          <w:u w:val="single"/>
        </w:rPr>
        <w:t>S</w:t>
      </w:r>
      <w:r>
        <w:rPr>
          <w:sz w:val="16"/>
        </w:rPr>
        <w:t xml:space="preserve">pace </w:t>
      </w:r>
      <w:r>
        <w:rPr>
          <w:b/>
          <w:bCs/>
          <w:highlight w:val="green"/>
          <w:u w:val="single"/>
        </w:rPr>
        <w:t>S</w:t>
      </w:r>
      <w:r>
        <w:rPr>
          <w:sz w:val="16"/>
        </w:rPr>
        <w:t>tation. This is seriously concerning, as,</w:t>
      </w:r>
      <w:hyperlink r:id="rId11" w:history="1">
        <w:r>
          <w:rPr>
            <w:rStyle w:val="Hyperlink"/>
            <w:sz w:val="16"/>
          </w:rPr>
          <w:t xml:space="preserve"> according to the European Space Agency</w:t>
        </w:r>
      </w:hyperlink>
      <w:r>
        <w:rPr>
          <w:sz w:val="16"/>
        </w:rPr>
        <w:t xml:space="preserve">, there are 670,000 pieces of space debris larger than 1cm and 170,000,000 between 1mm and 1cm in width. Unfortunately, </w:t>
      </w:r>
      <w:r>
        <w:rPr>
          <w:b/>
          <w:bCs/>
          <w:highlight w:val="green"/>
          <w:u w:val="single"/>
        </w:rPr>
        <w:t>public action and policy struggles to keep up with these risks</w:t>
      </w:r>
      <w:r>
        <w:rPr>
          <w:sz w:val="16"/>
        </w:rPr>
        <w:t xml:space="preserve">. International law affords little clarity on the problem, as its control is a novel, </w:t>
      </w:r>
      <w:hyperlink r:id="rId12" w:history="1">
        <w:r>
          <w:rPr>
            <w:rStyle w:val="Hyperlink"/>
            <w:sz w:val="16"/>
          </w:rPr>
          <w:t>emerging field</w:t>
        </w:r>
      </w:hyperlink>
      <w:r>
        <w:rPr>
          <w:sz w:val="16"/>
        </w:rPr>
        <w:t xml:space="preserve"> with many technical </w:t>
      </w:r>
      <w:hyperlink r:id="rId13" w:history="1">
        <w:r>
          <w:rPr>
            <w:rStyle w:val="Hyperlink"/>
            <w:sz w:val="16"/>
          </w:rPr>
          <w:t>tracking</w:t>
        </w:r>
      </w:hyperlink>
      <w:r>
        <w:rPr>
          <w:sz w:val="16"/>
        </w:rPr>
        <w:t xml:space="preserve"> and </w:t>
      </w:r>
      <w:hyperlink r:id="rId14" w:anchor=":~:text=There%20is%20no%20doubt%20that,antisatellite%20weapon%2C%E2%80%9D%20she%20says." w:history="1">
        <w:r>
          <w:rPr>
            <w:rStyle w:val="Hyperlink"/>
            <w:sz w:val="16"/>
          </w:rPr>
          <w:t>removal</w:t>
        </w:r>
      </w:hyperlink>
      <w:r>
        <w:rPr>
          <w:sz w:val="16"/>
        </w:rPr>
        <w:t xml:space="preserve"> challenges. </w:t>
      </w:r>
      <w:r>
        <w:rPr>
          <w:b/>
          <w:bCs/>
          <w:highlight w:val="green"/>
          <w:u w:val="single"/>
        </w:rPr>
        <w:t>None of the existing space treaties</w:t>
      </w:r>
      <w:hyperlink r:id="rId15" w:history="1">
        <w:r>
          <w:rPr>
            <w:rStyle w:val="Hyperlink"/>
            <w:highlight w:val="green"/>
            <w:u w:val="single"/>
          </w:rPr>
          <w:t xml:space="preserve"> directly tackle the issue</w:t>
        </w:r>
      </w:hyperlink>
      <w:r>
        <w:rPr>
          <w:sz w:val="16"/>
        </w:rPr>
        <w:t>, rendering</w:t>
      </w:r>
      <w:hyperlink r:id="rId16" w:history="1">
        <w:r>
          <w:rPr>
            <w:rStyle w:val="Hyperlink"/>
            <w:sz w:val="16"/>
          </w:rPr>
          <w:t xml:space="preserve"> responsibility for it</w:t>
        </w:r>
      </w:hyperlink>
      <w:r>
        <w:rPr>
          <w:sz w:val="16"/>
        </w:rPr>
        <w:t xml:space="preserve"> ambiguous. Absent such responsibility,</w:t>
      </w:r>
      <w:hyperlink r:id="rId17" w:history="1">
        <w:r>
          <w:rPr>
            <w:rStyle w:val="Hyperlink"/>
            <w:highlight w:val="green"/>
            <w:u w:val="single"/>
          </w:rPr>
          <w:t xml:space="preserve"> legal incentives are non-existent</w:t>
        </w:r>
      </w:hyperlink>
      <w:r>
        <w:rPr>
          <w:b/>
          <w:bCs/>
          <w:highlight w:val="green"/>
          <w:u w:val="single"/>
        </w:rPr>
        <w:t>.</w:t>
      </w:r>
      <w:r>
        <w:rPr>
          <w:sz w:val="16"/>
        </w:rPr>
        <w:t xml:space="preserve"> </w:t>
      </w:r>
      <w:hyperlink r:id="rId18" w:history="1">
        <w:r>
          <w:rPr>
            <w:rStyle w:val="Hyperlink"/>
            <w:sz w:val="16"/>
          </w:rPr>
          <w:t>Guidelines are occasionally issued</w:t>
        </w:r>
      </w:hyperlink>
      <w:r>
        <w:rPr>
          <w:sz w:val="16"/>
        </w:rPr>
        <w:t xml:space="preserve"> by international governing </w:t>
      </w:r>
      <w:proofErr w:type="gramStart"/>
      <w:r>
        <w:rPr>
          <w:sz w:val="16"/>
        </w:rPr>
        <w:t>bodies, but</w:t>
      </w:r>
      <w:proofErr w:type="gramEnd"/>
      <w:r>
        <w:rPr>
          <w:sz w:val="16"/>
        </w:rPr>
        <w:t xml:space="preserve"> provide little legal significance and are</w:t>
      </w:r>
      <w:hyperlink r:id="rId19" w:history="1">
        <w:r>
          <w:rPr>
            <w:rStyle w:val="Hyperlink"/>
            <w:sz w:val="16"/>
          </w:rPr>
          <w:t xml:space="preserve"> more targeted at the practicalities of tracking and removal</w:t>
        </w:r>
      </w:hyperlink>
      <w:r>
        <w:rPr>
          <w:sz w:val="16"/>
        </w:rPr>
        <w:t>. The nation best positioned to notify space actors of collision risks is the United States, and the burden of that task currently falls on the</w:t>
      </w:r>
      <w:hyperlink r:id="rId20" w:history="1">
        <w:r>
          <w:rPr>
            <w:rStyle w:val="Hyperlink"/>
            <w:sz w:val="16"/>
          </w:rPr>
          <w:t xml:space="preserve"> Department of Defense</w:t>
        </w:r>
      </w:hyperlink>
      <w:r>
        <w:rPr>
          <w:sz w:val="16"/>
        </w:rPr>
        <w:t>. However, the Trump administration issued a</w:t>
      </w:r>
      <w:hyperlink r:id="rId21" w:history="1">
        <w:r>
          <w:rPr>
            <w:rStyle w:val="Hyperlink"/>
            <w:sz w:val="16"/>
          </w:rPr>
          <w:t xml:space="preserve"> directive in 2018</w:t>
        </w:r>
      </w:hyperlink>
      <w:r>
        <w:rPr>
          <w:sz w:val="16"/>
        </w:rPr>
        <w:t>, shifting the responsibility from the DoD to the Department of Commerce, and the</w:t>
      </w:r>
      <w:hyperlink r:id="rId22" w:history="1">
        <w:r>
          <w:rPr>
            <w:rStyle w:val="Hyperlink"/>
            <w:sz w:val="16"/>
          </w:rPr>
          <w:t xml:space="preserve"> transition has yet to materialize</w:t>
        </w:r>
      </w:hyperlink>
      <w:r>
        <w:rPr>
          <w:sz w:val="16"/>
        </w:rPr>
        <w:t>, leaving DoD struggling to keep pace</w:t>
      </w:r>
      <w:hyperlink r:id="rId23" w:history="1">
        <w:r>
          <w:rPr>
            <w:rStyle w:val="Hyperlink"/>
            <w:sz w:val="16"/>
          </w:rPr>
          <w:t xml:space="preserve"> with increasing commercial activity</w:t>
        </w:r>
      </w:hyperlink>
      <w:r>
        <w:rPr>
          <w:sz w:val="16"/>
        </w:rPr>
        <w:t xml:space="preserve">. In the face of public paralysis, </w:t>
      </w:r>
      <w:r>
        <w:rPr>
          <w:b/>
          <w:bCs/>
          <w:highlight w:val="green"/>
          <w:u w:val="single"/>
        </w:rPr>
        <w:t>addressing the problem through industry looks more and more attractive.</w:t>
      </w:r>
      <w:r>
        <w:rPr>
          <w:b/>
          <w:bCs/>
          <w:u w:val="single"/>
        </w:rPr>
        <w:t xml:space="preserve"> </w:t>
      </w:r>
      <w:r>
        <w:rPr>
          <w:sz w:val="16"/>
        </w:rPr>
        <w:t xml:space="preserve">This has led some to call for a new legal order that still leaves room for </w:t>
      </w:r>
      <w:proofErr w:type="gramStart"/>
      <w:r>
        <w:rPr>
          <w:sz w:val="16"/>
        </w:rPr>
        <w:t>government, but</w:t>
      </w:r>
      <w:proofErr w:type="gramEnd"/>
      <w:r>
        <w:rPr>
          <w:sz w:val="16"/>
        </w:rPr>
        <w:t xml:space="preserve"> reframes who the rules exist to serve. Rather than our current, rudimentary treaty regime designed to</w:t>
      </w:r>
      <w:hyperlink r:id="rId24" w:history="1">
        <w:r>
          <w:rPr>
            <w:rStyle w:val="Hyperlink"/>
            <w:sz w:val="16"/>
          </w:rPr>
          <w:t xml:space="preserve"> prevent international conflict</w:t>
        </w:r>
      </w:hyperlink>
      <w:r>
        <w:rPr>
          <w:sz w:val="16"/>
        </w:rPr>
        <w:t xml:space="preserve">, </w:t>
      </w:r>
      <w:hyperlink r:id="rId25" w:history="1">
        <w:r>
          <w:rPr>
            <w:rStyle w:val="Hyperlink"/>
            <w:sz w:val="16"/>
          </w:rPr>
          <w:t>commentators</w:t>
        </w:r>
      </w:hyperlink>
      <w:r>
        <w:rPr>
          <w:sz w:val="16"/>
        </w:rPr>
        <w:t xml:space="preserve"> have called for an additional regime resembling</w:t>
      </w:r>
      <w:hyperlink r:id="rId26" w:history="1">
        <w:r>
          <w:rPr>
            <w:rStyle w:val="Hyperlink"/>
            <w:sz w:val="16"/>
          </w:rPr>
          <w:t xml:space="preserve"> maritime law</w:t>
        </w:r>
      </w:hyperlink>
      <w:r>
        <w:rPr>
          <w:sz w:val="16"/>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Pr>
          <w:b/>
          <w:bCs/>
          <w:highlight w:val="green"/>
          <w:u w:val="single"/>
        </w:rPr>
        <w:t>governments seem ready and willing to construct the legal and incentive framework in concert with such private action.</w:t>
      </w:r>
      <w:r>
        <w:rPr>
          <w:sz w:val="16"/>
        </w:rPr>
        <w:t xml:space="preserve"> </w:t>
      </w:r>
      <w:hyperlink r:id="rId27" w:history="1">
        <w:r>
          <w:rPr>
            <w:rStyle w:val="Hyperlink"/>
            <w:sz w:val="16"/>
          </w:rPr>
          <w:t>In a joint statement this summer</w:t>
        </w:r>
      </w:hyperlink>
      <w:r>
        <w:rPr>
          <w:sz w:val="16"/>
        </w:rPr>
        <w:t xml:space="preserve">, </w:t>
      </w:r>
      <w:r>
        <w:rPr>
          <w:b/>
          <w:bCs/>
          <w:highlight w:val="green"/>
          <w:u w:val="single"/>
        </w:rPr>
        <w:t>G7 members expressed openness to resolving</w:t>
      </w:r>
      <w:r>
        <w:rPr>
          <w:sz w:val="16"/>
        </w:rPr>
        <w:t xml:space="preserve"> the technical aspects of the </w:t>
      </w:r>
      <w:r>
        <w:rPr>
          <w:b/>
          <w:bCs/>
          <w:highlight w:val="green"/>
          <w:u w:val="single"/>
        </w:rPr>
        <w:t>debris</w:t>
      </w:r>
      <w:r>
        <w:rPr>
          <w:sz w:val="16"/>
        </w:rPr>
        <w:t xml:space="preserve"> problem </w:t>
      </w:r>
      <w:r>
        <w:rPr>
          <w:b/>
          <w:bCs/>
          <w:highlight w:val="green"/>
          <w:u w:val="single"/>
        </w:rPr>
        <w:t xml:space="preserve">with private institutions, and there is </w:t>
      </w:r>
      <w:r>
        <w:rPr>
          <w:sz w:val="16"/>
        </w:rPr>
        <w:t>some</w:t>
      </w:r>
      <w:r>
        <w:rPr>
          <w:b/>
          <w:bCs/>
          <w:u w:val="single"/>
        </w:rPr>
        <w:t xml:space="preserve"> </w:t>
      </w:r>
      <w:r>
        <w:rPr>
          <w:b/>
          <w:bCs/>
          <w:highlight w:val="green"/>
          <w:u w:val="single"/>
        </w:rPr>
        <w:t>promising progress</w:t>
      </w:r>
      <w:r>
        <w:rPr>
          <w:sz w:val="16"/>
        </w:rPr>
        <w:t>. Apple co-founder</w:t>
      </w:r>
      <w:hyperlink r:id="rId28" w:history="1">
        <w:r>
          <w:rPr>
            <w:rStyle w:val="Hyperlink"/>
            <w:sz w:val="16"/>
          </w:rPr>
          <w:t xml:space="preserve"> Steve Wozniak</w:t>
        </w:r>
      </w:hyperlink>
      <w:r>
        <w:rPr>
          <w:sz w:val="16"/>
        </w:rPr>
        <w:t xml:space="preserve"> signaled his plans to address the problem through a new company with a telling name: Privateer Space. </w:t>
      </w:r>
      <w:proofErr w:type="spellStart"/>
      <w:r>
        <w:rPr>
          <w:b/>
          <w:bCs/>
          <w:highlight w:val="green"/>
          <w:u w:val="single"/>
        </w:rPr>
        <w:t>Astroscale</w:t>
      </w:r>
      <w:proofErr w:type="spellEnd"/>
      <w:r>
        <w:rPr>
          <w:sz w:val="16"/>
        </w:rPr>
        <w:t xml:space="preserve">, a UK-based company, successfully </w:t>
      </w:r>
      <w:r>
        <w:rPr>
          <w:b/>
          <w:bCs/>
          <w:highlight w:val="green"/>
          <w:u w:val="single"/>
        </w:rPr>
        <w:t>launched a pair of satellites</w:t>
      </w:r>
      <w:r>
        <w:rPr>
          <w:sz w:val="16"/>
        </w:rPr>
        <w:t xml:space="preserve"> in the Spring of 2021</w:t>
      </w:r>
      <w:hyperlink r:id="rId29" w:history="1">
        <w:r>
          <w:rPr>
            <w:rStyle w:val="Hyperlink"/>
            <w:highlight w:val="green"/>
            <w:u w:val="single"/>
          </w:rPr>
          <w:t xml:space="preserve"> that will remove certain space debris from orbit</w:t>
        </w:r>
      </w:hyperlink>
      <w:r>
        <w:rPr>
          <w:b/>
          <w:bCs/>
          <w:highlight w:val="green"/>
          <w:u w:val="single"/>
        </w:rPr>
        <w:t>.</w:t>
      </w:r>
      <w:r>
        <w:rPr>
          <w:sz w:val="16"/>
        </w:rPr>
        <w:t xml:space="preserve"> </w:t>
      </w:r>
      <w:proofErr w:type="spellStart"/>
      <w:r>
        <w:rPr>
          <w:sz w:val="16"/>
        </w:rPr>
        <w:t>Astroscale</w:t>
      </w:r>
      <w:proofErr w:type="spellEnd"/>
      <w:r>
        <w:rPr>
          <w:sz w:val="16"/>
        </w:rPr>
        <w:t xml:space="preserve"> also</w:t>
      </w:r>
      <w:hyperlink r:id="rId30" w:history="1">
        <w:r>
          <w:rPr>
            <w:rStyle w:val="Hyperlink"/>
            <w:sz w:val="16"/>
          </w:rPr>
          <w:t xml:space="preserve"> stated their desire</w:t>
        </w:r>
      </w:hyperlink>
      <w:r>
        <w:rPr>
          <w:sz w:val="16"/>
        </w:rPr>
        <w:t xml:space="preserve"> to work with governments and international governing bodies to craft policy with private efforts to control the problem top of mind. In light of public policy’s silence on space debris, the initiative of actors like </w:t>
      </w:r>
      <w:proofErr w:type="spellStart"/>
      <w:r>
        <w:rPr>
          <w:sz w:val="16"/>
        </w:rPr>
        <w:t>Astroscale</w:t>
      </w:r>
      <w:proofErr w:type="spellEnd"/>
      <w:r>
        <w:rPr>
          <w:sz w:val="16"/>
        </w:rPr>
        <w:t xml:space="preserve"> involving themselves in policy may be advised, as it could </w:t>
      </w:r>
      <w:hyperlink r:id="rId31" w:history="1">
        <w:r>
          <w:rPr>
            <w:rStyle w:val="Hyperlink"/>
            <w:sz w:val="16"/>
          </w:rPr>
          <w:t>promote further private investment</w:t>
        </w:r>
      </w:hyperlink>
      <w:r>
        <w:rPr>
          <w:sz w:val="16"/>
        </w:rPr>
        <w:t xml:space="preserve"> in technology for space </w:t>
      </w:r>
      <w:r>
        <w:rPr>
          <w:b/>
          <w:bCs/>
          <w:highlight w:val="green"/>
          <w:u w:val="single"/>
        </w:rPr>
        <w:t>debris removal</w:t>
      </w:r>
      <w:r>
        <w:rPr>
          <w:sz w:val="16"/>
        </w:rPr>
        <w:t>. A popular</w:t>
      </w:r>
      <w:hyperlink r:id="rId32" w:history="1">
        <w:r>
          <w:rPr>
            <w:rStyle w:val="Hyperlink"/>
            <w:sz w:val="16"/>
          </w:rPr>
          <w:t xml:space="preserve"> policy recommendation</w:t>
        </w:r>
      </w:hyperlink>
      <w:r>
        <w:rPr>
          <w:sz w:val="16"/>
        </w:rPr>
        <w:t xml:space="preserve"> among experts is the establishment of public-private partnerships, and </w:t>
      </w:r>
      <w:proofErr w:type="spellStart"/>
      <w:r>
        <w:rPr>
          <w:sz w:val="16"/>
        </w:rPr>
        <w:t>Astroscale</w:t>
      </w:r>
      <w:proofErr w:type="spellEnd"/>
      <w:r>
        <w:rPr>
          <w:sz w:val="16"/>
        </w:rPr>
        <w:t xml:space="preserve"> has entered several such agreements including with</w:t>
      </w:r>
      <w:hyperlink r:id="rId33" w:history="1">
        <w:r>
          <w:rPr>
            <w:rStyle w:val="Hyperlink"/>
            <w:sz w:val="16"/>
          </w:rPr>
          <w:t xml:space="preserve"> Japan</w:t>
        </w:r>
      </w:hyperlink>
      <w:r>
        <w:rPr>
          <w:sz w:val="16"/>
        </w:rPr>
        <w:t xml:space="preserve"> and the</w:t>
      </w:r>
      <w:hyperlink r:id="rId34" w:history="1">
        <w:r>
          <w:rPr>
            <w:rStyle w:val="Hyperlink"/>
            <w:sz w:val="16"/>
          </w:rPr>
          <w:t xml:space="preserve"> European Space Agency</w:t>
        </w:r>
      </w:hyperlink>
      <w:r>
        <w:rPr>
          <w:sz w:val="16"/>
        </w:rPr>
        <w:t xml:space="preserve">. Other </w:t>
      </w:r>
      <w:r>
        <w:rPr>
          <w:b/>
          <w:bCs/>
          <w:highlight w:val="green"/>
          <w:u w:val="single"/>
        </w:rPr>
        <w:t>actors include</w:t>
      </w:r>
      <w:hyperlink r:id="rId35" w:history="1">
        <w:r>
          <w:rPr>
            <w:rStyle w:val="Hyperlink"/>
            <w:highlight w:val="green"/>
            <w:u w:val="single"/>
          </w:rPr>
          <w:t xml:space="preserve"> </w:t>
        </w:r>
        <w:proofErr w:type="spellStart"/>
        <w:r>
          <w:rPr>
            <w:rStyle w:val="Hyperlink"/>
            <w:highlight w:val="green"/>
            <w:u w:val="single"/>
          </w:rPr>
          <w:t>ClearSpace</w:t>
        </w:r>
        <w:proofErr w:type="spellEnd"/>
      </w:hyperlink>
      <w:r>
        <w:rPr>
          <w:b/>
          <w:bCs/>
          <w:highlight w:val="green"/>
          <w:u w:val="single"/>
        </w:rPr>
        <w:t>,</w:t>
      </w:r>
      <w:hyperlink r:id="rId36" w:history="1">
        <w:r>
          <w:rPr>
            <w:rStyle w:val="Hyperlink"/>
            <w:highlight w:val="green"/>
            <w:u w:val="single"/>
          </w:rPr>
          <w:t xml:space="preserve"> </w:t>
        </w:r>
        <w:proofErr w:type="spellStart"/>
        <w:r>
          <w:rPr>
            <w:rStyle w:val="Hyperlink"/>
            <w:highlight w:val="green"/>
            <w:u w:val="single"/>
          </w:rPr>
          <w:t>OneWeb</w:t>
        </w:r>
        <w:proofErr w:type="spellEnd"/>
      </w:hyperlink>
      <w:r>
        <w:rPr>
          <w:b/>
          <w:bCs/>
          <w:highlight w:val="green"/>
          <w:u w:val="single"/>
        </w:rPr>
        <w:t>, and</w:t>
      </w:r>
      <w:hyperlink r:id="rId37" w:history="1">
        <w:r>
          <w:rPr>
            <w:rStyle w:val="Hyperlink"/>
            <w:highlight w:val="green"/>
            <w:u w:val="single"/>
          </w:rPr>
          <w:t xml:space="preserve"> D-Orbit</w:t>
        </w:r>
      </w:hyperlink>
      <w:r>
        <w:rPr>
          <w:b/>
          <w:bCs/>
          <w:highlight w:val="green"/>
          <w:u w:val="single"/>
        </w:rPr>
        <w:t>.</w:t>
      </w:r>
      <w:r>
        <w:rPr>
          <w:b/>
          <w:bCs/>
          <w:u w:val="single"/>
        </w:rPr>
        <w:t xml:space="preserve"> </w:t>
      </w:r>
      <w:r>
        <w:rPr>
          <w:sz w:val="16"/>
        </w:rPr>
        <w:t>Some may want to push back against further private involvement. The congestion of space is, in part, industry’s fault, and if we conceptualize orbital space as a common resource, it might be right to fear the effects of the</w:t>
      </w:r>
      <w:hyperlink r:id="rId38" w:history="1">
        <w:r>
          <w:rPr>
            <w:rStyle w:val="Hyperlink"/>
            <w:sz w:val="16"/>
          </w:rPr>
          <w:t xml:space="preserve"> Tragedy </w:t>
        </w:r>
        <w:r>
          <w:rPr>
            <w:rStyle w:val="Hyperlink"/>
            <w:sz w:val="16"/>
          </w:rPr>
          <w:lastRenderedPageBreak/>
          <w:t>of the Commons</w:t>
        </w:r>
      </w:hyperlink>
      <w:r>
        <w:rPr>
          <w:sz w:val="16"/>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 </w:t>
      </w:r>
      <w:hyperlink r:id="rId39" w:history="1">
        <w:r>
          <w:rPr>
            <w:rStyle w:val="Hyperlink"/>
            <w:sz w:val="16"/>
          </w:rPr>
          <w:t>they are expected</w:t>
        </w:r>
      </w:hyperlink>
      <w:r>
        <w:rPr>
          <w:sz w:val="16"/>
        </w:rPr>
        <w:t xml:space="preserve"> to be major customers of some of these private actors. As for the public posture, space has long been a commercial place.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proofErr w:type="gramStart"/>
      <w:r>
        <w:rPr>
          <w:b/>
          <w:bCs/>
          <w:highlight w:val="green"/>
          <w:u w:val="single"/>
        </w:rPr>
        <w:t>In light of</w:t>
      </w:r>
      <w:proofErr w:type="gramEnd"/>
      <w:r>
        <w:rPr>
          <w:b/>
          <w:bCs/>
          <w:highlight w:val="green"/>
          <w:u w:val="single"/>
        </w:rPr>
        <w:t xml:space="preserve"> the</w:t>
      </w:r>
      <w:r>
        <w:rPr>
          <w:sz w:val="16"/>
        </w:rPr>
        <w:t xml:space="preserve"> long silence of international law on such issues and the demonstrated </w:t>
      </w:r>
      <w:r>
        <w:rPr>
          <w:b/>
          <w:bCs/>
          <w:highlight w:val="green"/>
          <w:u w:val="single"/>
        </w:rPr>
        <w:t>motivation by private actors</w:t>
      </w:r>
      <w:r>
        <w:rPr>
          <w:sz w:val="16"/>
        </w:rPr>
        <w:t xml:space="preserve">, </w:t>
      </w:r>
      <w:r>
        <w:rPr>
          <w:b/>
          <w:bCs/>
          <w:highlight w:val="green"/>
          <w:u w:val="single"/>
        </w:rPr>
        <w:t>space debris represents the latest frontier in the abdication of space from the public concern to the private.</w:t>
      </w:r>
    </w:p>
    <w:p w14:paraId="63FFE7AB" w14:textId="77777777" w:rsidR="00106CB3" w:rsidRDefault="00106CB3" w:rsidP="00106CB3">
      <w:pPr>
        <w:pStyle w:val="Heading4"/>
        <w:jc w:val="both"/>
      </w:pPr>
      <w:r>
        <w:t>AND</w:t>
      </w:r>
    </w:p>
    <w:p w14:paraId="6B6768A1" w14:textId="77777777" w:rsidR="00106CB3" w:rsidRPr="00A73303" w:rsidRDefault="00106CB3" w:rsidP="00106CB3">
      <w:pPr>
        <w:pStyle w:val="Heading4"/>
        <w:jc w:val="both"/>
      </w:pPr>
      <w:r>
        <w:t xml:space="preserve">Invisible tipping points trigger the </w:t>
      </w:r>
      <w:r w:rsidRPr="00A73303">
        <w:rPr>
          <w:u w:val="single"/>
        </w:rPr>
        <w:t>Kessler Syndrome</w:t>
      </w:r>
      <w:r>
        <w:t>.</w:t>
      </w:r>
    </w:p>
    <w:p w14:paraId="7925DCB3" w14:textId="77777777" w:rsidR="00106CB3" w:rsidRPr="008F7C7F" w:rsidRDefault="00106CB3" w:rsidP="00106CB3">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40" w:history="1">
        <w:r w:rsidRPr="008E3DAC">
          <w:rPr>
            <w:rStyle w:val="Hyperlink"/>
          </w:rPr>
          <w:t>https://onezero.medium.com/get-ready-for-the-kessler-syndrome-to-wreck-outer-space-7f29cfe62c3e</w:t>
        </w:r>
      </w:hyperlink>
      <w:r>
        <w:t>] Justin</w:t>
      </w:r>
    </w:p>
    <w:p w14:paraId="3C90B4BD" w14:textId="77777777" w:rsidR="00106CB3" w:rsidRPr="00C7654E" w:rsidRDefault="00106CB3" w:rsidP="00106CB3">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w:t>
      </w:r>
      <w:r w:rsidRPr="008B5709">
        <w:rPr>
          <w:sz w:val="16"/>
        </w:rPr>
        <w:lastRenderedPageBreak/>
        <w:t xml:space="preserve">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6729E4A" w14:textId="77777777" w:rsidR="00106CB3" w:rsidRPr="0036263B" w:rsidRDefault="00106CB3" w:rsidP="00106CB3">
      <w:pPr>
        <w:pStyle w:val="Heading4"/>
      </w:pPr>
      <w:r>
        <w:t xml:space="preserve">Debris triggers </w:t>
      </w:r>
      <w:r w:rsidRPr="0020445B">
        <w:rPr>
          <w:u w:val="single"/>
        </w:rPr>
        <w:t>miscalculated war</w:t>
      </w:r>
      <w:r>
        <w:t>.</w:t>
      </w:r>
    </w:p>
    <w:p w14:paraId="462F3860" w14:textId="77777777" w:rsidR="00106CB3" w:rsidRPr="000F20C1" w:rsidRDefault="00106CB3" w:rsidP="00106CB3">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41" w:history="1">
        <w:r w:rsidRPr="005773F3">
          <w:rPr>
            <w:rStyle w:val="Hyperlink"/>
          </w:rPr>
          <w:t>https://www.sciencealert.com/space-junk-accidents-could-trigger-armed-conflict-expert-warns</w:t>
        </w:r>
      </w:hyperlink>
      <w:r>
        <w:t xml:space="preserve">. </w:t>
      </w:r>
    </w:p>
    <w:p w14:paraId="1C929D42" w14:textId="77777777" w:rsidR="00106CB3" w:rsidRDefault="00106CB3" w:rsidP="00106CB3">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3FA7B369" w14:textId="77777777" w:rsidR="00106CB3" w:rsidRPr="00A87F24" w:rsidRDefault="00106CB3" w:rsidP="00106CB3">
      <w:pPr>
        <w:pStyle w:val="Heading4"/>
        <w:rPr>
          <w:rStyle w:val="Style13ptBold"/>
          <w:b/>
          <w:bCs w:val="0"/>
        </w:rPr>
      </w:pPr>
      <w:r>
        <w:rPr>
          <w:rStyle w:val="Style13ptBold"/>
          <w:b/>
        </w:rPr>
        <w:t xml:space="preserve">Goes </w:t>
      </w:r>
      <w:r w:rsidRPr="00A73303">
        <w:rPr>
          <w:rStyle w:val="Style13ptBold"/>
          <w:b/>
          <w:u w:val="single"/>
        </w:rPr>
        <w:t>nuclear</w:t>
      </w:r>
      <w:r>
        <w:rPr>
          <w:rStyle w:val="Style13ptBold"/>
          <w:b/>
        </w:rPr>
        <w:t>.</w:t>
      </w:r>
    </w:p>
    <w:p w14:paraId="1F9A9318" w14:textId="77777777" w:rsidR="00106CB3" w:rsidRPr="002F7FDF" w:rsidRDefault="00106CB3" w:rsidP="00106CB3">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42" w:history="1">
        <w:r w:rsidRPr="005773F3">
          <w:rPr>
            <w:rStyle w:val="Hyperlink"/>
          </w:rPr>
          <w:t>https://www.baen.com/living_without_satellites</w:t>
        </w:r>
      </w:hyperlink>
      <w:r>
        <w:t xml:space="preserve">. </w:t>
      </w:r>
    </w:p>
    <w:p w14:paraId="0809D24B" w14:textId="77777777" w:rsidR="00106CB3" w:rsidRPr="007216D2" w:rsidRDefault="00106CB3" w:rsidP="00106CB3">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w:t>
      </w:r>
      <w:r w:rsidRPr="002F7FDF">
        <w:rPr>
          <w:rStyle w:val="StyleUnderline"/>
        </w:rPr>
        <w:lastRenderedPageBreak/>
        <w:t>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7BD5412A" w14:textId="77777777" w:rsidR="00106CB3" w:rsidRPr="00635356" w:rsidRDefault="00106CB3" w:rsidP="00106CB3">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F31D1C2" w14:textId="77777777" w:rsidR="00106CB3" w:rsidRPr="00131706" w:rsidRDefault="00106CB3" w:rsidP="00106CB3">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43"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44" w:history="1">
        <w:r w:rsidRPr="00131706">
          <w:rPr>
            <w:rStyle w:val="Hyperlink"/>
          </w:rPr>
          <w:t>https://ratical.org/radiation/NuclearExtinction/StevenStarr022815.html</w:t>
        </w:r>
      </w:hyperlink>
      <w:r w:rsidRPr="00131706">
        <w:rPr>
          <w:rStyle w:val="Hyperlink"/>
        </w:rPr>
        <w:t>]</w:t>
      </w:r>
      <w:r w:rsidRPr="00131706">
        <w:t xml:space="preserve"> TG </w:t>
      </w:r>
    </w:p>
    <w:p w14:paraId="7548CFB9" w14:textId="77777777" w:rsidR="00106CB3" w:rsidRPr="005D1B07" w:rsidRDefault="00106CB3" w:rsidP="00106CB3">
      <w:pPr>
        <w:rPr>
          <w:u w:val="single"/>
        </w:rPr>
      </w:pPr>
      <w:bookmarkStart w:id="1" w:name="slide2"/>
      <w:bookmarkEnd w:id="1"/>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45"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46"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47"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5573FB46" w14:textId="77777777" w:rsidR="00D970D1" w:rsidRPr="005228BD" w:rsidRDefault="00D970D1" w:rsidP="00D970D1">
      <w:pPr>
        <w:pStyle w:val="Heading2"/>
      </w:pPr>
      <w:r>
        <w:lastRenderedPageBreak/>
        <w:t>3</w:t>
      </w:r>
    </w:p>
    <w:p w14:paraId="5D7B9601" w14:textId="77777777" w:rsidR="00D970D1" w:rsidRDefault="00D970D1" w:rsidP="00D970D1">
      <w:pPr>
        <w:pStyle w:val="Heading4"/>
      </w:pPr>
      <w:r>
        <w:t xml:space="preserve">Asteroid mining is starting </w:t>
      </w:r>
      <w:r>
        <w:rPr>
          <w:u w:val="single"/>
        </w:rPr>
        <w:t>now</w:t>
      </w:r>
      <w:r>
        <w:t>. New legal frameworks and massive investments bring it closer than you think-but we need to focus on maintaining progress</w:t>
      </w:r>
    </w:p>
    <w:p w14:paraId="69367B94" w14:textId="77777777" w:rsidR="00D970D1" w:rsidRPr="00C319A5" w:rsidRDefault="00D970D1" w:rsidP="00D970D1">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6A2FC716" w14:textId="77777777" w:rsidR="00D970D1" w:rsidRPr="005228BD" w:rsidRDefault="00D970D1" w:rsidP="00D970D1">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48"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49"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50"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51"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45F58D87" w14:textId="77777777" w:rsidR="00D970D1" w:rsidRDefault="00D970D1" w:rsidP="00D970D1"/>
    <w:p w14:paraId="78435B84" w14:textId="77777777" w:rsidR="00D970D1" w:rsidRDefault="00D970D1" w:rsidP="00D970D1">
      <w:pPr>
        <w:pStyle w:val="Heading4"/>
      </w:pPr>
      <w:r>
        <w:t xml:space="preserve">Prohibitions on appropriation prevent asteroid mining </w:t>
      </w:r>
      <w:r w:rsidRPr="00380C30">
        <w:rPr>
          <w:u w:val="single"/>
        </w:rPr>
        <w:t>despite</w:t>
      </w:r>
      <w:r>
        <w:t xml:space="preserve"> growing space industries</w:t>
      </w:r>
    </w:p>
    <w:p w14:paraId="4B1AD13C" w14:textId="77777777" w:rsidR="00D970D1" w:rsidRPr="00992ADF" w:rsidRDefault="00D970D1" w:rsidP="00D970D1">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5ED9D56B" w14:textId="77777777" w:rsidR="00D970D1" w:rsidRPr="00380C30" w:rsidRDefault="00D970D1" w:rsidP="00D970D1">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 xml:space="preserve">under </w:t>
      </w:r>
      <w:r w:rsidRPr="001F7CD6">
        <w:rPr>
          <w:rStyle w:val="StyleUnderline"/>
          <w:highlight w:val="yellow"/>
        </w:rPr>
        <w:lastRenderedPageBreak/>
        <w:t>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65DD55EA" w14:textId="77777777" w:rsidR="00D970D1" w:rsidRPr="00DC4636" w:rsidRDefault="00D970D1" w:rsidP="00D970D1">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7735EF5C" w14:textId="77777777" w:rsidR="00D970D1" w:rsidRPr="00C37EF9" w:rsidRDefault="00D970D1" w:rsidP="00D970D1">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52"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6B2C9833" w14:textId="77777777" w:rsidR="00D970D1" w:rsidRDefault="00D970D1" w:rsidP="00D970D1">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w:t>
      </w:r>
      <w:r w:rsidRPr="00C37EF9">
        <w:rPr>
          <w:rStyle w:val="StyleUnderline"/>
        </w:rPr>
        <w:lastRenderedPageBreak/>
        <w:t xml:space="preserve">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28D7DF6E" w14:textId="77777777" w:rsidR="00D970D1" w:rsidRDefault="00D970D1" w:rsidP="00D970D1"/>
    <w:p w14:paraId="7CA33F05" w14:textId="77777777" w:rsidR="00D970D1" w:rsidRPr="004C0DE1" w:rsidRDefault="00D970D1" w:rsidP="00D970D1">
      <w:pPr>
        <w:pStyle w:val="Heading4"/>
      </w:pPr>
      <w:r>
        <w:t xml:space="preserve">Extinction—contrary models are </w:t>
      </w:r>
      <w:r w:rsidRPr="002F5A9F">
        <w:rPr>
          <w:u w:val="single"/>
        </w:rPr>
        <w:t>incorrect</w:t>
      </w:r>
      <w:r>
        <w:t>.</w:t>
      </w:r>
    </w:p>
    <w:p w14:paraId="1DB5AEA3" w14:textId="77777777" w:rsidR="00D970D1" w:rsidRPr="00DB16C2" w:rsidRDefault="00D970D1" w:rsidP="00D970D1">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53"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DF95497" w14:textId="77777777" w:rsidR="00D970D1" w:rsidRDefault="00D970D1" w:rsidP="00D970D1">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54"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55"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56"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57"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5ECB10A2" w14:textId="46F5B5E8" w:rsidR="00106CB3" w:rsidRDefault="00D970D1" w:rsidP="00106CB3">
      <w:pPr>
        <w:pStyle w:val="Heading2"/>
      </w:pPr>
      <w:r>
        <w:lastRenderedPageBreak/>
        <w:t>4</w:t>
      </w:r>
    </w:p>
    <w:p w14:paraId="2F4A11A9" w14:textId="77777777" w:rsidR="00106CB3" w:rsidRPr="00CE11B7" w:rsidRDefault="00106CB3" w:rsidP="00106CB3">
      <w:pPr>
        <w:pStyle w:val="Heading4"/>
      </w:pPr>
      <w:r w:rsidRPr="00CE11B7">
        <w:t>The standard is maximizing life. Prefer it:</w:t>
      </w:r>
    </w:p>
    <w:p w14:paraId="47944F12" w14:textId="77777777" w:rsidR="00106CB3" w:rsidRDefault="00106CB3" w:rsidP="00106CB3">
      <w:pPr>
        <w:pStyle w:val="Heading4"/>
      </w:pPr>
      <w:r w:rsidRPr="00CE11B7">
        <w:t xml:space="preserve">[1] Actor </w:t>
      </w:r>
      <w:r>
        <w:t>spec</w:t>
      </w:r>
      <w:r w:rsidRPr="00CE11B7">
        <w:t xml:space="preserve">: util is the best for governments, which is the actor in the rez – multiple warrants: </w:t>
      </w:r>
    </w:p>
    <w:p w14:paraId="1FAA34BE" w14:textId="77777777" w:rsidR="00106CB3" w:rsidRDefault="00106CB3" w:rsidP="00106CB3">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669B308F" w14:textId="00185A5A" w:rsidR="00106CB3" w:rsidRPr="00402E94" w:rsidRDefault="00106CB3" w:rsidP="009E1F16">
      <w:pPr>
        <w:pStyle w:val="Heading4"/>
      </w:pPr>
      <w:r>
        <w:t>[</w:t>
      </w:r>
      <w:r w:rsidR="009E1F16">
        <w:t>b</w:t>
      </w:r>
      <w:r>
        <w:t xml:space="preserve">] No act omission distinction – governments are responsible for everything in the public sphere and have yes/no </w:t>
      </w:r>
      <w:proofErr w:type="gramStart"/>
      <w:r>
        <w:t>bills</w:t>
      </w:r>
      <w:proofErr w:type="gramEnd"/>
      <w:r>
        <w:t xml:space="preserve"> so inaction is an implicit authorization of action.</w:t>
      </w:r>
    </w:p>
    <w:p w14:paraId="6AA2C3B3" w14:textId="07CC403E" w:rsidR="00106CB3" w:rsidRDefault="00106CB3" w:rsidP="009E1F16">
      <w:pPr>
        <w:pStyle w:val="Heading4"/>
        <w:rPr>
          <w:rFonts w:eastAsia="Times New Roman"/>
          <w:shd w:val="clear" w:color="auto" w:fill="FFFFFF"/>
        </w:rPr>
      </w:pPr>
      <w:r w:rsidRPr="00CE11B7">
        <w:rPr>
          <w:rFonts w:eastAsia="Times New Roman"/>
          <w:shd w:val="clear" w:color="auto" w:fill="FFFFFF"/>
        </w:rPr>
        <w:t>[</w:t>
      </w:r>
      <w:r w:rsidR="009E1F16">
        <w:rPr>
          <w:rFonts w:eastAsia="Times New Roman"/>
          <w:shd w:val="clear" w:color="auto" w:fill="FFFFFF"/>
        </w:rPr>
        <w:t>c</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13A9D7F" w14:textId="0BF80282" w:rsidR="00106CB3" w:rsidRPr="0010606C" w:rsidRDefault="00106CB3" w:rsidP="009E1F16">
      <w:pPr>
        <w:pStyle w:val="Heading4"/>
      </w:pPr>
      <w:r>
        <w:t>[</w:t>
      </w:r>
      <w:r w:rsidR="001D0761">
        <w:t>d</w:t>
      </w:r>
      <w:r>
        <w:t xml:space="preserve">] Reject calc indicts—they’re functionally NIBs that everyone knows are silly but skew the </w:t>
      </w:r>
      <w:r w:rsidR="009E1F16">
        <w:t>neg</w:t>
      </w:r>
      <w:r>
        <w:t xml:space="preserve"> and move the debate away from the topic and actual philosophical debate, killing valuable education. All indicts assume the Neg is true.</w:t>
      </w:r>
    </w:p>
    <w:p w14:paraId="40B8C117" w14:textId="3B55C240" w:rsidR="00106CB3" w:rsidRPr="001A154F" w:rsidRDefault="00106CB3" w:rsidP="009E1F16">
      <w:pPr>
        <w:pStyle w:val="Heading4"/>
      </w:pPr>
      <w:r w:rsidRPr="00CE11B7">
        <w:t>[</w:t>
      </w:r>
      <w:r w:rsidR="001D0761">
        <w:t>e</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w:t>
      </w:r>
      <w:r>
        <w:t>neg</w:t>
      </w:r>
      <w:r w:rsidRPr="00793D6D">
        <w:t xml:space="preserve"> is bad under </w:t>
      </w:r>
      <w:r>
        <w:t>Kant or Transhumanism</w:t>
      </w:r>
      <w:r w:rsidRPr="00793D6D">
        <w:t xml:space="preserve">. </w:t>
      </w:r>
      <w:r>
        <w:t>Framing issues don’t exclude the offense.</w:t>
      </w:r>
    </w:p>
    <w:p w14:paraId="0AD472CA" w14:textId="77777777" w:rsidR="00106CB3" w:rsidRPr="00CE11B7" w:rsidRDefault="00106CB3" w:rsidP="00106CB3">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13446FC0" w14:textId="77777777" w:rsidR="00106CB3" w:rsidRPr="00CE11B7" w:rsidRDefault="00106CB3" w:rsidP="00106CB3">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437FCD5A" w14:textId="77777777" w:rsidR="00106CB3" w:rsidRPr="00CE11B7" w:rsidRDefault="00106CB3" w:rsidP="00106CB3">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8F5BCCE" w14:textId="77777777" w:rsidR="00106CB3" w:rsidRPr="00941301" w:rsidRDefault="00106CB3" w:rsidP="00106CB3">
      <w:pPr>
        <w:pStyle w:val="Heading4"/>
      </w:pPr>
      <w:r w:rsidRPr="00941301">
        <w:t>[</w:t>
      </w:r>
      <w:r>
        <w:t>3</w:t>
      </w:r>
      <w:r w:rsidRPr="00941301">
        <w:t>] Extinction outweighs under any framework</w:t>
      </w:r>
    </w:p>
    <w:p w14:paraId="2658ECC6" w14:textId="77777777" w:rsidR="00106CB3" w:rsidRPr="00941301" w:rsidRDefault="00106CB3" w:rsidP="00106CB3">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099BBFCA" w14:textId="5B506F61" w:rsidR="00197333" w:rsidRDefault="00106CB3" w:rsidP="00106CB3">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xml:space="preserve">: that it is very important to reduce the risk that all intelligent </w:t>
      </w:r>
      <w:r w:rsidRPr="00941301">
        <w:rPr>
          <w:rStyle w:val="StyleUnderline"/>
          <w:rFonts w:cstheme="majorHAnsi"/>
        </w:rPr>
        <w:lastRenderedPageBreak/>
        <w:t>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 xml:space="preserve">there’s agreement among minimally plausible ethical views that we have strong reason to reduce existential risk – not only consequentialists, but also deontologists, virtue ethicists, and sophisticated egoists should </w:t>
      </w:r>
      <w:r w:rsidRPr="00941301">
        <w:rPr>
          <w:rStyle w:val="StyleUnderline"/>
          <w:rFonts w:cstheme="majorHAnsi"/>
        </w:rPr>
        <w:lastRenderedPageBreak/>
        <w:t>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2F37A7D6" w14:textId="77777777" w:rsidR="008A5941" w:rsidRPr="008A5941" w:rsidRDefault="008A5941" w:rsidP="008A5941"/>
    <w:sectPr w:rsidR="008A5941" w:rsidRPr="008A59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6CB3"/>
    <w:rsid w:val="000139A3"/>
    <w:rsid w:val="00100833"/>
    <w:rsid w:val="00104529"/>
    <w:rsid w:val="00105942"/>
    <w:rsid w:val="00106CB3"/>
    <w:rsid w:val="00107396"/>
    <w:rsid w:val="00144A4C"/>
    <w:rsid w:val="00171426"/>
    <w:rsid w:val="00176AB0"/>
    <w:rsid w:val="00177B7D"/>
    <w:rsid w:val="0018322D"/>
    <w:rsid w:val="00197333"/>
    <w:rsid w:val="001B5776"/>
    <w:rsid w:val="001D076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7CED"/>
    <w:rsid w:val="004E3579"/>
    <w:rsid w:val="004E728B"/>
    <w:rsid w:val="004F39E0"/>
    <w:rsid w:val="00524F46"/>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5941"/>
    <w:rsid w:val="008B3ECB"/>
    <w:rsid w:val="008B4E85"/>
    <w:rsid w:val="008C1B2E"/>
    <w:rsid w:val="0091627E"/>
    <w:rsid w:val="0097032B"/>
    <w:rsid w:val="009D2EAD"/>
    <w:rsid w:val="009D54B2"/>
    <w:rsid w:val="009E1922"/>
    <w:rsid w:val="009E1F16"/>
    <w:rsid w:val="009F7ED2"/>
    <w:rsid w:val="00A30991"/>
    <w:rsid w:val="00A65890"/>
    <w:rsid w:val="00A93661"/>
    <w:rsid w:val="00A95652"/>
    <w:rsid w:val="00AC0AB8"/>
    <w:rsid w:val="00B33C6D"/>
    <w:rsid w:val="00B4508F"/>
    <w:rsid w:val="00B55AD5"/>
    <w:rsid w:val="00B8057C"/>
    <w:rsid w:val="00BD6238"/>
    <w:rsid w:val="00BF593B"/>
    <w:rsid w:val="00BF773A"/>
    <w:rsid w:val="00BF7E81"/>
    <w:rsid w:val="00C13773"/>
    <w:rsid w:val="00C17CC8"/>
    <w:rsid w:val="00C74F5B"/>
    <w:rsid w:val="00C83417"/>
    <w:rsid w:val="00C9604F"/>
    <w:rsid w:val="00CA19AA"/>
    <w:rsid w:val="00CC5298"/>
    <w:rsid w:val="00CD736E"/>
    <w:rsid w:val="00CD798D"/>
    <w:rsid w:val="00CE161E"/>
    <w:rsid w:val="00CF59A8"/>
    <w:rsid w:val="00D325A9"/>
    <w:rsid w:val="00D36A8A"/>
    <w:rsid w:val="00D61409"/>
    <w:rsid w:val="00D6322D"/>
    <w:rsid w:val="00D6691E"/>
    <w:rsid w:val="00D71170"/>
    <w:rsid w:val="00D970D1"/>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BC5A6"/>
  <w15:chartTrackingRefBased/>
  <w15:docId w15:val="{EDBF6FE0-286E-4629-A04E-02D4C199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4F5B"/>
    <w:rPr>
      <w:rFonts w:ascii="Calibri" w:hAnsi="Calibri"/>
    </w:rPr>
  </w:style>
  <w:style w:type="paragraph" w:styleId="Heading1">
    <w:name w:val="heading 1"/>
    <w:aliases w:val="Pocket"/>
    <w:basedOn w:val="Normal"/>
    <w:next w:val="Normal"/>
    <w:link w:val="Heading1Char"/>
    <w:qFormat/>
    <w:rsid w:val="00C74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4F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4F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74F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4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4F5B"/>
  </w:style>
  <w:style w:type="character" w:customStyle="1" w:styleId="Heading1Char">
    <w:name w:val="Heading 1 Char"/>
    <w:aliases w:val="Pocket Char"/>
    <w:basedOn w:val="DefaultParagraphFont"/>
    <w:link w:val="Heading1"/>
    <w:rsid w:val="00C74F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4F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4F5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74F5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74F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4F5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C74F5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C74F5B"/>
    <w:rPr>
      <w:color w:val="auto"/>
      <w:u w:val="none"/>
    </w:rPr>
  </w:style>
  <w:style w:type="character" w:styleId="FollowedHyperlink">
    <w:name w:val="FollowedHyperlink"/>
    <w:basedOn w:val="DefaultParagraphFont"/>
    <w:uiPriority w:val="99"/>
    <w:semiHidden/>
    <w:unhideWhenUsed/>
    <w:rsid w:val="00C74F5B"/>
    <w:rPr>
      <w:color w:val="auto"/>
      <w:u w:val="none"/>
    </w:rPr>
  </w:style>
  <w:style w:type="paragraph" w:customStyle="1" w:styleId="textbold">
    <w:name w:val="text bold"/>
    <w:basedOn w:val="Normal"/>
    <w:link w:val="Emphasis"/>
    <w:autoRedefine/>
    <w:uiPriority w:val="7"/>
    <w:qFormat/>
    <w:rsid w:val="00106CB3"/>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
    <w:basedOn w:val="Heading1"/>
    <w:link w:val="Hyperlink"/>
    <w:autoRedefine/>
    <w:uiPriority w:val="99"/>
    <w:qFormat/>
    <w:rsid w:val="00106C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A594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space-situational-awareness-house-hearing-february-2020.html" TargetMode="External"/><Relationship Id="rId18" Type="http://schemas.openxmlformats.org/officeDocument/2006/relationships/hyperlink" Target="https://www.unoosa.org/pdf/limited/l/AC105_2014_CRP14E.pdf" TargetMode="External"/><Relationship Id="rId26" Type="http://schemas.openxmlformats.org/officeDocument/2006/relationships/hyperlink" Target="https://www.technologyreview.com/2021/08/23/1032386/space-traffic-maritime-law-ruth-stilwell/" TargetMode="External"/><Relationship Id="rId39" Type="http://schemas.openxmlformats.org/officeDocument/2006/relationships/hyperlink" Target="https://astroscale.com/wp-content/uploads/2020/02/Reg-V-Development-of-Global-Policy-for-Active-Debris-Removal-Services-v2.0.pdf" TargetMode="External"/><Relationship Id="rId21" Type="http://schemas.openxmlformats.org/officeDocument/2006/relationships/hyperlink" Target="https://www.cnbc.com/2018/06/18/national-space-council-trump-signs-space-debris-directive.html" TargetMode="External"/><Relationship Id="rId34" Type="http://schemas.openxmlformats.org/officeDocument/2006/relationships/hyperlink" Target="https://spacenews.com/astroscale-clearspace-aim-to-make-a-bundle-removing-debris/" TargetMode="External"/><Relationship Id="rId42" Type="http://schemas.openxmlformats.org/officeDocument/2006/relationships/hyperlink" Target="https://www.baen.com/living_without_satellites" TargetMode="External"/><Relationship Id="rId47" Type="http://schemas.openxmlformats.org/officeDocument/2006/relationships/hyperlink" Target="https://www2.ucar.edu/atmosnews/just-published/3995/nuclear-war-and-ultraviolet-radiation" TargetMode="External"/><Relationship Id="rId50" Type="http://schemas.openxmlformats.org/officeDocument/2006/relationships/hyperlink" Target="https://nationalinterest.org/feature/geostrategic-importance-outer-space-resources-154746" TargetMode="External"/><Relationship Id="rId55" Type="http://schemas.openxmlformats.org/officeDocument/2006/relationships/hyperlink" Target="https://www.livescience.com/57266-amazon-river.html" TargetMode="External"/><Relationship Id="rId7" Type="http://schemas.openxmlformats.org/officeDocument/2006/relationships/hyperlink" Target="https://www.uscc.gov/sites/default/files/transcripts/April%2025%2C%202019%20Hearing%20Transcript%20%282%29.pdf" TargetMode="External"/><Relationship Id="rId2" Type="http://schemas.openxmlformats.org/officeDocument/2006/relationships/numbering" Target="numbering.xml"/><Relationship Id="rId16" Type="http://schemas.openxmlformats.org/officeDocument/2006/relationships/hyperlink" Target="https://scholarship.law.upenn.edu/jil/vol41/iss1/6/" TargetMode="External"/><Relationship Id="rId29" Type="http://schemas.openxmlformats.org/officeDocument/2006/relationships/hyperlink" Target="https://astroscale.com/astroscale-celebrates-successful-launch-of-elsa-d/" TargetMode="External"/><Relationship Id="rId11" Type="http://schemas.openxmlformats.org/officeDocument/2006/relationships/hyperlink" Target="https://www.esa.int/Safety_Security/Clean_Space/How_many_space_debris_objects_are_currently_in_orbit" TargetMode="External"/><Relationship Id="rId24" Type="http://schemas.openxmlformats.org/officeDocument/2006/relationships/hyperlink" Target="https://www.theverge.com/2017/1/27/14398492/outer-space-treaty-50-anniversary-exploration-guidelines" TargetMode="External"/><Relationship Id="rId32" Type="http://schemas.openxmlformats.org/officeDocument/2006/relationships/hyperlink" Target="https://reason.org/policy-brief/u-s-space-traffic-management-and-orbital-debris-policy/" TargetMode="External"/><Relationship Id="rId37" Type="http://schemas.openxmlformats.org/officeDocument/2006/relationships/hyperlink" Target="https://www.satellitetoday.com/in-space-services/2021/09/10/esa-awards-d-orbit-uk-contract-for-debris-removal-demonstration/" TargetMode="External"/><Relationship Id="rId40" Type="http://schemas.openxmlformats.org/officeDocument/2006/relationships/hyperlink" Target="https://onezero.medium.com/get-ready-for-the-kessler-syndrome-to-wreck-outer-space-7f29cfe62c3e" TargetMode="External"/><Relationship Id="rId45" Type="http://schemas.openxmlformats.org/officeDocument/2006/relationships/hyperlink" Target="https://ratical.org/radiation/NuclearExtinction/StarrNuclearWinterOct09.pdf" TargetMode="External"/><Relationship Id="rId53" Type="http://schemas.openxmlformats.org/officeDocument/2006/relationships/hyperlink" Target="https://www.livescience.com/65633-climate-change-dooms-humans-by-2050.html"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scholarship.law.upenn.edu/jil/vol41/iss1/6/" TargetMode="External"/><Relationship Id="rId4" Type="http://schemas.openxmlformats.org/officeDocument/2006/relationships/settings" Target="settings.xml"/><Relationship Id="rId9" Type="http://schemas.openxmlformats.org/officeDocument/2006/relationships/hyperlink" Target="https://www.popsci.com/paint-chip-likely-caused-window-damage-on-space-station/" TargetMode="External"/><Relationship Id="rId14" Type="http://schemas.openxmlformats.org/officeDocument/2006/relationships/hyperlink" Target="https://www.scientificamerican.com/article/space-junk-removal-is-not-going-smoothly/" TargetMode="External"/><Relationship Id="rId22" Type="http://schemas.openxmlformats.org/officeDocument/2006/relationships/hyperlink" Target="https://www.govexec.com/media/d1-mission-space.pdf" TargetMode="External"/><Relationship Id="rId27" Type="http://schemas.openxmlformats.org/officeDocument/2006/relationships/hyperlink" Target="https://www.gov.uk/government/news/g7-nations-commit-to-the-safe-and-sustainable-use-of-space" TargetMode="External"/><Relationship Id="rId30" Type="http://schemas.openxmlformats.org/officeDocument/2006/relationships/hyperlink" Target="https://astroscale.com/space-sustainability/" TargetMode="External"/><Relationship Id="rId35" Type="http://schemas.openxmlformats.org/officeDocument/2006/relationships/hyperlink" Target="https://www.space.com/esa-startup-clearspace-debris-removal-2025" TargetMode="External"/><Relationship Id="rId43" Type="http://schemas.openxmlformats.org/officeDocument/2006/relationships/hyperlink" Target="http://www.psr.org/" TargetMode="External"/><Relationship Id="rId48" Type="http://schemas.openxmlformats.org/officeDocument/2006/relationships/hyperlink" Target="https://payneinstitute.mines.edu/wp-content/uploads/sites/149/2020/09/Payne-Institute-Commentary-The-Era-of-Commercial-Space-Mining-Begins.pdf" TargetMode="External"/><Relationship Id="rId56" Type="http://schemas.openxmlformats.org/officeDocument/2006/relationships/hyperlink" Target="https://www.livescience.com/55129-how-heat-waves-kill-so-quickly.html" TargetMode="External"/><Relationship Id="rId8" Type="http://schemas.openxmlformats.org/officeDocument/2006/relationships/hyperlink" Target="https://www.warnerbros.com/movies/gravity" TargetMode="External"/><Relationship Id="rId51" Type="http://schemas.openxmlformats.org/officeDocument/2006/relationships/hyperlink" Target="https://issues.org/new-policies-needed-to-advance-space-mining/" TargetMode="External"/><Relationship Id="rId3" Type="http://schemas.openxmlformats.org/officeDocument/2006/relationships/styles" Target="styles.xml"/><Relationship Id="rId12" Type="http://schemas.openxmlformats.org/officeDocument/2006/relationships/hyperlink" Target="https://www.technologyreview.com/2021/08/23/1032386/space-traffic-maritime-law-ruth-stilwell/" TargetMode="External"/><Relationship Id="rId17" Type="http://schemas.openxmlformats.org/officeDocument/2006/relationships/hyperlink" Target="https://www.courthousenews.com/lack-of-space-law-complicates-growing-debris-problem/" TargetMode="External"/><Relationship Id="rId25" Type="http://schemas.openxmlformats.org/officeDocument/2006/relationships/hyperlink" Target="https://space.nss.org/wp-content/uploads/NSS-Position-Paper-Space-Debris-Removal-2019.pdf" TargetMode="External"/><Relationship Id="rId33" Type="http://schemas.openxmlformats.org/officeDocument/2006/relationships/hyperlink" Target="https://www.satellitetoday.com/in-space-services/2021/07/27/space-clean-up-company-astroscale-signs-partnerships-with-mhi-and-japanese-government/" TargetMode="External"/><Relationship Id="rId38" Type="http://schemas.openxmlformats.org/officeDocument/2006/relationships/hyperlink" Target="https://www.britannica.com/science/tragedy-of-the-commons" TargetMode="External"/><Relationship Id="rId46" Type="http://schemas.openxmlformats.org/officeDocument/2006/relationships/hyperlink" Target="http://climate.envsci.rutgers.edu/pdf/RobockToonSAD.pdf" TargetMode="External"/><Relationship Id="rId59" Type="http://schemas.openxmlformats.org/officeDocument/2006/relationships/theme" Target="theme/theme1.xml"/><Relationship Id="rId20" Type="http://schemas.openxmlformats.org/officeDocument/2006/relationships/hyperlink" Target="https://www.govexec.com/media/d1-mission-space.pdf" TargetMode="External"/><Relationship Id="rId41" Type="http://schemas.openxmlformats.org/officeDocument/2006/relationships/hyperlink" Target="https://www.sciencealert.com/space-junk-accidents-could-trigger-armed-conflict-expert-warns" TargetMode="External"/><Relationship Id="rId54"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5" Type="http://schemas.openxmlformats.org/officeDocument/2006/relationships/hyperlink" Target="https://oxfordre.com/planetaryscience/view/10.1093/acrefore/9780190647926.001.0001/acrefore-9780190647926-e-70" TargetMode="External"/><Relationship Id="rId23" Type="http://schemas.openxmlformats.org/officeDocument/2006/relationships/hyperlink" Target="https://www.mckinsey.com/industries/aerospace-and-defense/our-insights/look-out-below-what-will-happen-to-the-space-debris-in-orbit" TargetMode="External"/><Relationship Id="rId28" Type="http://schemas.openxmlformats.org/officeDocument/2006/relationships/hyperlink" Target="https://www.space.com/apple-cofounder-steve-wozniak-space-junk-company" TargetMode="External"/><Relationship Id="rId36" Type="http://schemas.openxmlformats.org/officeDocument/2006/relationships/hyperlink" Target="https://www.hou.usra.edu/meetings/orbitaldebris2019/orbital2019paper/pdf/6077.pdf" TargetMode="External"/><Relationship Id="rId49" Type="http://schemas.openxmlformats.org/officeDocument/2006/relationships/hyperlink" Target="https://www.fastcompany.com/90347364/jeff-bezos-wants-to-save-earth-by-moving-industry-to-space" TargetMode="External"/><Relationship Id="rId57" Type="http://schemas.openxmlformats.org/officeDocument/2006/relationships/hyperlink" Target="https://www.livescience.com/51990-sea-level-rise-unknowns.html" TargetMode="External"/><Relationship Id="rId10" Type="http://schemas.openxmlformats.org/officeDocument/2006/relationships/hyperlink" Target="https://www.nbcnews.com/science/space/space-junk-damages-international-space-stations-robotic-arm-rcna1067" TargetMode="External"/><Relationship Id="rId31" Type="http://schemas.openxmlformats.org/officeDocument/2006/relationships/hyperlink" Target="https://docs.google.com/document/d/1NCO5Vvjf-kgoZLNfgaOn4bDj_CAfyD1Qhz2oW3TrcHc/edit" TargetMode="External"/><Relationship Id="rId44" Type="http://schemas.openxmlformats.org/officeDocument/2006/relationships/hyperlink" Target="https://ratical.org/radiation/NuclearExtinction/StevenStarr022815.html" TargetMode="External"/><Relationship Id="rId52" Type="http://schemas.openxmlformats.org/officeDocument/2006/relationships/hyperlink" Target="https://scholarship.law.wm.edu/cgi/viewcontent.cgi?referer=https://www.google.com/&amp;httpsredir=1&amp;article=1653&amp;context=wmel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14</Pages>
  <Words>9757</Words>
  <Characters>55616</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2022-02-06T21:36:00Z</dcterms:created>
  <dcterms:modified xsi:type="dcterms:W3CDTF">2022-02-06T21:36:00Z</dcterms:modified>
</cp:coreProperties>
</file>