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A17B1" w14:textId="77777777" w:rsidR="008E4D26" w:rsidRPr="00DE2EF7" w:rsidRDefault="008E4D26" w:rsidP="008E4D26">
      <w:pPr>
        <w:pStyle w:val="Heading2"/>
      </w:pPr>
      <w:r>
        <w:t>1</w:t>
      </w:r>
    </w:p>
    <w:p w14:paraId="536BB718" w14:textId="77777777" w:rsidR="008E4D26" w:rsidRDefault="008E4D26" w:rsidP="008E4D26">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65BECBB" w14:textId="77777777" w:rsidR="008E4D26" w:rsidRPr="00F82E63" w:rsidRDefault="008E4D26" w:rsidP="008E4D26">
      <w:r w:rsidRPr="00F82E63">
        <w:rPr>
          <w:rStyle w:val="Style13ptBold"/>
        </w:rPr>
        <w:t>Krishnan 21</w:t>
      </w:r>
      <w:r>
        <w:t xml:space="preserve"> – Ananth, 11/18/21, [</w:t>
      </w:r>
      <w:r w:rsidRPr="00F82E63">
        <w:t>‘Xi tightened control over the PLA’</w:t>
      </w:r>
      <w:r>
        <w:t xml:space="preserve">, TheHindu, </w:t>
      </w:r>
      <w:hyperlink r:id="rId6" w:history="1">
        <w:r w:rsidRPr="008E3DAC">
          <w:rPr>
            <w:rStyle w:val="Hyperlink"/>
          </w:rPr>
          <w:t>https://www.thehindu.com/news/international/xi-tightened-control-over-the-pla/article37549460.ece</w:t>
        </w:r>
      </w:hyperlink>
      <w:r>
        <w:t>] Justin</w:t>
      </w:r>
    </w:p>
    <w:p w14:paraId="6F95BA0B" w14:textId="77777777" w:rsidR="008E4D26" w:rsidRPr="00F82E63" w:rsidRDefault="008E4D26" w:rsidP="008E4D26">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5E0F185A" w14:textId="77777777" w:rsidR="008E4D26" w:rsidRPr="00F82E63" w:rsidRDefault="008E4D26" w:rsidP="008E4D26">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defence”.</w:t>
      </w:r>
    </w:p>
    <w:p w14:paraId="04262551" w14:textId="77777777" w:rsidR="008E4D26" w:rsidRPr="00F82E63" w:rsidRDefault="008E4D26" w:rsidP="008E4D26">
      <w:pPr>
        <w:rPr>
          <w:sz w:val="6"/>
          <w:szCs w:val="6"/>
        </w:rPr>
      </w:pPr>
      <w:r w:rsidRPr="00F82E63">
        <w:rPr>
          <w:sz w:val="6"/>
          <w:szCs w:val="6"/>
        </w:rPr>
        <w:t>No specifics</w:t>
      </w:r>
    </w:p>
    <w:p w14:paraId="46724820" w14:textId="77777777" w:rsidR="008E4D26" w:rsidRPr="00F82E63" w:rsidRDefault="008E4D26" w:rsidP="008E4D26">
      <w:pPr>
        <w:rPr>
          <w:sz w:val="6"/>
          <w:szCs w:val="6"/>
        </w:rPr>
      </w:pPr>
      <w:r w:rsidRPr="00F82E63">
        <w:rPr>
          <w:sz w:val="6"/>
          <w:szCs w:val="6"/>
        </w:rPr>
        <w:t>It did not specify what those major operations were. China has unresolved land borders with India and Bhutan. In April 2020, the PLA mobilised two divisions and carried out multiple transgressions across the Line of Actual Control (LAC) in Eastern Ladakh, sparking the worst crisis along the border in many years. Talks to resolve the tensions are still on-going.</w:t>
      </w:r>
    </w:p>
    <w:p w14:paraId="2945DA34" w14:textId="77777777" w:rsidR="008E4D26" w:rsidRPr="00F82E63" w:rsidRDefault="008E4D26" w:rsidP="008E4D26">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77D0C9EA" w14:textId="77777777" w:rsidR="008E4D26" w:rsidRPr="00F82E63" w:rsidRDefault="008E4D26" w:rsidP="008E4D26">
      <w:pPr>
        <w:rPr>
          <w:sz w:val="6"/>
          <w:szCs w:val="6"/>
        </w:rPr>
      </w:pPr>
      <w:r w:rsidRPr="00F82E63">
        <w:rPr>
          <w:sz w:val="6"/>
          <w:szCs w:val="6"/>
        </w:rPr>
        <w:t>“They have conducted major operations related to border defence, protecting China’s maritime rights, countering terrorism and maintaining stability, disaster rescue and relief, fighting COVID-19, peacekeeping and escort services, humanitarian assistance, and international military cooperation.”</w:t>
      </w:r>
    </w:p>
    <w:p w14:paraId="1FDF0BB9" w14:textId="77777777" w:rsidR="008E4D26" w:rsidRPr="00F82E63" w:rsidRDefault="008E4D26" w:rsidP="008E4D26">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4AD17978" w14:textId="77777777" w:rsidR="008E4D26" w:rsidRPr="00F82E63" w:rsidRDefault="008E4D26" w:rsidP="008E4D26">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612DD273" w14:textId="77777777" w:rsidR="008E4D26" w:rsidRPr="00F82E63" w:rsidRDefault="008E4D26" w:rsidP="008E4D26">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35EF6829" w14:textId="77777777" w:rsidR="008E4D26" w:rsidRPr="00F82E63" w:rsidRDefault="008E4D26" w:rsidP="008E4D26">
      <w:pPr>
        <w:rPr>
          <w:sz w:val="6"/>
          <w:szCs w:val="6"/>
        </w:rPr>
      </w:pPr>
      <w:r w:rsidRPr="00F82E63">
        <w:rPr>
          <w:sz w:val="6"/>
          <w:szCs w:val="6"/>
        </w:rPr>
        <w:t>Criticism of predecessors</w:t>
      </w:r>
    </w:p>
    <w:p w14:paraId="3C7BB354" w14:textId="77777777" w:rsidR="008E4D26" w:rsidRPr="00F82E63" w:rsidRDefault="008E4D26" w:rsidP="008E4D26">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r w:rsidRPr="00DE2EF7">
        <w:rPr>
          <w:rStyle w:val="Emphasis"/>
          <w:highlight w:val="green"/>
        </w:rPr>
        <w:t>emphasising</w:t>
      </w:r>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It only briefly mentioned Mr. Xi’s predecessors Jiang Zemin and Hu Jintao, and implicitly critcised some aspects of their leadership including on military matters.</w:t>
      </w:r>
    </w:p>
    <w:p w14:paraId="709B6D76" w14:textId="77777777" w:rsidR="008E4D26" w:rsidRPr="00F82E63" w:rsidRDefault="008E4D26" w:rsidP="008E4D26">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15C340CE" w14:textId="77777777" w:rsidR="008E4D26" w:rsidRPr="00DB568A" w:rsidRDefault="008E4D26" w:rsidP="008E4D26">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r w:rsidRPr="00DE2EF7">
        <w:rPr>
          <w:rStyle w:val="Emphasis"/>
          <w:highlight w:val="green"/>
        </w:rPr>
        <w:t>modernisation</w:t>
      </w:r>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7E99D8E7" w14:textId="77777777" w:rsidR="008E4D26" w:rsidRPr="00F82E63" w:rsidRDefault="008E4D26" w:rsidP="008E4D26">
      <w:pPr>
        <w:rPr>
          <w:sz w:val="16"/>
        </w:rPr>
      </w:pPr>
      <w:r w:rsidRPr="00F82E63">
        <w:rPr>
          <w:sz w:val="16"/>
        </w:rPr>
        <w:t>‘Working vigorously’</w:t>
      </w:r>
    </w:p>
    <w:p w14:paraId="6F230D5A" w14:textId="77777777" w:rsidR="008E4D26" w:rsidRPr="00F82E63" w:rsidRDefault="008E4D26" w:rsidP="008E4D26">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2EC42437" w14:textId="77777777" w:rsidR="008E4D26" w:rsidRPr="00DA193B" w:rsidRDefault="008E4D26" w:rsidP="008E4D26"/>
    <w:p w14:paraId="35AE28D3" w14:textId="77777777" w:rsidR="008E4D26" w:rsidRDefault="008E4D26" w:rsidP="008E4D26">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7560EE22" w14:textId="77777777" w:rsidR="008E4D26" w:rsidRPr="00DC1444" w:rsidRDefault="008E4D26" w:rsidP="008E4D26">
      <w:r w:rsidRPr="00DC1444">
        <w:rPr>
          <w:rStyle w:val="Style13ptBold"/>
        </w:rPr>
        <w:t>Bartholomew &amp; Cleveland 19</w:t>
      </w:r>
      <w:r>
        <w:t xml:space="preserve"> – Carolyn and Robin, 4/25/19, Chairmen and Vice Chairmen. Section is written from Michael A. McDevitt, US Congressperson, [“</w:t>
      </w:r>
      <w:r w:rsidRPr="00DC1444">
        <w:t xml:space="preserve">HEARING ON CHINA IN SPACE: A STRATEGIC </w:t>
      </w:r>
      <w:r w:rsidRPr="00DC1444">
        <w:lastRenderedPageBreak/>
        <w:t>COMPETITION?</w:t>
      </w:r>
      <w:r>
        <w:t xml:space="preserve">,” </w:t>
      </w:r>
      <w:hyperlink r:id="rId7" w:history="1">
        <w:r w:rsidRPr="008E3DAC">
          <w:rPr>
            <w:rStyle w:val="Hyperlink"/>
          </w:rPr>
          <w:t>https://www.uscc.gov/sites/default/files/transcripts/April%2025%2C%202019%20Hearing%20Transcript%20%282%29.pdf</w:t>
        </w:r>
      </w:hyperlink>
      <w:r>
        <w:t>] Justin</w:t>
      </w:r>
    </w:p>
    <w:p w14:paraId="229C7322" w14:textId="77777777" w:rsidR="008E4D26" w:rsidRPr="00DC1444" w:rsidRDefault="008E4D26" w:rsidP="008E4D26">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66F99EAA" w14:textId="77777777" w:rsidR="008E4D26" w:rsidRPr="00DC1444" w:rsidRDefault="008E4D26" w:rsidP="008E4D26">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1148CC42" w14:textId="77777777" w:rsidR="008E4D26" w:rsidRDefault="008E4D26" w:rsidP="008E4D26">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30D0B40E" w14:textId="77777777" w:rsidR="008E4D26" w:rsidRDefault="008E4D26" w:rsidP="008E4D26">
      <w:pPr>
        <w:rPr>
          <w:sz w:val="16"/>
        </w:rPr>
      </w:pPr>
    </w:p>
    <w:p w14:paraId="519839C7" w14:textId="77777777" w:rsidR="008E4D26" w:rsidRDefault="008E4D26" w:rsidP="008E4D26">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57ED6613" w14:textId="77777777" w:rsidR="008E4D26" w:rsidRPr="00DB1082" w:rsidRDefault="008E4D26" w:rsidP="008E4D26">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4971DE7D" w14:textId="77777777" w:rsidR="008E4D26" w:rsidRPr="00F82E63" w:rsidRDefault="008E4D26" w:rsidP="008E4D26">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informationized conditions.”[8]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 xml:space="preserve">China </w:t>
      </w:r>
      <w:r w:rsidRPr="00DE2EF7">
        <w:rPr>
          <w:rStyle w:val="StyleUnderline"/>
          <w:highlight w:val="green"/>
        </w:rPr>
        <w:lastRenderedPageBreak/>
        <w:t>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China’s past experience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Russian–Chinese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eration.[10] Moreover, as long as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[10]</w:t>
      </w:r>
      <w:r w:rsidRPr="00F82E63">
        <w:rPr>
          <w:rStyle w:val="StyleUnderline"/>
        </w:rPr>
        <w:t>It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there should also be skepticism in American ones. China’s space program is arguably one of the most opaque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3071375B" w14:textId="77777777" w:rsidR="008E4D26" w:rsidRDefault="008E4D26" w:rsidP="008E4D26">
      <w:pPr>
        <w:rPr>
          <w:sz w:val="16"/>
        </w:rPr>
      </w:pPr>
    </w:p>
    <w:p w14:paraId="02655EA7" w14:textId="77777777" w:rsidR="008E4D26" w:rsidRPr="00E07E9B" w:rsidRDefault="008E4D26" w:rsidP="008E4D26">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05ECCFD0" w14:textId="77777777" w:rsidR="008E4D26" w:rsidRPr="00E07E9B" w:rsidRDefault="008E4D26" w:rsidP="008E4D26">
      <w:pPr>
        <w:rPr>
          <w:sz w:val="20"/>
          <w:szCs w:val="20"/>
        </w:rPr>
      </w:pPr>
      <w:r>
        <w:rPr>
          <w:rStyle w:val="Style13ptBold"/>
        </w:rPr>
        <w:t xml:space="preserve">Chellaney 17 </w:t>
      </w:r>
      <w:r>
        <w:t>[</w:t>
      </w:r>
      <w:r w:rsidRPr="00DB1082">
        <w:t>Dr. Brahma Chellaney,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68ED194E" w14:textId="77777777" w:rsidR="008E4D26" w:rsidRPr="00DE2EF7" w:rsidRDefault="008E4D26" w:rsidP="008E4D26">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Mr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spectre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Doklam Plateau </w:t>
      </w:r>
      <w:r w:rsidRPr="00DE2EF7">
        <w:rPr>
          <w:rStyle w:val="StyleUnderline"/>
        </w:rPr>
        <w:t>ended with both sides pulling back</w:t>
      </w:r>
      <w:r w:rsidRPr="00DE2EF7">
        <w:rPr>
          <w:sz w:val="16"/>
        </w:rPr>
        <w:t xml:space="preserve"> troops and equipment from the site on the same day, </w:t>
      </w:r>
      <w:r w:rsidRPr="00DE2EF7">
        <w:rPr>
          <w:rStyle w:val="StyleUnderline"/>
        </w:rPr>
        <w:t xml:space="preserve">signalling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Mr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Mr Xi’s military reforms to turn the PLA into a force “able to fight and win wars”. The Doklam pullback suggests that </w:t>
      </w:r>
      <w:r w:rsidRPr="00DE2EF7">
        <w:rPr>
          <w:rStyle w:val="StyleUnderline"/>
        </w:rPr>
        <w:t>the removed chief</w:t>
      </w:r>
      <w:r w:rsidRPr="00DE2EF7">
        <w:rPr>
          <w:sz w:val="16"/>
        </w:rPr>
        <w:t xml:space="preserve">, Gen Fang Fenghui,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Mr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Mr Xi’s visit. It appeared bizarre that the military of an important power would seek to mar the visit of its own head of state to a key neighbouring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defence secretary Robert Gates warned about in 2011. During his 2014 India trip, Mr Xi appeared embarrassed by the accompanying PLA encroachment and assured Mr Modi that he would sort it out upon his return. Soon after he returned, the Chinese defence </w:t>
      </w:r>
      <w:r w:rsidRPr="00DE2EF7">
        <w:rPr>
          <w:sz w:val="16"/>
        </w:rPr>
        <w:lastRenderedPageBreak/>
        <w:t xml:space="preserve">ministry quoted Mr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Mr Xi exhorted members of his 2.3-million-strong armed forces to “unswervingly follow the absolute leadership of the party.” Had civilian control of the PLA been working well, would Mr Xi repeatedly be demanding “absolute loyalty” from the military or asking it to “follow his instructions”? China does not have a national army; rather the party has an army. So the PLA has traditionally sworn fealty to the party, not the nation. Under Mr Xi’s two immediate predecessors, Hu Jintao and Jiang Zemin, the PLA gradually became stronger at the expense of the party. The military’s rising clout has troubled Mr Xi because it hampers his larger ambition. As part of his effort to reassert party control over the military, Mr Xi has used his anti-corruption campaign to ensnare a number of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Mr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6AF0C5C0" w14:textId="77777777" w:rsidR="008E4D26" w:rsidRDefault="008E4D26" w:rsidP="008E4D26">
      <w:pPr>
        <w:rPr>
          <w:sz w:val="16"/>
        </w:rPr>
      </w:pPr>
    </w:p>
    <w:p w14:paraId="31DF5468" w14:textId="77777777" w:rsidR="008E4D26" w:rsidRPr="007A531D" w:rsidRDefault="008E4D26" w:rsidP="008E4D26">
      <w:pPr>
        <w:pStyle w:val="Heading4"/>
      </w:pPr>
      <w:r>
        <w:t>Extinction.</w:t>
      </w:r>
    </w:p>
    <w:p w14:paraId="5FB5E4C8" w14:textId="77777777" w:rsidR="008E4D26" w:rsidRPr="007A531D" w:rsidRDefault="008E4D26" w:rsidP="008E4D26">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6016C60A" w14:textId="77777777" w:rsidR="008E4D26" w:rsidRPr="00DE2EF7" w:rsidRDefault="008E4D26" w:rsidP="008E4D26">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64B8515C" w14:textId="77777777" w:rsidR="008E4D26" w:rsidRPr="00F42AD2" w:rsidRDefault="008E4D26" w:rsidP="008E4D26"/>
    <w:p w14:paraId="0E162D90" w14:textId="77777777" w:rsidR="008E4D26" w:rsidRDefault="008E4D26" w:rsidP="008E4D26">
      <w:pPr>
        <w:pStyle w:val="Heading2"/>
      </w:pPr>
      <w:r>
        <w:lastRenderedPageBreak/>
        <w:t>2</w:t>
      </w:r>
    </w:p>
    <w:p w14:paraId="59E3981B" w14:textId="77777777" w:rsidR="008E4D26" w:rsidRDefault="008E4D26" w:rsidP="008E4D26">
      <w:pPr>
        <w:pStyle w:val="Heading4"/>
      </w:pPr>
      <w:r>
        <w:t xml:space="preserve">Text – Private Appropriation of Outer Space except for Space Elevators is Unjust. </w:t>
      </w:r>
    </w:p>
    <w:p w14:paraId="0B4F21EC" w14:textId="77777777" w:rsidR="008E4D26" w:rsidRDefault="008E4D26" w:rsidP="008E4D26">
      <w:pPr>
        <w:pStyle w:val="Heading4"/>
      </w:pPr>
      <w:r>
        <w:t xml:space="preserve">Space Elevators constitute Appropriation – they impede orbits. </w:t>
      </w:r>
    </w:p>
    <w:p w14:paraId="75D5139A" w14:textId="77777777" w:rsidR="008E4D26" w:rsidRPr="005F1160" w:rsidRDefault="008E4D26" w:rsidP="008E4D26">
      <w:r w:rsidRPr="005F1160">
        <w:rPr>
          <w:rStyle w:val="Style13ptBold"/>
        </w:rPr>
        <w:t>Matignon 19</w:t>
      </w:r>
      <w:r>
        <w:t xml:space="preserve"> </w:t>
      </w:r>
      <w:r w:rsidRPr="005F1160">
        <w:t>Louis de Gouyon Matignon</w:t>
      </w:r>
      <w:r>
        <w:t xml:space="preserve"> </w:t>
      </w:r>
      <w:r w:rsidRPr="005F1160">
        <w:t>3-3-2019 "LEGAL ASPECTS OF THE SPACE ELEVATOR TRANSPORTATION SYSTEM"</w:t>
      </w:r>
      <w:r>
        <w:t xml:space="preserve"> </w:t>
      </w:r>
      <w:hyperlink r:id="rId8" w:history="1">
        <w:r w:rsidRPr="00473E10">
          <w:rPr>
            <w:rStyle w:val="Hyperlink"/>
          </w:rPr>
          <w:t>https://www.spacelegalissues.com/space-law-legal-aspects-of-the-space-elevator-transportation-system/</w:t>
        </w:r>
      </w:hyperlink>
      <w:r>
        <w:t xml:space="preserve"> [PhD in space law (co-supervised by both Philippe Delebecque, from Université Paris 1 Panthéon-Sorbonne, France, and Christopher D. Johnson, from Georgetown University || regularly write articles on the website Space Legal Issues so as to popularise space law and public international law]//Elmer </w:t>
      </w:r>
    </w:p>
    <w:p w14:paraId="0A5DF5FB" w14:textId="77777777" w:rsidR="008E4D26" w:rsidRPr="00C71C98" w:rsidRDefault="008E4D26" w:rsidP="008E4D26">
      <w:pPr>
        <w:rPr>
          <w:sz w:val="16"/>
        </w:rPr>
      </w:pPr>
      <w:r w:rsidRPr="00C71C98">
        <w:rPr>
          <w:u w:val="single"/>
        </w:rPr>
        <w:t xml:space="preserve">An Earth-based </w:t>
      </w:r>
      <w:r w:rsidRPr="00001B27">
        <w:rPr>
          <w:rStyle w:val="Emphasis"/>
          <w:highlight w:val="green"/>
        </w:rPr>
        <w:t>space elevator would consist of</w:t>
      </w:r>
      <w:r w:rsidRPr="00001B27">
        <w:rPr>
          <w:highlight w:val="green"/>
          <w:u w:val="single"/>
        </w:rPr>
        <w:t xml:space="preserve"> </w:t>
      </w:r>
      <w:r w:rsidRPr="00C71C98">
        <w:rPr>
          <w:u w:val="single"/>
        </w:rPr>
        <w:t xml:space="preserve">a </w:t>
      </w:r>
      <w:r w:rsidRPr="00001B27">
        <w:rPr>
          <w:rStyle w:val="Emphasis"/>
          <w:highlight w:val="green"/>
        </w:rPr>
        <w:t>cable</w:t>
      </w:r>
      <w:r w:rsidRPr="00001B27">
        <w:rPr>
          <w:highlight w:val="green"/>
          <w:u w:val="single"/>
        </w:rPr>
        <w:t xml:space="preserve"> </w:t>
      </w:r>
      <w:r w:rsidRPr="00C71C98">
        <w:rPr>
          <w:u w:val="single"/>
        </w:rPr>
        <w:t xml:space="preserve">with one end </w:t>
      </w:r>
      <w:r w:rsidRPr="00001B27">
        <w:rPr>
          <w:rStyle w:val="Emphasis"/>
          <w:highlight w:val="green"/>
        </w:rPr>
        <w:t>attached</w:t>
      </w:r>
      <w:r w:rsidRPr="00001B27">
        <w:rPr>
          <w:highlight w:val="green"/>
          <w:u w:val="single"/>
        </w:rPr>
        <w:t xml:space="preserve"> </w:t>
      </w:r>
      <w:r w:rsidRPr="00001B27">
        <w:rPr>
          <w:rStyle w:val="Emphasis"/>
          <w:highlight w:val="green"/>
        </w:rPr>
        <w:t>to</w:t>
      </w:r>
      <w:r w:rsidRPr="00001B27">
        <w:rPr>
          <w:highlight w:val="green"/>
          <w:u w:val="single"/>
        </w:rPr>
        <w:t xml:space="preserve"> </w:t>
      </w:r>
      <w:r w:rsidRPr="00C71C98">
        <w:rPr>
          <w:u w:val="single"/>
        </w:rPr>
        <w:t xml:space="preserve">the surface near the equator and the other end in </w:t>
      </w:r>
      <w:r w:rsidRPr="00001B27">
        <w:rPr>
          <w:rStyle w:val="Emphasis"/>
          <w:highlight w:val="green"/>
        </w:rPr>
        <w:t>space</w:t>
      </w:r>
      <w:r w:rsidRPr="00001B27">
        <w:rPr>
          <w:highlight w:val="green"/>
          <w:u w:val="single"/>
        </w:rPr>
        <w:t xml:space="preserve"> </w:t>
      </w:r>
      <w:r w:rsidRPr="00001B27">
        <w:rPr>
          <w:rStyle w:val="Emphasis"/>
          <w:highlight w:val="green"/>
          <w:bdr w:val="single" w:sz="18" w:space="0" w:color="auto"/>
        </w:rPr>
        <w:t>beyond geostationary orbit.</w:t>
      </w:r>
      <w:r w:rsidRPr="00C71C98">
        <w:rPr>
          <w:u w:val="single"/>
        </w:rPr>
        <w:t xml:space="preserve"> An orbit is the curved path through which objects in space move around a planet or a star. The </w:t>
      </w:r>
      <w:r w:rsidRPr="00001B27">
        <w:rPr>
          <w:rStyle w:val="Emphasis"/>
          <w:highlight w:val="green"/>
        </w:rPr>
        <w:t>1967 Treaty’s</w:t>
      </w:r>
      <w:r w:rsidRPr="00001B27">
        <w:rPr>
          <w:highlight w:val="green"/>
          <w:u w:val="single"/>
        </w:rPr>
        <w:t xml:space="preserve"> </w:t>
      </w:r>
      <w:r w:rsidRPr="00C71C98">
        <w:rPr>
          <w:u w:val="single"/>
        </w:rPr>
        <w:t xml:space="preserve">regime and </w:t>
      </w:r>
      <w:r w:rsidRPr="00001B27">
        <w:rPr>
          <w:rStyle w:val="Emphasis"/>
          <w:highlight w:val="green"/>
        </w:rPr>
        <w:t>customary law</w:t>
      </w:r>
      <w:r w:rsidRPr="00001B27">
        <w:rPr>
          <w:highlight w:val="green"/>
          <w:u w:val="single"/>
        </w:rPr>
        <w:t xml:space="preserve"> </w:t>
      </w:r>
      <w:r w:rsidRPr="00001B27">
        <w:rPr>
          <w:rStyle w:val="Emphasis"/>
          <w:highlight w:val="green"/>
        </w:rPr>
        <w:t>enshrine</w:t>
      </w:r>
      <w:r w:rsidRPr="00001B27">
        <w:rPr>
          <w:highlight w:val="green"/>
          <w:u w:val="single"/>
        </w:rPr>
        <w:t xml:space="preserve"> </w:t>
      </w:r>
      <w:r w:rsidRPr="00C71C98">
        <w:rPr>
          <w:u w:val="single"/>
        </w:rPr>
        <w:t xml:space="preserve">the </w:t>
      </w:r>
      <w:r w:rsidRPr="00001B27">
        <w:rPr>
          <w:rStyle w:val="Emphasis"/>
          <w:highlight w:val="green"/>
        </w:rPr>
        <w:t xml:space="preserve">principle of </w:t>
      </w:r>
      <w:r w:rsidRPr="00001B27">
        <w:rPr>
          <w:rStyle w:val="Emphasis"/>
          <w:highlight w:val="green"/>
          <w:bdr w:val="single" w:sz="18" w:space="0" w:color="auto"/>
        </w:rPr>
        <w:t>non-appropriation</w:t>
      </w:r>
      <w:r w:rsidRPr="00001B27">
        <w:rPr>
          <w:highlight w:val="green"/>
          <w:u w:val="single"/>
          <w:bdr w:val="single" w:sz="18" w:space="0" w:color="auto"/>
        </w:rPr>
        <w:t xml:space="preserve"> </w:t>
      </w:r>
      <w:r w:rsidRPr="00001B27">
        <w:rPr>
          <w:rStyle w:val="Emphasis"/>
          <w:highlight w:val="green"/>
          <w:bdr w:val="single" w:sz="18" w:space="0" w:color="auto"/>
        </w:rPr>
        <w:t>and freedom of access to orbital positions</w:t>
      </w:r>
      <w:r w:rsidRPr="00C71C98">
        <w:rPr>
          <w:sz w:val="16"/>
        </w:rPr>
        <w:t xml:space="preserve">. Space Law and International Telecommunication Laws combined to protect this use against any interference. The majority of space-launched objects are satellites that are launched in Earth’s orbit (a very small part </w:t>
      </w:r>
      <w:r w:rsidRPr="00C71C98">
        <w:rPr>
          <w:rStyle w:val="StyleUnderline"/>
        </w:rPr>
        <w:t>of space objects – scientific objects for space exploration – are launched into outer space beyond terrestrial orbits). It is important to precise that an orbit does not exist: satellites describe orbits by obeying the general laws of universal attraction</w:t>
      </w:r>
      <w:r w:rsidRPr="00C71C98">
        <w:rPr>
          <w:sz w:val="16"/>
        </w:rPr>
        <w:t xml:space="preserve">. Depending on the launching techniques and parameters, the orbital trajectory of a satellite may vary. Sun-synchronous satellites fly over a given location constantly at the same time in local civil time: they are used for remote sensing, meteorology or the study of the atmosphere. Geostationary satellites are placed in a very high orbit; they give an impression of immobility because they remain permanently at the same vertical point of a terrestrial point (they are mainly used for telecommunications and television broadcasting). A geocentric orbit or Earth orbit involves any object orbiting Planet Earth, such as the Moon or artificial satellites. Geocentric (having the Earth as its centre) orbits are organised as follow: 1) Low Earth orbit (LEO): geocentric orbits with altitudes (the height of an object above the average surface of the Earth’s oceans) from 100 to 2 000 kilometres. Satellites in LEO have a small momentary field of view, only able to observe and communicate with a fraction of the Earth at a time, meaning a network or constellation of satellites is required in order to provide continuous coverage. Satellites in lower regions of LEO also suffer from fast orbital decay (in orbital mechanics, decay is a gradual decrease of the distance between two orbiting bodies at their closest approach, the periapsis, over many orbital periods), requiring either periodic reboosting to maintain a stable orbit, or launching replacement satellites when old ones re-enter. 2) Medium Earth orbit (MEO), also known as an intermediate circular orbit: geocentric orbits ranging in altitude from 2 000 kilometres to just below geosynchronous orbit at 35 786 kilometres. The most common use for satellites in this region is for navigation, communication, and geodetic/space environment science. The most common altitude is approximately 20 000 kilometres which yields an orbital period of twelve hours. 3) Geosynchronous orbit (GSO) and geostationary orbit (GEO) are orbits around Earth at an altitude of 35 786 kilometres matching Earth’s sidereal rotation period. All geosynchronous and geostationary orbits have a semi-major axis of 42 164 kilometres. A geostationary orbit stays exactly above the equator, whereas a geosynchronous orbit may swing north and south to cover more of the Earth’s surface. Communications satellites and weather satellites are often placed in geostationary orbits, so that the satellite antennae (located on Earth) that communicate with them do not have to rotate to track them, but can be pointed permanently at the position in the sky where the satellites are located. 4) High Earth orbit: geocentric orbits above the altitude of 35 786 kilometres. </w:t>
      </w:r>
      <w:r w:rsidRPr="00C71C98">
        <w:rPr>
          <w:rStyle w:val="StyleUnderline"/>
        </w:rPr>
        <w:t xml:space="preserve">The </w:t>
      </w:r>
      <w:r w:rsidRPr="00001B27">
        <w:rPr>
          <w:rStyle w:val="StyleUnderline"/>
          <w:highlight w:val="green"/>
        </w:rPr>
        <w:t>competing forces of gravity</w:t>
      </w:r>
      <w:r w:rsidRPr="00C71C98">
        <w:rPr>
          <w:rStyle w:val="StyleUnderline"/>
        </w:rPr>
        <w:t xml:space="preserve">, which is stronger at the lower end, and the outward/upward centrifugal force, which is stronger at the upper end, </w:t>
      </w:r>
      <w:r w:rsidRPr="00001B27">
        <w:rPr>
          <w:rStyle w:val="StyleUnderline"/>
          <w:highlight w:val="green"/>
        </w:rPr>
        <w:t>would result in the cable being held up</w:t>
      </w:r>
      <w:r w:rsidRPr="00C71C98">
        <w:rPr>
          <w:rStyle w:val="StyleUnderline"/>
        </w:rPr>
        <w:t xml:space="preserve">, under tension, </w:t>
      </w:r>
      <w:r w:rsidRPr="00001B27">
        <w:rPr>
          <w:rStyle w:val="Emphasis"/>
          <w:highlight w:val="green"/>
          <w:bdr w:val="single" w:sz="18" w:space="0" w:color="auto"/>
        </w:rPr>
        <w:t>and stationary over a single position on Earth</w:t>
      </w:r>
      <w:r w:rsidRPr="00C71C98">
        <w:rPr>
          <w:sz w:val="16"/>
        </w:rPr>
        <w:t>. With the tether deployed, climbers could repeatedly climb the tether to space by mechanical means, releasing their cargo to orbit. Climbers could also descend the tether to return cargo to the surface from orbit.</w:t>
      </w:r>
    </w:p>
    <w:p w14:paraId="51B25B8D" w14:textId="77777777" w:rsidR="008E4D26" w:rsidRDefault="008E4D26" w:rsidP="008E4D26">
      <w:pPr>
        <w:pStyle w:val="Heading4"/>
      </w:pPr>
      <w:r>
        <w:t xml:space="preserve">Private Companies are pursuing Space Elevators. </w:t>
      </w:r>
    </w:p>
    <w:p w14:paraId="426F00FF" w14:textId="77777777" w:rsidR="008E4D26" w:rsidRPr="005F1160" w:rsidRDefault="008E4D26" w:rsidP="008E4D26">
      <w:r w:rsidRPr="005F1160">
        <w:rPr>
          <w:rStyle w:val="Style13ptBold"/>
        </w:rPr>
        <w:t>Alfano 15</w:t>
      </w:r>
      <w:r>
        <w:t xml:space="preserve"> Andrea Alfano 8-18-2015 “</w:t>
      </w:r>
      <w:r w:rsidRPr="005F1160">
        <w:t xml:space="preserve">All Of </w:t>
      </w:r>
      <w:r w:rsidRPr="00001B27">
        <w:rPr>
          <w:rStyle w:val="Emphasis"/>
          <w:highlight w:val="green"/>
          <w:bdr w:val="single" w:sz="18" w:space="0" w:color="auto"/>
        </w:rPr>
        <w:t>These Companies Are Working On A Space Elevator</w:t>
      </w:r>
      <w:r>
        <w:t xml:space="preserve">” </w:t>
      </w:r>
      <w:hyperlink r:id="rId9" w:history="1">
        <w:r w:rsidRPr="00473E10">
          <w:rPr>
            <w:rStyle w:val="Hyperlink"/>
          </w:rPr>
          <w:t>https://www.techtimes.com/articles/77612/20150818/companies-working-space-elevator.htm</w:t>
        </w:r>
      </w:hyperlink>
      <w:r>
        <w:t xml:space="preserve"> (Writer at the Tech Times)//Elmer </w:t>
      </w:r>
    </w:p>
    <w:p w14:paraId="37860922" w14:textId="77777777" w:rsidR="008E4D26" w:rsidRPr="00C71C98" w:rsidRDefault="008E4D26" w:rsidP="008E4D26">
      <w:pPr>
        <w:rPr>
          <w:sz w:val="16"/>
        </w:rPr>
      </w:pPr>
      <w:r w:rsidRPr="00C71C98">
        <w:rPr>
          <w:sz w:val="16"/>
        </w:rPr>
        <w:lastRenderedPageBreak/>
        <w:t xml:space="preserve">Space elevators are solid proof that any mundane object sounds way cooler if you stick the word "space" in front of it. </w:t>
      </w:r>
      <w:r w:rsidRPr="00C71C98">
        <w:rPr>
          <w:rStyle w:val="StyleUnderline"/>
        </w:rPr>
        <w:t xml:space="preserve">But there's much more than coolness at stake when building a space elevator – this technology has the potential to revolutionize space transportation, and the Canadian </w:t>
      </w:r>
      <w:r w:rsidRPr="00001B27">
        <w:rPr>
          <w:rStyle w:val="Emphasis"/>
          <w:highlight w:val="green"/>
        </w:rPr>
        <w:t>private space company Thoth</w:t>
      </w:r>
      <w:r w:rsidRPr="00001B27">
        <w:rPr>
          <w:rStyle w:val="StyleUnderline"/>
          <w:highlight w:val="green"/>
        </w:rPr>
        <w:t xml:space="preserve"> </w:t>
      </w:r>
      <w:r w:rsidRPr="00C71C98">
        <w:rPr>
          <w:rStyle w:val="StyleUnderline"/>
        </w:rPr>
        <w:t xml:space="preserve">Technology that was recently </w:t>
      </w:r>
      <w:r w:rsidRPr="00001B27">
        <w:rPr>
          <w:rStyle w:val="Emphasis"/>
          <w:highlight w:val="green"/>
        </w:rPr>
        <w:t>awarded</w:t>
      </w:r>
      <w:r w:rsidRPr="00001B27">
        <w:rPr>
          <w:rStyle w:val="StyleUnderline"/>
          <w:highlight w:val="green"/>
        </w:rPr>
        <w:t xml:space="preserve"> </w:t>
      </w:r>
      <w:r w:rsidRPr="00C71C98">
        <w:rPr>
          <w:rStyle w:val="StyleUnderline"/>
        </w:rPr>
        <w:t xml:space="preserve">a </w:t>
      </w:r>
      <w:r w:rsidRPr="00001B27">
        <w:rPr>
          <w:rStyle w:val="Emphasis"/>
          <w:highlight w:val="green"/>
        </w:rPr>
        <w:t>patent for</w:t>
      </w:r>
      <w:r w:rsidRPr="00001B27">
        <w:rPr>
          <w:rStyle w:val="StyleUnderline"/>
          <w:highlight w:val="green"/>
        </w:rPr>
        <w:t xml:space="preserve"> </w:t>
      </w:r>
      <w:r w:rsidRPr="00C71C98">
        <w:rPr>
          <w:rStyle w:val="StyleUnderline"/>
        </w:rPr>
        <w:t xml:space="preserve">its </w:t>
      </w:r>
      <w:r w:rsidRPr="00001B27">
        <w:rPr>
          <w:rStyle w:val="Emphasis"/>
          <w:highlight w:val="green"/>
        </w:rPr>
        <w:t>space elevator</w:t>
      </w:r>
      <w:r w:rsidRPr="00001B27">
        <w:rPr>
          <w:rStyle w:val="StyleUnderline"/>
          <w:highlight w:val="green"/>
        </w:rPr>
        <w:t xml:space="preserve"> </w:t>
      </w:r>
      <w:r w:rsidRPr="00C71C98">
        <w:rPr>
          <w:rStyle w:val="StyleUnderline"/>
        </w:rPr>
        <w:t>design isn't the only company in the game</w:t>
      </w:r>
      <w:r w:rsidRPr="00C71C98">
        <w:rPr>
          <w:sz w:val="16"/>
        </w:rPr>
        <w:t xml:space="preserve">. </w:t>
      </w:r>
      <w:r w:rsidRPr="00C71C98">
        <w:rPr>
          <w:rStyle w:val="StyleUnderline"/>
        </w:rPr>
        <w:t xml:space="preserve">One of the other major players is a U.S.-based company called </w:t>
      </w:r>
      <w:r w:rsidRPr="00001B27">
        <w:rPr>
          <w:rStyle w:val="Emphasis"/>
          <w:highlight w:val="green"/>
        </w:rPr>
        <w:t>LiftPort Group,</w:t>
      </w:r>
      <w:r w:rsidRPr="00001B27">
        <w:rPr>
          <w:rStyle w:val="StyleUnderline"/>
          <w:highlight w:val="green"/>
        </w:rPr>
        <w:t xml:space="preserve"> </w:t>
      </w:r>
      <w:r w:rsidRPr="00C71C98">
        <w:rPr>
          <w:rStyle w:val="StyleUnderline"/>
        </w:rPr>
        <w:t xml:space="preserve">founded by space entrepreneur Michael Laine in 2003. Its </w:t>
      </w:r>
      <w:r w:rsidRPr="00001B27">
        <w:rPr>
          <w:rStyle w:val="Emphasis"/>
          <w:highlight w:val="green"/>
        </w:rPr>
        <w:t>plan for a space elevator</w:t>
      </w:r>
      <w:r w:rsidRPr="00001B27">
        <w:rPr>
          <w:rStyle w:val="StyleUnderline"/>
          <w:highlight w:val="green"/>
        </w:rPr>
        <w:t xml:space="preserve"> </w:t>
      </w:r>
      <w:r w:rsidRPr="00C71C98">
        <w:rPr>
          <w:rStyle w:val="StyleUnderline"/>
        </w:rPr>
        <w:t>is vastly different from the one for which Thoth received a patent, however.</w:t>
      </w:r>
      <w:r w:rsidRPr="00C71C98">
        <w:rPr>
          <w:sz w:val="16"/>
        </w:rPr>
        <w:t xml:space="preserve"> </w:t>
      </w:r>
      <w:r w:rsidRPr="00C71C98">
        <w:rPr>
          <w:rStyle w:val="StyleUnderline"/>
        </w:rPr>
        <w:t xml:space="preserve">Whereas Thoth's plans entail tethering a 12-mile-high inflatable space elevator to the Earth, LiftPort is shooting </w:t>
      </w:r>
      <w:r w:rsidRPr="00001B27">
        <w:rPr>
          <w:rStyle w:val="Emphasis"/>
          <w:highlight w:val="green"/>
          <w:bdr w:val="single" w:sz="18" w:space="0" w:color="auto"/>
        </w:rPr>
        <w:t>for the moon</w:t>
      </w:r>
      <w:r w:rsidRPr="00C71C98">
        <w:rPr>
          <w:rStyle w:val="StyleUnderline"/>
        </w:rPr>
        <w:t>.</w:t>
      </w:r>
      <w:r w:rsidRPr="00C71C98">
        <w:rPr>
          <w:sz w:val="16"/>
        </w:rPr>
        <w:t xml:space="preserve"> Originally, LiftPort had planned to build an Earth elevator, too, but it abandoned the idea in 2007 in favor of building a lunar elevator. The basic design for a lunar elevator is an anchor in the moon that is attached to a cable that extends to a space station situated at a very special point. Known as a Lagrange Point, this is the gravitational tipping point between the Earth and the moon, where their gravitational pulls essentially cancel one another out. A robot could then travel up and down the tether, ferrying cargo between the moon and the station. Out farther in space, a counterweight would balance out the system. Both types of space elevator are intended to increase space access, but in very different ways. </w:t>
      </w:r>
      <w:r w:rsidRPr="00C71C98">
        <w:rPr>
          <w:rStyle w:val="StyleUnderline"/>
        </w:rPr>
        <w:t xml:space="preserve">Thoth's Earth elevator aims to make launches easier by starting off 12 miles above the Earth's surface. LiftPort's space elevator aims to increase access to the moon in particular, because it is much easier to launch a rocket to the Lagrange Point and dock it at a space station than it is to get to the moon directly. There's a </w:t>
      </w:r>
      <w:r w:rsidRPr="00001B27">
        <w:rPr>
          <w:rStyle w:val="Emphasis"/>
          <w:highlight w:val="green"/>
        </w:rPr>
        <w:t>third</w:t>
      </w:r>
      <w:r w:rsidRPr="00001B27">
        <w:rPr>
          <w:rStyle w:val="StyleUnderline"/>
          <w:highlight w:val="green"/>
        </w:rPr>
        <w:t xml:space="preserve"> </w:t>
      </w:r>
      <w:r w:rsidRPr="00C71C98">
        <w:rPr>
          <w:rStyle w:val="StyleUnderline"/>
        </w:rPr>
        <w:t xml:space="preserve">major </w:t>
      </w:r>
      <w:r w:rsidRPr="00001B27">
        <w:rPr>
          <w:rStyle w:val="Emphasis"/>
          <w:highlight w:val="green"/>
        </w:rPr>
        <w:t>company</w:t>
      </w:r>
      <w:r w:rsidRPr="00001B27">
        <w:rPr>
          <w:rStyle w:val="StyleUnderline"/>
          <w:highlight w:val="green"/>
        </w:rPr>
        <w:t xml:space="preserve"> </w:t>
      </w:r>
      <w:r w:rsidRPr="00C71C98">
        <w:rPr>
          <w:rStyle w:val="StyleUnderline"/>
        </w:rPr>
        <w:t xml:space="preserve">based in Japan called </w:t>
      </w:r>
      <w:r w:rsidRPr="00001B27">
        <w:rPr>
          <w:rStyle w:val="Emphasis"/>
          <w:highlight w:val="green"/>
        </w:rPr>
        <w:t>Obayashi Corp</w:t>
      </w:r>
      <w:r w:rsidRPr="00C71C98">
        <w:rPr>
          <w:rStyle w:val="StyleUnderline"/>
        </w:rPr>
        <w:t>.</w:t>
      </w:r>
      <w:r w:rsidRPr="00C71C98">
        <w:rPr>
          <w:sz w:val="16"/>
        </w:rPr>
        <w:t xml:space="preserve"> whose plans look like a hybrid of Thoth's and LiftPort's</w:t>
      </w:r>
      <w:r w:rsidRPr="00C71C98">
        <w:rPr>
          <w:rStyle w:val="StyleUnderline"/>
        </w:rPr>
        <w:t xml:space="preserve">. Obayashi is not a space company, however – it's actually a construction company. Like Thoth, Obayashi plans to build an Earth </w:t>
      </w:r>
      <w:r w:rsidRPr="00001B27">
        <w:rPr>
          <w:rStyle w:val="Emphasis"/>
          <w:highlight w:val="green"/>
        </w:rPr>
        <w:t>elevator</w:t>
      </w:r>
      <w:r w:rsidRPr="00C71C98">
        <w:rPr>
          <w:rStyle w:val="StyleUnderline"/>
        </w:rPr>
        <w:t xml:space="preserve">. But its Earth elevator would consist of a cable </w:t>
      </w:r>
      <w:r w:rsidRPr="00001B27">
        <w:rPr>
          <w:rStyle w:val="Emphasis"/>
          <w:highlight w:val="green"/>
        </w:rPr>
        <w:t xml:space="preserve">tethered to </w:t>
      </w:r>
      <w:r w:rsidRPr="00C71C98">
        <w:rPr>
          <w:rStyle w:val="StyleUnderline"/>
        </w:rPr>
        <w:t xml:space="preserve">the blue planet, a robotic cargo-carrier, a </w:t>
      </w:r>
      <w:r w:rsidRPr="00001B27">
        <w:rPr>
          <w:rStyle w:val="Emphasis"/>
          <w:highlight w:val="green"/>
        </w:rPr>
        <w:t>space station</w:t>
      </w:r>
      <w:r w:rsidRPr="00C71C98">
        <w:rPr>
          <w:rStyle w:val="StyleUnderline"/>
        </w:rPr>
        <w:t>, and a counterweight. It essentially looks like LiftPort's plans, but stuck to the Earth instead of to the moon</w:t>
      </w:r>
      <w:r w:rsidRPr="00C71C98">
        <w:rPr>
          <w:sz w:val="16"/>
        </w:rPr>
        <w:t>.</w:t>
      </w:r>
    </w:p>
    <w:p w14:paraId="2C1936AB" w14:textId="77777777" w:rsidR="008E4D26" w:rsidRPr="00001B27" w:rsidRDefault="008E4D26" w:rsidP="008E4D26">
      <w:pPr>
        <w:pStyle w:val="Heading4"/>
      </w:pPr>
      <w:r>
        <w:t xml:space="preserve">Regardless of completion, Elevators spur </w:t>
      </w:r>
      <w:r>
        <w:rPr>
          <w:u w:val="single"/>
        </w:rPr>
        <w:t>investment</w:t>
      </w:r>
      <w:r>
        <w:t xml:space="preserve"> in Nanotechnology</w:t>
      </w:r>
    </w:p>
    <w:p w14:paraId="5E530560" w14:textId="77777777" w:rsidR="008E4D26" w:rsidRDefault="008E4D26" w:rsidP="008E4D26">
      <w:r>
        <w:t xml:space="preserve">Liam </w:t>
      </w:r>
      <w:r w:rsidRPr="006F17E7">
        <w:rPr>
          <w:rStyle w:val="Style13ptBold"/>
        </w:rPr>
        <w:t>O’Brien 16</w:t>
      </w:r>
      <w:r>
        <w:t>. University of Wollongong. 07/2016. “Nanotechnology in Space.” Young Scientists Journal; Canterbury, no. 19, p. 22.</w:t>
      </w:r>
    </w:p>
    <w:p w14:paraId="32022A1D" w14:textId="77777777" w:rsidR="008E4D26" w:rsidRDefault="008E4D26" w:rsidP="008E4D26">
      <w:pPr>
        <w:rPr>
          <w:sz w:val="16"/>
        </w:rPr>
      </w:pPr>
      <w:r w:rsidRPr="00371AF0">
        <w:rPr>
          <w:rStyle w:val="Emphasis"/>
        </w:rPr>
        <w:t>Nanotech</w:t>
      </w:r>
      <w:r w:rsidRPr="00371AF0">
        <w:rPr>
          <w:sz w:val="16"/>
        </w:rPr>
        <w:t xml:space="preserve">nology </w:t>
      </w:r>
      <w:r w:rsidRPr="00371AF0">
        <w:rPr>
          <w:rStyle w:val="StyleUnderline"/>
        </w:rPr>
        <w:t>is at the</w:t>
      </w:r>
      <w:r w:rsidRPr="00371AF0">
        <w:rPr>
          <w:sz w:val="16"/>
        </w:rPr>
        <w:t xml:space="preserve"> </w:t>
      </w:r>
      <w:r w:rsidRPr="00371AF0">
        <w:rPr>
          <w:rStyle w:val="Emphasis"/>
        </w:rPr>
        <w:t>forefront</w:t>
      </w:r>
      <w:r w:rsidRPr="00371AF0">
        <w:rPr>
          <w:sz w:val="16"/>
        </w:rPr>
        <w:t xml:space="preserve"> </w:t>
      </w:r>
      <w:r w:rsidRPr="00371AF0">
        <w:rPr>
          <w:rStyle w:val="StyleUnderline"/>
        </w:rPr>
        <w:t xml:space="preserve">of </w:t>
      </w:r>
      <w:r w:rsidRPr="00371AF0">
        <w:rPr>
          <w:rStyle w:val="Emphasis"/>
        </w:rPr>
        <w:t>scientific development</w:t>
      </w:r>
      <w:r w:rsidRPr="00371AF0">
        <w:rPr>
          <w:rStyle w:val="StyleUnderline"/>
        </w:rPr>
        <w:t>, continuing to</w:t>
      </w:r>
      <w:r w:rsidRPr="00F84047">
        <w:rPr>
          <w:sz w:val="16"/>
        </w:rPr>
        <w:t xml:space="preserve"> </w:t>
      </w:r>
      <w:r w:rsidRPr="00F84047">
        <w:rPr>
          <w:rStyle w:val="Emphasis"/>
        </w:rPr>
        <w:t>astound and innovate</w:t>
      </w:r>
      <w:r w:rsidRPr="00F84047">
        <w:rPr>
          <w:sz w:val="16"/>
        </w:rPr>
        <w:t xml:space="preserve">. Likewise, the space industry is rapidly increasing in sophistication and competition, with companies such as SpaceX, Blue Origin and Virgin Galactic becoming increasingly prevalent in what could become a new commercial space race. The various </w:t>
      </w:r>
      <w:r w:rsidRPr="00001B27">
        <w:rPr>
          <w:rStyle w:val="Emphasis"/>
          <w:highlight w:val="green"/>
        </w:rPr>
        <w:t>space programs</w:t>
      </w:r>
      <w:r w:rsidRPr="00F84047">
        <w:rPr>
          <w:sz w:val="16"/>
        </w:rPr>
        <w:t xml:space="preserve"> </w:t>
      </w:r>
      <w:r w:rsidRPr="00F84047">
        <w:rPr>
          <w:rStyle w:val="StyleUnderline"/>
        </w:rPr>
        <w:t xml:space="preserve">over the past 60 years </w:t>
      </w:r>
      <w:r w:rsidRPr="00001B27">
        <w:rPr>
          <w:rStyle w:val="StyleUnderline"/>
          <w:highlight w:val="green"/>
        </w:rPr>
        <w:t>have led to a</w:t>
      </w:r>
      <w:r w:rsidRPr="00001B27">
        <w:rPr>
          <w:sz w:val="16"/>
          <w:highlight w:val="green"/>
        </w:rPr>
        <w:t xml:space="preserve"> </w:t>
      </w:r>
      <w:r w:rsidRPr="00001B27">
        <w:rPr>
          <w:rStyle w:val="Emphasis"/>
          <w:highlight w:val="green"/>
        </w:rPr>
        <w:t>multitude of</w:t>
      </w:r>
      <w:r w:rsidRPr="00F84047">
        <w:rPr>
          <w:rStyle w:val="Emphasis"/>
        </w:rPr>
        <w:t xml:space="preserve"> beneficial </w:t>
      </w:r>
      <w:r w:rsidRPr="00001B27">
        <w:rPr>
          <w:rStyle w:val="Emphasis"/>
          <w:highlight w:val="green"/>
        </w:rPr>
        <w:t>impacts</w:t>
      </w:r>
      <w:r w:rsidRPr="00001B27">
        <w:rPr>
          <w:sz w:val="16"/>
          <w:highlight w:val="green"/>
        </w:rPr>
        <w:t xml:space="preserve"> </w:t>
      </w:r>
      <w:r w:rsidRPr="00001B27">
        <w:rPr>
          <w:rStyle w:val="StyleUnderline"/>
          <w:highlight w:val="green"/>
        </w:rPr>
        <w:t>for</w:t>
      </w:r>
      <w:r w:rsidRPr="00001B27">
        <w:rPr>
          <w:sz w:val="16"/>
          <w:highlight w:val="green"/>
        </w:rPr>
        <w:t xml:space="preserve"> </w:t>
      </w:r>
      <w:r w:rsidRPr="00001B27">
        <w:rPr>
          <w:rStyle w:val="Emphasis"/>
          <w:highlight w:val="green"/>
        </w:rPr>
        <w:t>everyday society</w:t>
      </w:r>
      <w:r w:rsidRPr="00001B27">
        <w:rPr>
          <w:sz w:val="16"/>
          <w:highlight w:val="green"/>
        </w:rPr>
        <w:t xml:space="preserve">. </w:t>
      </w:r>
      <w:r w:rsidRPr="00001B27">
        <w:rPr>
          <w:rStyle w:val="Emphasis"/>
          <w:highlight w:val="green"/>
        </w:rPr>
        <w:t>Nanotech</w:t>
      </w:r>
      <w:r w:rsidRPr="00F84047">
        <w:rPr>
          <w:sz w:val="16"/>
        </w:rPr>
        <w:t xml:space="preserve">nology, </w:t>
      </w:r>
      <w:r w:rsidRPr="00001B27">
        <w:rPr>
          <w:rStyle w:val="StyleUnderline"/>
          <w:highlight w:val="green"/>
        </w:rPr>
        <w:t>through</w:t>
      </w:r>
      <w:r w:rsidRPr="00001B27">
        <w:rPr>
          <w:sz w:val="16"/>
          <w:highlight w:val="green"/>
        </w:rPr>
        <w:t xml:space="preserve"> </w:t>
      </w:r>
      <w:r w:rsidRPr="00001B27">
        <w:rPr>
          <w:rStyle w:val="Emphasis"/>
          <w:highlight w:val="green"/>
        </w:rPr>
        <w:t>r</w:t>
      </w:r>
      <w:r w:rsidRPr="00F84047">
        <w:rPr>
          <w:sz w:val="16"/>
        </w:rPr>
        <w:t xml:space="preserve">esearch </w:t>
      </w:r>
      <w:r w:rsidRPr="00001B27">
        <w:rPr>
          <w:rStyle w:val="Emphasis"/>
          <w:highlight w:val="green"/>
        </w:rPr>
        <w:t>and d</w:t>
      </w:r>
      <w:r w:rsidRPr="00F84047">
        <w:rPr>
          <w:sz w:val="16"/>
        </w:rPr>
        <w:t xml:space="preserve">evelopment </w:t>
      </w:r>
      <w:r w:rsidRPr="00001B27">
        <w:rPr>
          <w:rStyle w:val="StyleUnderline"/>
          <w:highlight w:val="green"/>
        </w:rPr>
        <w:t>in</w:t>
      </w:r>
      <w:r w:rsidRPr="00001B27">
        <w:rPr>
          <w:sz w:val="16"/>
          <w:highlight w:val="green"/>
        </w:rPr>
        <w:t xml:space="preserve"> </w:t>
      </w:r>
      <w:r w:rsidRPr="00001B27">
        <w:rPr>
          <w:rStyle w:val="Emphasis"/>
          <w:highlight w:val="green"/>
        </w:rPr>
        <w:t>space</w:t>
      </w:r>
      <w:r w:rsidRPr="00001B27">
        <w:rPr>
          <w:sz w:val="16"/>
          <w:highlight w:val="green"/>
        </w:rPr>
        <w:t xml:space="preserve"> </w:t>
      </w:r>
      <w:r w:rsidRPr="00001B27">
        <w:rPr>
          <w:rStyle w:val="StyleUnderline"/>
          <w:highlight w:val="green"/>
        </w:rPr>
        <w:t>has</w:t>
      </w:r>
      <w:r w:rsidRPr="00F84047">
        <w:rPr>
          <w:rStyle w:val="StyleUnderline"/>
        </w:rPr>
        <w:t xml:space="preserve"> the </w:t>
      </w:r>
      <w:r w:rsidRPr="00001B27">
        <w:rPr>
          <w:rStyle w:val="Emphasis"/>
          <w:highlight w:val="green"/>
        </w:rPr>
        <w:t>potential to do the same</w:t>
      </w:r>
      <w:r w:rsidRPr="00F84047">
        <w:rPr>
          <w:rStyle w:val="StyleUnderline"/>
        </w:rPr>
        <w:t>. Potential</w:t>
      </w:r>
      <w:r w:rsidRPr="00F84047">
        <w:rPr>
          <w:sz w:val="16"/>
        </w:rPr>
        <w:t xml:space="preserve"> </w:t>
      </w:r>
      <w:r w:rsidRPr="00001B27">
        <w:rPr>
          <w:rStyle w:val="Emphasis"/>
          <w:highlight w:val="green"/>
        </w:rPr>
        <w:t>application</w:t>
      </w:r>
      <w:r w:rsidRPr="00371AF0">
        <w:rPr>
          <w:rStyle w:val="StyleUnderline"/>
        </w:rPr>
        <w:t xml:space="preserve">s </w:t>
      </w:r>
      <w:r w:rsidRPr="00001B27">
        <w:rPr>
          <w:rStyle w:val="StyleUnderline"/>
          <w:highlight w:val="green"/>
        </w:rPr>
        <w:t xml:space="preserve">of </w:t>
      </w:r>
      <w:r w:rsidRPr="00001B27">
        <w:rPr>
          <w:rStyle w:val="Emphasis"/>
          <w:highlight w:val="green"/>
        </w:rPr>
        <w:t>nanotech</w:t>
      </w:r>
      <w:r w:rsidRPr="00371AF0">
        <w:rPr>
          <w:sz w:val="16"/>
        </w:rPr>
        <w:t>nology</w:t>
      </w:r>
      <w:r w:rsidRPr="00F84047">
        <w:rPr>
          <w:sz w:val="16"/>
        </w:rPr>
        <w:t xml:space="preserve"> </w:t>
      </w:r>
      <w:r w:rsidRPr="00001B27">
        <w:rPr>
          <w:rStyle w:val="StyleUnderline"/>
          <w:highlight w:val="green"/>
        </w:rPr>
        <w:t xml:space="preserve">in </w:t>
      </w:r>
      <w:r w:rsidRPr="00001B27">
        <w:rPr>
          <w:rStyle w:val="Emphasis"/>
          <w:highlight w:val="green"/>
        </w:rPr>
        <w:t>space</w:t>
      </w:r>
      <w:r w:rsidRPr="00F84047">
        <w:rPr>
          <w:sz w:val="16"/>
        </w:rPr>
        <w:t xml:space="preserve"> are numerous, many of them </w:t>
      </w:r>
      <w:r w:rsidRPr="00001B27">
        <w:rPr>
          <w:rStyle w:val="StyleUnderline"/>
          <w:highlight w:val="green"/>
        </w:rPr>
        <w:t>have</w:t>
      </w:r>
      <w:r w:rsidRPr="00F84047">
        <w:rPr>
          <w:rStyle w:val="StyleUnderline"/>
        </w:rPr>
        <w:t xml:space="preserve"> the </w:t>
      </w:r>
      <w:r w:rsidRPr="00001B27">
        <w:rPr>
          <w:rStyle w:val="StyleUnderline"/>
          <w:highlight w:val="green"/>
        </w:rPr>
        <w:t>potential to</w:t>
      </w:r>
      <w:r w:rsidRPr="00001B27">
        <w:rPr>
          <w:sz w:val="16"/>
          <w:highlight w:val="green"/>
        </w:rPr>
        <w:t xml:space="preserve"> </w:t>
      </w:r>
      <w:r w:rsidRPr="00001B27">
        <w:rPr>
          <w:rStyle w:val="Emphasis"/>
          <w:highlight w:val="green"/>
        </w:rPr>
        <w:t>capture and inspire generations to come</w:t>
      </w:r>
      <w:r w:rsidRPr="00F84047">
        <w:rPr>
          <w:sz w:val="16"/>
        </w:rPr>
        <w:t xml:space="preserve">. One of these applications is </w:t>
      </w:r>
      <w:r w:rsidRPr="00001B27">
        <w:rPr>
          <w:rStyle w:val="StyleUnderline"/>
          <w:highlight w:val="green"/>
        </w:rPr>
        <w:t>the</w:t>
      </w:r>
      <w:r w:rsidRPr="00001B27">
        <w:rPr>
          <w:sz w:val="16"/>
          <w:highlight w:val="green"/>
        </w:rPr>
        <w:t xml:space="preserve"> </w:t>
      </w:r>
      <w:r w:rsidRPr="00001B27">
        <w:rPr>
          <w:rStyle w:val="Emphasis"/>
          <w:highlight w:val="green"/>
        </w:rPr>
        <w:t>space elevator</w:t>
      </w:r>
      <w:r w:rsidRPr="00F84047">
        <w:rPr>
          <w:rStyle w:val="StyleUnderline"/>
        </w:rPr>
        <w:t xml:space="preserve">. By </w:t>
      </w:r>
      <w:r w:rsidRPr="00001B27">
        <w:rPr>
          <w:rStyle w:val="StyleUnderline"/>
          <w:highlight w:val="green"/>
        </w:rPr>
        <w:t xml:space="preserve">using </w:t>
      </w:r>
      <w:r w:rsidRPr="00001B27">
        <w:rPr>
          <w:rStyle w:val="Emphasis"/>
          <w:highlight w:val="green"/>
        </w:rPr>
        <w:t>c</w:t>
      </w:r>
      <w:r w:rsidRPr="00F84047">
        <w:rPr>
          <w:rStyle w:val="StyleUnderline"/>
        </w:rPr>
        <w:t xml:space="preserve">arbon </w:t>
      </w:r>
      <w:r w:rsidRPr="00001B27">
        <w:rPr>
          <w:rStyle w:val="Emphasis"/>
          <w:highlight w:val="green"/>
        </w:rPr>
        <w:t>n</w:t>
      </w:r>
      <w:r w:rsidRPr="00F84047">
        <w:rPr>
          <w:rStyle w:val="StyleUnderline"/>
        </w:rPr>
        <w:t>ano</w:t>
      </w:r>
      <w:r w:rsidRPr="00001B27">
        <w:rPr>
          <w:rStyle w:val="Emphasis"/>
          <w:highlight w:val="green"/>
        </w:rPr>
        <w:t>t</w:t>
      </w:r>
      <w:r w:rsidRPr="00F84047">
        <w:rPr>
          <w:rStyle w:val="StyleUnderline"/>
        </w:rPr>
        <w:t>ubes, a super light yet strong material</w:t>
      </w:r>
      <w:r w:rsidRPr="00F84047">
        <w:rPr>
          <w:sz w:val="16"/>
        </w:rPr>
        <w:t xml:space="preserve">, this concept </w:t>
      </w:r>
      <w:r w:rsidRPr="00F84047">
        <w:rPr>
          <w:rStyle w:val="StyleUnderline"/>
        </w:rPr>
        <w:t>would be an actual physical structure from the surface of the Earth to an altitude of approximately 36 000 km</w:t>
      </w:r>
      <w:r w:rsidRPr="00F84047">
        <w:rPr>
          <w:sz w:val="16"/>
        </w:rPr>
        <w:t xml:space="preserve">. The tallest building in the world would fit into this elevator over 42 000 times. The counterweight, used to keep the elevator taught, is proposed to be an asteroid. This would need to be at a distance of 100 000 km, a quarter of the distance to the moon. </w:t>
      </w:r>
      <w:r w:rsidRPr="00F84047">
        <w:rPr>
          <w:rStyle w:val="StyleUnderline"/>
        </w:rPr>
        <w:t xml:space="preserve">The </w:t>
      </w:r>
      <w:r w:rsidRPr="00001B27">
        <w:rPr>
          <w:rStyle w:val="Emphasis"/>
          <w:highlight w:val="green"/>
        </w:rPr>
        <w:t>benefits</w:t>
      </w:r>
      <w:r w:rsidRPr="00F84047">
        <w:rPr>
          <w:rStyle w:val="StyleUnderline"/>
        </w:rPr>
        <w:t xml:space="preserve"> of such a structure </w:t>
      </w:r>
      <w:r w:rsidRPr="00001B27">
        <w:rPr>
          <w:rStyle w:val="StyleUnderline"/>
          <w:highlight w:val="green"/>
        </w:rPr>
        <w:t>would be</w:t>
      </w:r>
      <w:r w:rsidRPr="00001B27">
        <w:rPr>
          <w:sz w:val="16"/>
          <w:highlight w:val="green"/>
        </w:rPr>
        <w:t xml:space="preserve"> </w:t>
      </w:r>
      <w:r w:rsidRPr="00001B27">
        <w:rPr>
          <w:rStyle w:val="Emphasis"/>
          <w:highlight w:val="green"/>
        </w:rPr>
        <w:t>enormous</w:t>
      </w:r>
      <w:r w:rsidRPr="00F84047">
        <w:rPr>
          <w:sz w:val="16"/>
        </w:rPr>
        <w:t>. 95% of a space shuttle's weight at take-off is fuel, costing US$ 20 000 per kilogram to send something into space.</w:t>
      </w:r>
      <w:r>
        <w:rPr>
          <w:sz w:val="16"/>
        </w:rPr>
        <w:t xml:space="preserve"> </w:t>
      </w:r>
      <w:r w:rsidRPr="00F84047">
        <w:rPr>
          <w:sz w:val="16"/>
        </w:rPr>
        <w:t xml:space="preserve">However, with a space elevator the cost per kilogram can be reduced to as little as US$ 200. Exploration to other planets can begin at the tower, and travel to and from the moon could become as simple as a morning commute to work. Solar sails provide the means to travel large distances and incredible speeds. Much like sails on a boat use wind, the solar sail uses light as a source of propulsion. Ideally these sails would be kilometres in length and only a few micrometres in thickness. This provides us with the ability to travel at speeds previously unheard of. Using carbon nanotubes once again, a solar sail has the capability to travel at 39 756 km/s which is 13% of the speed of light! This sail could reach Pluto in an astonishing 1.7 days, and Alpha Centauri in just 32 years. Space travel to other planets, other stars, could be possible with solar sails. The Planetary Society is funding for a space sail of itself, and has successfully launched one into orbit. NASA has also sent a sail into orbit, allowing it to burn up in the atmosphere after 240 days. </w:t>
      </w:r>
      <w:r w:rsidRPr="00001B27">
        <w:rPr>
          <w:rStyle w:val="StyleUnderline"/>
          <w:highlight w:val="green"/>
        </w:rPr>
        <w:t>Investing</w:t>
      </w:r>
      <w:r w:rsidRPr="00001B27">
        <w:rPr>
          <w:sz w:val="16"/>
          <w:highlight w:val="green"/>
        </w:rPr>
        <w:t xml:space="preserve"> </w:t>
      </w:r>
      <w:r w:rsidRPr="00001B27">
        <w:rPr>
          <w:rStyle w:val="Emphasis"/>
          <w:highlight w:val="green"/>
        </w:rPr>
        <w:t>time and resources</w:t>
      </w:r>
      <w:r w:rsidRPr="00F84047">
        <w:rPr>
          <w:sz w:val="16"/>
        </w:rPr>
        <w:t xml:space="preserve"> </w:t>
      </w:r>
      <w:r w:rsidRPr="00F84047">
        <w:rPr>
          <w:rStyle w:val="StyleUnderline"/>
        </w:rPr>
        <w:t>into</w:t>
      </w:r>
      <w:r w:rsidRPr="00F84047">
        <w:rPr>
          <w:sz w:val="16"/>
        </w:rPr>
        <w:t xml:space="preserve"> </w:t>
      </w:r>
      <w:r w:rsidRPr="00F84047">
        <w:rPr>
          <w:rStyle w:val="Emphasis"/>
        </w:rPr>
        <w:t>nanotech</w:t>
      </w:r>
      <w:r w:rsidRPr="00F84047">
        <w:rPr>
          <w:sz w:val="16"/>
        </w:rPr>
        <w:t xml:space="preserve">nology </w:t>
      </w:r>
      <w:r w:rsidRPr="00F84047">
        <w:rPr>
          <w:rStyle w:val="StyleUnderline"/>
        </w:rPr>
        <w:t>for</w:t>
      </w:r>
      <w:r w:rsidRPr="00F84047">
        <w:rPr>
          <w:sz w:val="16"/>
        </w:rPr>
        <w:t xml:space="preserve"> </w:t>
      </w:r>
      <w:r w:rsidRPr="00F84047">
        <w:rPr>
          <w:rStyle w:val="Emphasis"/>
        </w:rPr>
        <w:t>space</w:t>
      </w:r>
      <w:r w:rsidRPr="00F84047">
        <w:rPr>
          <w:sz w:val="16"/>
        </w:rPr>
        <w:t xml:space="preserve"> exploration </w:t>
      </w:r>
      <w:r w:rsidRPr="00F84047">
        <w:rPr>
          <w:rStyle w:val="StyleUnderline"/>
        </w:rPr>
        <w:t xml:space="preserve">has </w:t>
      </w:r>
      <w:r w:rsidRPr="00F84047">
        <w:rPr>
          <w:rStyle w:val="Emphasis"/>
        </w:rPr>
        <w:t>benefits for society</w:t>
      </w:r>
      <w:r w:rsidRPr="00F84047">
        <w:rPr>
          <w:sz w:val="16"/>
        </w:rPr>
        <w:t xml:space="preserve"> today. Materials such as graphene are being used in modern manufacturing at an increasing rate as the applications become utilised. </w:t>
      </w:r>
      <w:r w:rsidRPr="00F84047">
        <w:rPr>
          <w:rStyle w:val="Emphasis"/>
        </w:rPr>
        <w:t>C</w:t>
      </w:r>
      <w:r w:rsidRPr="00F84047">
        <w:rPr>
          <w:sz w:val="16"/>
        </w:rPr>
        <w:t xml:space="preserve">arbon </w:t>
      </w:r>
      <w:r w:rsidRPr="00F84047">
        <w:rPr>
          <w:rStyle w:val="Emphasis"/>
        </w:rPr>
        <w:t>n</w:t>
      </w:r>
      <w:r w:rsidRPr="00F84047">
        <w:rPr>
          <w:sz w:val="16"/>
        </w:rPr>
        <w:t>ano</w:t>
      </w:r>
      <w:r w:rsidRPr="00F84047">
        <w:rPr>
          <w:rStyle w:val="Emphasis"/>
        </w:rPr>
        <w:t>t</w:t>
      </w:r>
      <w:r w:rsidRPr="00F84047">
        <w:rPr>
          <w:sz w:val="16"/>
        </w:rPr>
        <w:t xml:space="preserve">ubes </w:t>
      </w:r>
      <w:r w:rsidRPr="00001B27">
        <w:rPr>
          <w:rStyle w:val="StyleUnderline"/>
          <w:highlight w:val="green"/>
        </w:rPr>
        <w:t>will</w:t>
      </w:r>
      <w:r w:rsidRPr="00001B27">
        <w:rPr>
          <w:sz w:val="16"/>
          <w:highlight w:val="green"/>
        </w:rPr>
        <w:t xml:space="preserve"> </w:t>
      </w:r>
      <w:r w:rsidRPr="00001B27">
        <w:rPr>
          <w:rStyle w:val="Emphasis"/>
          <w:highlight w:val="green"/>
        </w:rPr>
        <w:t>change the way we think about materials</w:t>
      </w:r>
      <w:r w:rsidRPr="00F84047">
        <w:rPr>
          <w:sz w:val="16"/>
        </w:rPr>
        <w:t xml:space="preserve"> and their strength. These nanotubes have a tensile strength one hundred times that of steel, yet are only a sixth of the weight.</w:t>
      </w:r>
      <w:r>
        <w:rPr>
          <w:sz w:val="16"/>
        </w:rPr>
        <w:t xml:space="preserve"> </w:t>
      </w:r>
      <w:r w:rsidRPr="00F84047">
        <w:rPr>
          <w:rStyle w:val="StyleUnderline"/>
        </w:rPr>
        <w:t>Imagine</w:t>
      </w:r>
      <w:r w:rsidRPr="00F84047">
        <w:rPr>
          <w:sz w:val="16"/>
        </w:rPr>
        <w:t xml:space="preserve"> </w:t>
      </w:r>
      <w:r w:rsidRPr="00F84047">
        <w:rPr>
          <w:rStyle w:val="Emphasis"/>
        </w:rPr>
        <w:t xml:space="preserve">light </w:t>
      </w:r>
      <w:r w:rsidRPr="00F84047">
        <w:rPr>
          <w:rStyle w:val="Emphasis"/>
        </w:rPr>
        <w:lastRenderedPageBreak/>
        <w:t>weight vehicles</w:t>
      </w:r>
      <w:r w:rsidRPr="00F84047">
        <w:rPr>
          <w:sz w:val="16"/>
        </w:rPr>
        <w:t xml:space="preserve"> </w:t>
      </w:r>
      <w:r w:rsidRPr="00F84047">
        <w:rPr>
          <w:rStyle w:val="StyleUnderline"/>
        </w:rPr>
        <w:t>using</w:t>
      </w:r>
      <w:r w:rsidRPr="00F84047">
        <w:rPr>
          <w:sz w:val="16"/>
        </w:rPr>
        <w:t xml:space="preserve"> </w:t>
      </w:r>
      <w:r w:rsidRPr="00F84047">
        <w:rPr>
          <w:rStyle w:val="Emphasis"/>
        </w:rPr>
        <w:t>less petrol and energy</w:t>
      </w:r>
      <w:r w:rsidRPr="00F84047">
        <w:rPr>
          <w:sz w:val="16"/>
        </w:rPr>
        <w:t xml:space="preserve"> </w:t>
      </w:r>
      <w:r w:rsidRPr="00F84047">
        <w:rPr>
          <w:rStyle w:val="StyleUnderline"/>
        </w:rPr>
        <w:t xml:space="preserve">as well as being </w:t>
      </w:r>
      <w:r w:rsidRPr="00F84047">
        <w:rPr>
          <w:rStyle w:val="Emphasis"/>
        </w:rPr>
        <w:t>just as strong as regular vehicles</w:t>
      </w:r>
      <w:r w:rsidRPr="00F84047">
        <w:rPr>
          <w:rStyle w:val="StyleUnderline"/>
        </w:rPr>
        <w:t xml:space="preserve">. </w:t>
      </w:r>
      <w:r w:rsidRPr="00001B27">
        <w:rPr>
          <w:rStyle w:val="StyleUnderline"/>
          <w:highlight w:val="green"/>
        </w:rPr>
        <w:t xml:space="preserve">With potentials to </w:t>
      </w:r>
      <w:r w:rsidRPr="00001B27">
        <w:rPr>
          <w:rStyle w:val="Emphasis"/>
          <w:highlight w:val="green"/>
        </w:rPr>
        <w:t>revolutionize</w:t>
      </w:r>
      <w:r w:rsidRPr="00F84047">
        <w:rPr>
          <w:sz w:val="16"/>
        </w:rPr>
        <w:t xml:space="preserve"> the way we think about space </w:t>
      </w:r>
      <w:r w:rsidRPr="00F84047">
        <w:rPr>
          <w:rStyle w:val="Emphasis"/>
        </w:rPr>
        <w:t>travel</w:t>
      </w:r>
      <w:r w:rsidRPr="00F84047">
        <w:rPr>
          <w:rStyle w:val="StyleUnderline"/>
        </w:rPr>
        <w:t xml:space="preserve">, </w:t>
      </w:r>
      <w:r w:rsidRPr="00001B27">
        <w:rPr>
          <w:rStyle w:val="Emphasis"/>
          <w:highlight w:val="green"/>
        </w:rPr>
        <w:t>nanotech</w:t>
      </w:r>
      <w:r w:rsidRPr="00F84047">
        <w:rPr>
          <w:sz w:val="16"/>
        </w:rPr>
        <w:t xml:space="preserve">nology </w:t>
      </w:r>
      <w:r w:rsidRPr="00F84047">
        <w:rPr>
          <w:rStyle w:val="StyleUnderline"/>
        </w:rPr>
        <w:t>has a</w:t>
      </w:r>
      <w:r w:rsidRPr="00F84047">
        <w:rPr>
          <w:sz w:val="16"/>
        </w:rPr>
        <w:t xml:space="preserve"> </w:t>
      </w:r>
      <w:r w:rsidRPr="00F84047">
        <w:rPr>
          <w:rStyle w:val="Emphasis"/>
        </w:rPr>
        <w:t>bright future</w:t>
      </w:r>
      <w:r w:rsidRPr="00F84047">
        <w:rPr>
          <w:sz w:val="16"/>
        </w:rPr>
        <w:t xml:space="preserve">. As a new field of science, it has the capability to push the human race to the outer reaches of our galaxy and hopefully one day to other stars. It will inspire generations of explorers and dreamers to challenge themselves and advance the human race into the next era. As Richard Feynman said in his 1959 talk 'There's Plenty of Room at the Bottom' "A field in which little has been done, but in which an enormous amount can be done. </w:t>
      </w:r>
      <w:r w:rsidRPr="00001B27">
        <w:rPr>
          <w:rStyle w:val="StyleUnderline"/>
          <w:highlight w:val="green"/>
        </w:rPr>
        <w:t>There is</w:t>
      </w:r>
      <w:r w:rsidRPr="00F84047">
        <w:rPr>
          <w:sz w:val="16"/>
        </w:rPr>
        <w:t xml:space="preserve"> still </w:t>
      </w:r>
      <w:r w:rsidRPr="00001B27">
        <w:rPr>
          <w:rStyle w:val="Emphasis"/>
          <w:highlight w:val="green"/>
        </w:rPr>
        <w:t>plenty</w:t>
      </w:r>
      <w:r w:rsidRPr="00F84047">
        <w:rPr>
          <w:sz w:val="16"/>
        </w:rPr>
        <w:t xml:space="preserve"> more </w:t>
      </w:r>
      <w:r w:rsidRPr="00001B27">
        <w:rPr>
          <w:rStyle w:val="Emphasis"/>
          <w:highlight w:val="green"/>
        </w:rPr>
        <w:t>to achieve</w:t>
      </w:r>
      <w:r w:rsidRPr="00001B27">
        <w:rPr>
          <w:sz w:val="16"/>
          <w:highlight w:val="green"/>
        </w:rPr>
        <w:t>.</w:t>
      </w:r>
    </w:p>
    <w:p w14:paraId="18166624" w14:textId="77777777" w:rsidR="008E4D26" w:rsidRDefault="008E4D26" w:rsidP="008E4D26">
      <w:pPr>
        <w:pStyle w:val="Heading4"/>
      </w:pPr>
      <w:r>
        <w:t xml:space="preserve">Nano tech solves warming </w:t>
      </w:r>
    </w:p>
    <w:p w14:paraId="2E59311F" w14:textId="77777777" w:rsidR="008E4D26" w:rsidRDefault="008E4D26" w:rsidP="008E4D26">
      <w:r>
        <w:t xml:space="preserve"> Bhavya </w:t>
      </w:r>
      <w:r w:rsidRPr="00DE0A93">
        <w:rPr>
          <w:rStyle w:val="Style13ptBold"/>
        </w:rPr>
        <w:t>Khullar</w:t>
      </w:r>
      <w:r>
        <w:t>. September 4, 20</w:t>
      </w:r>
      <w:r w:rsidRPr="00DE0A93">
        <w:rPr>
          <w:rStyle w:val="Style13ptBold"/>
        </w:rPr>
        <w:t>17</w:t>
      </w:r>
      <w:r>
        <w:t>. Nanomaterials Could Combat Climate Change and Reduce Pollution. https://www.scientificamerican.com/article/nanomaterials-could-combat-climate-change-and-reduce-pollution/</w:t>
      </w:r>
    </w:p>
    <w:p w14:paraId="2EBE3506" w14:textId="77777777" w:rsidR="008E4D26" w:rsidRPr="00001B27" w:rsidRDefault="008E4D26" w:rsidP="008E4D26">
      <w:pPr>
        <w:rPr>
          <w:sz w:val="16"/>
        </w:rPr>
      </w:pPr>
      <w:r w:rsidRPr="00DE0A93">
        <w:rPr>
          <w:rStyle w:val="StyleUnderline"/>
        </w:rPr>
        <w:t xml:space="preserve">The list of environmental problems that the world faces may be huge, but some strategies for solving them are remarkably small. First explored for applications in microscopy and computing, </w:t>
      </w:r>
      <w:r w:rsidRPr="00001B27">
        <w:rPr>
          <w:rStyle w:val="StyleUnderline"/>
          <w:highlight w:val="green"/>
        </w:rPr>
        <w:t>nanomaterials</w:t>
      </w:r>
      <w:r w:rsidRPr="00DE0A93">
        <w:rPr>
          <w:rStyle w:val="StyleUnderline"/>
        </w:rPr>
        <w:t xml:space="preserve">—materials made up of units that are each thousands of times smaller than the thickness of a human hair—are </w:t>
      </w:r>
      <w:r w:rsidRPr="00001B27">
        <w:rPr>
          <w:rStyle w:val="StyleUnderline"/>
          <w:highlight w:val="green"/>
        </w:rPr>
        <w:t>emerging</w:t>
      </w:r>
      <w:r w:rsidRPr="00DE0A93">
        <w:rPr>
          <w:rStyle w:val="StyleUnderline"/>
        </w:rPr>
        <w:t xml:space="preserve"> as useful for </w:t>
      </w:r>
      <w:r w:rsidRPr="00001B27">
        <w:rPr>
          <w:rStyle w:val="StyleUnderline"/>
          <w:highlight w:val="green"/>
        </w:rPr>
        <w:t>tackling threats to our planet’s</w:t>
      </w:r>
      <w:r w:rsidRPr="00DE0A93">
        <w:rPr>
          <w:rStyle w:val="StyleUnderline"/>
        </w:rPr>
        <w:t xml:space="preserve"> well-being.</w:t>
      </w:r>
      <w:r w:rsidRPr="00001B27">
        <w:rPr>
          <w:sz w:val="16"/>
        </w:rPr>
        <w:t xml:space="preserve"> Scientists across the globe are developing nanomaterials that can </w:t>
      </w:r>
      <w:r w:rsidRPr="00001B27">
        <w:rPr>
          <w:rStyle w:val="StyleUnderline"/>
          <w:highlight w:val="green"/>
        </w:rPr>
        <w:t>efficiently use carbon dioxide</w:t>
      </w:r>
      <w:r w:rsidRPr="00DE0A93">
        <w:rPr>
          <w:rStyle w:val="StyleUnderline"/>
        </w:rPr>
        <w:t xml:space="preserve"> from the air, </w:t>
      </w:r>
      <w:r w:rsidRPr="00001B27">
        <w:rPr>
          <w:rStyle w:val="StyleUnderline"/>
          <w:highlight w:val="green"/>
        </w:rPr>
        <w:t>capture toxic pollutants from water</w:t>
      </w:r>
      <w:r w:rsidRPr="00DE0A93">
        <w:rPr>
          <w:rStyle w:val="StyleUnderline"/>
        </w:rPr>
        <w:t xml:space="preserve"> and </w:t>
      </w:r>
      <w:r w:rsidRPr="00001B27">
        <w:rPr>
          <w:rStyle w:val="StyleUnderline"/>
          <w:highlight w:val="green"/>
        </w:rPr>
        <w:t>degrade solid waste</w:t>
      </w:r>
      <w:r w:rsidRPr="00DE0A93">
        <w:rPr>
          <w:rStyle w:val="StyleUnderline"/>
        </w:rPr>
        <w:t xml:space="preserve"> into useful products.</w:t>
      </w:r>
      <w:r w:rsidRPr="00001B27">
        <w:rPr>
          <w:sz w:val="16"/>
        </w:rPr>
        <w:t xml:space="preserve"> </w:t>
      </w:r>
      <w:r w:rsidRPr="00DE0A93">
        <w:rPr>
          <w:rStyle w:val="Emphasis"/>
        </w:rPr>
        <w:t>“</w:t>
      </w:r>
      <w:r w:rsidRPr="00001B27">
        <w:rPr>
          <w:rStyle w:val="Emphasis"/>
          <w:highlight w:val="green"/>
        </w:rPr>
        <w:t>Nanomaterials</w:t>
      </w:r>
      <w:r w:rsidRPr="00DE0A93">
        <w:rPr>
          <w:rStyle w:val="Emphasis"/>
        </w:rPr>
        <w:t xml:space="preserve"> could </w:t>
      </w:r>
      <w:r w:rsidRPr="00001B27">
        <w:rPr>
          <w:rStyle w:val="Emphasis"/>
          <w:highlight w:val="green"/>
        </w:rPr>
        <w:t>help</w:t>
      </w:r>
      <w:r w:rsidRPr="00DE0A93">
        <w:rPr>
          <w:rStyle w:val="Emphasis"/>
        </w:rPr>
        <w:t xml:space="preserve"> us </w:t>
      </w:r>
      <w:r w:rsidRPr="00001B27">
        <w:rPr>
          <w:rStyle w:val="Emphasis"/>
          <w:highlight w:val="green"/>
        </w:rPr>
        <w:t>mitigate pollution</w:t>
      </w:r>
      <w:r w:rsidRPr="00001B27">
        <w:rPr>
          <w:sz w:val="16"/>
        </w:rPr>
        <w:t xml:space="preserve">. They are efficient catalysts and mostly recyclable. Now, they have to become economical for commercialization and better to replace present-day technologies completely,” says </w:t>
      </w:r>
      <w:hyperlink r:id="rId10" w:history="1">
        <w:r w:rsidRPr="00001B27">
          <w:rPr>
            <w:rStyle w:val="Hyperlink"/>
            <w:sz w:val="16"/>
          </w:rPr>
          <w:t>Arun Chattopadhyay</w:t>
        </w:r>
      </w:hyperlink>
      <w:r w:rsidRPr="00001B27">
        <w:rPr>
          <w:sz w:val="16"/>
        </w:rPr>
        <w:t xml:space="preserve">, a member of the chemistry faculty at the Center for Nanotechnology, Indian Institute of Technology Guwahati. </w:t>
      </w:r>
      <w:r w:rsidRPr="00DE0A93">
        <w:rPr>
          <w:rStyle w:val="Emphasis"/>
        </w:rPr>
        <w:t xml:space="preserve">To </w:t>
      </w:r>
      <w:r w:rsidRPr="00001B27">
        <w:rPr>
          <w:rStyle w:val="Emphasis"/>
          <w:highlight w:val="green"/>
        </w:rPr>
        <w:t>help slow</w:t>
      </w:r>
      <w:r w:rsidRPr="00DE0A93">
        <w:rPr>
          <w:rStyle w:val="Emphasis"/>
        </w:rPr>
        <w:t xml:space="preserve"> the climate-changing rise in </w:t>
      </w:r>
      <w:r w:rsidRPr="00001B27">
        <w:rPr>
          <w:rStyle w:val="Emphasis"/>
          <w:highlight w:val="green"/>
        </w:rPr>
        <w:t>atmospheric CO2</w:t>
      </w:r>
      <w:r w:rsidRPr="00DE0A93">
        <w:rPr>
          <w:rStyle w:val="Emphasis"/>
        </w:rPr>
        <w:t xml:space="preserve">levels, researchers have developed nanoCO2 harvesters that can </w:t>
      </w:r>
      <w:r w:rsidRPr="00001B27">
        <w:rPr>
          <w:rStyle w:val="Emphasis"/>
          <w:highlight w:val="green"/>
        </w:rPr>
        <w:t>suck</w:t>
      </w:r>
      <w:r w:rsidRPr="00DE0A93">
        <w:rPr>
          <w:rStyle w:val="Emphasis"/>
        </w:rPr>
        <w:t xml:space="preserve"> atmospheric </w:t>
      </w:r>
      <w:r w:rsidRPr="00001B27">
        <w:rPr>
          <w:rStyle w:val="Emphasis"/>
          <w:highlight w:val="green"/>
        </w:rPr>
        <w:t>carbon dioxide</w:t>
      </w:r>
      <w:r w:rsidRPr="00DE0A93">
        <w:rPr>
          <w:rStyle w:val="Emphasis"/>
        </w:rPr>
        <w:t xml:space="preserve"> and </w:t>
      </w:r>
      <w:r w:rsidRPr="00001B27">
        <w:rPr>
          <w:rStyle w:val="Emphasis"/>
          <w:highlight w:val="green"/>
        </w:rPr>
        <w:t>deploy it</w:t>
      </w:r>
      <w:r w:rsidRPr="00DE0A93">
        <w:rPr>
          <w:rStyle w:val="Emphasis"/>
        </w:rPr>
        <w:t xml:space="preserve"> for industrial purposes</w:t>
      </w:r>
      <w:r w:rsidRPr="00001B27">
        <w:rPr>
          <w:sz w:val="16"/>
        </w:rPr>
        <w:t xml:space="preserve">. “Nanomaterials can convert carbon dioxide into useful products like alcohol. The materials could be simple chemical catalysts or photochemical in nature that work in the presence of sunlight,” says Chattopadhyay, who has been working with </w:t>
      </w:r>
      <w:r w:rsidRPr="00001B27">
        <w:rPr>
          <w:rStyle w:val="StyleUnderline"/>
        </w:rPr>
        <w:t>nanomaterials to tackle environmental pollutants for more than a decade.</w:t>
      </w:r>
      <w:r w:rsidRPr="00001B27">
        <w:rPr>
          <w:sz w:val="16"/>
        </w:rPr>
        <w:t xml:space="preserve"> Many research groups are working to address a problem that, if solved, could be a holy grail in combating climate change: how to pull CO2 out of the atmosphere and convert it into useful products. Chattopadhyay isn’t alone. Many research groups are working to address a problem that, if solved, could be a holy grail in combating climate change: how to pull CO2 out of the atmosphere and convert it into useful products. Nanoparticles offer a promising approach to this because they have a large surface-area-to-volume ratio for interacting with CO2 and properties that allow them to facilitate the conversion of CO2into other things. The challenge is to make them economically viable. Researchers have tried everything from metallic to carbon-based nanoparticles to reduce the cost, but so far they haven’t become efficient enough for industrial-scale application. One </w:t>
      </w:r>
      <w:r w:rsidRPr="00001B27">
        <w:rPr>
          <w:rStyle w:val="Emphasis"/>
        </w:rPr>
        <w:t>of the most recent points of progress in this area is work by scientists at the CSIR-Indian Institute of Petroleum and the Lille University of Science and Technology in France.</w:t>
      </w:r>
      <w:r w:rsidRPr="00001B27">
        <w:rPr>
          <w:sz w:val="16"/>
        </w:rPr>
        <w:t xml:space="preserve"> </w:t>
      </w:r>
      <w:r w:rsidRPr="00001B27">
        <w:rPr>
          <w:rStyle w:val="StyleUnderline"/>
        </w:rPr>
        <w:t>The researchers developed a nanoCO2 harvester that uses water and sunlight to convert atmospheric CO2 into methanol, which can be employed as an engine fuel, a solvent, an antifreeze agent and a diluent of ethanol</w:t>
      </w:r>
      <w:r w:rsidRPr="00001B27">
        <w:rPr>
          <w:sz w:val="16"/>
        </w:rPr>
        <w:t xml:space="preserve">. Made by wrapping a layer of modified graphene oxide around spheres of copper zinc oxide and magnetite, the material looks like a miniature golf ball, captures CO2 more efficiently than conventional catalysts and can be readily reused, according to Suman Jain, senior scientist of the Indian Institute of Petroleum, Dehradun in India, who developed the nanoCO2harvester. Jain says that the nanoCO2 harvester has a large molecular surface area and captures more CO2 than a conventional catalyst with similar surface area would, which makes the conversion more efficient. But due to their small size, the nanoparticles have a tendency to clump up, making them inactive with prolonged use. </w:t>
      </w:r>
      <w:r w:rsidRPr="00001B27">
        <w:rPr>
          <w:rStyle w:val="StyleUnderline"/>
        </w:rPr>
        <w:t>Jain adds that synthesizing useful nanoparticle-based materials is also challenging because it’s hard to make the particles a consistent size. Chattopadhyay says the efficiency of such materials can be improved further, providing hope for useful application in the future.</w:t>
      </w:r>
      <w:r w:rsidRPr="00001B27">
        <w:rPr>
          <w:sz w:val="16"/>
        </w:rPr>
        <w:t xml:space="preserve"> CLEANSING WATER Most toxic dyes used in textile and leather industries can be captured with nanoparticles. “Water pollutants such as dyes from human-created waste like those from tanneries could get to natural sources of water like deep tube wells or groundwater if wastewater from these industries is left untreated,” says Chattopadhyay. “This problem is rather difficult to solve.” </w:t>
      </w:r>
      <w:r w:rsidRPr="00155DB0">
        <w:rPr>
          <w:rStyle w:val="StyleUnderline"/>
        </w:rPr>
        <w:t xml:space="preserve">An international group of researchers led by professor Elzbieta Megiel of the University of Warsaw in Poland reports that </w:t>
      </w:r>
      <w:r w:rsidRPr="00001B27">
        <w:rPr>
          <w:rStyle w:val="StyleUnderline"/>
          <w:highlight w:val="green"/>
        </w:rPr>
        <w:t>nanomaterials</w:t>
      </w:r>
      <w:r w:rsidRPr="00155DB0">
        <w:rPr>
          <w:rStyle w:val="StyleUnderline"/>
        </w:rPr>
        <w:t xml:space="preserve"> have been widely studied for </w:t>
      </w:r>
      <w:r w:rsidRPr="00001B27">
        <w:rPr>
          <w:rStyle w:val="StyleUnderline"/>
          <w:highlight w:val="green"/>
        </w:rPr>
        <w:t>removing heavy metals and dyes from wastewater</w:t>
      </w:r>
      <w:r w:rsidRPr="00001B27">
        <w:rPr>
          <w:sz w:val="16"/>
        </w:rPr>
        <w:t xml:space="preserve">. According to the research team, adsorption processes using materials containing magnetic nanoparticles are highly effective and can be easily performed because such nanoparticles have a large number of sites on their </w:t>
      </w:r>
      <w:r w:rsidRPr="00001B27">
        <w:rPr>
          <w:sz w:val="16"/>
        </w:rPr>
        <w:lastRenderedPageBreak/>
        <w:t xml:space="preserve">surface that can capture pollutants and don’t readily degrade in water. </w:t>
      </w:r>
      <w:r w:rsidRPr="00155DB0">
        <w:rPr>
          <w:rStyle w:val="StyleUnderline"/>
        </w:rPr>
        <w:t xml:space="preserve">Chattopadhyay adds that appropriately designed magnetic nanomaterials can be used to </w:t>
      </w:r>
      <w:r w:rsidRPr="00001B27">
        <w:rPr>
          <w:rStyle w:val="StyleUnderline"/>
          <w:highlight w:val="green"/>
        </w:rPr>
        <w:t>separate pollutants such as arsenic, lead, chromium</w:t>
      </w:r>
      <w:r w:rsidRPr="00155DB0">
        <w:rPr>
          <w:rStyle w:val="StyleUnderline"/>
        </w:rPr>
        <w:t xml:space="preserve"> and mercury from water. </w:t>
      </w:r>
      <w:r w:rsidRPr="00001B27">
        <w:rPr>
          <w:sz w:val="16"/>
        </w:rPr>
        <w:t xml:space="preserve">However, the nanotech-based approach has to be more efficient than conventional water purification technology to make it worthwhile. In </w:t>
      </w:r>
      <w:r w:rsidRPr="00155DB0">
        <w:rPr>
          <w:rStyle w:val="StyleUnderline"/>
        </w:rPr>
        <w:t xml:space="preserve">addition to removing dyes and metals, </w:t>
      </w:r>
      <w:r w:rsidRPr="00001B27">
        <w:rPr>
          <w:rStyle w:val="StyleUnderline"/>
          <w:highlight w:val="green"/>
        </w:rPr>
        <w:t>nanomaterials</w:t>
      </w:r>
      <w:r w:rsidRPr="00155DB0">
        <w:rPr>
          <w:rStyle w:val="StyleUnderline"/>
        </w:rPr>
        <w:t xml:space="preserve"> can </w:t>
      </w:r>
      <w:r w:rsidRPr="00001B27">
        <w:rPr>
          <w:rStyle w:val="StyleUnderline"/>
          <w:highlight w:val="green"/>
        </w:rPr>
        <w:t>also</w:t>
      </w:r>
      <w:r w:rsidRPr="00155DB0">
        <w:rPr>
          <w:rStyle w:val="StyleUnderline"/>
        </w:rPr>
        <w:t xml:space="preserve"> be used to clean </w:t>
      </w:r>
      <w:r w:rsidRPr="00001B27">
        <w:rPr>
          <w:rStyle w:val="StyleUnderline"/>
          <w:highlight w:val="green"/>
        </w:rPr>
        <w:t>up oil spills</w:t>
      </w:r>
      <w:r w:rsidRPr="00001B27">
        <w:rPr>
          <w:sz w:val="16"/>
        </w:rPr>
        <w:t>. Researchers led by Pulickel Ajayan at Rice University in Houston, Texas, have developed a reusable nanosponge that can remove oil from contaminated seawater.</w:t>
      </w:r>
    </w:p>
    <w:p w14:paraId="5204FAF3" w14:textId="77777777" w:rsidR="008E4D26" w:rsidRDefault="008E4D26" w:rsidP="008E4D26">
      <w:pPr>
        <w:pStyle w:val="Heading4"/>
        <w:rPr>
          <w:rFonts w:cs="Times New Roman"/>
        </w:rPr>
      </w:pPr>
      <w:r>
        <w:rPr>
          <w:rFonts w:cs="Times New Roman"/>
        </w:rPr>
        <w:t>Warming causes Extinction</w:t>
      </w:r>
    </w:p>
    <w:p w14:paraId="241C18F7" w14:textId="77777777" w:rsidR="008E4D26" w:rsidRPr="00601C82" w:rsidRDefault="008E4D26" w:rsidP="008E4D26">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by Elmer </w:t>
      </w:r>
    </w:p>
    <w:p w14:paraId="64F689A7" w14:textId="77777777" w:rsidR="008E4D26" w:rsidRDefault="008E4D26" w:rsidP="008E4D26">
      <w:pPr>
        <w:rPr>
          <w:rFonts w:asciiTheme="minorHAnsi" w:hAnsiTheme="minorHAnsi" w:cstheme="minorHAnsi"/>
          <w:sz w:val="24"/>
          <w:szCs w:val="24"/>
          <w:u w:val="single"/>
        </w:rPr>
      </w:pPr>
      <w:r w:rsidRPr="00D5251F">
        <w:rPr>
          <w:rFonts w:asciiTheme="minorHAnsi" w:hAnsiTheme="minorHAnsi" w:cstheme="minorHAnsi"/>
          <w:sz w:val="16"/>
          <w:szCs w:val="24"/>
        </w:rPr>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D5251F">
        <w:rPr>
          <w:rFonts w:asciiTheme="minorHAnsi" w:hAnsiTheme="minorHAnsi" w:cstheme="minorHAnsi"/>
          <w:sz w:val="24"/>
          <w:szCs w:val="24"/>
          <w:u w:val="single"/>
        </w:rPr>
        <w:t>However, the three remaining boundaries (</w:t>
      </w:r>
      <w:r w:rsidRPr="00001B27">
        <w:rPr>
          <w:rFonts w:asciiTheme="minorHAnsi" w:hAnsiTheme="minorHAnsi" w:cstheme="minorHAnsi"/>
          <w:b/>
          <w:sz w:val="24"/>
          <w:szCs w:val="24"/>
          <w:highlight w:val="green"/>
          <w:u w:val="single"/>
        </w:rPr>
        <w:t>climate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change</w:t>
      </w:r>
      <w:r w:rsidRPr="00D5251F">
        <w:rPr>
          <w:rFonts w:asciiTheme="minorHAnsi" w:hAnsiTheme="minorHAnsi" w:cstheme="minorHAnsi"/>
          <w:sz w:val="24"/>
          <w:szCs w:val="24"/>
          <w:u w:val="single"/>
        </w:rPr>
        <w:t xml:space="preserve">, global </w:t>
      </w:r>
      <w:r w:rsidRPr="00001B27">
        <w:rPr>
          <w:rFonts w:asciiTheme="minorHAnsi" w:hAnsiTheme="minorHAnsi" w:cstheme="minorHAnsi"/>
          <w:b/>
          <w:sz w:val="24"/>
          <w:szCs w:val="24"/>
          <w:highlight w:val="green"/>
          <w:u w:val="single"/>
        </w:rPr>
        <w:t>freshwater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cycle, </w:t>
      </w:r>
      <w:r w:rsidRPr="00001B27">
        <w:rPr>
          <w:rFonts w:asciiTheme="minorHAnsi" w:hAnsiTheme="minorHAnsi" w:cstheme="minorHAnsi"/>
          <w:b/>
          <w:sz w:val="24"/>
          <w:szCs w:val="24"/>
          <w:highlight w:val="green"/>
          <w:u w:val="single"/>
        </w:rPr>
        <w:t>and</w:t>
      </w:r>
      <w:r w:rsidRPr="00D5251F">
        <w:rPr>
          <w:rFonts w:asciiTheme="minorHAnsi" w:hAnsiTheme="minorHAnsi" w:cstheme="minorHAnsi"/>
          <w:sz w:val="24"/>
          <w:szCs w:val="24"/>
          <w:u w:val="single"/>
        </w:rPr>
        <w:t xml:space="preserve"> ocean </w:t>
      </w:r>
      <w:r w:rsidRPr="00001B27">
        <w:rPr>
          <w:rFonts w:asciiTheme="minorHAnsi" w:hAnsiTheme="minorHAnsi" w:cstheme="minorHAnsi"/>
          <w:b/>
          <w:sz w:val="24"/>
          <w:szCs w:val="24"/>
          <w:highlight w:val="green"/>
          <w:u w:val="single"/>
        </w:rPr>
        <w:t>acidification</w:t>
      </w:r>
      <w:r w:rsidRPr="00D5251F">
        <w:rPr>
          <w:rFonts w:asciiTheme="minorHAnsi" w:hAnsiTheme="minorHAnsi" w:cstheme="minorHAnsi"/>
          <w:sz w:val="24"/>
          <w:szCs w:val="24"/>
          <w:u w:val="single"/>
        </w:rPr>
        <w:t xml:space="preserve">) do </w:t>
      </w:r>
      <w:r w:rsidRPr="00001B27">
        <w:rPr>
          <w:rFonts w:asciiTheme="minorHAnsi" w:hAnsiTheme="minorHAnsi" w:cstheme="minorHAnsi"/>
          <w:b/>
          <w:sz w:val="24"/>
          <w:szCs w:val="24"/>
          <w:highlight w:val="green"/>
          <w:u w:val="single"/>
          <w:bdr w:val="single" w:sz="18" w:space="0" w:color="auto"/>
        </w:rPr>
        <w:t>pose existential risks</w:t>
      </w:r>
      <w:r w:rsidRPr="00D5251F">
        <w:rPr>
          <w:rFonts w:asciiTheme="minorHAnsi" w:hAnsiTheme="minorHAnsi" w:cstheme="minorHAnsi"/>
          <w:sz w:val="24"/>
          <w:szCs w:val="24"/>
          <w:u w:val="single"/>
        </w:rPr>
        <w:t xml:space="preserve">. </w:t>
      </w:r>
      <w:r w:rsidRPr="00001B27">
        <w:rPr>
          <w:rFonts w:asciiTheme="minorHAnsi" w:hAnsiTheme="minorHAnsi" w:cstheme="minorHAnsi"/>
          <w:sz w:val="24"/>
          <w:szCs w:val="24"/>
          <w:highlight w:val="green"/>
          <w:u w:val="single"/>
        </w:rPr>
        <w:t>This is</w:t>
      </w:r>
      <w:r w:rsidRPr="00D5251F">
        <w:rPr>
          <w:rFonts w:asciiTheme="minorHAnsi" w:hAnsiTheme="minorHAnsi" w:cstheme="minorHAnsi"/>
          <w:sz w:val="24"/>
          <w:szCs w:val="24"/>
          <w:u w:val="single"/>
        </w:rPr>
        <w:t xml:space="preserve"> </w:t>
      </w:r>
      <w:r w:rsidRPr="00001B27">
        <w:rPr>
          <w:rFonts w:asciiTheme="minorHAnsi" w:hAnsiTheme="minorHAnsi" w:cstheme="minorHAnsi"/>
          <w:b/>
          <w:sz w:val="24"/>
          <w:szCs w:val="24"/>
          <w:highlight w:val="green"/>
          <w:u w:val="single"/>
        </w:rPr>
        <w:t>because of</w:t>
      </w:r>
      <w:r w:rsidRPr="00D5251F">
        <w:rPr>
          <w:rFonts w:asciiTheme="minorHAnsi" w:hAnsiTheme="minorHAnsi" w:cstheme="minorHAnsi"/>
          <w:sz w:val="24"/>
          <w:szCs w:val="24"/>
          <w:u w:val="single"/>
        </w:rPr>
        <w:t xml:space="preserve"> intrinsic </w:t>
      </w:r>
      <w:r w:rsidRPr="00001B27">
        <w:rPr>
          <w:rFonts w:asciiTheme="minorHAnsi" w:hAnsiTheme="minorHAnsi" w:cstheme="minorHAnsi"/>
          <w:b/>
          <w:sz w:val="24"/>
          <w:szCs w:val="24"/>
          <w:highlight w:val="green"/>
          <w:u w:val="single"/>
        </w:rPr>
        <w:t>positive feedback loops</w:t>
      </w:r>
      <w:r w:rsidRPr="00D5251F">
        <w:rPr>
          <w:rFonts w:asciiTheme="minorHAnsi" w:hAnsiTheme="minorHAnsi" w:cstheme="minorHAnsi"/>
          <w:sz w:val="24"/>
          <w:szCs w:val="24"/>
          <w:u w:val="single"/>
        </w:rPr>
        <w:t xml:space="preserve">, substantial lag times between system change and experiencing the consequences of that change, and the fact these different boundaries interact with one another in ways that yield surprises. In addition, climate, freshwater, and ocean acidification are all </w:t>
      </w:r>
      <w:r w:rsidRPr="00001B27">
        <w:rPr>
          <w:rFonts w:asciiTheme="minorHAnsi" w:hAnsiTheme="minorHAnsi" w:cstheme="minorHAnsi"/>
          <w:b/>
          <w:sz w:val="24"/>
          <w:szCs w:val="24"/>
          <w:highlight w:val="green"/>
          <w:u w:val="single"/>
        </w:rPr>
        <w:t>directly connected to</w:t>
      </w:r>
      <w:r w:rsidRPr="00D5251F">
        <w:rPr>
          <w:rFonts w:asciiTheme="minorHAnsi" w:hAnsiTheme="minorHAnsi" w:cstheme="minorHAnsi"/>
          <w:b/>
          <w:sz w:val="24"/>
          <w:szCs w:val="24"/>
          <w:u w:val="single"/>
        </w:rPr>
        <w:t xml:space="preserve"> </w:t>
      </w:r>
      <w:r w:rsidRPr="00D5251F">
        <w:rPr>
          <w:rFonts w:asciiTheme="minorHAnsi" w:hAnsiTheme="minorHAnsi" w:cstheme="minorHAnsi"/>
          <w:sz w:val="24"/>
          <w:szCs w:val="24"/>
          <w:u w:val="single"/>
        </w:rPr>
        <w:t xml:space="preserve">the provision of </w:t>
      </w:r>
      <w:r w:rsidRPr="00001B27">
        <w:rPr>
          <w:rFonts w:asciiTheme="minorHAnsi" w:hAnsiTheme="minorHAnsi" w:cstheme="minorHAnsi"/>
          <w:b/>
          <w:sz w:val="24"/>
          <w:szCs w:val="24"/>
          <w:highlight w:val="green"/>
          <w:u w:val="single"/>
        </w:rPr>
        <w:t>food and water</w:t>
      </w:r>
      <w:r w:rsidRPr="00D5251F">
        <w:rPr>
          <w:rFonts w:asciiTheme="minorHAnsi" w:hAnsiTheme="minorHAnsi" w:cstheme="minorHAnsi"/>
          <w:sz w:val="24"/>
          <w:szCs w:val="24"/>
          <w:u w:val="single"/>
        </w:rPr>
        <w:t xml:space="preserve">, and </w:t>
      </w:r>
      <w:r w:rsidRPr="00001B27">
        <w:rPr>
          <w:rFonts w:asciiTheme="minorHAnsi" w:hAnsiTheme="minorHAnsi" w:cstheme="minorHAnsi"/>
          <w:b/>
          <w:sz w:val="24"/>
          <w:szCs w:val="24"/>
          <w:highlight w:val="green"/>
          <w:u w:val="single"/>
        </w:rPr>
        <w:t>shortages</w:t>
      </w:r>
      <w:r w:rsidRPr="00D5251F">
        <w:rPr>
          <w:rFonts w:asciiTheme="minorHAnsi" w:hAnsiTheme="minorHAnsi" w:cstheme="minorHAnsi"/>
          <w:sz w:val="24"/>
          <w:szCs w:val="24"/>
          <w:u w:val="single"/>
        </w:rPr>
        <w:t xml:space="preserve"> of food and water can </w:t>
      </w:r>
      <w:r w:rsidRPr="00001B27">
        <w:rPr>
          <w:rFonts w:asciiTheme="minorHAnsi" w:hAnsiTheme="minorHAnsi" w:cstheme="minorHAnsi"/>
          <w:b/>
          <w:sz w:val="24"/>
          <w:szCs w:val="24"/>
          <w:highlight w:val="green"/>
          <w:u w:val="single"/>
        </w:rPr>
        <w:t>create conflict</w:t>
      </w:r>
      <w:r w:rsidRPr="00D5251F">
        <w:rPr>
          <w:rFonts w:asciiTheme="minorHAnsi" w:hAnsiTheme="minorHAnsi" w:cstheme="minorHAnsi"/>
          <w:sz w:val="24"/>
          <w:szCs w:val="24"/>
          <w:u w:val="single"/>
        </w:rPr>
        <w:t xml:space="preserve"> and social unrest. </w:t>
      </w:r>
      <w:r w:rsidRPr="00D5251F">
        <w:rPr>
          <w:rFonts w:asciiTheme="minorHAnsi" w:hAnsiTheme="minorHAnsi" w:cstheme="minorHAnsi"/>
          <w:sz w:val="16"/>
          <w:szCs w:val="24"/>
        </w:rPr>
        <w:t xml:space="preserve">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D5251F">
        <w:rPr>
          <w:rFonts w:asciiTheme="minorHAnsi" w:hAnsiTheme="minorHAnsi" w:cstheme="minorHAnsi"/>
          <w:sz w:val="24"/>
          <w:szCs w:val="24"/>
          <w:u w:val="single"/>
        </w:rPr>
        <w:t>Climate change intersects with freshwater resources because it is expected to exacerbate drought and water scarcity, as well as flooding</w:t>
      </w:r>
      <w:r w:rsidRPr="00D5251F">
        <w:rPr>
          <w:rFonts w:asciiTheme="minorHAnsi" w:hAnsiTheme="minorHAnsi" w:cstheme="minorHAnsi"/>
          <w:sz w:val="16"/>
          <w:szCs w:val="24"/>
        </w:rPr>
        <w:t xml:space="preserve">. Climate change can even impair water quality because it is associated with heavy rains that overwhelm sewage treatment facilities, or because it results in higher concentrations of pollutants in groundwater as a result of enhanced evaporation and reduced groundwater recharge. </w:t>
      </w:r>
      <w:r w:rsidRPr="00001B27">
        <w:rPr>
          <w:rFonts w:asciiTheme="minorHAnsi" w:hAnsiTheme="minorHAnsi" w:cstheme="minorHAnsi"/>
          <w:b/>
          <w:sz w:val="24"/>
          <w:szCs w:val="24"/>
          <w:highlight w:val="green"/>
          <w:u w:val="single"/>
        </w:rPr>
        <w:t>Ample clean water</w:t>
      </w:r>
      <w:r w:rsidRPr="00D5251F">
        <w:rPr>
          <w:rFonts w:asciiTheme="minorHAnsi" w:hAnsiTheme="minorHAnsi" w:cstheme="minorHAnsi"/>
          <w:sz w:val="24"/>
          <w:szCs w:val="24"/>
          <w:u w:val="single"/>
        </w:rPr>
        <w:t xml:space="preserve"> is not a luxury—it </w:t>
      </w:r>
      <w:r w:rsidRPr="00001B27">
        <w:rPr>
          <w:rFonts w:asciiTheme="minorHAnsi" w:hAnsiTheme="minorHAnsi" w:cstheme="minorHAnsi"/>
          <w:b/>
          <w:sz w:val="24"/>
          <w:szCs w:val="24"/>
          <w:highlight w:val="green"/>
          <w:u w:val="single"/>
        </w:rPr>
        <w:t>is essential for human survival</w:t>
      </w:r>
      <w:r w:rsidRPr="00D5251F">
        <w:rPr>
          <w:rFonts w:asciiTheme="minorHAnsi" w:hAnsiTheme="minorHAnsi" w:cstheme="minorHAnsi"/>
          <w:sz w:val="24"/>
          <w:szCs w:val="24"/>
          <w:u w:val="single"/>
        </w:rPr>
        <w:t>. Consequently, cities, regions and nations that lack clean freshwater are vulnerable to social disruption and disease</w:t>
      </w:r>
      <w:r w:rsidRPr="00D5251F">
        <w:rPr>
          <w:rFonts w:asciiTheme="minorHAnsi" w:hAnsiTheme="minorHAnsi" w:cstheme="minorHAnsi"/>
          <w:sz w:val="16"/>
          <w:szCs w:val="24"/>
        </w:rPr>
        <w:t xml:space="preserve">. Finally, ocean acidification is linked to climate change because it is driven by CO2 emissions just as global warming is. With close to 20% of the world’s protein coming from oceans (FAO, 2016), the potential for severe impacts due to acidification is obvious. Less obvious, but perhaps more insidious, is the interaction between climate change and the loss of oyster and coral reefs due to acidification. Acidification is known to interfere with oyster reef building and coral reefs. Climate change also increases storm frequency and severity. 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 A key feature of the risk associated with climate change is that mean annual temperature and mean annual rainfall are not the variables of interest.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Society will have a hard time responding to shorter intervals between rare extreme events because in the lifespan of an individual human, a person might experience as few as two or three extreme events. 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This change in frequency of extreme floods has profound implications for the measures New York City should take to protect its infrastructure and its population, yet because of the stochastic nature of such events, this shift in flood frequency is an elevated risk </w:t>
      </w:r>
      <w:r w:rsidRPr="00D5251F">
        <w:rPr>
          <w:rFonts w:asciiTheme="minorHAnsi" w:hAnsiTheme="minorHAnsi" w:cstheme="minorHAnsi"/>
          <w:sz w:val="16"/>
          <w:szCs w:val="24"/>
        </w:rPr>
        <w:lastRenderedPageBreak/>
        <w:t xml:space="preserve">that will go unnoticed by most people. 4. </w:t>
      </w:r>
      <w:r w:rsidRPr="00D5251F">
        <w:rPr>
          <w:rFonts w:asciiTheme="minorHAnsi" w:hAnsiTheme="minorHAnsi" w:cstheme="minorHAnsi"/>
          <w:sz w:val="24"/>
          <w:szCs w:val="24"/>
          <w:u w:val="single"/>
        </w:rPr>
        <w:t xml:space="preserve">The combination of positive feedback loops and societal inertia is fertile ground for global environmental catastrophes </w:t>
      </w:r>
      <w:r w:rsidRPr="00001B27">
        <w:rPr>
          <w:rFonts w:asciiTheme="minorHAnsi" w:hAnsiTheme="minorHAnsi" w:cstheme="minorHAnsi"/>
          <w:b/>
          <w:sz w:val="24"/>
          <w:szCs w:val="24"/>
          <w:highlight w:val="green"/>
          <w:u w:val="single"/>
        </w:rPr>
        <w:t>Humans</w:t>
      </w:r>
      <w:r w:rsidRPr="00D5251F">
        <w:rPr>
          <w:rFonts w:asciiTheme="minorHAnsi" w:hAnsiTheme="minorHAnsi" w:cstheme="minorHAnsi"/>
          <w:sz w:val="24"/>
          <w:szCs w:val="24"/>
          <w:u w:val="single"/>
        </w:rPr>
        <w:t xml:space="preserve"> are remarkably ingenious, and </w:t>
      </w:r>
      <w:r w:rsidRPr="00001B27">
        <w:rPr>
          <w:rFonts w:asciiTheme="minorHAnsi" w:hAnsiTheme="minorHAnsi" w:cstheme="minorHAnsi"/>
          <w:b/>
          <w:sz w:val="24"/>
          <w:szCs w:val="24"/>
          <w:highlight w:val="green"/>
          <w:u w:val="single"/>
        </w:rPr>
        <w:t>have adapted</w:t>
      </w:r>
      <w:r w:rsidRPr="00D5251F">
        <w:rPr>
          <w:rFonts w:asciiTheme="minorHAnsi" w:hAnsiTheme="minorHAnsi" w:cstheme="minorHAnsi"/>
          <w:sz w:val="24"/>
          <w:szCs w:val="24"/>
          <w:u w:val="single"/>
        </w:rPr>
        <w:t xml:space="preserve"> to crises </w:t>
      </w:r>
      <w:r w:rsidRPr="00001B27">
        <w:rPr>
          <w:rFonts w:asciiTheme="minorHAnsi" w:hAnsiTheme="minorHAnsi" w:cstheme="minorHAnsi"/>
          <w:b/>
          <w:sz w:val="24"/>
          <w:szCs w:val="24"/>
          <w:highlight w:val="green"/>
          <w:u w:val="single"/>
        </w:rPr>
        <w:t>throughout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their </w:t>
      </w:r>
      <w:r w:rsidRPr="00001B27">
        <w:rPr>
          <w:rFonts w:asciiTheme="minorHAnsi" w:hAnsiTheme="minorHAnsi" w:cstheme="minorHAnsi"/>
          <w:b/>
          <w:sz w:val="24"/>
          <w:szCs w:val="24"/>
          <w:highlight w:val="green"/>
          <w:u w:val="single"/>
        </w:rPr>
        <w:t>history</w:t>
      </w:r>
      <w:r w:rsidRPr="00D5251F">
        <w:rPr>
          <w:rFonts w:asciiTheme="minorHAnsi" w:hAnsiTheme="minorHAnsi" w:cstheme="minorHAnsi"/>
          <w:sz w:val="24"/>
          <w:szCs w:val="24"/>
          <w:u w:val="single"/>
        </w:rPr>
        <w:t xml:space="preserve">. Our doom has been repeatedly predicted, only to be averted by innovation (Ridley, 2011). </w:t>
      </w:r>
      <w:r w:rsidRPr="00001B27">
        <w:rPr>
          <w:rFonts w:asciiTheme="minorHAnsi" w:hAnsiTheme="minorHAnsi" w:cstheme="minorHAnsi"/>
          <w:b/>
          <w:sz w:val="24"/>
          <w:szCs w:val="24"/>
          <w:highlight w:val="green"/>
          <w:u w:val="single"/>
        </w:rPr>
        <w:t>However</w:t>
      </w:r>
      <w:r w:rsidRPr="00D5251F">
        <w:rPr>
          <w:rFonts w:asciiTheme="minorHAnsi" w:hAnsiTheme="minorHAnsi" w:cstheme="minorHAnsi"/>
          <w:sz w:val="24"/>
          <w:szCs w:val="24"/>
          <w:u w:val="single"/>
        </w:rPr>
        <w:t xml:space="preserve">, the many </w:t>
      </w:r>
      <w:r w:rsidRPr="00001B27">
        <w:rPr>
          <w:rFonts w:asciiTheme="minorHAnsi" w:hAnsiTheme="minorHAnsi" w:cstheme="minorHAnsi"/>
          <w:b/>
          <w:sz w:val="24"/>
          <w:szCs w:val="24"/>
          <w:highlight w:val="green"/>
          <w:u w:val="single"/>
        </w:rPr>
        <w:t>stories</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of</w:t>
      </w:r>
      <w:r w:rsidRPr="00D5251F">
        <w:rPr>
          <w:rFonts w:asciiTheme="minorHAnsi" w:hAnsiTheme="minorHAnsi" w:cstheme="minorHAnsi"/>
          <w:sz w:val="24"/>
          <w:szCs w:val="24"/>
          <w:u w:val="single"/>
        </w:rPr>
        <w:t xml:space="preserve"> human ingenuity </w:t>
      </w:r>
      <w:r w:rsidRPr="00001B27">
        <w:rPr>
          <w:rFonts w:asciiTheme="minorHAnsi" w:hAnsiTheme="minorHAnsi" w:cstheme="minorHAnsi"/>
          <w:b/>
          <w:sz w:val="24"/>
          <w:szCs w:val="24"/>
          <w:highlight w:val="green"/>
          <w:u w:val="single"/>
        </w:rPr>
        <w:t>successfully</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addressing</w:t>
      </w:r>
      <w:r w:rsidRPr="00001B27">
        <w:rPr>
          <w:rFonts w:asciiTheme="minorHAnsi" w:hAnsiTheme="minorHAnsi" w:cstheme="minorHAnsi"/>
          <w:sz w:val="24"/>
          <w:szCs w:val="24"/>
          <w:highlight w:val="green"/>
          <w:u w:val="single"/>
        </w:rPr>
        <w:t xml:space="preserve">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xml:space="preserve"> such as global famine or extreme air pollution </w:t>
      </w:r>
      <w:r w:rsidRPr="00001B27">
        <w:rPr>
          <w:rFonts w:asciiTheme="minorHAnsi" w:hAnsiTheme="minorHAnsi" w:cstheme="minorHAnsi"/>
          <w:b/>
          <w:sz w:val="24"/>
          <w:szCs w:val="24"/>
          <w:highlight w:val="green"/>
          <w:u w:val="single"/>
        </w:rPr>
        <w:t>represent</w:t>
      </w:r>
      <w:r w:rsidRPr="00D5251F">
        <w:rPr>
          <w:rFonts w:asciiTheme="minorHAnsi" w:hAnsiTheme="minorHAnsi" w:cstheme="minorHAnsi"/>
          <w:sz w:val="24"/>
          <w:szCs w:val="24"/>
          <w:u w:val="single"/>
        </w:rPr>
        <w:t xml:space="preserve"> environmental </w:t>
      </w:r>
      <w:r w:rsidRPr="00001B27">
        <w:rPr>
          <w:rFonts w:asciiTheme="minorHAnsi" w:hAnsiTheme="minorHAnsi" w:cstheme="minorHAnsi"/>
          <w:sz w:val="24"/>
          <w:szCs w:val="24"/>
          <w:highlight w:val="green"/>
          <w:u w:val="single"/>
        </w:rPr>
        <w:t>c</w:t>
      </w:r>
      <w:r w:rsidRPr="00001B27">
        <w:rPr>
          <w:rFonts w:asciiTheme="minorHAnsi" w:hAnsiTheme="minorHAnsi" w:cstheme="minorHAnsi"/>
          <w:b/>
          <w:sz w:val="24"/>
          <w:szCs w:val="24"/>
          <w:highlight w:val="green"/>
          <w:u w:val="single"/>
        </w:rPr>
        <w:t>hallenges that are</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largely </w:t>
      </w:r>
      <w:r w:rsidRPr="00001B27">
        <w:rPr>
          <w:rFonts w:asciiTheme="minorHAnsi" w:hAnsiTheme="minorHAnsi" w:cstheme="minorHAnsi"/>
          <w:b/>
          <w:sz w:val="24"/>
          <w:szCs w:val="24"/>
          <w:highlight w:val="green"/>
          <w:u w:val="single"/>
        </w:rPr>
        <w:t>linear</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have immediate consequences, </w:t>
      </w:r>
      <w:r w:rsidRPr="00001B27">
        <w:rPr>
          <w:rFonts w:asciiTheme="minorHAnsi" w:hAnsiTheme="minorHAnsi" w:cstheme="minorHAnsi"/>
          <w:b/>
          <w:sz w:val="24"/>
          <w:szCs w:val="24"/>
          <w:highlight w:val="green"/>
          <w:u w:val="single"/>
        </w:rPr>
        <w:t>and operate without positive feedbacks</w:t>
      </w:r>
      <w:r w:rsidRPr="00D5251F">
        <w:rPr>
          <w:rFonts w:asciiTheme="minorHAnsi" w:hAnsiTheme="minorHAnsi" w:cstheme="minorHAnsi"/>
          <w:sz w:val="24"/>
          <w:szCs w:val="24"/>
          <w:u w:val="single"/>
        </w:rPr>
        <w:t>.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w:t>
      </w:r>
      <w:r w:rsidRPr="00D5251F">
        <w:rPr>
          <w:rFonts w:asciiTheme="minorHAnsi" w:hAnsiTheme="minorHAnsi" w:cstheme="minorHAnsi"/>
          <w:sz w:val="16"/>
          <w:szCs w:val="24"/>
        </w:rPr>
        <w:t xml:space="preserve"> In fact it was just the opposite—the London fog sent such a clear message that Britain quickly enacted pollution control measures (Stradling, 2016). Food shortages, air pollution, water pollution, etc. send immediate signals to society of harm, which then trigger a negative feedback of society seeking to reduce the harm.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(http://climatecommunication.yale.edu/visualizations-data/ycom-us-2016</w:t>
      </w:r>
      <w:r w:rsidRPr="00D5251F">
        <w:rPr>
          <w:rFonts w:asciiTheme="minorHAnsi" w:hAnsiTheme="minorHAnsi" w:cstheme="minorHAnsi"/>
          <w:sz w:val="24"/>
          <w:szCs w:val="24"/>
          <w:u w:val="single"/>
        </w:rPr>
        <w:t xml:space="preserve">/). Secondly, unlike past environmental challenges, </w:t>
      </w:r>
      <w:r w:rsidRPr="00D5251F">
        <w:rPr>
          <w:rFonts w:asciiTheme="minorHAnsi" w:hAnsiTheme="minorHAnsi" w:cstheme="minorHAnsi"/>
          <w:b/>
          <w:bCs/>
          <w:sz w:val="24"/>
          <w:szCs w:val="24"/>
          <w:u w:val="single"/>
        </w:rPr>
        <w:t>the Earth’s climate system is rife with positive feedback loops</w:t>
      </w:r>
      <w:r w:rsidRPr="00D5251F">
        <w:rPr>
          <w:rFonts w:asciiTheme="minorHAnsi" w:hAnsiTheme="minorHAnsi" w:cstheme="minorHAnsi"/>
          <w:sz w:val="24"/>
          <w:szCs w:val="24"/>
          <w:u w:val="single"/>
        </w:rPr>
        <w:t xml:space="preserve">. In particular, as CO2 increases and the climate warms, that </w:t>
      </w:r>
      <w:r w:rsidRPr="00D5251F">
        <w:rPr>
          <w:rFonts w:asciiTheme="minorHAnsi" w:hAnsiTheme="minorHAnsi" w:cstheme="minorHAnsi"/>
          <w:b/>
          <w:bCs/>
          <w:sz w:val="24"/>
          <w:szCs w:val="24"/>
          <w:u w:val="single"/>
        </w:rPr>
        <w:t>very warming can cause more CO2 release</w:t>
      </w:r>
      <w:r w:rsidRPr="00D5251F">
        <w:rPr>
          <w:rFonts w:asciiTheme="minorHAnsi" w:hAnsiTheme="minorHAnsi" w:cstheme="minorHAnsi"/>
          <w:sz w:val="24"/>
          <w:szCs w:val="24"/>
          <w:u w:val="single"/>
        </w:rPr>
        <w:t xml:space="preserve"> which further increases global warming, and then more CO2, and so on.</w:t>
      </w:r>
      <w:r w:rsidRPr="00D5251F">
        <w:rPr>
          <w:rFonts w:asciiTheme="minorHAnsi" w:hAnsiTheme="minorHAnsi" w:cstheme="minorHAnsi"/>
          <w:sz w:val="16"/>
          <w:szCs w:val="24"/>
        </w:rPr>
        <w:t xml:space="preserve">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Modeling studies show that when interactions among feedback loops are included, uncertainty increases dramatically and there is a heightened potential for perturbations to be magnified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 This happens because as CO2 accumulates, it reduces the efficiency in which oceans and terrestrial ecosystems sequester carbon, which in return feeds back to exacerbate climate change (Friedlingstein et al., 2001). Warming can also increase the rate at which organic matter decays and carbon is released into the atmosphere, thereby causing more warming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To top it off, overgrazing depletes the soil, leading to augmented vegetation loss (Anderies, Janssen, &amp; Walker, 2002). Climate change often also increases the risk of forest fires, as a result of higher temperatures and persistent drought conditions. The expectation is that </w:t>
      </w:r>
      <w:r w:rsidRPr="00001B27">
        <w:rPr>
          <w:rFonts w:asciiTheme="minorHAnsi" w:hAnsiTheme="minorHAnsi" w:cstheme="minorHAnsi"/>
          <w:b/>
          <w:sz w:val="24"/>
          <w:szCs w:val="24"/>
          <w:highlight w:val="green"/>
          <w:u w:val="single"/>
        </w:rPr>
        <w:t>forest fires will become more</w:t>
      </w:r>
      <w:r w:rsidRPr="00D5251F">
        <w:rPr>
          <w:rFonts w:asciiTheme="minorHAnsi" w:hAnsiTheme="minorHAnsi" w:cstheme="minorHAnsi"/>
          <w:b/>
          <w:sz w:val="24"/>
          <w:szCs w:val="24"/>
          <w:u w:val="single"/>
        </w:rPr>
        <w:t xml:space="preserve"> </w:t>
      </w:r>
      <w:r w:rsidRPr="00001B27">
        <w:rPr>
          <w:rFonts w:asciiTheme="minorHAnsi" w:hAnsiTheme="minorHAnsi" w:cstheme="minorHAnsi"/>
          <w:b/>
          <w:sz w:val="24"/>
          <w:szCs w:val="24"/>
          <w:highlight w:val="green"/>
          <w:u w:val="single"/>
        </w:rPr>
        <w:t>frequent</w:t>
      </w:r>
      <w:r w:rsidRPr="00D5251F">
        <w:rPr>
          <w:rFonts w:asciiTheme="minorHAnsi" w:hAnsiTheme="minorHAnsi" w:cstheme="minorHAnsi"/>
          <w:sz w:val="16"/>
          <w:szCs w:val="24"/>
        </w:rPr>
        <w:t xml:space="preserve">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w:t>
      </w:r>
      <w:r w:rsidRPr="00D5251F">
        <w:rPr>
          <w:rFonts w:asciiTheme="minorHAnsi" w:hAnsiTheme="minorHAnsi" w:cstheme="minorHAnsi"/>
          <w:sz w:val="24"/>
          <w:szCs w:val="24"/>
          <w:u w:val="single"/>
        </w:rPr>
        <w:t xml:space="preserve">This </w:t>
      </w:r>
      <w:r w:rsidRPr="00001B27">
        <w:rPr>
          <w:rFonts w:asciiTheme="minorHAnsi" w:hAnsiTheme="minorHAnsi" w:cstheme="minorHAnsi"/>
          <w:b/>
          <w:sz w:val="24"/>
          <w:szCs w:val="24"/>
          <w:highlight w:val="green"/>
          <w:u w:val="single"/>
        </w:rPr>
        <w:t>catastrophic fire</w:t>
      </w:r>
      <w:r w:rsidRPr="00D5251F">
        <w:rPr>
          <w:rFonts w:asciiTheme="minorHAnsi" w:hAnsiTheme="minorHAnsi" w:cstheme="minorHAnsi"/>
          <w:sz w:val="24"/>
          <w:szCs w:val="24"/>
          <w:u w:val="single"/>
        </w:rPr>
        <w:t xml:space="preserve"> embodies the sorts of positive feedbacks and interacting factors that </w:t>
      </w:r>
      <w:r w:rsidRPr="00001B27">
        <w:rPr>
          <w:rFonts w:asciiTheme="minorHAnsi" w:hAnsiTheme="minorHAnsi" w:cstheme="minorHAnsi"/>
          <w:b/>
          <w:sz w:val="24"/>
          <w:szCs w:val="24"/>
          <w:highlight w:val="green"/>
          <w:u w:val="single"/>
        </w:rPr>
        <w:t>could catch humanity off-guard and produce a</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 xml:space="preserve">true </w:t>
      </w:r>
      <w:r w:rsidRPr="00001B27">
        <w:rPr>
          <w:rFonts w:asciiTheme="minorHAnsi" w:hAnsiTheme="minorHAnsi" w:cstheme="minorHAnsi"/>
          <w:b/>
          <w:sz w:val="24"/>
          <w:szCs w:val="24"/>
          <w:highlight w:val="green"/>
          <w:u w:val="single"/>
        </w:rPr>
        <w:t>apocalyptic event.</w:t>
      </w:r>
      <w:r w:rsidRPr="00001B27">
        <w:rPr>
          <w:rFonts w:asciiTheme="minorHAnsi" w:hAnsiTheme="minorHAnsi" w:cstheme="minorHAnsi"/>
          <w:sz w:val="24"/>
          <w:szCs w:val="24"/>
          <w:highlight w:val="green"/>
          <w:u w:val="single"/>
        </w:rPr>
        <w:t xml:space="preserve"> </w:t>
      </w:r>
      <w:r w:rsidRPr="00D5251F">
        <w:rPr>
          <w:rFonts w:asciiTheme="minorHAnsi" w:hAnsiTheme="minorHAnsi" w:cstheme="minorHAnsi"/>
          <w:sz w:val="24"/>
          <w:szCs w:val="24"/>
          <w:u w:val="single"/>
        </w:rPr>
        <w:t>Record-breaking rains produced an extraordinary flush of new vegetation, that then dried out as record heat waves and dry conditions took hold, coupled with stronger than normal winds, and ignition.</w:t>
      </w:r>
      <w:r w:rsidRPr="00D5251F">
        <w:rPr>
          <w:rFonts w:asciiTheme="minorHAnsi" w:hAnsiTheme="minorHAnsi" w:cstheme="minorHAnsi"/>
          <w:sz w:val="16"/>
          <w:szCs w:val="24"/>
        </w:rPr>
        <w:t xml:space="preserve">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w:t>
      </w:r>
      <w:r w:rsidRPr="00D5251F">
        <w:rPr>
          <w:rFonts w:asciiTheme="minorHAnsi" w:hAnsiTheme="minorHAnsi" w:cstheme="minorHAnsi"/>
          <w:sz w:val="16"/>
          <w:szCs w:val="24"/>
        </w:rPr>
        <w:lastRenderedPageBreak/>
        <w:t xml:space="preserve">(reflecting incoming solar radiation) and warming (absorbing incoming solar radiation) effect (Lashof, DeAngelo, Saleska, &amp; Harte, 1997). The type of cloud, altitude, and optical properties combine to determine 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 This then has a positive feedback effect and enhances climate warming since less solar radiation is reflected by the atmosphere (Clement, Burgman, &amp; Norris, 2009). </w:t>
      </w:r>
      <w:r w:rsidRPr="00D5251F">
        <w:rPr>
          <w:rFonts w:asciiTheme="minorHAnsi" w:hAnsiTheme="minorHAnsi" w:cstheme="minorHAnsi"/>
          <w:sz w:val="24"/>
          <w:szCs w:val="24"/>
          <w:u w:val="single"/>
        </w:rPr>
        <w:t xml:space="preserve">The key lesson from the long list of potentially positive feedbacks and their interactions is that </w:t>
      </w:r>
      <w:r w:rsidRPr="00001B27">
        <w:rPr>
          <w:rFonts w:asciiTheme="minorHAnsi" w:hAnsiTheme="minorHAnsi" w:cstheme="minorHAnsi"/>
          <w:b/>
          <w:sz w:val="24"/>
          <w:szCs w:val="24"/>
          <w:highlight w:val="green"/>
          <w:u w:val="single"/>
        </w:rPr>
        <w:t>runaway climate change,</w:t>
      </w:r>
      <w:r w:rsidRPr="00D5251F">
        <w:rPr>
          <w:rFonts w:asciiTheme="minorHAnsi" w:hAnsiTheme="minorHAnsi" w:cstheme="minorHAnsi"/>
          <w:sz w:val="24"/>
          <w:szCs w:val="24"/>
          <w:u w:val="single"/>
        </w:rPr>
        <w:t xml:space="preserve"> and runaway perturbations have to be taken as a serious possibility</w:t>
      </w:r>
      <w:r w:rsidRPr="00D5251F">
        <w:rPr>
          <w:rFonts w:asciiTheme="minorHAnsi" w:hAnsiTheme="minorHAnsi" w:cstheme="minorHAnsi"/>
          <w:sz w:val="16"/>
          <w:szCs w:val="24"/>
        </w:rPr>
        <w:t>. Table 2 is just a snapshot of the type of feedbacks that have been identified (see Supplementary material for a more thorough explanation of positive feedback loops).</w:t>
      </w:r>
      <w:r w:rsidRPr="00D5251F">
        <w:rPr>
          <w:rFonts w:asciiTheme="minorHAnsi" w:hAnsiTheme="minorHAnsi" w:cstheme="minorHAnsi"/>
          <w:sz w:val="24"/>
          <w:szCs w:val="24"/>
          <w:u w:val="single"/>
        </w:rPr>
        <w:t xml:space="preserve"> However, this list is not exhaustive and the possibility of undiscovered positive feedbacks </w:t>
      </w:r>
      <w:r w:rsidRPr="00001B27">
        <w:rPr>
          <w:rFonts w:asciiTheme="minorHAnsi" w:hAnsiTheme="minorHAnsi" w:cstheme="minorHAnsi"/>
          <w:b/>
          <w:sz w:val="24"/>
          <w:szCs w:val="24"/>
          <w:highlight w:val="green"/>
          <w:u w:val="single"/>
        </w:rPr>
        <w:t>portends</w:t>
      </w:r>
      <w:r w:rsidRPr="00D5251F">
        <w:rPr>
          <w:rFonts w:asciiTheme="minorHAnsi" w:hAnsiTheme="minorHAnsi" w:cstheme="minorHAnsi"/>
          <w:sz w:val="24"/>
          <w:szCs w:val="24"/>
          <w:u w:val="single"/>
        </w:rPr>
        <w:t xml:space="preserve"> even greater </w:t>
      </w:r>
      <w:r w:rsidRPr="00001B27">
        <w:rPr>
          <w:rFonts w:asciiTheme="minorHAnsi" w:hAnsiTheme="minorHAnsi" w:cstheme="minorHAnsi"/>
          <w:b/>
          <w:sz w:val="24"/>
          <w:szCs w:val="24"/>
          <w:highlight w:val="green"/>
          <w:u w:val="single"/>
        </w:rPr>
        <w:t>existential risks</w:t>
      </w:r>
      <w:r w:rsidRPr="00D5251F">
        <w:rPr>
          <w:rFonts w:asciiTheme="minorHAnsi" w:hAnsiTheme="minorHAnsi" w:cstheme="minorHAnsi"/>
          <w:sz w:val="24"/>
          <w:szCs w:val="24"/>
          <w:u w:val="single"/>
        </w:rPr>
        <w:t>. 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93DCC06" w14:textId="77777777" w:rsidR="008E4D26" w:rsidRPr="005228BD" w:rsidRDefault="008E4D26" w:rsidP="008E4D26">
      <w:pPr>
        <w:pStyle w:val="Heading2"/>
      </w:pPr>
      <w:r>
        <w:lastRenderedPageBreak/>
        <w:t>3</w:t>
      </w:r>
    </w:p>
    <w:p w14:paraId="52C90827" w14:textId="77777777" w:rsidR="008E4D26" w:rsidRDefault="008E4D26" w:rsidP="008E4D26">
      <w:pPr>
        <w:pStyle w:val="Heading4"/>
      </w:pPr>
      <w:r>
        <w:t xml:space="preserve">Asteroid mining is starting </w:t>
      </w:r>
      <w:r>
        <w:rPr>
          <w:u w:val="single"/>
        </w:rPr>
        <w:t>now</w:t>
      </w:r>
      <w:r>
        <w:t>. New legal frameworks and massive investments bring it closer than you think-but we need to focus on maintaining progress</w:t>
      </w:r>
    </w:p>
    <w:p w14:paraId="054A9152" w14:textId="77777777" w:rsidR="008E4D26" w:rsidRPr="00C319A5" w:rsidRDefault="008E4D26" w:rsidP="008E4D26">
      <w:r w:rsidRPr="00C319A5">
        <w:rPr>
          <w:rStyle w:val="Style13ptBold"/>
        </w:rPr>
        <w:t>Gilbert 21</w:t>
      </w:r>
      <w:r>
        <w:t xml:space="preserve"> </w:t>
      </w:r>
      <w:r w:rsidRPr="00C319A5">
        <w:t>Alex Gilbert, 4-26-2021, "Mining in Space Is Coming," Milken Institute Review, https://www.milkenreview.org/articles/mining-in-space-is-coming</w:t>
      </w:r>
      <w:r>
        <w:t>//SJJK</w:t>
      </w:r>
    </w:p>
    <w:p w14:paraId="18B59F67" w14:textId="77777777" w:rsidR="008E4D26" w:rsidRPr="005228BD" w:rsidRDefault="008E4D26" w:rsidP="008E4D26">
      <w:pPr>
        <w:rPr>
          <w:sz w:val="14"/>
        </w:rPr>
      </w:pPr>
      <w:r w:rsidRPr="00842275">
        <w:rPr>
          <w:rFonts w:ascii="Times New Roman" w:eastAsia="Times New Roman" w:hAnsi="Times New Roman" w:cs="Times New Roman"/>
          <w:color w:val="333333"/>
          <w:sz w:val="14"/>
        </w:rPr>
        <w:t xml:space="preserve">Space exploration is back. after decades of disappointment, </w:t>
      </w:r>
      <w:r w:rsidRPr="00842275">
        <w:rPr>
          <w:rStyle w:val="Emphasis"/>
        </w:rPr>
        <w:t xml:space="preserve">a </w:t>
      </w:r>
      <w:r w:rsidRPr="00842275">
        <w:rPr>
          <w:rStyle w:val="Emphasis"/>
          <w:highlight w:val="green"/>
        </w:rPr>
        <w:t>combination of better technology</w:t>
      </w:r>
      <w:r w:rsidRPr="00842275">
        <w:rPr>
          <w:rStyle w:val="Emphasis"/>
        </w:rPr>
        <w:t xml:space="preserve">, </w:t>
      </w:r>
      <w:r w:rsidRPr="00842275">
        <w:rPr>
          <w:rStyle w:val="Emphasis"/>
          <w:highlight w:val="green"/>
        </w:rPr>
        <w:t>falling costs</w:t>
      </w:r>
      <w:r w:rsidRPr="00842275">
        <w:rPr>
          <w:rStyle w:val="Emphasis"/>
        </w:rPr>
        <w:t xml:space="preserve"> and a rush of competitive energy from the </w:t>
      </w:r>
      <w:r w:rsidRPr="00842275">
        <w:rPr>
          <w:rStyle w:val="Emphasis"/>
          <w:highlight w:val="green"/>
        </w:rPr>
        <w:t>private sector</w:t>
      </w:r>
      <w:r w:rsidRPr="00842275">
        <w:rPr>
          <w:rStyle w:val="Emphasis"/>
        </w:rPr>
        <w:t xml:space="preserve"> has put </w:t>
      </w:r>
      <w:r w:rsidRPr="00842275">
        <w:rPr>
          <w:rStyle w:val="Emphasis"/>
          <w:highlight w:val="green"/>
        </w:rPr>
        <w:t>space travel front and cente</w:t>
      </w:r>
      <w:r w:rsidRPr="00842275">
        <w:rPr>
          <w:rFonts w:ascii="Times New Roman" w:eastAsia="Times New Roman" w:hAnsi="Times New Roman" w:cs="Times New Roman"/>
          <w:color w:val="333333"/>
          <w:sz w:val="14"/>
          <w:highlight w:val="green"/>
        </w:rPr>
        <w:t>r</w:t>
      </w:r>
      <w:r w:rsidRPr="00842275">
        <w:rPr>
          <w:rFonts w:ascii="Times New Roman" w:eastAsia="Times New Roman" w:hAnsi="Times New Roman" w:cs="Times New Roman"/>
          <w:color w:val="333333"/>
          <w:sz w:val="14"/>
        </w:rPr>
        <w:t xml:space="preserve">. indeed, </w:t>
      </w:r>
      <w:r w:rsidRPr="00842275">
        <w:rPr>
          <w:rStyle w:val="Emphasis"/>
        </w:rPr>
        <w:t xml:space="preserve">many </w:t>
      </w:r>
      <w:r w:rsidRPr="00842275">
        <w:rPr>
          <w:rStyle w:val="Emphasis"/>
          <w:highlight w:val="green"/>
        </w:rPr>
        <w:t>analysts</w:t>
      </w:r>
      <w:r w:rsidRPr="00842275">
        <w:rPr>
          <w:rFonts w:ascii="Times New Roman" w:eastAsia="Times New Roman" w:hAnsi="Times New Roman" w:cs="Times New Roman"/>
          <w:color w:val="333333"/>
          <w:sz w:val="14"/>
        </w:rPr>
        <w:t xml:space="preserve"> (even some with their feet on the ground) </w:t>
      </w:r>
      <w:r w:rsidRPr="00842275">
        <w:rPr>
          <w:rStyle w:val="Emphasis"/>
          <w:highlight w:val="green"/>
        </w:rPr>
        <w:t>believe</w:t>
      </w:r>
      <w:r w:rsidRPr="00842275">
        <w:rPr>
          <w:rStyle w:val="Emphasis"/>
        </w:rPr>
        <w:t xml:space="preserve"> that </w:t>
      </w:r>
      <w:r w:rsidRPr="00842275">
        <w:rPr>
          <w:rStyle w:val="Emphasis"/>
          <w:highlight w:val="green"/>
        </w:rPr>
        <w:t>commercial developments</w:t>
      </w:r>
      <w:r w:rsidRPr="00842275">
        <w:rPr>
          <w:rStyle w:val="Emphasis"/>
        </w:rPr>
        <w:t xml:space="preserve"> in the space industry </w:t>
      </w:r>
      <w:r w:rsidRPr="00842275">
        <w:rPr>
          <w:rStyle w:val="Emphasis"/>
          <w:highlight w:val="green"/>
        </w:rPr>
        <w:t>may be on the cusp</w:t>
      </w:r>
      <w:r w:rsidRPr="00842275">
        <w:rPr>
          <w:rFonts w:ascii="Times New Roman" w:eastAsia="Times New Roman" w:hAnsi="Times New Roman" w:cs="Times New Roman"/>
          <w:color w:val="333333"/>
          <w:sz w:val="14"/>
          <w:highlight w:val="green"/>
        </w:rPr>
        <w:t xml:space="preserve"> </w:t>
      </w:r>
      <w:r w:rsidRPr="00842275">
        <w:rPr>
          <w:rStyle w:val="Emphasis"/>
          <w:highlight w:val="green"/>
        </w:rPr>
        <w:t>of starting the largest resource rush in history</w:t>
      </w:r>
      <w:r w:rsidRPr="00842275">
        <w:rPr>
          <w:rStyle w:val="Emphasis"/>
        </w:rPr>
        <w:t xml:space="preserve">: </w:t>
      </w:r>
      <w:r w:rsidRPr="00842275">
        <w:rPr>
          <w:rStyle w:val="Emphasis"/>
          <w:highlight w:val="green"/>
        </w:rPr>
        <w:t>mining</w:t>
      </w:r>
      <w:r w:rsidRPr="00842275">
        <w:rPr>
          <w:rStyle w:val="Emphasis"/>
        </w:rPr>
        <w:t xml:space="preserve"> on the Moon, Mars and </w:t>
      </w:r>
      <w:r w:rsidRPr="00842275">
        <w:rPr>
          <w:rStyle w:val="Emphasis"/>
          <w:highlight w:val="green"/>
        </w:rPr>
        <w:t>asteroids</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While this may sound fantastical, some baby </w:t>
      </w:r>
      <w:r w:rsidRPr="00842275">
        <w:rPr>
          <w:rFonts w:ascii="Times New Roman" w:eastAsia="Times New Roman" w:hAnsi="Times New Roman" w:cs="Times New Roman"/>
          <w:color w:val="333333"/>
          <w:sz w:val="14"/>
          <w:highlight w:val="green"/>
        </w:rPr>
        <w:t>ste</w:t>
      </w:r>
      <w:r w:rsidRPr="00842275">
        <w:rPr>
          <w:rStyle w:val="Emphasis"/>
          <w:highlight w:val="green"/>
        </w:rPr>
        <w:t>ps toward the goal have</w:t>
      </w:r>
      <w:r w:rsidRPr="00842275">
        <w:rPr>
          <w:rStyle w:val="Emphasis"/>
        </w:rPr>
        <w:t xml:space="preserve"> already </w:t>
      </w:r>
      <w:r w:rsidRPr="00842275">
        <w:rPr>
          <w:rStyle w:val="Emphasis"/>
          <w:highlight w:val="green"/>
        </w:rPr>
        <w:t>been taken</w:t>
      </w:r>
      <w:r w:rsidRPr="00842275">
        <w:rPr>
          <w:rFonts w:ascii="Times New Roman" w:eastAsia="Times New Roman" w:hAnsi="Times New Roman" w:cs="Times New Roman"/>
          <w:color w:val="333333"/>
          <w:sz w:val="14"/>
        </w:rPr>
        <w:t>. Last year</w:t>
      </w:r>
      <w:r w:rsidRPr="00842275">
        <w:rPr>
          <w:rFonts w:ascii="Times New Roman" w:eastAsia="Times New Roman" w:hAnsi="Times New Roman" w:cs="Times New Roman"/>
          <w:color w:val="333333"/>
          <w:sz w:val="14"/>
          <w:highlight w:val="green"/>
        </w:rPr>
        <w:t>, N</w:t>
      </w:r>
      <w:r w:rsidRPr="00842275">
        <w:rPr>
          <w:rStyle w:val="Emphasis"/>
          <w:highlight w:val="green"/>
        </w:rPr>
        <w:t>ASA awarded contracts to four companies</w:t>
      </w:r>
      <w:r w:rsidRPr="00842275">
        <w:rPr>
          <w:rStyle w:val="Emphasis"/>
        </w:rPr>
        <w:t xml:space="preserve"> to extract small amounts of lunar regolith by 2024</w:t>
      </w:r>
      <w:r w:rsidRPr="00842275">
        <w:rPr>
          <w:rFonts w:ascii="Times New Roman" w:eastAsia="Times New Roman" w:hAnsi="Times New Roman" w:cs="Times New Roman"/>
          <w:color w:val="333333"/>
          <w:sz w:val="14"/>
        </w:rPr>
        <w:t xml:space="preserve">, effectively beginning </w:t>
      </w:r>
      <w:r w:rsidRPr="00842275">
        <w:rPr>
          <w:sz w:val="14"/>
        </w:rPr>
        <w:t>the</w:t>
      </w:r>
      <w:r w:rsidRPr="004B786D">
        <w:rPr>
          <w:sz w:val="14"/>
        </w:rPr>
        <w:t xml:space="preserve"> </w:t>
      </w:r>
      <w:hyperlink r:id="rId11" w:tgtFrame="_blank" w:history="1">
        <w:r w:rsidRPr="00842275">
          <w:rPr>
            <w:rStyle w:val="Hyperlink"/>
            <w:sz w:val="14"/>
          </w:rPr>
          <w:t>era of commercial space mining</w:t>
        </w:r>
      </w:hyperlink>
      <w:r w:rsidRPr="00842275">
        <w:rPr>
          <w:rFonts w:ascii="Times New Roman" w:eastAsia="Times New Roman" w:hAnsi="Times New Roman" w:cs="Times New Roman"/>
          <w:color w:val="333333"/>
          <w:sz w:val="14"/>
        </w:rPr>
        <w:t>. Whether this proves to be the dawn of a gigantic adjunct to mining on earth — and more immediately, a key to unlocking cost-effective space travel — will turn on the answers to a host of questions ranging from what resources can be efficiently.</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As every fan of science fiction knows, the resources of the solar system appear virtually unlimited compared to those on Earth. There are whole other planets, dozens of moons, thousands of massive asteroids and millions of small ones that doubtless contain humungous quantities of materials that are scarce and very valuable (back on Earth). Visionaries including Jeff </w:t>
      </w:r>
      <w:r w:rsidRPr="00842275">
        <w:rPr>
          <w:sz w:val="14"/>
        </w:rPr>
        <w:t>Bezos</w:t>
      </w:r>
      <w:r w:rsidRPr="004B786D">
        <w:rPr>
          <w:sz w:val="14"/>
        </w:rPr>
        <w:t xml:space="preserve"> </w:t>
      </w:r>
      <w:hyperlink r:id="rId12" w:tgtFrame="_blank" w:history="1">
        <w:r w:rsidRPr="00842275">
          <w:rPr>
            <w:rStyle w:val="Hyperlink"/>
            <w:sz w:val="14"/>
          </w:rPr>
          <w:t>imagine heavy industry moving to space</w:t>
        </w:r>
      </w:hyperlink>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and Earth becoming a residential area. </w:t>
      </w:r>
      <w:r w:rsidRPr="00842275">
        <w:rPr>
          <w:rStyle w:val="Emphasis"/>
        </w:rPr>
        <w:t xml:space="preserve">However, as entrepreneurs look to harness the riches beyond the atmosphere, </w:t>
      </w:r>
      <w:r w:rsidRPr="00842275">
        <w:rPr>
          <w:rStyle w:val="Emphasis"/>
          <w:highlight w:val="green"/>
        </w:rPr>
        <w:t>access to space resources remains tangled in the realities of economics and governance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Start with the fact that space belongs to no country, complicating traditional methods of resource allocation, property rights and trade. With limited demand for materials in space itself and the need for huge amounts of energy to return materials to Earth, creating a viable industry will turn on major advances in technology, finance and business models.</w:t>
      </w:r>
      <w:r w:rsidRPr="004B786D">
        <w:rPr>
          <w:rFonts w:ascii="Times New Roman" w:eastAsia="Times New Roman" w:hAnsi="Times New Roman" w:cs="Times New Roman"/>
          <w:color w:val="333333"/>
          <w:sz w:val="14"/>
        </w:rPr>
        <w:t xml:space="preserve"> </w:t>
      </w:r>
      <w:r w:rsidRPr="00842275">
        <w:rPr>
          <w:rFonts w:ascii="Times New Roman" w:eastAsia="Times New Roman" w:hAnsi="Times New Roman" w:cs="Times New Roman"/>
          <w:color w:val="333333"/>
          <w:sz w:val="14"/>
        </w:rPr>
        <w:t xml:space="preserve">That said, </w:t>
      </w:r>
      <w:r w:rsidRPr="00842275">
        <w:rPr>
          <w:sz w:val="14"/>
        </w:rPr>
        <w:t>there’s no grass growing under potential pioneers’ feet. Potential economic, scientific and even security benefits underlie an emerging</w:t>
      </w:r>
      <w:r w:rsidRPr="004B786D">
        <w:rPr>
          <w:sz w:val="14"/>
        </w:rPr>
        <w:t xml:space="preserve"> </w:t>
      </w:r>
      <w:hyperlink r:id="rId13" w:tgtFrame="_blank" w:history="1">
        <w:r w:rsidRPr="00842275">
          <w:rPr>
            <w:rStyle w:val="Hyperlink"/>
            <w:sz w:val="14"/>
          </w:rPr>
          <w:t>geopolitical competition</w:t>
        </w:r>
      </w:hyperlink>
      <w:r w:rsidRPr="004B786D">
        <w:rPr>
          <w:sz w:val="14"/>
        </w:rPr>
        <w:t xml:space="preserve"> </w:t>
      </w:r>
      <w:r w:rsidRPr="00842275">
        <w:rPr>
          <w:sz w:val="14"/>
        </w:rPr>
        <w:t>to</w:t>
      </w:r>
      <w:r w:rsidRPr="00842275">
        <w:rPr>
          <w:rFonts w:ascii="Times New Roman" w:eastAsia="Times New Roman" w:hAnsi="Times New Roman" w:cs="Times New Roman"/>
          <w:color w:val="333333"/>
          <w:sz w:val="14"/>
        </w:rPr>
        <w:t xml:space="preserve"> pursue space mining. The United States is rapidly emerging as a front-runner, in part due to its ambitious Artemis Program to lead a multinational consortium back to the Moon. But it is also a leader in creating a legal infrastructure for mineral exploitation. </w:t>
      </w:r>
      <w:r w:rsidRPr="00842275">
        <w:rPr>
          <w:rStyle w:val="Emphasis"/>
          <w:highlight w:val="green"/>
        </w:rPr>
        <w:t>The United States has adopted the world’s first spaceresources</w:t>
      </w:r>
      <w:r w:rsidRPr="00842275">
        <w:rPr>
          <w:rStyle w:val="Emphasis"/>
        </w:rPr>
        <w:t xml:space="preserve"> </w:t>
      </w:r>
      <w:r w:rsidRPr="00842275">
        <w:rPr>
          <w:rStyle w:val="Emphasis"/>
          <w:highlight w:val="green"/>
        </w:rPr>
        <w:t>law</w:t>
      </w:r>
      <w:r w:rsidRPr="00842275">
        <w:rPr>
          <w:rStyle w:val="Emphasis"/>
        </w:rPr>
        <w:t xml:space="preserve">, </w:t>
      </w:r>
      <w:r w:rsidRPr="00842275">
        <w:rPr>
          <w:rStyle w:val="Emphasis"/>
          <w:highlight w:val="green"/>
        </w:rPr>
        <w:t>recognizing the property rights of private companies and individuals to materials gathered in space</w:t>
      </w:r>
      <w:r w:rsidRPr="00842275">
        <w:rPr>
          <w:rStyle w:val="Emphasis"/>
        </w:rPr>
        <w:t>.</w:t>
      </w:r>
      <w:r>
        <w:rPr>
          <w:rStyle w:val="Emphasis"/>
        </w:rPr>
        <w:t xml:space="preserve"> </w:t>
      </w:r>
      <w:r w:rsidRPr="00842275">
        <w:rPr>
          <w:rFonts w:ascii="Times New Roman" w:eastAsia="Times New Roman" w:hAnsi="Times New Roman" w:cs="Times New Roman"/>
          <w:color w:val="333333"/>
          <w:sz w:val="14"/>
        </w:rPr>
        <w:t xml:space="preserve">However, the United States is hardly alone. Luxembourg and the United Arab Emirates (you read those right) are racing to codify space-resources laws of their own, hoping to attract investment to their entrepot nations with business-friendly legal frameworks. China reportedly views space-resource development as a national priority, part of a strategy to challenge U.S. economic and security primacy in space. Meanwhile, </w:t>
      </w:r>
      <w:r w:rsidRPr="00842275">
        <w:rPr>
          <w:rStyle w:val="Emphasis"/>
          <w:highlight w:val="green"/>
        </w:rPr>
        <w:t>Russia, Japan, India and the European Space Agency all harbor space-mining ambitions of their own</w:t>
      </w:r>
      <w:r w:rsidRPr="00842275">
        <w:rPr>
          <w:rStyle w:val="Emphasis"/>
        </w:rPr>
        <w:t>.</w:t>
      </w:r>
      <w:r w:rsidRPr="00842275">
        <w:rPr>
          <w:rFonts w:ascii="Times New Roman" w:eastAsia="Times New Roman" w:hAnsi="Times New Roman" w:cs="Times New Roman"/>
          <w:color w:val="333333"/>
          <w:sz w:val="14"/>
        </w:rPr>
        <w:t xml:space="preserve"> Governing these emerging interests is an outdated treaty framework from the Cold War. Sooner rather than later, we’ll </w:t>
      </w:r>
      <w:r w:rsidRPr="00842275">
        <w:rPr>
          <w:sz w:val="14"/>
        </w:rPr>
        <w:t>need</w:t>
      </w:r>
      <w:r w:rsidRPr="004B786D">
        <w:rPr>
          <w:sz w:val="14"/>
        </w:rPr>
        <w:t xml:space="preserve"> </w:t>
      </w:r>
      <w:hyperlink r:id="rId14" w:tgtFrame="_blank" w:history="1">
        <w:r w:rsidRPr="00842275">
          <w:rPr>
            <w:rStyle w:val="Hyperlink"/>
            <w:sz w:val="14"/>
          </w:rPr>
          <w:t>new agreements</w:t>
        </w:r>
      </w:hyperlink>
      <w:r w:rsidRPr="004B786D">
        <w:rPr>
          <w:sz w:val="14"/>
        </w:rPr>
        <w:t xml:space="preserve"> </w:t>
      </w:r>
      <w:r w:rsidRPr="00842275">
        <w:rPr>
          <w:sz w:val="14"/>
        </w:rPr>
        <w:t>to facilitate private investment and ensure international cooperation.</w:t>
      </w:r>
      <w:r w:rsidRPr="004B786D">
        <w:rPr>
          <w:sz w:val="14"/>
        </w:rPr>
        <w:t xml:space="preserve"> </w:t>
      </w:r>
    </w:p>
    <w:p w14:paraId="0AB0F721" w14:textId="77777777" w:rsidR="008E4D26" w:rsidRDefault="008E4D26" w:rsidP="008E4D26"/>
    <w:p w14:paraId="4205761E" w14:textId="77777777" w:rsidR="008E4D26" w:rsidRDefault="008E4D26" w:rsidP="008E4D26">
      <w:pPr>
        <w:pStyle w:val="Heading4"/>
      </w:pPr>
      <w:r>
        <w:t xml:space="preserve">Prohibitions on appropriation prevent asteroid mining </w:t>
      </w:r>
      <w:r w:rsidRPr="00380C30">
        <w:rPr>
          <w:u w:val="single"/>
        </w:rPr>
        <w:t>despite</w:t>
      </w:r>
      <w:r>
        <w:t xml:space="preserve"> growing space industries</w:t>
      </w:r>
    </w:p>
    <w:p w14:paraId="66914186" w14:textId="77777777" w:rsidR="008E4D26" w:rsidRPr="00992ADF" w:rsidRDefault="008E4D26" w:rsidP="008E4D26">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https://scholarsbank.uoregon.edu/xmlui/bitstream/handle/1794/19850/Meyers.pdf?sequence=1</w:t>
      </w:r>
      <w:r>
        <w:t xml:space="preserve"> WJ</w:t>
      </w:r>
    </w:p>
    <w:p w14:paraId="6D8BAFB5" w14:textId="77777777" w:rsidR="008E4D26" w:rsidRPr="00380C30" w:rsidRDefault="008E4D26" w:rsidP="008E4D26">
      <w:r w:rsidRPr="001F7CD6">
        <w:rPr>
          <w:rStyle w:val="StyleUnderline"/>
          <w:highlight w:val="yellow"/>
        </w:rPr>
        <w:t>Despite a decrease in national space program funding, corporate space missions are on the rise</w:t>
      </w:r>
      <w:r w:rsidRPr="00380C30">
        <w:t xml:space="preserve">. In 2010, President Obama proposed that NASA exit the business of flying astronauts from Earth to low Earth orbit and move it to private companies.52 Several companies have stepped up to bat, and </w:t>
      </w:r>
      <w:r w:rsidRPr="001F7CD6">
        <w:rPr>
          <w:rStyle w:val="StyleUnderline"/>
          <w:highlight w:val="yellow"/>
        </w:rPr>
        <w:t>corporate space programs now 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80C30">
        <w:rPr>
          <w:rStyle w:val="StyleUnderline"/>
        </w:rPr>
        <w:t xml:space="preserve">Corporate </w:t>
      </w:r>
      <w:r w:rsidRPr="001F7CD6">
        <w:rPr>
          <w:rStyle w:val="StyleUnderline"/>
          <w:highlight w:val="yellow"/>
        </w:rPr>
        <w:t>interest in space</w:t>
      </w:r>
      <w:r w:rsidRPr="00380C30">
        <w:rPr>
          <w:rStyle w:val="StyleUnderline"/>
        </w:rPr>
        <w:t xml:space="preserve"> tourism and development </w:t>
      </w:r>
      <w:r w:rsidRPr="001F7CD6">
        <w:rPr>
          <w:rStyle w:val="StyleUnderline"/>
          <w:highlight w:val="yellow"/>
        </w:rPr>
        <w:t>demonstrates a strong private commercial interest in space as an industry</w:t>
      </w:r>
      <w:r w:rsidRPr="00380C30">
        <w:t xml:space="preserve">, which could serve to finance the exploration of space </w:t>
      </w:r>
      <w:r w:rsidRPr="00380C30">
        <w:rPr>
          <w:rStyle w:val="StyleUnderline"/>
        </w:rPr>
        <w:t xml:space="preserve">in a period </w:t>
      </w:r>
      <w:r w:rsidRPr="001F7CD6">
        <w:rPr>
          <w:rStyle w:val="StyleUnderline"/>
          <w:highlight w:val="yellow"/>
        </w:rPr>
        <w:t>where national governments do not have an active financial interest</w:t>
      </w:r>
      <w:r w:rsidRPr="00380C30">
        <w:rPr>
          <w:rStyle w:val="StyleUnderline"/>
        </w:rPr>
        <w:t xml:space="preserve"> in space.</w:t>
      </w:r>
      <w:r w:rsidRPr="00380C30">
        <w:t xml:space="preserve"> </w:t>
      </w:r>
      <w:r w:rsidRPr="00380C30">
        <w:rPr>
          <w:rStyle w:val="StyleUnderline"/>
        </w:rPr>
        <w:t xml:space="preserve">However, </w:t>
      </w:r>
      <w:r w:rsidRPr="001F7CD6">
        <w:rPr>
          <w:rStyle w:val="StyleUnderline"/>
          <w:highlight w:val="yellow"/>
        </w:rPr>
        <w:t xml:space="preserve">under </w:t>
      </w:r>
      <w:r w:rsidRPr="001F7CD6">
        <w:rPr>
          <w:rStyle w:val="StyleUnderline"/>
          <w:highlight w:val="yellow"/>
        </w:rPr>
        <w:lastRenderedPageBreak/>
        <w:t>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asteroid mining </w:t>
      </w:r>
      <w:r w:rsidRPr="001F7CD6">
        <w:rPr>
          <w:rStyle w:val="StyleUnderline"/>
          <w:highlight w:val="yellow"/>
        </w:rPr>
        <w:t>from having a</w:t>
      </w:r>
      <w:r w:rsidRPr="00380C30">
        <w:rPr>
          <w:rStyle w:val="StyleUnderline"/>
        </w:rPr>
        <w:t xml:space="preserve"> secure </w:t>
      </w:r>
      <w:r w:rsidRPr="001F7CD6">
        <w:rPr>
          <w:rStyle w:val="StyleUnderline"/>
          <w:highlight w:val="yellow"/>
        </w:rPr>
        <w:t>claim</w:t>
      </w:r>
      <w:r w:rsidRPr="00380C30">
        <w:t>.</w:t>
      </w:r>
    </w:p>
    <w:p w14:paraId="22E0A087" w14:textId="77777777" w:rsidR="008E4D26" w:rsidRPr="00DC4636" w:rsidRDefault="008E4D26" w:rsidP="008E4D26">
      <w:pPr>
        <w:pStyle w:val="Heading4"/>
      </w:pPr>
      <w:r>
        <w:t xml:space="preserve">Asteroid Mining key to </w:t>
      </w:r>
      <w:r w:rsidRPr="00BF0FFD">
        <w:rPr>
          <w:u w:val="single"/>
        </w:rPr>
        <w:t>prevent</w:t>
      </w:r>
      <w:r>
        <w:t xml:space="preserve"> terrestrial mining and </w:t>
      </w:r>
      <w:r w:rsidRPr="00BF0FFD">
        <w:rPr>
          <w:u w:val="single"/>
        </w:rPr>
        <w:t>solve warming</w:t>
      </w:r>
      <w:r>
        <w:t>.</w:t>
      </w:r>
    </w:p>
    <w:p w14:paraId="1E7B1291" w14:textId="77777777" w:rsidR="008E4D26" w:rsidRPr="00C37EF9" w:rsidRDefault="008E4D26" w:rsidP="008E4D26">
      <w:r w:rsidRPr="00C37EF9">
        <w:rPr>
          <w:rStyle w:val="Style13ptBold"/>
        </w:rPr>
        <w:t>MacWhorter 16</w:t>
      </w:r>
      <w:r>
        <w:t xml:space="preserve"> [Kevin; </w:t>
      </w:r>
      <w:r w:rsidRPr="00C37EF9">
        <w:t xml:space="preserve">J.D. Candidate, William &amp; Mary Law School, "Sustainable Mining: Incentivizing Asteroid Mining in the Name of Environmentalism", William &amp; Mary Environmental Law and Policy Review, Vol 40, Issue 2, Article 11, </w:t>
      </w:r>
      <w:hyperlink r:id="rId15" w:history="1">
        <w:r w:rsidRPr="00A56056">
          <w:rPr>
            <w:rStyle w:val="Hyperlink"/>
          </w:rPr>
          <w:t>https://scholarship.law.wm.edu/cgi/viewcontent.cgi?referer=https://www.google.com/&amp;httpsredir=1&amp;article=1653&amp;context=wmelpr</w:t>
        </w:r>
      </w:hyperlink>
      <w:r>
        <w:t>] brett</w:t>
      </w:r>
    </w:p>
    <w:p w14:paraId="72840F00" w14:textId="77777777" w:rsidR="008E4D26" w:rsidRDefault="008E4D26" w:rsidP="008E4D26">
      <w:pPr>
        <w:rPr>
          <w:sz w:val="16"/>
        </w:rPr>
      </w:pPr>
      <w:r w:rsidRPr="00C37EF9">
        <w:rPr>
          <w:rStyle w:val="StyleUnderline"/>
        </w:rPr>
        <w:t xml:space="preserve">In the next sixty years, scientists predict that certain </w:t>
      </w:r>
      <w:r w:rsidRPr="00A84F2D">
        <w:rPr>
          <w:rStyle w:val="Emphasis"/>
          <w:highlight w:val="green"/>
        </w:rPr>
        <w:t xml:space="preserve">elements </w:t>
      </w:r>
      <w:r w:rsidRPr="00BF0FFD">
        <w:rPr>
          <w:rStyle w:val="Emphasis"/>
        </w:rPr>
        <w:t>crucial to modern industry</w:t>
      </w:r>
      <w:r w:rsidRPr="00BF0FFD">
        <w:rPr>
          <w:rStyle w:val="StyleUnderline"/>
        </w:rPr>
        <w:t xml:space="preserve"> such as platinum, zinc, copper</w:t>
      </w:r>
      <w:r w:rsidRPr="00C37EF9">
        <w:rPr>
          <w:rStyle w:val="StyleUnderline"/>
        </w:rPr>
        <w:t xml:space="preserve">, phosphorous, lead, gold, and indium </w:t>
      </w:r>
      <w:r w:rsidRPr="00A84F2D">
        <w:rPr>
          <w:rStyle w:val="StyleUnderline"/>
          <w:highlight w:val="green"/>
        </w:rPr>
        <w:t xml:space="preserve">could be </w:t>
      </w:r>
      <w:r w:rsidRPr="00A84F2D">
        <w:rPr>
          <w:rStyle w:val="Emphasis"/>
          <w:highlight w:val="green"/>
        </w:rPr>
        <w:t>exhausted</w:t>
      </w:r>
      <w:r w:rsidRPr="00C37EF9">
        <w:rPr>
          <w:rStyle w:val="StyleUnderline"/>
        </w:rPr>
        <w:t xml:space="preserve"> on Earth</w:t>
      </w:r>
      <w:r w:rsidRPr="00C37EF9">
        <w:rPr>
          <w:sz w:val="16"/>
        </w:rPr>
        <w:t xml:space="preserve">. 12 </w:t>
      </w:r>
      <w:r w:rsidRPr="00C37EF9">
        <w:rPr>
          <w:rStyle w:val="StyleUnderline"/>
        </w:rPr>
        <w:t xml:space="preserve">Many of these have </w:t>
      </w:r>
      <w:r w:rsidRPr="00A84F2D">
        <w:rPr>
          <w:rStyle w:val="StyleUnderline"/>
          <w:highlight w:val="green"/>
        </w:rPr>
        <w:t xml:space="preserve">no </w:t>
      </w:r>
      <w:r w:rsidRPr="00BF0FFD">
        <w:rPr>
          <w:rStyle w:val="StyleUnderline"/>
        </w:rPr>
        <w:t xml:space="preserve">synthetic </w:t>
      </w:r>
      <w:r w:rsidRPr="00A84F2D">
        <w:rPr>
          <w:rStyle w:val="StyleUnderline"/>
          <w:highlight w:val="green"/>
        </w:rPr>
        <w:t>alternative</w:t>
      </w:r>
      <w:r w:rsidRPr="00C37EF9">
        <w:rPr>
          <w:sz w:val="16"/>
        </w:rPr>
        <w:t>, unlike chemical elements such as oil or diamonds.13 Liquid-crystal display (</w:t>
      </w:r>
      <w:r w:rsidRPr="00C37EF9">
        <w:rPr>
          <w:rStyle w:val="StyleUnderline"/>
        </w:rPr>
        <w:t>LCD</w:t>
      </w:r>
      <w:r w:rsidRPr="00C37EF9">
        <w:rPr>
          <w:sz w:val="16"/>
        </w:rPr>
        <w:t xml:space="preserve">) </w:t>
      </w:r>
      <w:r w:rsidRPr="00C37EF9">
        <w:rPr>
          <w:rStyle w:val="StyleUnderline"/>
        </w:rPr>
        <w:t>televisions, cellphones, and laptops are among the various consumer technologies that use precious metals.</w:t>
      </w:r>
      <w:r w:rsidRPr="00C37EF9">
        <w:rPr>
          <w:sz w:val="16"/>
        </w:rPr>
        <w:t xml:space="preserve">14Further, </w:t>
      </w:r>
      <w:r w:rsidRPr="00A84F2D">
        <w:rPr>
          <w:rStyle w:val="Emphasis"/>
          <w:highlight w:val="green"/>
        </w:rPr>
        <w:t>green tech</w:t>
      </w:r>
      <w:r w:rsidRPr="00C37EF9">
        <w:rPr>
          <w:rStyle w:val="Emphasis"/>
        </w:rPr>
        <w:t>nologies</w:t>
      </w:r>
      <w:r w:rsidRPr="00C37EF9">
        <w:rPr>
          <w:rStyle w:val="StyleUnderline"/>
        </w:rPr>
        <w:t xml:space="preserve"> including wind turbines, solar panels, and catalytic converters </w:t>
      </w:r>
      <w:r w:rsidRPr="00A84F2D">
        <w:rPr>
          <w:rStyle w:val="StyleUnderline"/>
          <w:highlight w:val="green"/>
        </w:rPr>
        <w:t xml:space="preserve">require these </w:t>
      </w:r>
      <w:r w:rsidRPr="00BF0FFD">
        <w:rPr>
          <w:rStyle w:val="StyleUnderline"/>
        </w:rPr>
        <w:t>rare elements</w:t>
      </w:r>
      <w:r w:rsidRPr="00BF0FFD">
        <w:rPr>
          <w:sz w:val="16"/>
        </w:rPr>
        <w:t xml:space="preserve">. 15 </w:t>
      </w:r>
      <w:r w:rsidRPr="00BF0FFD">
        <w:rPr>
          <w:rStyle w:val="StyleUnderline"/>
        </w:rPr>
        <w:t>As demand</w:t>
      </w:r>
      <w:r w:rsidRPr="00C37EF9">
        <w:rPr>
          <w:rStyle w:val="StyleUnderline"/>
        </w:rPr>
        <w:t xml:space="preserve"> rises for both types of technologies, and as reserves of rare metals fall, prices skyrocket</w:t>
      </w:r>
      <w:r w:rsidRPr="00C37EF9">
        <w:rPr>
          <w:sz w:val="16"/>
        </w:rPr>
        <w:t xml:space="preserve">.16 </w:t>
      </w:r>
      <w:r w:rsidRPr="00A84F2D">
        <w:rPr>
          <w:rStyle w:val="StyleUnderline"/>
          <w:highlight w:val="green"/>
        </w:rPr>
        <w:t>Demand</w:t>
      </w:r>
      <w:r w:rsidRPr="00C37EF9">
        <w:rPr>
          <w:rStyle w:val="StyleUnderline"/>
        </w:rPr>
        <w:t xml:space="preserve"> for nonrenewable resources </w:t>
      </w:r>
      <w:r w:rsidRPr="00A84F2D">
        <w:rPr>
          <w:rStyle w:val="StyleUnderline"/>
          <w:highlight w:val="green"/>
        </w:rPr>
        <w:t xml:space="preserve">creates </w:t>
      </w:r>
      <w:r w:rsidRPr="00A84F2D">
        <w:rPr>
          <w:rStyle w:val="Emphasis"/>
          <w:highlight w:val="green"/>
        </w:rPr>
        <w:t>conflict</w:t>
      </w:r>
      <w:r w:rsidRPr="00C37EF9">
        <w:rPr>
          <w:sz w:val="16"/>
        </w:rPr>
        <w:t>, and consumerism in rich countries results in harsh labor treatment for poorer countries.17</w:t>
      </w:r>
      <w:r>
        <w:rPr>
          <w:sz w:val="16"/>
        </w:rPr>
        <w:t xml:space="preserve"> </w:t>
      </w:r>
      <w:r w:rsidRPr="00C37EF9">
        <w:rPr>
          <w:sz w:val="16"/>
        </w:rPr>
        <w:t xml:space="preserve">In general, </w:t>
      </w:r>
      <w:r w:rsidRPr="00A84F2D">
        <w:rPr>
          <w:rStyle w:val="Emphasis"/>
        </w:rPr>
        <w:t>the mining industry is extremely destructive</w:t>
      </w:r>
      <w:r w:rsidRPr="00C37EF9">
        <w:rPr>
          <w:rStyle w:val="Emphasis"/>
        </w:rPr>
        <w:t xml:space="preserve"> to Earth’s environment</w:t>
      </w:r>
      <w:r w:rsidRPr="00C37EF9">
        <w:rPr>
          <w:sz w:val="16"/>
        </w:rPr>
        <w:t xml:space="preserve">.18 In fact, depending on the method employed, </w:t>
      </w:r>
      <w:r w:rsidRPr="00A84F2D">
        <w:rPr>
          <w:rStyle w:val="StyleUnderline"/>
          <w:highlight w:val="green"/>
        </w:rPr>
        <w:t>mining</w:t>
      </w:r>
      <w:r w:rsidRPr="00C37EF9">
        <w:rPr>
          <w:rStyle w:val="StyleUnderline"/>
        </w:rPr>
        <w:t xml:space="preserve"> can </w:t>
      </w:r>
      <w:r w:rsidRPr="00A84F2D">
        <w:rPr>
          <w:rStyle w:val="StyleUnderline"/>
          <w:highlight w:val="green"/>
        </w:rPr>
        <w:t xml:space="preserve">destroy </w:t>
      </w:r>
      <w:r w:rsidRPr="00BF0FFD">
        <w:rPr>
          <w:rStyle w:val="Emphasis"/>
        </w:rPr>
        <w:t xml:space="preserve">entire </w:t>
      </w:r>
      <w:r w:rsidRPr="00A84F2D">
        <w:rPr>
          <w:rStyle w:val="Emphasis"/>
          <w:highlight w:val="green"/>
        </w:rPr>
        <w:t>ecosystems</w:t>
      </w:r>
      <w:r w:rsidRPr="00C37EF9">
        <w:rPr>
          <w:rStyle w:val="StyleUnderline"/>
        </w:rPr>
        <w:t xml:space="preserve"> by </w:t>
      </w:r>
      <w:r w:rsidRPr="00A84F2D">
        <w:rPr>
          <w:rStyle w:val="Emphasis"/>
          <w:highlight w:val="green"/>
        </w:rPr>
        <w:t>polluting water</w:t>
      </w:r>
      <w:r w:rsidRPr="00C37EF9">
        <w:rPr>
          <w:rStyle w:val="StyleUnderline"/>
        </w:rPr>
        <w:t xml:space="preserve"> sources and </w:t>
      </w:r>
      <w:r w:rsidRPr="00A84F2D">
        <w:rPr>
          <w:rStyle w:val="StyleUnderline"/>
          <w:highlight w:val="green"/>
        </w:rPr>
        <w:t xml:space="preserve">contributing to </w:t>
      </w:r>
      <w:r w:rsidRPr="00A84F2D">
        <w:rPr>
          <w:rStyle w:val="Emphasis"/>
          <w:highlight w:val="green"/>
        </w:rPr>
        <w:t>deforestation</w:t>
      </w:r>
      <w:r w:rsidRPr="00C37EF9">
        <w:rPr>
          <w:sz w:val="16"/>
        </w:rPr>
        <w:t xml:space="preserve">.19 </w:t>
      </w:r>
      <w:r w:rsidRPr="00C37EF9">
        <w:rPr>
          <w:rStyle w:val="StyleUnderline"/>
        </w:rPr>
        <w:t>It is by its nature an unsustainable practice, because it involves the extraction of a finite and non-renewable resource.</w:t>
      </w:r>
      <w:r w:rsidRPr="00C37EF9">
        <w:rPr>
          <w:sz w:val="16"/>
        </w:rPr>
        <w:t xml:space="preserve">20 Moreover, </w:t>
      </w:r>
      <w:r w:rsidRPr="00C37EF9">
        <w:rPr>
          <w:rStyle w:val="StyleUnderline"/>
        </w:rPr>
        <w:t xml:space="preserve">by extracting tiny amounts of metals from relatively large quantities of ore, the mining industry contributes the </w:t>
      </w:r>
      <w:r w:rsidRPr="00C37EF9">
        <w:rPr>
          <w:rStyle w:val="Emphasis"/>
        </w:rPr>
        <w:t>largest portion</w:t>
      </w:r>
      <w:r w:rsidRPr="00C37EF9">
        <w:rPr>
          <w:rStyle w:val="StyleUnderline"/>
        </w:rPr>
        <w:t xml:space="preserve"> of solid wastes in the world</w:t>
      </w:r>
      <w:r w:rsidRPr="00C37EF9">
        <w:rPr>
          <w:sz w:val="16"/>
        </w:rPr>
        <w:t xml:space="preserve">.21 </w:t>
      </w:r>
      <w:r w:rsidRPr="00C37EF9">
        <w:rPr>
          <w:rStyle w:val="StyleUnderline"/>
        </w:rPr>
        <w:t>The</w:t>
      </w:r>
      <w:r w:rsidRPr="00C37EF9">
        <w:rPr>
          <w:sz w:val="16"/>
        </w:rPr>
        <w:t xml:space="preserve"> Environmental Protection Agency (</w:t>
      </w:r>
      <w:r w:rsidRPr="00C37EF9">
        <w:rPr>
          <w:rStyle w:val="StyleUnderline"/>
        </w:rPr>
        <w:t>EPA</w:t>
      </w:r>
      <w:r w:rsidRPr="00C37EF9">
        <w:rPr>
          <w:sz w:val="16"/>
        </w:rPr>
        <w:t xml:space="preserve">) </w:t>
      </w:r>
      <w:r w:rsidRPr="00C37EF9">
        <w:rPr>
          <w:rStyle w:val="StyleUnderline"/>
        </w:rPr>
        <w:t xml:space="preserve">describes the industry as the source of </w:t>
      </w:r>
      <w:r w:rsidRPr="00C37EF9">
        <w:rPr>
          <w:rStyle w:val="Emphasis"/>
        </w:rPr>
        <w:t>more toxic and hazardous waste than any other industrial sector</w:t>
      </w:r>
      <w:r w:rsidRPr="00C37EF9">
        <w:rPr>
          <w:sz w:val="16"/>
        </w:rPr>
        <w:t xml:space="preserve"> [</w:t>
      </w:r>
      <w:r w:rsidRPr="00C37EF9">
        <w:rPr>
          <w:rStyle w:val="StyleUnderline"/>
        </w:rPr>
        <w:t>in the United States</w:t>
      </w:r>
      <w:r w:rsidRPr="00C37EF9">
        <w:rPr>
          <w:sz w:val="16"/>
        </w:rPr>
        <w:t xml:space="preserve">], </w:t>
      </w:r>
      <w:r w:rsidRPr="00C37EF9">
        <w:rPr>
          <w:rStyle w:val="StyleUnderline"/>
        </w:rPr>
        <w:t>costing billions of dollars to address the public health and environmental threats to communities.</w:t>
      </w:r>
      <w:r w:rsidRPr="00C37EF9">
        <w:rPr>
          <w:sz w:val="16"/>
        </w:rPr>
        <w:t xml:space="preserve"> 22 </w:t>
      </w:r>
      <w:r w:rsidRPr="00C37EF9">
        <w:rPr>
          <w:rStyle w:val="StyleUnderline"/>
        </w:rPr>
        <w:t>Poor regulations and oxymoronic corporate definitions of sustainability, however, make it unclear as to just how much waste the industry actually produces.</w:t>
      </w:r>
      <w:r w:rsidRPr="00C37EF9">
        <w:rPr>
          <w:sz w:val="16"/>
        </w:rPr>
        <w:t>23</w:t>
      </w:r>
      <w:r>
        <w:rPr>
          <w:sz w:val="16"/>
        </w:rPr>
        <w:t xml:space="preserve"> </w:t>
      </w:r>
      <w:r w:rsidRPr="00A84F2D">
        <w:rPr>
          <w:rStyle w:val="StyleUnderline"/>
          <w:highlight w:val="green"/>
        </w:rPr>
        <w:t>Platinum</w:t>
      </w:r>
      <w:r w:rsidRPr="00C37EF9">
        <w:rPr>
          <w:sz w:val="16"/>
        </w:rPr>
        <w:t xml:space="preserve"> provides an excellent case study of the issue, because it </w:t>
      </w:r>
      <w:r w:rsidRPr="00C37EF9">
        <w:rPr>
          <w:rStyle w:val="StyleUnderline"/>
        </w:rPr>
        <w:t xml:space="preserve">is an </w:t>
      </w:r>
      <w:r w:rsidRPr="00BF0FFD">
        <w:rPr>
          <w:rStyle w:val="StyleUnderline"/>
        </w:rPr>
        <w:t xml:space="preserve">extremely </w:t>
      </w:r>
      <w:r w:rsidRPr="00A84F2D">
        <w:rPr>
          <w:rStyle w:val="StyleUnderline"/>
          <w:highlight w:val="green"/>
        </w:rPr>
        <w:t>rare</w:t>
      </w:r>
      <w:r w:rsidRPr="00C37EF9">
        <w:rPr>
          <w:rStyle w:val="StyleUnderline"/>
        </w:rPr>
        <w:t xml:space="preserve"> and expensive metal—an ore </w:t>
      </w:r>
      <w:r w:rsidRPr="00A84F2D">
        <w:rPr>
          <w:rStyle w:val="StyleUnderline"/>
          <w:highlight w:val="green"/>
        </w:rPr>
        <w:t>expected</w:t>
      </w:r>
      <w:r w:rsidRPr="00C37EF9">
        <w:rPr>
          <w:rStyle w:val="StyleUnderline"/>
        </w:rPr>
        <w:t xml:space="preserve"> to exist </w:t>
      </w:r>
      <w:r w:rsidRPr="00A84F2D">
        <w:rPr>
          <w:rStyle w:val="StyleUnderline"/>
          <w:highlight w:val="green"/>
        </w:rPr>
        <w:t xml:space="preserve">in </w:t>
      </w:r>
      <w:r w:rsidRPr="00BF0FFD">
        <w:rPr>
          <w:rStyle w:val="Emphasis"/>
        </w:rPr>
        <w:t>vast quantities</w:t>
      </w:r>
      <w:r w:rsidRPr="00BF0FFD">
        <w:rPr>
          <w:rStyle w:val="StyleUnderline"/>
        </w:rPr>
        <w:t xml:space="preserve"> in </w:t>
      </w:r>
      <w:r w:rsidRPr="00A84F2D">
        <w:rPr>
          <w:rStyle w:val="Emphasis"/>
          <w:highlight w:val="green"/>
        </w:rPr>
        <w:t>asteroids</w:t>
      </w:r>
      <w:r w:rsidRPr="00C37EF9">
        <w:rPr>
          <w:rStyle w:val="StyleUnderline"/>
        </w:rPr>
        <w:t>.</w:t>
      </w:r>
      <w:r w:rsidRPr="00C37EF9">
        <w:rPr>
          <w:sz w:val="16"/>
        </w:rPr>
        <w:t xml:space="preserve">24 Further, </w:t>
      </w:r>
      <w:r w:rsidRPr="00C37EF9">
        <w:rPr>
          <w:rStyle w:val="StyleUnderline"/>
        </w:rPr>
        <w:t>production of platinum has increased sharply in the past sixty years in order to keep up with growing demand for use in new technologies</w:t>
      </w:r>
      <w:r w:rsidRPr="00C37EF9">
        <w:rPr>
          <w:sz w:val="16"/>
        </w:rPr>
        <w:t xml:space="preserve">.25 In fact, </w:t>
      </w:r>
      <w:r w:rsidRPr="00C37EF9">
        <w:rPr>
          <w:rStyle w:val="StyleUnderline"/>
        </w:rPr>
        <w:t xml:space="preserve">despite their high costs, platinum group metals are so useful that </w:t>
      </w:r>
      <w:r w:rsidRPr="00C37EF9">
        <w:rPr>
          <w:rStyle w:val="Emphasis"/>
        </w:rPr>
        <w:t>[one] of [four]</w:t>
      </w:r>
      <w:r w:rsidRPr="00C37EF9">
        <w:rPr>
          <w:rStyle w:val="StyleUnderline"/>
        </w:rPr>
        <w:t xml:space="preserve"> industrial goods on Earth require them in production.</w:t>
      </w:r>
      <w:r w:rsidRPr="00C37EF9">
        <w:rPr>
          <w:sz w:val="16"/>
        </w:rPr>
        <w:t xml:space="preserve"> 26 </w:t>
      </w:r>
      <w:r w:rsidRPr="00C37EF9">
        <w:rPr>
          <w:rStyle w:val="StyleUnderline"/>
        </w:rPr>
        <w:t xml:space="preserve">Scholars </w:t>
      </w:r>
      <w:r w:rsidRPr="00BF0FFD">
        <w:rPr>
          <w:rStyle w:val="StyleUnderline"/>
        </w:rPr>
        <w:t>do not expect demand to slow any time soon</w:t>
      </w:r>
      <w:r w:rsidRPr="00BF0FFD">
        <w:rPr>
          <w:sz w:val="16"/>
        </w:rPr>
        <w:t>.27 Among other</w:t>
      </w:r>
      <w:r w:rsidRPr="00C37EF9">
        <w:rPr>
          <w:sz w:val="16"/>
        </w:rPr>
        <w:t xml:space="preserve"> technologies, </w:t>
      </w:r>
      <w:r w:rsidRPr="00C37EF9">
        <w:rPr>
          <w:rStyle w:val="StyleUnderline"/>
        </w:rPr>
        <w:t>industries use platinum in products such as catalytic converters, jewelry production, various catalysts for chemical processing, and hydrogen fuel cells</w:t>
      </w:r>
      <w:r w:rsidRPr="00C37EF9">
        <w:rPr>
          <w:sz w:val="16"/>
        </w:rPr>
        <w:t xml:space="preserve">.28 While there is no consensus on how far the Earth’s reserves of platinum will take humanity, many </w:t>
      </w:r>
      <w:r w:rsidRPr="00C37EF9">
        <w:rPr>
          <w:rStyle w:val="StyleUnderline"/>
        </w:rPr>
        <w:t xml:space="preserve">scientists agree that platinum ore </w:t>
      </w:r>
      <w:r w:rsidRPr="00DC4636">
        <w:rPr>
          <w:rStyle w:val="StyleUnderline"/>
          <w:highlight w:val="green"/>
        </w:rPr>
        <w:t>reserves will deplete in</w:t>
      </w:r>
      <w:r w:rsidRPr="00C37EF9">
        <w:rPr>
          <w:rStyle w:val="StyleUnderline"/>
        </w:rPr>
        <w:t xml:space="preserve"> a relatively </w:t>
      </w:r>
      <w:r w:rsidRPr="00DC4636">
        <w:rPr>
          <w:rStyle w:val="Emphasis"/>
          <w:highlight w:val="green"/>
        </w:rPr>
        <w:t xml:space="preserve">short </w:t>
      </w:r>
      <w:r w:rsidRPr="00DC4636">
        <w:rPr>
          <w:rStyle w:val="Emphasis"/>
        </w:rPr>
        <w:t xml:space="preserve">amount of </w:t>
      </w:r>
      <w:r w:rsidRPr="00DC4636">
        <w:rPr>
          <w:rStyle w:val="Emphasis"/>
          <w:highlight w:val="green"/>
        </w:rPr>
        <w:t>time</w:t>
      </w:r>
      <w:r w:rsidRPr="00C37EF9">
        <w:rPr>
          <w:sz w:val="16"/>
        </w:rPr>
        <w:t>.29</w:t>
      </w:r>
      <w:r>
        <w:rPr>
          <w:sz w:val="16"/>
        </w:rPr>
        <w:t xml:space="preserve"> </w:t>
      </w:r>
      <w:r w:rsidRPr="00C37EF9">
        <w:rPr>
          <w:sz w:val="16"/>
        </w:rPr>
        <w:t xml:space="preserve">With the rate of mining at an all-time high,30 it is increasingly clear that </w:t>
      </w:r>
      <w:r w:rsidRPr="00C37EF9">
        <w:rPr>
          <w:rStyle w:val="StyleUnderline"/>
        </w:rPr>
        <w:t>historical patterns of mineral resources and development cannot simply be assumed to continue unaltered into the future</w:t>
      </w:r>
      <w:r w:rsidRPr="00C37EF9">
        <w:rPr>
          <w:sz w:val="16"/>
        </w:rPr>
        <w:t xml:space="preserve">. 31 </w:t>
      </w:r>
      <w:r w:rsidRPr="00C37EF9">
        <w:rPr>
          <w:rStyle w:val="StyleUnderline"/>
        </w:rPr>
        <w:t>The platinum mining industry, however, has a strong incentive to increase its rate of extraction as profits grow with the rate of demand. Without any alternative, this destructive practice will continue</w:t>
      </w:r>
      <w:r w:rsidRPr="00C37EF9">
        <w:rPr>
          <w:sz w:val="16"/>
        </w:rPr>
        <w:t xml:space="preserve"> into the future.32</w:t>
      </w:r>
      <w:r>
        <w:rPr>
          <w:sz w:val="16"/>
        </w:rPr>
        <w:t xml:space="preserve"> </w:t>
      </w:r>
      <w:r w:rsidRPr="00C37EF9">
        <w:rPr>
          <w:sz w:val="16"/>
        </w:rPr>
        <w:t>So-called platinum-group metal (</w:t>
      </w:r>
      <w:r w:rsidRPr="00C37EF9">
        <w:rPr>
          <w:rStyle w:val="StyleUnderline"/>
        </w:rPr>
        <w:t>PGM</w:t>
      </w:r>
      <w:r w:rsidRPr="00C37EF9">
        <w:rPr>
          <w:sz w:val="16"/>
        </w:rPr>
        <w:t xml:space="preserve">) </w:t>
      </w:r>
      <w:r w:rsidRPr="00C37EF9">
        <w:rPr>
          <w:rStyle w:val="StyleUnderline"/>
        </w:rPr>
        <w:t>ores are mined through underground or open cut techniques</w:t>
      </w:r>
      <w:r w:rsidRPr="00C37EF9">
        <w:rPr>
          <w:sz w:val="16"/>
        </w:rPr>
        <w:t xml:space="preserve">.33 Due to these practices, </w:t>
      </w:r>
      <w:r w:rsidRPr="00C37EF9">
        <w:rPr>
          <w:rStyle w:val="StyleUnderline"/>
        </w:rPr>
        <w:t>all but a very small fraction of the mined platinum ore is disposed of as solid waste</w:t>
      </w:r>
      <w:r w:rsidRPr="00C37EF9">
        <w:rPr>
          <w:sz w:val="16"/>
        </w:rPr>
        <w:t xml:space="preserve">.34 </w:t>
      </w:r>
      <w:r w:rsidRPr="00C37EF9">
        <w:rPr>
          <w:rStyle w:val="StyleUnderline"/>
        </w:rPr>
        <w:t xml:space="preserve">The </w:t>
      </w:r>
      <w:r w:rsidRPr="00DC4636">
        <w:rPr>
          <w:rStyle w:val="StyleUnderline"/>
          <w:highlight w:val="green"/>
        </w:rPr>
        <w:t>environmental consequences</w:t>
      </w:r>
      <w:r w:rsidRPr="00C37EF9">
        <w:rPr>
          <w:rStyle w:val="StyleUnderline"/>
        </w:rPr>
        <w:t xml:space="preserve"> of platinum production </w:t>
      </w:r>
      <w:r w:rsidRPr="00DC4636">
        <w:rPr>
          <w:rStyle w:val="StyleUnderline"/>
          <w:highlight w:val="green"/>
        </w:rPr>
        <w:t>are</w:t>
      </w:r>
      <w:r w:rsidRPr="00C37EF9">
        <w:rPr>
          <w:rStyle w:val="StyleUnderline"/>
        </w:rPr>
        <w:t xml:space="preserve"> thus quite </w:t>
      </w:r>
      <w:r w:rsidRPr="00DC4636">
        <w:rPr>
          <w:rStyle w:val="StyleUnderline"/>
          <w:highlight w:val="green"/>
        </w:rPr>
        <w:t>significant</w:t>
      </w:r>
      <w:r w:rsidRPr="00C37EF9">
        <w:rPr>
          <w:rStyle w:val="StyleUnderline"/>
        </w:rPr>
        <w:t>, but like the mining industry in general, the amount of waste is typically under-reported</w:t>
      </w:r>
      <w:r w:rsidRPr="00C37EF9">
        <w:rPr>
          <w:sz w:val="16"/>
        </w:rPr>
        <w:t>.35</w:t>
      </w:r>
      <w:r>
        <w:rPr>
          <w:sz w:val="16"/>
        </w:rPr>
        <w:t xml:space="preserve"> </w:t>
      </w:r>
      <w:r w:rsidRPr="00C37EF9">
        <w:rPr>
          <w:sz w:val="16"/>
        </w:rPr>
        <w:t xml:space="preserve">While this is due to </w:t>
      </w:r>
      <w:r w:rsidRPr="00C37EF9">
        <w:rPr>
          <w:rStyle w:val="StyleUnderline"/>
        </w:rPr>
        <w:t xml:space="preserve">high production levels </w:t>
      </w:r>
      <w:r w:rsidRPr="00C37EF9">
        <w:rPr>
          <w:sz w:val="16"/>
        </w:rPr>
        <w:t xml:space="preserve">at the moment, those levels </w:t>
      </w:r>
      <w:r w:rsidRPr="00C37EF9">
        <w:rPr>
          <w:rStyle w:val="StyleUnderline"/>
        </w:rPr>
        <w:t>will only increase given the estimated future demand of platinum.</w:t>
      </w:r>
      <w:r w:rsidRPr="00C37EF9">
        <w:rPr>
          <w:sz w:val="16"/>
        </w:rPr>
        <w:t xml:space="preserve">36 </w:t>
      </w:r>
      <w:r w:rsidRPr="00C37EF9">
        <w:rPr>
          <w:rStyle w:val="StyleUnderline"/>
        </w:rPr>
        <w:t>In spite of the negative consequences, mining continues unabated because it is economically important</w:t>
      </w:r>
      <w:r w:rsidRPr="00C37EF9">
        <w:rPr>
          <w:sz w:val="16"/>
        </w:rPr>
        <w:t xml:space="preserve"> to many areas.37 </w:t>
      </w:r>
      <w:r w:rsidRPr="00C37EF9">
        <w:rPr>
          <w:rStyle w:val="StyleUnderline"/>
        </w:rPr>
        <w:t xml:space="preserve">The future environmental costs </w:t>
      </w:r>
      <w:r w:rsidRPr="00C37EF9">
        <w:rPr>
          <w:rStyle w:val="StyleUnderline"/>
        </w:rPr>
        <w:lastRenderedPageBreak/>
        <w:t xml:space="preserve">provide a major challenge in creating a sustainable </w:t>
      </w:r>
      <w:r w:rsidRPr="00DC4636">
        <w:rPr>
          <w:rStyle w:val="StyleUnderline"/>
        </w:rPr>
        <w:t xml:space="preserve">system. </w:t>
      </w:r>
      <w:r w:rsidRPr="00DC4636">
        <w:rPr>
          <w:rStyle w:val="Emphasis"/>
        </w:rPr>
        <w:t>Relegating at</w:t>
      </w:r>
      <w:r w:rsidRPr="00C37EF9">
        <w:rPr>
          <w:rStyle w:val="Emphasis"/>
        </w:rPr>
        <w:t xml:space="preserve"> least some </w:t>
      </w:r>
      <w:r w:rsidRPr="00DC4636">
        <w:rPr>
          <w:rStyle w:val="Emphasis"/>
          <w:highlight w:val="green"/>
        </w:rPr>
        <w:t>mining</w:t>
      </w:r>
      <w:r w:rsidRPr="00C37EF9">
        <w:rPr>
          <w:rStyle w:val="Emphasis"/>
        </w:rPr>
        <w:t xml:space="preserve"> </w:t>
      </w:r>
      <w:r w:rsidRPr="00DC4636">
        <w:rPr>
          <w:rStyle w:val="Emphasis"/>
        </w:rPr>
        <w:t>companies to near</w:t>
      </w:r>
      <w:r w:rsidRPr="00C37EF9">
        <w:rPr>
          <w:rStyle w:val="Emphasis"/>
        </w:rPr>
        <w:t xml:space="preserve">-Earth </w:t>
      </w:r>
      <w:r w:rsidRPr="00DC4636">
        <w:rPr>
          <w:rStyle w:val="Emphasis"/>
          <w:highlight w:val="green"/>
        </w:rPr>
        <w:t xml:space="preserve">asteroids would reduce </w:t>
      </w:r>
      <w:r w:rsidRPr="00BF0FFD">
        <w:rPr>
          <w:rStyle w:val="Emphasis"/>
        </w:rPr>
        <w:t xml:space="preserve">the </w:t>
      </w:r>
      <w:r w:rsidRPr="00DC4636">
        <w:rPr>
          <w:rStyle w:val="Emphasis"/>
          <w:highlight w:val="green"/>
        </w:rPr>
        <w:t xml:space="preserve">negative </w:t>
      </w:r>
      <w:r w:rsidRPr="00BF0FFD">
        <w:rPr>
          <w:rStyle w:val="Emphasis"/>
        </w:rPr>
        <w:t xml:space="preserve">effects of future </w:t>
      </w:r>
      <w:r w:rsidRPr="00DC4636">
        <w:rPr>
          <w:rStyle w:val="Emphasis"/>
          <w:highlight w:val="green"/>
        </w:rPr>
        <w:t xml:space="preserve">mining </w:t>
      </w:r>
      <w:r w:rsidRPr="00BF0FFD">
        <w:rPr>
          <w:rStyle w:val="Emphasis"/>
        </w:rPr>
        <w:t xml:space="preserve">levels </w:t>
      </w:r>
      <w:r w:rsidRPr="00DC4636">
        <w:rPr>
          <w:rStyle w:val="Emphasis"/>
          <w:highlight w:val="green"/>
        </w:rPr>
        <w:t>on Earth</w:t>
      </w:r>
      <w:r w:rsidRPr="00C37EF9">
        <w:rPr>
          <w:sz w:val="16"/>
        </w:rPr>
        <w:t>. The economic benefits of mining need not be sacrificed for the sake of the environment.38</w:t>
      </w:r>
    </w:p>
    <w:p w14:paraId="4F407A65" w14:textId="77777777" w:rsidR="008E4D26" w:rsidRDefault="008E4D26" w:rsidP="008E4D26"/>
    <w:p w14:paraId="77A45738" w14:textId="77777777" w:rsidR="008E4D26" w:rsidRPr="004C0DE1" w:rsidRDefault="008E4D26" w:rsidP="008E4D26">
      <w:pPr>
        <w:pStyle w:val="Heading4"/>
      </w:pPr>
      <w:r>
        <w:t xml:space="preserve">Extinction—contrary models are </w:t>
      </w:r>
      <w:r w:rsidRPr="002F5A9F">
        <w:rPr>
          <w:u w:val="single"/>
        </w:rPr>
        <w:t>incorrect</w:t>
      </w:r>
      <w:r>
        <w:t>.</w:t>
      </w:r>
    </w:p>
    <w:p w14:paraId="76B2FA13" w14:textId="77777777" w:rsidR="008E4D26" w:rsidRPr="00DB16C2" w:rsidRDefault="008E4D26" w:rsidP="008E4D26">
      <w:pPr>
        <w:rPr>
          <w:color w:val="000000" w:themeColor="text1"/>
          <w:sz w:val="16"/>
          <w:szCs w:val="16"/>
        </w:rPr>
      </w:pPr>
      <w:r w:rsidRPr="008C74CB">
        <w:rPr>
          <w:rStyle w:val="Style13ptBold"/>
          <w:color w:val="000000" w:themeColor="text1"/>
        </w:rPr>
        <w:t>Specktor 19</w:t>
      </w:r>
      <w:r w:rsidRPr="00FA36D7">
        <w:rPr>
          <w:color w:val="000000" w:themeColor="text1"/>
        </w:rPr>
        <w:t xml:space="preserve"> [Brandon;</w:t>
      </w:r>
      <w:r>
        <w:rPr>
          <w:color w:val="000000" w:themeColor="text1"/>
        </w:rPr>
        <w:t xml:space="preserve"> 6/4/19;</w:t>
      </w:r>
      <w:r w:rsidRPr="00FA36D7">
        <w:rPr>
          <w:color w:val="000000" w:themeColor="text1"/>
        </w:rPr>
        <w:t xml:space="preserve"> </w:t>
      </w:r>
      <w:r>
        <w:rPr>
          <w:color w:val="000000" w:themeColor="text1"/>
        </w:rPr>
        <w:t>W</w:t>
      </w:r>
      <w:r w:rsidRPr="00FA36D7">
        <w:rPr>
          <w:color w:val="000000" w:themeColor="text1"/>
        </w:rPr>
        <w:t xml:space="preserve">rites about the science of everyday life for Live Science, and previously for Reader's Digest magazine, where he served as an editor for five years; "Human Civilization Will Crumble by 2050 If We Don't Stop Climate Change Now, New Paper Claims," livescience, </w:t>
      </w:r>
      <w:hyperlink r:id="rId16"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B30991F" w14:textId="77777777" w:rsidR="008E4D26" w:rsidRDefault="008E4D26" w:rsidP="008E4D26">
      <w:pPr>
        <w:rPr>
          <w:color w:val="000000" w:themeColor="text1"/>
          <w:u w:val="single"/>
        </w:rPr>
      </w:pPr>
      <w:r w:rsidRPr="002F5A9F">
        <w:rPr>
          <w:color w:val="000000" w:themeColor="text1"/>
          <w:sz w:val="16"/>
        </w:rPr>
        <w:t xml:space="preserve">The current climate crisis, they say, is larger and more complex than any humans have ever dealt with before. </w:t>
      </w:r>
      <w:r w:rsidRPr="002F5A9F">
        <w:rPr>
          <w:color w:val="000000" w:themeColor="text1"/>
          <w:u w:val="single"/>
        </w:rPr>
        <w:t xml:space="preserve">General climate </w:t>
      </w:r>
      <w:r w:rsidRPr="008D2E40">
        <w:rPr>
          <w:color w:val="000000" w:themeColor="text1"/>
          <w:highlight w:val="green"/>
          <w:u w:val="single"/>
        </w:rPr>
        <w:t>models</w:t>
      </w:r>
      <w:r w:rsidRPr="002F5A9F">
        <w:rPr>
          <w:color w:val="000000" w:themeColor="text1"/>
          <w:sz w:val="16"/>
        </w:rPr>
        <w:t xml:space="preserve"> — like the one that the </w:t>
      </w:r>
      <w:hyperlink r:id="rId17" w:history="1">
        <w:r w:rsidRPr="002F5A9F">
          <w:rPr>
            <w:rStyle w:val="Hyperlink"/>
            <w:color w:val="000000" w:themeColor="text1"/>
            <w:u w:val="single"/>
            <w:bdr w:val="none" w:sz="0" w:space="0" w:color="auto" w:frame="1"/>
          </w:rPr>
          <w:t>United Nations' Panel on Climate Change</w:t>
        </w:r>
      </w:hyperlink>
      <w:r w:rsidRPr="002F5A9F">
        <w:rPr>
          <w:color w:val="000000" w:themeColor="text1"/>
          <w:sz w:val="16"/>
        </w:rPr>
        <w:t xml:space="preserve"> (IPCC) used in 2018 to predict that a global temperature increase of 3.6 degrees Fahrenheit (2 degrees Celsius) could put hundreds of millions of people at risk — </w:t>
      </w:r>
      <w:r w:rsidRPr="008D2E40">
        <w:rPr>
          <w:color w:val="000000" w:themeColor="text1"/>
          <w:highlight w:val="green"/>
          <w:u w:val="single"/>
        </w:rPr>
        <w:t>fail to account for</w:t>
      </w:r>
      <w:r w:rsidRPr="002F5A9F">
        <w:rPr>
          <w:color w:val="000000" w:themeColor="text1"/>
          <w:u w:val="single"/>
        </w:rPr>
        <w:t xml:space="preserve"> the </w:t>
      </w:r>
      <w:r w:rsidRPr="002F5A9F">
        <w:rPr>
          <w:b/>
          <w:bCs/>
          <w:color w:val="000000" w:themeColor="text1"/>
          <w:u w:val="single"/>
        </w:rPr>
        <w:t xml:space="preserve">sheer complexity of Earth's many </w:t>
      </w:r>
      <w:r w:rsidRPr="008D2E40">
        <w:rPr>
          <w:b/>
          <w:bCs/>
          <w:color w:val="000000" w:themeColor="text1"/>
          <w:highlight w:val="green"/>
          <w:u w:val="single"/>
        </w:rPr>
        <w:t xml:space="preserve">interlinked </w:t>
      </w:r>
      <w:r w:rsidRPr="002F5A9F">
        <w:rPr>
          <w:b/>
          <w:bCs/>
          <w:color w:val="000000" w:themeColor="text1"/>
          <w:u w:val="single"/>
        </w:rPr>
        <w:t xml:space="preserve">geological </w:t>
      </w:r>
      <w:r w:rsidRPr="008D2E40">
        <w:rPr>
          <w:b/>
          <w:bCs/>
          <w:color w:val="000000" w:themeColor="text1"/>
          <w:highlight w:val="green"/>
          <w:u w:val="single"/>
        </w:rPr>
        <w:t>processes</w:t>
      </w:r>
      <w:r w:rsidRPr="002F5A9F">
        <w:rPr>
          <w:color w:val="000000" w:themeColor="text1"/>
          <w:sz w:val="16"/>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t>
      </w:r>
      <w:r w:rsidRPr="00BF0FFD">
        <w:rPr>
          <w:color w:val="000000" w:themeColor="text1"/>
          <w:sz w:val="16"/>
        </w:rPr>
        <w:t xml:space="preserve">with </w:t>
      </w:r>
      <w:r w:rsidRPr="00BF0FFD">
        <w:rPr>
          <w:color w:val="000000" w:themeColor="text1"/>
          <w:u w:val="single"/>
        </w:rPr>
        <w:t>world governments "politely ignoring"</w:t>
      </w:r>
      <w:r w:rsidRPr="00BF0FFD">
        <w:rPr>
          <w:color w:val="000000" w:themeColor="text1"/>
          <w:sz w:val="16"/>
        </w:rPr>
        <w:t xml:space="preserve"> the advice of </w:t>
      </w:r>
      <w:r w:rsidRPr="00BF0FFD">
        <w:rPr>
          <w:color w:val="000000" w:themeColor="text1"/>
          <w:u w:val="single"/>
        </w:rPr>
        <w:t>scientists</w:t>
      </w:r>
      <w:r w:rsidRPr="00BF0FFD">
        <w:rPr>
          <w:color w:val="000000" w:themeColor="text1"/>
          <w:sz w:val="16"/>
        </w:rPr>
        <w:t xml:space="preserve"> and the will</w:t>
      </w:r>
      <w:r w:rsidRPr="002F5A9F">
        <w:rPr>
          <w:color w:val="000000" w:themeColor="text1"/>
          <w:sz w:val="16"/>
        </w:rPr>
        <w:t xml:space="preserve"> of the public to decarbonize the economy (finding alternative energy sources), resulting in a global temperature increase 5.4 F (3 C) by the year 2050. At this point, </w:t>
      </w:r>
      <w:r w:rsidRPr="002F5A9F">
        <w:rPr>
          <w:color w:val="000000" w:themeColor="text1"/>
          <w:u w:val="single"/>
        </w:rPr>
        <w:t xml:space="preserve">the world's </w:t>
      </w:r>
      <w:r w:rsidRPr="008D2E40">
        <w:rPr>
          <w:color w:val="000000" w:themeColor="text1"/>
          <w:highlight w:val="green"/>
          <w:u w:val="single"/>
        </w:rPr>
        <w:t>ice sheets vanish</w:t>
      </w:r>
      <w:r w:rsidRPr="002F5A9F">
        <w:rPr>
          <w:color w:val="000000" w:themeColor="text1"/>
          <w:u w:val="single"/>
        </w:rPr>
        <w:t xml:space="preserve">; </w:t>
      </w:r>
      <w:r w:rsidRPr="00500DF2">
        <w:rPr>
          <w:color w:val="000000" w:themeColor="text1"/>
          <w:u w:val="single"/>
        </w:rPr>
        <w:t xml:space="preserve">brutal droughts kill many of the trees in the </w:t>
      </w:r>
      <w:hyperlink r:id="rId18" w:history="1">
        <w:r w:rsidRPr="00500DF2">
          <w:rPr>
            <w:rStyle w:val="Hyperlink"/>
            <w:color w:val="000000" w:themeColor="text1"/>
            <w:u w:val="single"/>
            <w:bdr w:val="none" w:sz="0" w:space="0" w:color="auto" w:frame="1"/>
          </w:rPr>
          <w:t>Amazon rainforest</w:t>
        </w:r>
      </w:hyperlink>
      <w:r w:rsidRPr="00500DF2">
        <w:rPr>
          <w:color w:val="000000" w:themeColor="text1"/>
          <w:sz w:val="16"/>
        </w:rPr>
        <w:t xml:space="preserve"> (removing one</w:t>
      </w:r>
      <w:r w:rsidRPr="002F5A9F">
        <w:rPr>
          <w:color w:val="000000" w:themeColor="text1"/>
          <w:sz w:val="16"/>
        </w:rPr>
        <w:t xml:space="preserve"> of the world's largest carbon offsets); </w:t>
      </w:r>
      <w:r w:rsidRPr="002F5A9F">
        <w:rPr>
          <w:color w:val="000000" w:themeColor="text1"/>
          <w:u w:val="single"/>
        </w:rPr>
        <w:t xml:space="preserve">and the </w:t>
      </w:r>
      <w:r w:rsidRPr="008D2E40">
        <w:rPr>
          <w:color w:val="000000" w:themeColor="text1"/>
          <w:highlight w:val="green"/>
          <w:u w:val="single"/>
        </w:rPr>
        <w:t>planet plunges into a feedback loop</w:t>
      </w:r>
      <w:r w:rsidRPr="002F5A9F">
        <w:rPr>
          <w:color w:val="000000" w:themeColor="text1"/>
          <w:u w:val="single"/>
        </w:rPr>
        <w:t xml:space="preserve"> of ever-hotter</w:t>
      </w:r>
      <w:r w:rsidRPr="002F5A9F">
        <w:rPr>
          <w:color w:val="000000" w:themeColor="text1"/>
          <w:sz w:val="16"/>
        </w:rPr>
        <w:t xml:space="preserve">, ever-deadlier </w:t>
      </w:r>
      <w:r w:rsidRPr="002F5A9F">
        <w:rPr>
          <w:color w:val="000000" w:themeColor="text1"/>
          <w:u w:val="single"/>
        </w:rPr>
        <w:t>conditions</w:t>
      </w:r>
      <w:r w:rsidRPr="002F5A9F">
        <w:rPr>
          <w:color w:val="000000" w:themeColor="text1"/>
          <w:sz w:val="16"/>
        </w:rPr>
        <w:t>. "</w:t>
      </w:r>
      <w:r w:rsidRPr="008D2E40">
        <w:rPr>
          <w:color w:val="000000" w:themeColor="text1"/>
          <w:highlight w:val="green"/>
          <w:u w:val="single"/>
        </w:rPr>
        <w:t>Thirty-five percent of</w:t>
      </w:r>
      <w:r w:rsidRPr="002F5A9F">
        <w:rPr>
          <w:color w:val="000000" w:themeColor="text1"/>
          <w:u w:val="single"/>
        </w:rPr>
        <w:t xml:space="preserve"> the global </w:t>
      </w:r>
      <w:r w:rsidRPr="008D2E40">
        <w:rPr>
          <w:color w:val="000000" w:themeColor="text1"/>
          <w:highlight w:val="green"/>
          <w:u w:val="single"/>
        </w:rPr>
        <w:t>land</w:t>
      </w:r>
      <w:r w:rsidRPr="002F5A9F">
        <w:rPr>
          <w:color w:val="000000" w:themeColor="text1"/>
          <w:u w:val="single"/>
        </w:rPr>
        <w:t xml:space="preserve"> area, </w:t>
      </w:r>
      <w:r w:rsidRPr="008D2E40">
        <w:rPr>
          <w:color w:val="000000" w:themeColor="text1"/>
          <w:highlight w:val="green"/>
          <w:u w:val="single"/>
        </w:rPr>
        <w:t xml:space="preserve">and </w:t>
      </w:r>
      <w:r w:rsidRPr="008D2E40">
        <w:rPr>
          <w:b/>
          <w:bCs/>
          <w:color w:val="000000" w:themeColor="text1"/>
          <w:highlight w:val="green"/>
          <w:u w:val="single"/>
        </w:rPr>
        <w:t xml:space="preserve">55 percent of </w:t>
      </w:r>
      <w:r w:rsidRPr="002F5A9F">
        <w:rPr>
          <w:b/>
          <w:bCs/>
          <w:color w:val="000000" w:themeColor="text1"/>
          <w:u w:val="single"/>
        </w:rPr>
        <w:t xml:space="preserve">the global </w:t>
      </w:r>
      <w:r w:rsidRPr="008D2E40">
        <w:rPr>
          <w:b/>
          <w:bCs/>
          <w:color w:val="000000" w:themeColor="text1"/>
          <w:highlight w:val="green"/>
          <w:u w:val="single"/>
        </w:rPr>
        <w:t>population</w:t>
      </w:r>
      <w:r w:rsidRPr="002F5A9F">
        <w:rPr>
          <w:b/>
          <w:bCs/>
          <w:color w:val="000000" w:themeColor="text1"/>
          <w:u w:val="single"/>
        </w:rPr>
        <w:t xml:space="preserve">, are </w:t>
      </w:r>
      <w:r w:rsidRPr="008D2E40">
        <w:rPr>
          <w:b/>
          <w:bCs/>
          <w:color w:val="000000" w:themeColor="text1"/>
          <w:highlight w:val="green"/>
          <w:u w:val="single"/>
        </w:rPr>
        <w:t>subject to</w:t>
      </w:r>
      <w:r w:rsidRPr="002F5A9F">
        <w:rPr>
          <w:b/>
          <w:bCs/>
          <w:color w:val="000000" w:themeColor="text1"/>
          <w:u w:val="single"/>
        </w:rPr>
        <w:t xml:space="preserve"> more than 20 days a year of </w:t>
      </w:r>
      <w:hyperlink r:id="rId19" w:history="1">
        <w:r w:rsidRPr="008D2E40">
          <w:rPr>
            <w:rStyle w:val="Hyperlink"/>
            <w:b/>
            <w:bCs/>
            <w:color w:val="000000" w:themeColor="text1"/>
            <w:highlight w:val="green"/>
            <w:u w:val="single"/>
          </w:rPr>
          <w:t>lethal heat</w:t>
        </w:r>
        <w:r w:rsidRPr="002F5A9F">
          <w:rPr>
            <w:rStyle w:val="Hyperlink"/>
            <w:b/>
            <w:bCs/>
            <w:color w:val="000000" w:themeColor="text1"/>
            <w:u w:val="single"/>
          </w:rPr>
          <w:t xml:space="preserve"> conditions</w:t>
        </w:r>
      </w:hyperlink>
      <w:r w:rsidRPr="002F5A9F">
        <w:rPr>
          <w:color w:val="000000" w:themeColor="text1"/>
          <w:u w:val="single"/>
        </w:rPr>
        <w:t>, beyond</w:t>
      </w:r>
      <w:r w:rsidRPr="002F5A9F">
        <w:rPr>
          <w:color w:val="000000" w:themeColor="text1"/>
          <w:sz w:val="16"/>
        </w:rPr>
        <w:t xml:space="preserve"> the threshold of human </w:t>
      </w:r>
      <w:r w:rsidRPr="002F5A9F">
        <w:rPr>
          <w:color w:val="000000" w:themeColor="text1"/>
          <w:u w:val="single"/>
        </w:rPr>
        <w:t>survivability</w:t>
      </w:r>
      <w:r w:rsidRPr="002F5A9F">
        <w:rPr>
          <w:color w:val="000000" w:themeColor="text1"/>
          <w:sz w:val="16"/>
        </w:rPr>
        <w:t xml:space="preserve">," the authors hypothesized. Meanwhile, </w:t>
      </w:r>
      <w:r w:rsidRPr="008D2E40">
        <w:rPr>
          <w:color w:val="000000" w:themeColor="text1"/>
          <w:highlight w:val="green"/>
          <w:u w:val="single"/>
        </w:rPr>
        <w:t>droughts, floods and wildfires</w:t>
      </w:r>
      <w:r w:rsidRPr="002F5A9F">
        <w:rPr>
          <w:color w:val="000000" w:themeColor="text1"/>
          <w:u w:val="single"/>
        </w:rPr>
        <w:t xml:space="preserve"> regularly </w:t>
      </w:r>
      <w:r w:rsidRPr="008D2E40">
        <w:rPr>
          <w:color w:val="000000" w:themeColor="text1"/>
          <w:highlight w:val="green"/>
          <w:u w:val="single"/>
        </w:rPr>
        <w:t>ravage the land</w:t>
      </w:r>
      <w:r w:rsidRPr="002F5A9F">
        <w:rPr>
          <w:color w:val="000000" w:themeColor="text1"/>
          <w:u w:val="single"/>
        </w:rPr>
        <w:t xml:space="preserve">. Nearly </w:t>
      </w:r>
      <w:r w:rsidRPr="008D2E40">
        <w:rPr>
          <w:b/>
          <w:bCs/>
          <w:color w:val="000000" w:themeColor="text1"/>
          <w:highlight w:val="green"/>
          <w:u w:val="single"/>
        </w:rPr>
        <w:t xml:space="preserve">one-third </w:t>
      </w:r>
      <w:r w:rsidRPr="002F5A9F">
        <w:rPr>
          <w:b/>
          <w:bCs/>
          <w:color w:val="000000" w:themeColor="text1"/>
          <w:u w:val="single"/>
        </w:rPr>
        <w:t xml:space="preserve">of the world's land surface </w:t>
      </w:r>
      <w:r w:rsidRPr="008D2E40">
        <w:rPr>
          <w:b/>
          <w:bCs/>
          <w:color w:val="000000" w:themeColor="text1"/>
          <w:highlight w:val="green"/>
          <w:u w:val="single"/>
        </w:rPr>
        <w:t>turns to desert</w:t>
      </w:r>
      <w:r w:rsidRPr="002F5A9F">
        <w:rPr>
          <w:color w:val="000000" w:themeColor="text1"/>
          <w:u w:val="single"/>
        </w:rPr>
        <w:t>.</w:t>
      </w:r>
      <w:r w:rsidRPr="002F5A9F">
        <w:rPr>
          <w:color w:val="000000" w:themeColor="text1"/>
          <w:sz w:val="16"/>
        </w:rPr>
        <w:t xml:space="preserve"> Entire </w:t>
      </w:r>
      <w:r w:rsidRPr="008D2E40">
        <w:rPr>
          <w:b/>
          <w:bCs/>
          <w:color w:val="000000" w:themeColor="text1"/>
          <w:highlight w:val="green"/>
          <w:u w:val="single"/>
        </w:rPr>
        <w:t>ecosystems collapse</w:t>
      </w:r>
      <w:r w:rsidRPr="002F5A9F">
        <w:rPr>
          <w:color w:val="000000" w:themeColor="text1"/>
          <w:u w:val="single"/>
        </w:rPr>
        <w:t xml:space="preserve">, beginning with the </w:t>
      </w:r>
      <w:r w:rsidRPr="002F5A9F">
        <w:rPr>
          <w:b/>
          <w:bCs/>
          <w:color w:val="000000" w:themeColor="text1"/>
          <w:u w:val="single"/>
        </w:rPr>
        <w:t xml:space="preserve">planet's </w:t>
      </w:r>
      <w:r w:rsidRPr="008D2E40">
        <w:rPr>
          <w:b/>
          <w:bCs/>
          <w:color w:val="000000" w:themeColor="text1"/>
          <w:highlight w:val="green"/>
          <w:u w:val="single"/>
        </w:rPr>
        <w:t>coral reefs</w:t>
      </w:r>
      <w:r w:rsidRPr="002F5A9F">
        <w:rPr>
          <w:color w:val="000000" w:themeColor="text1"/>
          <w:u w:val="single"/>
        </w:rPr>
        <w:t xml:space="preserve">, the </w:t>
      </w:r>
      <w:r w:rsidRPr="008D2E40">
        <w:rPr>
          <w:b/>
          <w:bCs/>
          <w:color w:val="000000" w:themeColor="text1"/>
          <w:highlight w:val="green"/>
          <w:u w:val="single"/>
        </w:rPr>
        <w:t xml:space="preserve">rainforest </w:t>
      </w:r>
      <w:r w:rsidRPr="00500DF2">
        <w:rPr>
          <w:b/>
          <w:bCs/>
          <w:color w:val="000000" w:themeColor="text1"/>
          <w:u w:val="single"/>
        </w:rPr>
        <w:t>and the Arctic ice sheets</w:t>
      </w:r>
      <w:r w:rsidRPr="002F5A9F">
        <w:rPr>
          <w:b/>
          <w:bCs/>
          <w:color w:val="000000" w:themeColor="text1"/>
          <w:sz w:val="16"/>
        </w:rPr>
        <w:t>.</w:t>
      </w:r>
      <w:r w:rsidRPr="002F5A9F">
        <w:rPr>
          <w:color w:val="000000" w:themeColor="text1"/>
          <w:sz w:val="16"/>
        </w:rPr>
        <w:t xml:space="preserve"> The world's tropics are hit hardest by these new climate extremes, </w:t>
      </w:r>
      <w:r w:rsidRPr="008D2E40">
        <w:rPr>
          <w:color w:val="000000" w:themeColor="text1"/>
          <w:highlight w:val="green"/>
          <w:u w:val="single"/>
        </w:rPr>
        <w:t>destroying</w:t>
      </w:r>
      <w:r w:rsidRPr="002F5A9F">
        <w:rPr>
          <w:color w:val="000000" w:themeColor="text1"/>
          <w:u w:val="single"/>
        </w:rPr>
        <w:t xml:space="preserve"> the region's </w:t>
      </w:r>
      <w:r w:rsidRPr="008D2E40">
        <w:rPr>
          <w:color w:val="000000" w:themeColor="text1"/>
          <w:highlight w:val="green"/>
          <w:u w:val="single"/>
        </w:rPr>
        <w:t>ag</w:t>
      </w:r>
      <w:r w:rsidRPr="002F5A9F">
        <w:rPr>
          <w:color w:val="000000" w:themeColor="text1"/>
          <w:u w:val="single"/>
        </w:rPr>
        <w:t xml:space="preserve">riculture and </w:t>
      </w:r>
      <w:r w:rsidRPr="008D2E40">
        <w:rPr>
          <w:color w:val="000000" w:themeColor="text1"/>
          <w:highlight w:val="green"/>
          <w:u w:val="single"/>
        </w:rPr>
        <w:t>turning</w:t>
      </w:r>
      <w:r w:rsidRPr="002F5A9F">
        <w:rPr>
          <w:color w:val="000000" w:themeColor="text1"/>
          <w:u w:val="single"/>
        </w:rPr>
        <w:t xml:space="preserve"> more than </w:t>
      </w:r>
      <w:r w:rsidRPr="008D2E40">
        <w:rPr>
          <w:color w:val="000000" w:themeColor="text1"/>
          <w:highlight w:val="green"/>
          <w:u w:val="single"/>
        </w:rPr>
        <w:t>1 bil</w:t>
      </w:r>
      <w:r w:rsidRPr="002F5A9F">
        <w:rPr>
          <w:color w:val="000000" w:themeColor="text1"/>
          <w:u w:val="single"/>
        </w:rPr>
        <w:t xml:space="preserve">lion people </w:t>
      </w:r>
      <w:r w:rsidRPr="008D2E40">
        <w:rPr>
          <w:color w:val="000000" w:themeColor="text1"/>
          <w:highlight w:val="green"/>
          <w:u w:val="single"/>
        </w:rPr>
        <w:t>into refugees</w:t>
      </w:r>
      <w:r w:rsidRPr="002F5A9F">
        <w:rPr>
          <w:color w:val="000000" w:themeColor="text1"/>
          <w:u w:val="single"/>
        </w:rPr>
        <w:t xml:space="preserve">. </w:t>
      </w:r>
      <w:r w:rsidRPr="002F5A9F">
        <w:rPr>
          <w:color w:val="000000" w:themeColor="text1"/>
          <w:sz w:val="16"/>
        </w:rPr>
        <w:t xml:space="preserve">This mass movement of </w:t>
      </w:r>
      <w:r w:rsidRPr="002F5A9F">
        <w:rPr>
          <w:color w:val="000000" w:themeColor="text1"/>
          <w:u w:val="single"/>
        </w:rPr>
        <w:t xml:space="preserve">refugees — coupled with </w:t>
      </w:r>
      <w:hyperlink r:id="rId20" w:history="1">
        <w:r w:rsidRPr="008D2E40">
          <w:rPr>
            <w:rStyle w:val="Hyperlink"/>
            <w:color w:val="000000" w:themeColor="text1"/>
            <w:highlight w:val="green"/>
            <w:u w:val="single"/>
          </w:rPr>
          <w:t>shrinking coastlines</w:t>
        </w:r>
      </w:hyperlink>
      <w:r w:rsidRPr="008D2E40">
        <w:rPr>
          <w:color w:val="000000" w:themeColor="text1"/>
          <w:highlight w:val="green"/>
          <w:u w:val="single"/>
        </w:rPr>
        <w:t xml:space="preserve"> and</w:t>
      </w:r>
      <w:r w:rsidRPr="002F5A9F">
        <w:rPr>
          <w:color w:val="000000" w:themeColor="text1"/>
          <w:u w:val="single"/>
        </w:rPr>
        <w:t xml:space="preserve"> severe </w:t>
      </w:r>
      <w:r w:rsidRPr="008D2E40">
        <w:rPr>
          <w:color w:val="000000" w:themeColor="text1"/>
          <w:highlight w:val="green"/>
          <w:u w:val="single"/>
        </w:rPr>
        <w:t>drops in food and water</w:t>
      </w:r>
      <w:r w:rsidRPr="002F5A9F">
        <w:rPr>
          <w:color w:val="000000" w:themeColor="text1"/>
          <w:u w:val="single"/>
        </w:rPr>
        <w:t xml:space="preserve"> availability — begin to </w:t>
      </w:r>
      <w:r w:rsidRPr="008D2E40">
        <w:rPr>
          <w:b/>
          <w:bCs/>
          <w:color w:val="000000" w:themeColor="text1"/>
          <w:highlight w:val="green"/>
          <w:u w:val="single"/>
        </w:rPr>
        <w:t>stress</w:t>
      </w:r>
      <w:r w:rsidRPr="002F5A9F">
        <w:rPr>
          <w:b/>
          <w:bCs/>
          <w:color w:val="000000" w:themeColor="text1"/>
          <w:u w:val="single"/>
        </w:rPr>
        <w:t xml:space="preserve"> the fabric of the world's largest </w:t>
      </w:r>
      <w:r w:rsidRPr="008D2E40">
        <w:rPr>
          <w:b/>
          <w:bCs/>
          <w:color w:val="000000" w:themeColor="text1"/>
          <w:highlight w:val="green"/>
          <w:u w:val="single"/>
        </w:rPr>
        <w:t>nations</w:t>
      </w:r>
      <w:r w:rsidRPr="002F5A9F">
        <w:rPr>
          <w:color w:val="000000" w:themeColor="text1"/>
          <w:sz w:val="16"/>
        </w:rPr>
        <w:t xml:space="preserve">, including the United States. </w:t>
      </w:r>
      <w:r w:rsidRPr="008D2E40">
        <w:rPr>
          <w:color w:val="000000" w:themeColor="text1"/>
          <w:highlight w:val="green"/>
          <w:u w:val="single"/>
        </w:rPr>
        <w:t>Armed conflicts</w:t>
      </w:r>
      <w:r w:rsidRPr="002F5A9F">
        <w:rPr>
          <w:color w:val="000000" w:themeColor="text1"/>
          <w:u w:val="single"/>
        </w:rPr>
        <w:t xml:space="preserve"> over resources, perhaps culminating in </w:t>
      </w:r>
      <w:r w:rsidRPr="008D2E40">
        <w:rPr>
          <w:b/>
          <w:bCs/>
          <w:color w:val="000000" w:themeColor="text1"/>
          <w:highlight w:val="green"/>
          <w:u w:val="single"/>
        </w:rPr>
        <w:t>nuclear war, are likely</w:t>
      </w:r>
      <w:r w:rsidRPr="002F5A9F">
        <w:rPr>
          <w:color w:val="000000" w:themeColor="text1"/>
          <w:u w:val="single"/>
        </w:rPr>
        <w:t>. The result</w:t>
      </w:r>
      <w:r w:rsidRPr="002F5A9F">
        <w:rPr>
          <w:color w:val="000000" w:themeColor="text1"/>
          <w:sz w:val="16"/>
        </w:rPr>
        <w:t xml:space="preserve">, according to the new paper, </w:t>
      </w:r>
      <w:r w:rsidRPr="002F5A9F">
        <w:rPr>
          <w:color w:val="000000" w:themeColor="text1"/>
          <w:u w:val="single"/>
        </w:rPr>
        <w:t>is "outright chaos" and perhaps "</w:t>
      </w:r>
      <w:r w:rsidRPr="008D2E40">
        <w:rPr>
          <w:color w:val="000000" w:themeColor="text1"/>
          <w:highlight w:val="green"/>
          <w:u w:val="single"/>
        </w:rPr>
        <w:t>the end of</w:t>
      </w:r>
      <w:r w:rsidRPr="002F5A9F">
        <w:rPr>
          <w:color w:val="000000" w:themeColor="text1"/>
          <w:u w:val="single"/>
        </w:rPr>
        <w:t xml:space="preserve"> human global </w:t>
      </w:r>
      <w:r w:rsidRPr="008D2E40">
        <w:rPr>
          <w:color w:val="000000" w:themeColor="text1"/>
          <w:highlight w:val="green"/>
          <w:u w:val="single"/>
        </w:rPr>
        <w:t>civilization</w:t>
      </w:r>
      <w:r w:rsidRPr="002F5A9F">
        <w:rPr>
          <w:color w:val="000000" w:themeColor="text1"/>
          <w:u w:val="single"/>
        </w:rPr>
        <w:t xml:space="preserve"> as we know it."</w:t>
      </w:r>
    </w:p>
    <w:p w14:paraId="226F1B98" w14:textId="77777777" w:rsidR="008E4D26" w:rsidRDefault="008E4D26" w:rsidP="008E4D26">
      <w:pPr>
        <w:pStyle w:val="Heading2"/>
      </w:pPr>
      <w:r>
        <w:lastRenderedPageBreak/>
        <w:t>4</w:t>
      </w:r>
    </w:p>
    <w:p w14:paraId="1B826E30" w14:textId="77777777" w:rsidR="008E4D26" w:rsidRPr="00CE11B7" w:rsidRDefault="008E4D26" w:rsidP="008E4D26">
      <w:pPr>
        <w:pStyle w:val="Heading4"/>
      </w:pPr>
      <w:r w:rsidRPr="00CE11B7">
        <w:t>The standard is maximizing life. Prefer it:</w:t>
      </w:r>
    </w:p>
    <w:p w14:paraId="75C9E45A" w14:textId="77777777" w:rsidR="008E4D26" w:rsidRDefault="008E4D26" w:rsidP="008E4D26">
      <w:pPr>
        <w:pStyle w:val="Heading4"/>
      </w:pPr>
      <w:r w:rsidRPr="00CE11B7">
        <w:t xml:space="preserve">[1] Actor </w:t>
      </w:r>
      <w:r>
        <w:t>spec</w:t>
      </w:r>
      <w:r w:rsidRPr="00CE11B7">
        <w:t xml:space="preserve">: util is the best for governments, which is the actor in the rez – multiple warrants: </w:t>
      </w:r>
    </w:p>
    <w:p w14:paraId="5D4A4462" w14:textId="77777777" w:rsidR="008E4D26" w:rsidRDefault="008E4D26" w:rsidP="008E4D26">
      <w:pPr>
        <w:pStyle w:val="Heading4"/>
      </w:pPr>
      <w:r w:rsidRPr="00CE11B7">
        <w:t>[a] Governments must aggregate since every policy benefits some and harms others, which also means side constraints freeze action.</w:t>
      </w:r>
    </w:p>
    <w:p w14:paraId="052E4ED4" w14:textId="77777777" w:rsidR="008E4D26" w:rsidRPr="00402E94" w:rsidRDefault="008E4D26" w:rsidP="008E4D26">
      <w:pPr>
        <w:pStyle w:val="Heading4"/>
      </w:pPr>
      <w:r>
        <w:t>[b] No act omission distinction – governments are responsible for everything in the public sphere and have yes/no bills so inaction is an implicit authorization of action.</w:t>
      </w:r>
    </w:p>
    <w:p w14:paraId="5C92CBB8" w14:textId="77777777" w:rsidR="008E4D26" w:rsidRDefault="008E4D26" w:rsidP="008E4D26">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c</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denied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069E2E3C" w14:textId="77777777" w:rsidR="008E4D26" w:rsidRPr="0010606C" w:rsidRDefault="008E4D26" w:rsidP="008E4D26">
      <w:pPr>
        <w:pStyle w:val="Heading4"/>
      </w:pPr>
      <w:r>
        <w:t>[d] Reject calc indicts—they’re functionally NIBs that everyone knows are silly but skew the neg and move the debate away from the topic and actual philosophical debate, killing valuable education. All indicts assume the Neg is true.</w:t>
      </w:r>
    </w:p>
    <w:p w14:paraId="7D6065D8" w14:textId="610BC846" w:rsidR="008E4D26" w:rsidRPr="001A154F" w:rsidRDefault="008E4D26" w:rsidP="008E4D26">
      <w:pPr>
        <w:pStyle w:val="Heading4"/>
      </w:pPr>
      <w:r w:rsidRPr="00CE11B7">
        <w:t>[</w:t>
      </w:r>
      <w:r>
        <w:t>e</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w:t>
      </w:r>
      <w:r>
        <w:t>neg</w:t>
      </w:r>
      <w:r w:rsidRPr="00793D6D">
        <w:t xml:space="preserve"> is bad under </w:t>
      </w:r>
      <w:r>
        <w:t>Kant</w:t>
      </w:r>
      <w:r w:rsidRPr="00793D6D">
        <w:t xml:space="preserve">. </w:t>
      </w:r>
      <w:r>
        <w:t>Framing issues don’t exclude the offense.</w:t>
      </w:r>
    </w:p>
    <w:p w14:paraId="76301C8E" w14:textId="77777777" w:rsidR="008E4D26" w:rsidRPr="00CE11B7" w:rsidRDefault="008E4D26" w:rsidP="008E4D26">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2EC474FD" w14:textId="77777777" w:rsidR="008E4D26" w:rsidRPr="00CE11B7" w:rsidRDefault="008E4D26" w:rsidP="008E4D26">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1C8DC10" w14:textId="77777777" w:rsidR="008E4D26" w:rsidRPr="00CE11B7" w:rsidRDefault="008E4D26" w:rsidP="008E4D26">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it is the ultimate in metaphysical lightening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1AF1699" w14:textId="77777777" w:rsidR="008E4D26" w:rsidRPr="00941301" w:rsidRDefault="008E4D26" w:rsidP="008E4D26">
      <w:pPr>
        <w:pStyle w:val="Heading4"/>
      </w:pPr>
      <w:r w:rsidRPr="00941301">
        <w:t>[</w:t>
      </w:r>
      <w:r>
        <w:t>3</w:t>
      </w:r>
      <w:r w:rsidRPr="00941301">
        <w:t>] Extinction outweighs under any framework</w:t>
      </w:r>
    </w:p>
    <w:p w14:paraId="4502BBAE" w14:textId="77777777" w:rsidR="008E4D26" w:rsidRPr="00941301" w:rsidRDefault="008E4D26" w:rsidP="008E4D26">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14E6E2B9" w14:textId="77777777" w:rsidR="008E4D26" w:rsidRDefault="008E4D26" w:rsidP="008E4D26">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xml:space="preserve">: that it is very important to reduce the risk that all intelligent </w:t>
      </w:r>
      <w:r w:rsidRPr="00941301">
        <w:rPr>
          <w:rStyle w:val="StyleUnderline"/>
          <w:rFonts w:cstheme="majorHAnsi"/>
        </w:rPr>
        <w:lastRenderedPageBreak/>
        <w:t>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We should also take into account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 xml:space="preserve">there’s agreement among minimally plausible ethical views that we have strong reason to reduce existential risk – not only consequentialists, but also deontologists, virtue ethicists, and sophisticated egoists should </w:t>
      </w:r>
      <w:r w:rsidRPr="00941301">
        <w:rPr>
          <w:rStyle w:val="StyleUnderline"/>
          <w:rFonts w:cstheme="majorHAnsi"/>
        </w:rPr>
        <w:lastRenderedPageBreak/>
        <w:t>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they would have pretty strong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seem to be fairly implausible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5F04752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8E4D26"/>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E4D26"/>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A10ED"/>
  <w15:chartTrackingRefBased/>
  <w15:docId w15:val="{03FAE6B2-A3B3-4089-BB56-68392089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E4D26"/>
    <w:rPr>
      <w:rFonts w:ascii="Calibri" w:hAnsi="Calibri"/>
    </w:rPr>
  </w:style>
  <w:style w:type="paragraph" w:styleId="Heading1">
    <w:name w:val="heading 1"/>
    <w:aliases w:val="Pocket"/>
    <w:basedOn w:val="Normal"/>
    <w:next w:val="Normal"/>
    <w:link w:val="Heading1Char"/>
    <w:qFormat/>
    <w:rsid w:val="008E4D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E4D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E4D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8E4D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E4D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4D26"/>
  </w:style>
  <w:style w:type="character" w:customStyle="1" w:styleId="Heading1Char">
    <w:name w:val="Heading 1 Char"/>
    <w:aliases w:val="Pocket Char"/>
    <w:basedOn w:val="DefaultParagraphFont"/>
    <w:link w:val="Heading1"/>
    <w:rsid w:val="008E4D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4D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E4D26"/>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8E4D26"/>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7"/>
    <w:qFormat/>
    <w:rsid w:val="008E4D2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E4D26"/>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8E4D26"/>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8E4D26"/>
    <w:rPr>
      <w:color w:val="auto"/>
      <w:u w:val="none"/>
    </w:rPr>
  </w:style>
  <w:style w:type="character" w:styleId="FollowedHyperlink">
    <w:name w:val="FollowedHyperlink"/>
    <w:basedOn w:val="DefaultParagraphFont"/>
    <w:uiPriority w:val="99"/>
    <w:semiHidden/>
    <w:unhideWhenUsed/>
    <w:rsid w:val="008E4D26"/>
    <w:rPr>
      <w:color w:val="auto"/>
      <w:u w:val="none"/>
    </w:rPr>
  </w:style>
  <w:style w:type="paragraph" w:customStyle="1" w:styleId="textbold">
    <w:name w:val="text bold"/>
    <w:basedOn w:val="Normal"/>
    <w:link w:val="Emphasis"/>
    <w:autoRedefine/>
    <w:uiPriority w:val="7"/>
    <w:qFormat/>
    <w:rsid w:val="008E4D26"/>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
    <w:basedOn w:val="Heading1"/>
    <w:link w:val="Hyperlink"/>
    <w:autoRedefine/>
    <w:uiPriority w:val="99"/>
    <w:qFormat/>
    <w:rsid w:val="008E4D2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8E4D26"/>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celegalissues.com/space-law-legal-aspects-of-the-space-elevator-transportation-system/" TargetMode="External"/><Relationship Id="rId13" Type="http://schemas.openxmlformats.org/officeDocument/2006/relationships/hyperlink" Target="https://nationalinterest.org/feature/geostrategic-importance-outer-space-resources-154746" TargetMode="External"/><Relationship Id="rId18" Type="http://schemas.openxmlformats.org/officeDocument/2006/relationships/hyperlink" Target="https://www.livescience.com/57266-amazon-river.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uscc.gov/sites/default/files/transcripts/April%2025%2C%202019%20Hearing%20Transcript%20%282%29.pdf" TargetMode="External"/><Relationship Id="rId12" Type="http://schemas.openxmlformats.org/officeDocument/2006/relationships/hyperlink" Target="https://www.fastcompany.com/90347364/jeff-bezos-wants-to-save-earth-by-moving-industry-to-space" TargetMode="External"/><Relationship Id="rId17" Type="http://schemas.openxmlformats.org/officeDocument/2006/relationships/hyperlink" Target="https://www.ipcc.ch/sr15/" TargetMode="External"/><Relationship Id="rId2" Type="http://schemas.openxmlformats.org/officeDocument/2006/relationships/numbering" Target="numbering.xml"/><Relationship Id="rId16" Type="http://schemas.openxmlformats.org/officeDocument/2006/relationships/hyperlink" Target="https://www.livescience.com/65633-climate-change-dooms-humans-by-2050.html" TargetMode="External"/><Relationship Id="rId20" Type="http://schemas.openxmlformats.org/officeDocument/2006/relationships/hyperlink" Target="https://www.livescience.com/51990-sea-level-rise-unknowns.html" TargetMode="Externa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hyperlink" Target="https://payneinstitute.mines.edu/wp-content/uploads/sites/149/2020/09/Payne-Institute-Commentary-The-Era-of-Commercial-Space-Mining-Begins.pdf" TargetMode="External"/><Relationship Id="rId5" Type="http://schemas.openxmlformats.org/officeDocument/2006/relationships/webSettings" Target="webSettings.xml"/><Relationship Id="rId15" Type="http://schemas.openxmlformats.org/officeDocument/2006/relationships/hyperlink" Target="https://scholarship.law.wm.edu/cgi/viewcontent.cgi?referer=https://www.google.com/&amp;httpsredir=1&amp;article=1653&amp;context=wmelpr" TargetMode="External"/><Relationship Id="rId10" Type="http://schemas.openxmlformats.org/officeDocument/2006/relationships/hyperlink" Target="http://www.iitg.ac.in/arun/" TargetMode="External"/><Relationship Id="rId19" Type="http://schemas.openxmlformats.org/officeDocument/2006/relationships/hyperlink" Target="https://www.livescience.com/55129-how-heat-waves-kill-so-quickly.html" TargetMode="External"/><Relationship Id="rId4" Type="http://schemas.openxmlformats.org/officeDocument/2006/relationships/settings" Target="settings.xml"/><Relationship Id="rId9" Type="http://schemas.openxmlformats.org/officeDocument/2006/relationships/hyperlink" Target="https://www.techtimes.com/articles/77612/20150818/companies-working-space-elevator.htm" TargetMode="External"/><Relationship Id="rId14" Type="http://schemas.openxmlformats.org/officeDocument/2006/relationships/hyperlink" Target="https://issues.org/new-policies-needed-to-advance-space-minin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16</Pages>
  <Words>10806</Words>
  <Characters>61599</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1</cp:revision>
  <dcterms:created xsi:type="dcterms:W3CDTF">2022-02-19T16:08:00Z</dcterms:created>
  <dcterms:modified xsi:type="dcterms:W3CDTF">2022-02-19T16:17:00Z</dcterms:modified>
</cp:coreProperties>
</file>