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697FD" w14:textId="77777777" w:rsidR="009B0106" w:rsidRDefault="009B0106" w:rsidP="009B0106">
      <w:pPr>
        <w:pStyle w:val="Heading3"/>
      </w:pPr>
      <w:r>
        <w:t xml:space="preserve">1AC – Adv – Debris </w:t>
      </w:r>
    </w:p>
    <w:p w14:paraId="22B18BB8" w14:textId="77777777" w:rsidR="009B0106" w:rsidRPr="00A8218A" w:rsidRDefault="009B0106" w:rsidP="009B0106">
      <w:pPr>
        <w:pStyle w:val="Heading4"/>
      </w:pPr>
      <w:r>
        <w:t xml:space="preserve">The advantage is </w:t>
      </w:r>
      <w:r w:rsidRPr="00A8218A">
        <w:rPr>
          <w:u w:val="single"/>
        </w:rPr>
        <w:t>Debris</w:t>
      </w:r>
      <w:r>
        <w:t xml:space="preserve"> –</w:t>
      </w:r>
    </w:p>
    <w:p w14:paraId="1049DE46" w14:textId="77777777" w:rsidR="009B0106" w:rsidRDefault="009B0106" w:rsidP="009B0106">
      <w:pPr>
        <w:pStyle w:val="Heading4"/>
      </w:pPr>
      <w:r>
        <w:t xml:space="preserve">Privatization of space leads to </w:t>
      </w:r>
      <w:r w:rsidRPr="00A73303">
        <w:rPr>
          <w:u w:val="single"/>
        </w:rPr>
        <w:t>unchecked debris</w:t>
      </w:r>
      <w:r>
        <w:t>.</w:t>
      </w:r>
    </w:p>
    <w:p w14:paraId="7CE0E164" w14:textId="77777777" w:rsidR="009B0106" w:rsidRPr="00367C57" w:rsidRDefault="009B0106" w:rsidP="009B0106">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6" w:history="1">
        <w:r w:rsidRPr="008E3DAC">
          <w:rPr>
            <w:rStyle w:val="Hyperlink"/>
          </w:rPr>
          <w:t>https://www.sciencedirect.com/science/article/pii/S246889671930045X?via%3Dihub</w:t>
        </w:r>
      </w:hyperlink>
      <w:r>
        <w:t>] Justin</w:t>
      </w:r>
    </w:p>
    <w:p w14:paraId="5A33C1D9" w14:textId="77777777" w:rsidR="009B0106" w:rsidRPr="00A73303" w:rsidRDefault="009B0106" w:rsidP="009B0106">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w:t>
      </w:r>
      <w:r w:rsidRPr="00A73303">
        <w:rPr>
          <w:sz w:val="16"/>
        </w:rPr>
        <w:lastRenderedPageBreak/>
        <w:t>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EA079E0" w14:textId="77777777" w:rsidR="009B0106" w:rsidRPr="00367C57" w:rsidRDefault="009B0106" w:rsidP="009B0106">
      <w:pPr>
        <w:rPr>
          <w:sz w:val="16"/>
        </w:rPr>
      </w:pPr>
      <w:r w:rsidRPr="00367C57">
        <w:rPr>
          <w:noProof/>
          <w:sz w:val="16"/>
        </w:rPr>
        <w:drawing>
          <wp:inline distT="0" distB="0" distL="0" distR="0" wp14:anchorId="387C4D57" wp14:editId="13AFDCAC">
            <wp:extent cx="2482164" cy="1852268"/>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D704A43" w14:textId="77777777" w:rsidR="009B0106" w:rsidRDefault="009B0106" w:rsidP="009B0106">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367C57">
        <w:rPr>
          <w:u w:val="single"/>
        </w:rPr>
        <w:t xml:space="preserve">Commercial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w:t>
      </w:r>
      <w:r w:rsidRPr="00367C57">
        <w:rPr>
          <w:u w:val="single"/>
        </w:rPr>
        <w:lastRenderedPageBreak/>
        <w:t xml:space="preserve">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sidRPr="00A73303">
        <w:rPr>
          <w:sz w:val="16"/>
        </w:rPr>
        <w:lastRenderedPageBreak/>
        <w:t xml:space="preserve">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NewSpace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17DDB58C" w14:textId="77777777" w:rsidR="009B0106" w:rsidRDefault="009B0106" w:rsidP="009B0106">
      <w:pPr>
        <w:rPr>
          <w:u w:val="single"/>
        </w:rPr>
      </w:pPr>
    </w:p>
    <w:p w14:paraId="2F8A8118" w14:textId="77777777" w:rsidR="009B0106" w:rsidRDefault="009B0106" w:rsidP="009B0106">
      <w:pPr>
        <w:pStyle w:val="Heading4"/>
      </w:pPr>
      <w:r>
        <w:rPr>
          <w:u w:val="single"/>
        </w:rPr>
        <w:t>F</w:t>
      </w:r>
      <w:r w:rsidRPr="00A73303">
        <w:rPr>
          <w:u w:val="single"/>
        </w:rPr>
        <w:t>eedback loops</w:t>
      </w:r>
      <w:r>
        <w:t xml:space="preserve"> of technology causes </w:t>
      </w:r>
      <w:r w:rsidRPr="00A73303">
        <w:rPr>
          <w:u w:val="single"/>
        </w:rPr>
        <w:t>increasing development</w:t>
      </w:r>
      <w:r>
        <w:t xml:space="preserve"> and </w:t>
      </w:r>
      <w:r w:rsidRPr="00A73303">
        <w:rPr>
          <w:u w:val="single"/>
        </w:rPr>
        <w:t>debris</w:t>
      </w:r>
      <w:r>
        <w:t xml:space="preserve">. </w:t>
      </w:r>
    </w:p>
    <w:p w14:paraId="6F874943" w14:textId="77777777" w:rsidR="009B0106" w:rsidRPr="00667B14" w:rsidRDefault="009B0106" w:rsidP="009B0106">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4127D7C" w14:textId="77777777" w:rsidR="009B0106" w:rsidRPr="009228A1" w:rsidRDefault="009B0106" w:rsidP="009B0106">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464D87C" w14:textId="77777777" w:rsidR="009B0106" w:rsidRDefault="009B0106" w:rsidP="009B0106">
      <w:pPr>
        <w:rPr>
          <w:u w:val="single"/>
        </w:rPr>
      </w:pPr>
    </w:p>
    <w:p w14:paraId="6BD1F01A" w14:textId="77777777" w:rsidR="009B0106" w:rsidRPr="00A73303" w:rsidRDefault="009B0106" w:rsidP="009B0106">
      <w:pPr>
        <w:pStyle w:val="Heading4"/>
        <w:jc w:val="both"/>
      </w:pPr>
      <w:r>
        <w:t xml:space="preserve">Invisible tipping points trigger the </w:t>
      </w:r>
      <w:r w:rsidRPr="00A73303">
        <w:rPr>
          <w:u w:val="single"/>
        </w:rPr>
        <w:t>Kessler Syndrome</w:t>
      </w:r>
      <w:r>
        <w:t>.</w:t>
      </w:r>
    </w:p>
    <w:p w14:paraId="6FF4F43A" w14:textId="77777777" w:rsidR="009B0106" w:rsidRPr="008F7C7F" w:rsidRDefault="009B0106" w:rsidP="009B0106">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8" w:history="1">
        <w:r w:rsidRPr="008E3DAC">
          <w:rPr>
            <w:rStyle w:val="Hyperlink"/>
          </w:rPr>
          <w:t>https://onezero.medium.com/get-ready-for-the-kessler-syndrome-to-wreck-outer-space-7f29cfe62c3e</w:t>
        </w:r>
      </w:hyperlink>
      <w:r>
        <w:t>] Justin</w:t>
      </w:r>
    </w:p>
    <w:p w14:paraId="234A4CBC" w14:textId="77777777" w:rsidR="009B0106" w:rsidRPr="00C7654E" w:rsidRDefault="009B0106" w:rsidP="009B0106">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746E7EEB" w14:textId="77777777" w:rsidR="009B0106" w:rsidRPr="00A05D9C" w:rsidRDefault="009B0106" w:rsidP="009B0106"/>
    <w:p w14:paraId="4E07E72B" w14:textId="77777777" w:rsidR="009B0106" w:rsidRDefault="009B0106" w:rsidP="009B0106">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203C48BF" w14:textId="77777777" w:rsidR="009B0106" w:rsidRPr="00667B14" w:rsidRDefault="009B0106" w:rsidP="009B0106">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3BF7EFC" w14:textId="77777777" w:rsidR="009B0106" w:rsidRPr="00BE0EC1" w:rsidRDefault="009B0106" w:rsidP="009B010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4775AD9" w14:textId="77777777" w:rsidR="009B0106" w:rsidRDefault="009B0106" w:rsidP="009B0106">
      <w:r w:rsidRPr="00A44E95">
        <w:rPr>
          <w:noProof/>
        </w:rPr>
        <w:drawing>
          <wp:inline distT="0" distB="0" distL="0" distR="0" wp14:anchorId="5CB172B2" wp14:editId="1E8A0A0E">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11E4ED62" w14:textId="77777777" w:rsidR="009B0106" w:rsidRPr="00FF4115" w:rsidRDefault="009B0106" w:rsidP="009B0106">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6738512" w14:textId="77777777" w:rsidR="009B0106" w:rsidRDefault="009B0106" w:rsidP="009B0106"/>
    <w:p w14:paraId="68C4CD6B" w14:textId="77777777" w:rsidR="009B0106" w:rsidRPr="00FF4115" w:rsidRDefault="009B0106" w:rsidP="009B0106">
      <w:pPr>
        <w:pStyle w:val="Heading4"/>
      </w:pPr>
      <w:r>
        <w:t xml:space="preserve">Models are </w:t>
      </w:r>
      <w:r w:rsidRPr="00FF4115">
        <w:rPr>
          <w:u w:val="single"/>
        </w:rPr>
        <w:t>rigorous</w:t>
      </w:r>
      <w:r>
        <w:t xml:space="preserve"> and </w:t>
      </w:r>
      <w:r w:rsidRPr="00FF4115">
        <w:rPr>
          <w:u w:val="single"/>
        </w:rPr>
        <w:t>robust</w:t>
      </w:r>
      <w:r>
        <w:t>.</w:t>
      </w:r>
    </w:p>
    <w:p w14:paraId="61095F74" w14:textId="77777777" w:rsidR="009B0106" w:rsidRDefault="009B0106" w:rsidP="009B0106">
      <w:r>
        <w:t>---To clarify this is the methodology for above chart.</w:t>
      </w:r>
    </w:p>
    <w:p w14:paraId="3F9FE053" w14:textId="77777777" w:rsidR="009B0106" w:rsidRDefault="009B0106" w:rsidP="009B0106">
      <w:r w:rsidRPr="00FF4115">
        <w:rPr>
          <w:rStyle w:val="Style13ptBold"/>
        </w:rPr>
        <w:t>Virgili et al. 16</w:t>
      </w:r>
      <w:r>
        <w:t xml:space="preserve"> – Bastida, </w:t>
      </w:r>
      <w:r w:rsidRPr="00FF4115">
        <w:t>J.C. Dolado, H.G. Lewis, J. Radtke, H. Krag, B. Revelin, C. Cazaux b , C. Colombo, R. Crowther, M. Metz</w:t>
      </w:r>
      <w:r>
        <w:t>, 4/26/16, [“</w:t>
      </w:r>
      <w:r w:rsidRPr="00FF4115">
        <w:t>Risk to space sustainability from large constellations of satellites</w:t>
      </w:r>
      <w:r>
        <w:t xml:space="preserve">,” Act Astranautica, </w:t>
      </w:r>
      <w:hyperlink r:id="rId10" w:history="1">
        <w:r w:rsidRPr="008E3DAC">
          <w:rPr>
            <w:rStyle w:val="Hyperlink"/>
          </w:rPr>
          <w:t>https://sci-hub.se/10.1016/j.actaastro.2016.03.034</w:t>
        </w:r>
      </w:hyperlink>
      <w:r w:rsidRPr="00FF4115">
        <w:t>.</w:t>
      </w:r>
      <w:r>
        <w:t>] Justin</w:t>
      </w:r>
    </w:p>
    <w:p w14:paraId="736D9B4D" w14:textId="77777777" w:rsidR="009B0106" w:rsidRDefault="009B0106" w:rsidP="009B0106">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EEBE04B" w14:textId="77777777" w:rsidR="009B0106" w:rsidRDefault="009B0106" w:rsidP="009B0106"/>
    <w:p w14:paraId="4A0878E2" w14:textId="77777777" w:rsidR="009B0106" w:rsidRPr="0036263B" w:rsidRDefault="009B0106" w:rsidP="009B0106">
      <w:pPr>
        <w:pStyle w:val="Heading4"/>
      </w:pPr>
      <w:r>
        <w:t xml:space="preserve">Debris triggers </w:t>
      </w:r>
      <w:r w:rsidRPr="0020445B">
        <w:rPr>
          <w:u w:val="single"/>
        </w:rPr>
        <w:t>miscalculated war</w:t>
      </w:r>
      <w:r>
        <w:t>.</w:t>
      </w:r>
    </w:p>
    <w:p w14:paraId="4212558F" w14:textId="77777777" w:rsidR="009B0106" w:rsidRPr="000F20C1" w:rsidRDefault="009B0106" w:rsidP="009B0106">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11" w:history="1">
        <w:r w:rsidRPr="005773F3">
          <w:rPr>
            <w:rStyle w:val="Hyperlink"/>
          </w:rPr>
          <w:t>https://www.sciencealert.com/space-junk-accidents-could-trigger-armed-conflict-expert-warns</w:t>
        </w:r>
      </w:hyperlink>
      <w:r>
        <w:t xml:space="preserve">. </w:t>
      </w:r>
    </w:p>
    <w:p w14:paraId="54693886" w14:textId="77777777" w:rsidR="009B0106" w:rsidRDefault="009B0106" w:rsidP="009B0106">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defence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63AA43E5" w14:textId="77777777" w:rsidR="009B0106" w:rsidRDefault="009B0106" w:rsidP="009B0106"/>
    <w:p w14:paraId="15FB9284" w14:textId="77777777" w:rsidR="009B0106" w:rsidRDefault="009B0106" w:rsidP="009B0106">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6F30A220" w14:textId="77777777" w:rsidR="009B0106" w:rsidRPr="00BB0026" w:rsidRDefault="009B0106" w:rsidP="009B0106">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2" w:history="1">
        <w:r w:rsidRPr="008E3DAC">
          <w:rPr>
            <w:rStyle w:val="Hyperlink"/>
          </w:rPr>
          <w:t>https://www.vox.com/2014/4/21/5625246/space-war-china-north-korea-iran</w:t>
        </w:r>
      </w:hyperlink>
      <w:r>
        <w:t>] Justin *Brackets added for ableist language</w:t>
      </w:r>
    </w:p>
    <w:p w14:paraId="37C88D1A" w14:textId="77777777" w:rsidR="009B0106" w:rsidRDefault="009B0106" w:rsidP="009B0106">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[irrational]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23D9F271" w14:textId="77777777" w:rsidR="009B0106" w:rsidRDefault="009B0106" w:rsidP="009B0106">
      <w:pPr>
        <w:rPr>
          <w:u w:val="single"/>
        </w:rPr>
      </w:pPr>
    </w:p>
    <w:p w14:paraId="7B36A447" w14:textId="77777777" w:rsidR="009B0106" w:rsidRPr="00A16AB1" w:rsidRDefault="009B0106" w:rsidP="009B0106">
      <w:pPr>
        <w:pStyle w:val="Heading4"/>
      </w:pPr>
      <w:r>
        <w:t xml:space="preserve">Public pressure </w:t>
      </w:r>
      <w:r w:rsidRPr="009E63A2">
        <w:rPr>
          <w:u w:val="single"/>
        </w:rPr>
        <w:t>forces</w:t>
      </w:r>
      <w:r>
        <w:t xml:space="preserve"> retaliation.</w:t>
      </w:r>
    </w:p>
    <w:p w14:paraId="7A491FB7" w14:textId="77777777" w:rsidR="009B0106" w:rsidRPr="00D0048E" w:rsidRDefault="009B0106" w:rsidP="009B0106">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3" w:history="1">
        <w:r w:rsidRPr="00D0048E">
          <w:rPr>
            <w:rStyle w:val="Hyperlink"/>
          </w:rPr>
          <w:t>http://thebulletin.org/space-weapons-and-risk-nuclear-exchanges8346</w:t>
        </w:r>
      </w:hyperlink>
    </w:p>
    <w:p w14:paraId="6252AD49" w14:textId="77777777" w:rsidR="009B0106" w:rsidRPr="00131706" w:rsidRDefault="009B0106" w:rsidP="009B0106">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capabilities have 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of modern 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respond irrationally when attacked</w:t>
      </w:r>
      <w:r w:rsidRPr="00131706">
        <w:rPr>
          <w:rStyle w:val="StyleUnderline"/>
        </w:rPr>
        <w:t xml:space="preserve">. </w:t>
      </w:r>
      <w:r w:rsidRPr="00131706">
        <w:rPr>
          <w:sz w:val="12"/>
        </w:rPr>
        <w:t xml:space="preserve">Moreover,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that </w:t>
      </w:r>
      <w:r w:rsidRPr="00916BB1">
        <w:rPr>
          <w:rStyle w:val="StyleUnderline"/>
          <w:highlight w:val="green"/>
        </w:rPr>
        <w:t>China or Russia were 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could 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18CEA276" w14:textId="77777777" w:rsidR="009B0106" w:rsidRDefault="009B0106" w:rsidP="009B0106"/>
    <w:p w14:paraId="4A3B53A5" w14:textId="77777777" w:rsidR="009B0106" w:rsidRPr="00635356" w:rsidRDefault="009B0106" w:rsidP="009B010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104C56B" w14:textId="77777777" w:rsidR="009B0106" w:rsidRPr="00131706" w:rsidRDefault="009B0106" w:rsidP="009B0106">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0F1689F8" w14:textId="77777777" w:rsidR="009B0106" w:rsidRPr="001E0213" w:rsidRDefault="009B0106" w:rsidP="009B0106">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6EB79860" w14:textId="77777777" w:rsidR="009B0106" w:rsidRDefault="009B0106" w:rsidP="009B0106">
      <w:pPr>
        <w:rPr>
          <w:u w:val="single"/>
        </w:rPr>
      </w:pPr>
    </w:p>
    <w:p w14:paraId="145D9E4D" w14:textId="77777777" w:rsidR="009B0106" w:rsidRPr="004B3D48" w:rsidRDefault="009B0106" w:rsidP="009B0106">
      <w:pPr>
        <w:pStyle w:val="Heading4"/>
      </w:pPr>
      <w:r>
        <w:t xml:space="preserve">Satellites </w:t>
      </w:r>
      <w:r w:rsidRPr="00A8218A">
        <w:rPr>
          <w:u w:val="single"/>
        </w:rPr>
        <w:t>solves the grid</w:t>
      </w:r>
      <w:r>
        <w:t xml:space="preserve"> and every </w:t>
      </w:r>
      <w:r w:rsidRPr="00A8218A">
        <w:rPr>
          <w:u w:val="single"/>
        </w:rPr>
        <w:t>extinction threat</w:t>
      </w:r>
      <w:r>
        <w:t>.</w:t>
      </w:r>
    </w:p>
    <w:p w14:paraId="668EBA86" w14:textId="77777777" w:rsidR="009B0106" w:rsidRPr="004B3D48" w:rsidRDefault="009B0106" w:rsidP="009B0106">
      <w:r w:rsidRPr="004B3D48">
        <w:rPr>
          <w:rStyle w:val="Style13ptBold"/>
        </w:rPr>
        <w:t>Pellegrino &amp; Stang 16</w:t>
      </w:r>
      <w:r w:rsidRPr="004B3D48">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0C969C9F" w14:textId="77777777" w:rsidR="009B0106" w:rsidRDefault="009B0106" w:rsidP="009B0106">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and the fight against organised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synchronisation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09032F7F" w14:textId="77777777" w:rsidR="009B0106" w:rsidRDefault="009B0106" w:rsidP="009B0106">
      <w:pPr>
        <w:rPr>
          <w:rStyle w:val="StyleUnderline"/>
        </w:rPr>
      </w:pPr>
    </w:p>
    <w:p w14:paraId="5A41C34C" w14:textId="77777777" w:rsidR="009B0106" w:rsidRDefault="009B0106" w:rsidP="009B0106">
      <w:pPr>
        <w:pStyle w:val="Heading4"/>
      </w:pPr>
      <w:r>
        <w:t xml:space="preserve">Grid collapse causes </w:t>
      </w:r>
      <w:r w:rsidRPr="00831EB4">
        <w:rPr>
          <w:u w:val="single"/>
        </w:rPr>
        <w:t>extinction</w:t>
      </w:r>
      <w:r>
        <w:t>.</w:t>
      </w:r>
    </w:p>
    <w:p w14:paraId="27EE223D" w14:textId="77777777" w:rsidR="009B0106" w:rsidRPr="001D283C" w:rsidRDefault="009B0106" w:rsidP="009B0106">
      <w:r w:rsidRPr="00F87987">
        <w:rPr>
          <w:rStyle w:val="Style13ptBold"/>
        </w:rPr>
        <w:t>Friedemann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0" w:tgtFrame="_blank" w:history="1">
        <w:r w:rsidRPr="001D283C">
          <w:rPr>
            <w:rStyle w:val="Hyperlink"/>
          </w:rPr>
          <w:t>http://energyskeptic.com/2016/the-scariest-u-s-house-session-ever-electromagnetic-pulse-and-the-fall-of-civilization/</w:t>
        </w:r>
      </w:hyperlink>
      <w:r w:rsidRPr="001D283C">
        <w:t>)</w:t>
      </w:r>
    </w:p>
    <w:p w14:paraId="75A439A6" w14:textId="77777777" w:rsidR="009B0106" w:rsidRPr="00634AB8" w:rsidRDefault="009B0106" w:rsidP="009B0106">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916BB1">
        <w:rPr>
          <w:rStyle w:val="StyleUnderline"/>
          <w:highlight w:val="green"/>
        </w:rPr>
        <w:t>could</w:t>
      </w:r>
      <w:r w:rsidRPr="00916BB1">
        <w:rPr>
          <w:rFonts w:asciiTheme="minorHAnsi" w:hAnsiTheme="minorHAnsi" w:cstheme="minorHAnsi"/>
          <w:color w:val="222222"/>
          <w:sz w:val="16"/>
          <w:highlight w:val="green"/>
          <w:shd w:val="clear" w:color="auto" w:fill="00FFFF"/>
        </w:rPr>
        <w:t xml:space="preserve"> </w:t>
      </w:r>
      <w:r w:rsidRPr="00916BB1">
        <w:rPr>
          <w:rStyle w:val="Emphasis"/>
          <w:highlight w:val="green"/>
        </w:rPr>
        <w:t>encompass the entire 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916BB1">
        <w:rPr>
          <w:rStyle w:val="StyleUnderline"/>
          <w:highlight w:val="green"/>
        </w:rPr>
        <w:t>would 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Cities would 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a blackout</w:t>
      </w:r>
      <w:r w:rsidRPr="003B66AB">
        <w:rPr>
          <w:sz w:val="16"/>
        </w:rPr>
        <w:t>.</w:t>
      </w:r>
      <w:r w:rsidRPr="003B66AB">
        <w:rPr>
          <w:rStyle w:val="Emphasis"/>
        </w:rPr>
        <w:t>Government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Emphasis"/>
          <w:highlight w:val="green"/>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38449E0D" w14:textId="77777777" w:rsidR="009B0106" w:rsidRDefault="009B0106" w:rsidP="009B0106"/>
    <w:p w14:paraId="3B701F3B" w14:textId="77777777" w:rsidR="009B0106" w:rsidRPr="00831EB4" w:rsidRDefault="009B0106" w:rsidP="009B0106">
      <w:pPr>
        <w:pStyle w:val="Heading4"/>
      </w:pPr>
      <w:r>
        <w:t xml:space="preserve">Externally, </w:t>
      </w:r>
      <w:r w:rsidRPr="00831EB4">
        <w:rPr>
          <w:u w:val="single"/>
        </w:rPr>
        <w:t>acidification</w:t>
      </w:r>
      <w:r>
        <w:t>.</w:t>
      </w:r>
    </w:p>
    <w:p w14:paraId="576AF159" w14:textId="77777777" w:rsidR="009B0106" w:rsidRPr="00811D19" w:rsidRDefault="009B0106" w:rsidP="009B0106">
      <w:r w:rsidRPr="00811D19">
        <w:rPr>
          <w:rStyle w:val="Style13ptBold"/>
        </w:rPr>
        <w:t>Land et al 15</w:t>
      </w:r>
      <w:r>
        <w:t xml:space="preserve"> --- Phys.org, citing a study sanctioned by the University of Exeter by </w:t>
      </w:r>
      <w:hyperlink r:id="rId21" w:history="1">
        <w:r w:rsidRPr="00E07634">
          <w:rPr>
            <w:rStyle w:val="Hyperlink"/>
          </w:rPr>
          <w:t>Peter E. Land</w:t>
        </w:r>
      </w:hyperlink>
      <w:r>
        <w:t xml:space="preserve">, </w:t>
      </w:r>
      <w:hyperlink r:id="rId22" w:history="1">
        <w:r w:rsidRPr="00E07634">
          <w:rPr>
            <w:rStyle w:val="Hyperlink"/>
          </w:rPr>
          <w:t>Jamie D. Shutler</w:t>
        </w:r>
      </w:hyperlink>
      <w:r>
        <w:t xml:space="preserve">, </w:t>
      </w:r>
      <w:hyperlink r:id="rId23" w:history="1">
        <w:r w:rsidRPr="00E07634">
          <w:rPr>
            <w:rStyle w:val="Hyperlink"/>
          </w:rPr>
          <w:t>Helen S. Findlay</w:t>
        </w:r>
      </w:hyperlink>
      <w:r>
        <w:t xml:space="preserve">, </w:t>
      </w:r>
      <w:hyperlink r:id="rId24" w:history="1">
        <w:r w:rsidRPr="00E07634">
          <w:rPr>
            <w:rStyle w:val="Hyperlink"/>
          </w:rPr>
          <w:t>Fanny Girard-Ardhuin</w:t>
        </w:r>
      </w:hyperlink>
      <w:r>
        <w:t xml:space="preserve">, </w:t>
      </w:r>
      <w:hyperlink r:id="rId25" w:history="1">
        <w:r w:rsidRPr="00E07634">
          <w:rPr>
            <w:rStyle w:val="Hyperlink"/>
          </w:rPr>
          <w:t>Roberto Sabia</w:t>
        </w:r>
      </w:hyperlink>
      <w:r>
        <w:t xml:space="preserve">, </w:t>
      </w:r>
      <w:hyperlink r:id="rId26" w:history="1">
        <w:r w:rsidRPr="00E07634">
          <w:rPr>
            <w:rStyle w:val="Hyperlink"/>
          </w:rPr>
          <w:t>Nicolas Reul</w:t>
        </w:r>
      </w:hyperlink>
      <w:r>
        <w:t xml:space="preserve">, </w:t>
      </w:r>
      <w:hyperlink r:id="rId27" w:history="1">
        <w:r w:rsidRPr="00E07634">
          <w:rPr>
            <w:rStyle w:val="Hyperlink"/>
          </w:rPr>
          <w:t>Jean-Francois Piolle</w:t>
        </w:r>
      </w:hyperlink>
      <w:r>
        <w:t xml:space="preserve">, </w:t>
      </w:r>
      <w:hyperlink r:id="rId28" w:history="1">
        <w:r w:rsidRPr="00E07634">
          <w:rPr>
            <w:rStyle w:val="Hyperlink"/>
          </w:rPr>
          <w:t>Bertrand Chapron</w:t>
        </w:r>
      </w:hyperlink>
      <w:r>
        <w:t xml:space="preserve">, </w:t>
      </w:r>
      <w:hyperlink r:id="rId29" w:history="1">
        <w:r w:rsidRPr="00E07634">
          <w:rPr>
            <w:rStyle w:val="Hyperlink"/>
          </w:rPr>
          <w:t>Yves Quilfen</w:t>
        </w:r>
      </w:hyperlink>
      <w:r>
        <w:t xml:space="preserve">, </w:t>
      </w:r>
      <w:hyperlink r:id="rId30" w:history="1">
        <w:r w:rsidRPr="00E07634">
          <w:rPr>
            <w:rStyle w:val="Hyperlink"/>
          </w:rPr>
          <w:t>Joseph Salisbury</w:t>
        </w:r>
      </w:hyperlink>
      <w:r>
        <w:t xml:space="preserve">, </w:t>
      </w:r>
      <w:hyperlink r:id="rId31" w:history="1">
        <w:r w:rsidRPr="00E07634">
          <w:rPr>
            <w:rStyle w:val="Hyperlink"/>
          </w:rPr>
          <w:t>Douglas Vandemark</w:t>
        </w:r>
      </w:hyperlink>
      <w:r>
        <w:t xml:space="preserve">, </w:t>
      </w:r>
      <w:hyperlink r:id="rId32" w:history="1">
        <w:r w:rsidRPr="00E07634">
          <w:rPr>
            <w:rStyle w:val="Hyperlink"/>
          </w:rPr>
          <w:t>Richard Bellerby</w:t>
        </w:r>
      </w:hyperlink>
      <w:r>
        <w:t xml:space="preserve">, and </w:t>
      </w:r>
      <w:hyperlink r:id="rId33"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3CB9D825" w14:textId="77777777" w:rsidR="009B0106" w:rsidRPr="00A8218A" w:rsidRDefault="009B0106" w:rsidP="009B0106">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r w:rsidRPr="00916BB1">
        <w:rPr>
          <w:rStyle w:val="Emphasis"/>
          <w:highlight w:val="green"/>
        </w:rPr>
        <w:t>revolutionise</w:t>
      </w:r>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Institut français de recherche pour l'exploitation de la mer (Ifremer),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Dr Jamie Shutler from the University of Exeter who is leading the research said: "</w:t>
      </w:r>
      <w:r w:rsidRPr="00916BB1">
        <w:rPr>
          <w:rStyle w:val="StyleUnderline"/>
          <w:highlight w:val="green"/>
        </w:rPr>
        <w:t>Satellites are likely to become</w:t>
      </w:r>
      <w:r w:rsidRPr="00E07634">
        <w:rPr>
          <w:rStyle w:val="StyleUnderline"/>
        </w:rPr>
        <w:t xml:space="preserve"> </w:t>
      </w:r>
      <w:r w:rsidRPr="00831EB4">
        <w:rPr>
          <w:rStyle w:val="Emphasis"/>
        </w:rPr>
        <w:t xml:space="preserve">increasingly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916BB1">
        <w:rPr>
          <w:rStyle w:val="StyleUnderline"/>
          <w:highlight w:val="green"/>
        </w:rPr>
        <w:t xml:space="preserve">especially 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916BB1">
        <w:rPr>
          <w:rStyle w:val="StyleUnderline"/>
          <w:highlight w:val="green"/>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limits the 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40A5E419" w14:textId="77777777" w:rsidR="009B0106" w:rsidRDefault="009B0106" w:rsidP="009B0106">
      <w:pPr>
        <w:rPr>
          <w:sz w:val="16"/>
        </w:rPr>
      </w:pPr>
    </w:p>
    <w:p w14:paraId="372C790F" w14:textId="77777777" w:rsidR="009B0106" w:rsidRPr="00DC6708" w:rsidRDefault="009B0106" w:rsidP="009B0106">
      <w:pPr>
        <w:pStyle w:val="Heading4"/>
      </w:pPr>
      <w:r>
        <w:t>Extinction.</w:t>
      </w:r>
    </w:p>
    <w:p w14:paraId="402D1675" w14:textId="77777777" w:rsidR="009B0106" w:rsidRPr="00D414D4" w:rsidRDefault="009B0106" w:rsidP="009B0106">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1CC35076" w14:textId="77777777" w:rsidR="009B0106" w:rsidRPr="00A8218A" w:rsidRDefault="009B0106" w:rsidP="009B0106">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Science,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r w:rsidRPr="00A8218A">
        <w:rPr>
          <w:u w:val="single"/>
        </w:rPr>
        <w:t>So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less-discussed,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0BF27D10" w14:textId="77777777" w:rsidR="009B0106" w:rsidRPr="00BB0026" w:rsidRDefault="009B0106" w:rsidP="009B0106">
      <w:pPr>
        <w:rPr>
          <w:u w:val="single"/>
        </w:rPr>
      </w:pPr>
    </w:p>
    <w:p w14:paraId="70B47925" w14:textId="77777777" w:rsidR="009B0106" w:rsidRDefault="009B0106" w:rsidP="009B0106">
      <w:pPr>
        <w:pStyle w:val="Heading3"/>
      </w:pPr>
      <w:r>
        <w:t>1AC – Plan</w:t>
      </w:r>
    </w:p>
    <w:p w14:paraId="56987255" w14:textId="77777777" w:rsidR="009B0106" w:rsidRDefault="009B0106" w:rsidP="009B0106">
      <w:pPr>
        <w:pStyle w:val="Heading4"/>
      </w:pPr>
      <w:r>
        <w:t>Plan – The appropriation of outer space through the production of space debris by private entities is unjust.</w:t>
      </w:r>
    </w:p>
    <w:p w14:paraId="31670451" w14:textId="77777777" w:rsidR="009B0106" w:rsidRPr="009A5A91" w:rsidRDefault="009B0106" w:rsidP="009B0106"/>
    <w:p w14:paraId="581D5E4F" w14:textId="77777777" w:rsidR="009B0106" w:rsidRDefault="009B0106" w:rsidP="009B0106">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9B7D017" w14:textId="77777777" w:rsidR="009B0106" w:rsidRPr="00612602" w:rsidRDefault="009B0106" w:rsidP="009B0106">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4" w:history="1">
        <w:r w:rsidRPr="008E3DAC">
          <w:rPr>
            <w:rStyle w:val="Hyperlink"/>
          </w:rPr>
          <w:t>https://www.culsr.org/articles/the-international-legal-regulation-of-space-debris</w:t>
        </w:r>
      </w:hyperlink>
      <w:r>
        <w:t>] Justin</w:t>
      </w:r>
    </w:p>
    <w:p w14:paraId="1BB708EE" w14:textId="77777777" w:rsidR="009B0106" w:rsidRPr="00612602" w:rsidRDefault="009B0106" w:rsidP="009B0106">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57DE4EA1" w14:textId="77777777" w:rsidR="009B0106" w:rsidRDefault="009B0106" w:rsidP="009B0106"/>
    <w:p w14:paraId="067B4ADD" w14:textId="77777777" w:rsidR="009B0106" w:rsidRDefault="009B0106" w:rsidP="009B0106">
      <w:pPr>
        <w:pStyle w:val="Heading4"/>
      </w:pPr>
      <w:r>
        <w:t xml:space="preserve">Private entities are </w:t>
      </w:r>
      <w:r w:rsidRPr="00B265A4">
        <w:rPr>
          <w:u w:val="single"/>
        </w:rPr>
        <w:t>non-governmental</w:t>
      </w:r>
      <w:r>
        <w:t>.</w:t>
      </w:r>
    </w:p>
    <w:p w14:paraId="42F3A1A1" w14:textId="77777777" w:rsidR="009B0106" w:rsidRPr="00B83284" w:rsidRDefault="009B0106" w:rsidP="009B0106">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178C70D0" w14:textId="77777777" w:rsidR="009B0106" w:rsidRDefault="009B0106" w:rsidP="009B0106">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1D08E71" w14:textId="77777777" w:rsidR="009B0106" w:rsidRDefault="009B0106" w:rsidP="009B0106"/>
    <w:p w14:paraId="38F54557" w14:textId="77777777" w:rsidR="009B0106" w:rsidRDefault="009B0106" w:rsidP="009B0106">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3471EE9A" w14:textId="77777777" w:rsidR="009B0106" w:rsidRPr="00DC4B66" w:rsidRDefault="009B0106" w:rsidP="009B0106">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5" w:history="1">
        <w:r w:rsidRPr="008E3DAC">
          <w:rPr>
            <w:rStyle w:val="Hyperlink"/>
          </w:rPr>
          <w:t>https://doi.org/10.1080/014959302317350855</w:t>
        </w:r>
      </w:hyperlink>
      <w:r>
        <w:t>] Elmer Recut Justin</w:t>
      </w:r>
    </w:p>
    <w:p w14:paraId="11DB6C2E" w14:textId="77777777" w:rsidR="009B0106" w:rsidRPr="00DC4B66" w:rsidRDefault="009B0106" w:rsidP="009B0106">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29D1D935" w14:textId="77777777" w:rsidR="009B0106" w:rsidRDefault="009B0106" w:rsidP="009B0106"/>
    <w:p w14:paraId="72869E71" w14:textId="77777777" w:rsidR="009B0106" w:rsidRDefault="009B0106" w:rsidP="009B0106">
      <w:pPr>
        <w:pStyle w:val="Heading2"/>
      </w:pPr>
      <w:r>
        <w:t>FW</w:t>
      </w:r>
    </w:p>
    <w:p w14:paraId="31794D3D" w14:textId="77777777" w:rsidR="009B0106" w:rsidRPr="00CE11B7" w:rsidRDefault="009B0106" w:rsidP="009B0106">
      <w:pPr>
        <w:pStyle w:val="Heading4"/>
      </w:pPr>
      <w:r w:rsidRPr="00CE11B7">
        <w:t>The standard is maximizing life. Prefer it:</w:t>
      </w:r>
    </w:p>
    <w:p w14:paraId="1594DE20" w14:textId="77777777" w:rsidR="009B0106" w:rsidRDefault="009B0106" w:rsidP="009B0106">
      <w:pPr>
        <w:pStyle w:val="Heading4"/>
      </w:pPr>
      <w:r w:rsidRPr="00CE11B7">
        <w:t xml:space="preserve">[1] Actor </w:t>
      </w:r>
      <w:r>
        <w:t>spec</w:t>
      </w:r>
      <w:r w:rsidRPr="00CE11B7">
        <w:t xml:space="preserve">: util is the best for governments, which is the actor in the rez – multiple warrants: </w:t>
      </w:r>
    </w:p>
    <w:p w14:paraId="0B1A379D" w14:textId="77777777" w:rsidR="009B0106" w:rsidRDefault="009B0106" w:rsidP="009B0106">
      <w:pPr>
        <w:pStyle w:val="Heading4"/>
      </w:pPr>
      <w:r w:rsidRPr="00CE11B7">
        <w:t>[a] Governments must aggregate since every policy benefits some and harms others, which also means side constraints freeze action.</w:t>
      </w:r>
    </w:p>
    <w:p w14:paraId="07D4282D" w14:textId="77777777" w:rsidR="009B0106" w:rsidRDefault="009B0106" w:rsidP="009B0106">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71160B47" w14:textId="77777777" w:rsidR="009B0106" w:rsidRPr="00402E94" w:rsidRDefault="009B0106" w:rsidP="009B0106">
      <w:pPr>
        <w:pStyle w:val="Heading4"/>
        <w:ind w:left="720"/>
      </w:pPr>
      <w:r>
        <w:t>[c] No act omission distinction – governments are responsible for everything in the public sphere and have yes/no bills so inaction is an implicit authorization of action.</w:t>
      </w:r>
    </w:p>
    <w:p w14:paraId="75BBA730" w14:textId="77777777" w:rsidR="009B0106" w:rsidRDefault="009B0106" w:rsidP="009B0106">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B09DB24" w14:textId="77777777" w:rsidR="009B0106" w:rsidRPr="0010606C" w:rsidRDefault="009B0106" w:rsidP="009B0106">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0428D3EA" w14:textId="77777777" w:rsidR="009B0106" w:rsidRPr="001A154F" w:rsidRDefault="009B0106" w:rsidP="009B0106">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2D5677B3" w14:textId="77777777" w:rsidR="009B0106" w:rsidRPr="00CE11B7" w:rsidRDefault="009B0106" w:rsidP="009B0106">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693AD0A3" w14:textId="77777777" w:rsidR="009B0106" w:rsidRPr="00CE11B7" w:rsidRDefault="009B0106" w:rsidP="009B0106">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1062E96A" w14:textId="77777777" w:rsidR="009B0106" w:rsidRPr="00CE11B7" w:rsidRDefault="009B0106" w:rsidP="009B0106">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DA14613" w14:textId="77777777" w:rsidR="009B0106" w:rsidRPr="00941301" w:rsidRDefault="009B0106" w:rsidP="009B0106">
      <w:pPr>
        <w:pStyle w:val="Heading4"/>
      </w:pPr>
      <w:r w:rsidRPr="00941301">
        <w:t>[</w:t>
      </w:r>
      <w:r>
        <w:t>3</w:t>
      </w:r>
      <w:r w:rsidRPr="00941301">
        <w:t>] Extinction outweighs under any framework</w:t>
      </w:r>
    </w:p>
    <w:p w14:paraId="6F0A1413" w14:textId="77777777" w:rsidR="009B0106" w:rsidRPr="00941301" w:rsidRDefault="009B0106" w:rsidP="009B0106">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70B1208C" w14:textId="77777777" w:rsidR="009B0106" w:rsidRDefault="009B0106" w:rsidP="009B0106">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563AA09B" w14:textId="77777777" w:rsidR="009B0106" w:rsidRDefault="009B0106" w:rsidP="009B0106">
      <w:pPr>
        <w:pStyle w:val="Heading2"/>
      </w:pPr>
      <w:r>
        <w:t>Underview</w:t>
      </w:r>
    </w:p>
    <w:p w14:paraId="22303CFE" w14:textId="77777777" w:rsidR="009B0106" w:rsidRDefault="009B0106" w:rsidP="009B0106">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2FA09838" w14:textId="77777777" w:rsidR="009B0106" w:rsidRPr="00774EAE" w:rsidRDefault="009B0106" w:rsidP="009B0106"/>
    <w:p w14:paraId="3EFC5BCF" w14:textId="77777777" w:rsidR="009B0106" w:rsidRPr="00916BB1" w:rsidRDefault="009B0106" w:rsidP="009B0106">
      <w:pPr>
        <w:pStyle w:val="Heading4"/>
        <w:spacing w:before="0" w:line="240" w:lineRule="auto"/>
      </w:pPr>
      <w:r>
        <w:t xml:space="preserve">2]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725AE844" w14:textId="77777777" w:rsidR="009B0106" w:rsidRDefault="009B0106" w:rsidP="009B0106">
      <w:r>
        <w:t xml:space="preserve">Raymond </w:t>
      </w:r>
      <w:r>
        <w:rPr>
          <w:rStyle w:val="Style13ptBold"/>
        </w:rPr>
        <w:t>Duvall 6</w:t>
      </w:r>
      <w:r>
        <w:t xml:space="preserve"> – Professor of Political Science @ Univ of Minnesota, Taking Sovereignty Out of This World: Space Weapons and Empire of the Future, October 2006, </w:t>
      </w:r>
      <w:hyperlink r:id="rId36" w:history="1">
        <w:r w:rsidRPr="008E3DAC">
          <w:rPr>
            <w:rStyle w:val="Hyperlink"/>
          </w:rPr>
          <w:t>https://www.files.ethz.ch/isn/111193/Taking%20Sovereignty%20Out%20of%20This%20World.pdf</w:t>
        </w:r>
      </w:hyperlink>
      <w:r>
        <w:t xml:space="preserve"> </w:t>
      </w:r>
    </w:p>
    <w:p w14:paraId="248D7144" w14:textId="77777777" w:rsidR="009B0106" w:rsidRDefault="009B0106" w:rsidP="009B0106">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Herz’s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r w:rsidRPr="00916BB1">
        <w:rPr>
          <w:sz w:val="8"/>
          <w:szCs w:val="20"/>
        </w:rPr>
        <w:t>The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xml:space="preserve">. If our argument is even half correct, the claim with which this paper began—that </w:t>
      </w:r>
      <w:r w:rsidRPr="00916BB1">
        <w:rPr>
          <w:sz w:val="8"/>
          <w:szCs w:val="20"/>
        </w:rPr>
        <w:t>modes of political killing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13EFB38" w14:textId="77777777" w:rsidR="009B0106" w:rsidRPr="007A3562" w:rsidRDefault="009B0106" w:rsidP="009B0106"/>
    <w:p w14:paraId="4838720E" w14:textId="77777777" w:rsidR="009B0106" w:rsidRPr="00F601E6" w:rsidRDefault="009B0106" w:rsidP="009B0106"/>
    <w:p w14:paraId="2E0107D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60FF7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0106"/>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010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8013A"/>
  <w15:chartTrackingRefBased/>
  <w15:docId w15:val="{20C5C806-EF55-4555-BB93-30B9CF003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0106"/>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9B01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9B01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9B01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B0106"/>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9B010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9B010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9B010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9B010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9B010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B01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010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9B0106"/>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9B010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9B010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B010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B010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010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B010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B0106"/>
    <w:rPr>
      <w:color w:val="auto"/>
      <w:u w:val="none"/>
    </w:rPr>
  </w:style>
  <w:style w:type="character" w:styleId="FollowedHyperlink">
    <w:name w:val="FollowedHyperlink"/>
    <w:basedOn w:val="DefaultParagraphFont"/>
    <w:uiPriority w:val="99"/>
    <w:unhideWhenUsed/>
    <w:rsid w:val="009B0106"/>
    <w:rPr>
      <w:color w:val="auto"/>
      <w:u w:val="none"/>
    </w:rPr>
  </w:style>
  <w:style w:type="character" w:customStyle="1" w:styleId="Heading5Char">
    <w:name w:val="Heading 5 Char"/>
    <w:aliases w:val="Text Char"/>
    <w:basedOn w:val="DefaultParagraphFont"/>
    <w:link w:val="Heading5"/>
    <w:rsid w:val="009B0106"/>
    <w:rPr>
      <w:rFonts w:ascii="Cambria" w:eastAsia="Times New Roman" w:hAnsi="Cambria"/>
      <w:b/>
      <w:bCs/>
      <w:i/>
      <w:iCs/>
      <w:sz w:val="20"/>
      <w:lang w:bidi="en-US"/>
    </w:rPr>
  </w:style>
  <w:style w:type="character" w:customStyle="1" w:styleId="Heading6Char">
    <w:name w:val="Heading 6 Char"/>
    <w:basedOn w:val="DefaultParagraphFont"/>
    <w:link w:val="Heading6"/>
    <w:rsid w:val="009B0106"/>
    <w:rPr>
      <w:rFonts w:ascii="Cambria" w:eastAsia="Times New Roman" w:hAnsi="Cambria"/>
      <w:b/>
      <w:bCs/>
      <w:i/>
      <w:iCs/>
      <w:sz w:val="20"/>
      <w:lang w:bidi="en-US"/>
    </w:rPr>
  </w:style>
  <w:style w:type="character" w:customStyle="1" w:styleId="Heading7Char">
    <w:name w:val="Heading 7 Char"/>
    <w:basedOn w:val="DefaultParagraphFont"/>
    <w:link w:val="Heading7"/>
    <w:rsid w:val="009B010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9B010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9B010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9B01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B0106"/>
    <w:rPr>
      <w:rFonts w:ascii="Lucida Grande" w:hAnsi="Lucida Grande" w:cs="Lucida Grande"/>
      <w:sz w:val="24"/>
    </w:rPr>
  </w:style>
  <w:style w:type="character" w:styleId="UnresolvedMention">
    <w:name w:val="Unresolved Mention"/>
    <w:basedOn w:val="DefaultParagraphFont"/>
    <w:uiPriority w:val="99"/>
    <w:semiHidden/>
    <w:unhideWhenUsed/>
    <w:rsid w:val="009B0106"/>
    <w:rPr>
      <w:color w:val="605E5C"/>
      <w:shd w:val="clear" w:color="auto" w:fill="E1DFDD"/>
    </w:rPr>
  </w:style>
  <w:style w:type="paragraph" w:styleId="ListParagraph">
    <w:name w:val="List Paragraph"/>
    <w:aliases w:val="6 font"/>
    <w:basedOn w:val="Normal"/>
    <w:uiPriority w:val="99"/>
    <w:unhideWhenUsed/>
    <w:qFormat/>
    <w:rsid w:val="009B0106"/>
    <w:pPr>
      <w:ind w:left="720"/>
      <w:contextualSpacing/>
    </w:pPr>
  </w:style>
  <w:style w:type="paragraph" w:customStyle="1" w:styleId="Emphasis1">
    <w:name w:val="Emphasis1"/>
    <w:basedOn w:val="Normal"/>
    <w:link w:val="Emphasis"/>
    <w:autoRedefine/>
    <w:uiPriority w:val="7"/>
    <w:qFormat/>
    <w:rsid w:val="009B010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B010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B01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9B0106"/>
    <w:rPr>
      <w:u w:val="single"/>
    </w:rPr>
  </w:style>
  <w:style w:type="paragraph" w:styleId="Title">
    <w:name w:val="Title"/>
    <w:aliases w:val="Cites and Cards,UNDERLINE,Bold Underlined,title,Block Heading,Read This"/>
    <w:basedOn w:val="Normal"/>
    <w:next w:val="Normal"/>
    <w:link w:val="TitleChar"/>
    <w:uiPriority w:val="6"/>
    <w:qFormat/>
    <w:rsid w:val="009B010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B010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9B0106"/>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9B010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9B010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9B010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9B0106"/>
    <w:rPr>
      <w:rFonts w:ascii="Tahoma" w:hAnsi="Tahoma" w:cs="Tahoma"/>
      <w:szCs w:val="16"/>
    </w:rPr>
  </w:style>
  <w:style w:type="character" w:customStyle="1" w:styleId="BalloonTextChar">
    <w:name w:val="Balloon Text Char"/>
    <w:basedOn w:val="DefaultParagraphFont"/>
    <w:link w:val="BalloonText"/>
    <w:uiPriority w:val="99"/>
    <w:rsid w:val="009B0106"/>
    <w:rPr>
      <w:rFonts w:ascii="Tahoma" w:hAnsi="Tahoma" w:cs="Tahoma"/>
      <w:szCs w:val="16"/>
    </w:rPr>
  </w:style>
  <w:style w:type="paragraph" w:styleId="Header">
    <w:name w:val="header"/>
    <w:basedOn w:val="Normal"/>
    <w:link w:val="HeaderChar"/>
    <w:uiPriority w:val="99"/>
    <w:unhideWhenUsed/>
    <w:qFormat/>
    <w:rsid w:val="009B0106"/>
    <w:pPr>
      <w:tabs>
        <w:tab w:val="center" w:pos="4680"/>
        <w:tab w:val="right" w:pos="9360"/>
      </w:tabs>
    </w:pPr>
  </w:style>
  <w:style w:type="character" w:customStyle="1" w:styleId="HeaderChar">
    <w:name w:val="Header Char"/>
    <w:basedOn w:val="DefaultParagraphFont"/>
    <w:link w:val="Header"/>
    <w:uiPriority w:val="99"/>
    <w:rsid w:val="009B0106"/>
    <w:rPr>
      <w:rFonts w:ascii="Calibri" w:hAnsi="Calibri"/>
    </w:rPr>
  </w:style>
  <w:style w:type="paragraph" w:styleId="Footer">
    <w:name w:val="footer"/>
    <w:basedOn w:val="Normal"/>
    <w:link w:val="FooterChar"/>
    <w:uiPriority w:val="99"/>
    <w:unhideWhenUsed/>
    <w:rsid w:val="009B0106"/>
    <w:pPr>
      <w:tabs>
        <w:tab w:val="center" w:pos="4680"/>
        <w:tab w:val="right" w:pos="9360"/>
      </w:tabs>
    </w:pPr>
  </w:style>
  <w:style w:type="character" w:customStyle="1" w:styleId="FooterChar">
    <w:name w:val="Footer Char"/>
    <w:basedOn w:val="DefaultParagraphFont"/>
    <w:link w:val="Footer"/>
    <w:uiPriority w:val="99"/>
    <w:rsid w:val="009B0106"/>
    <w:rPr>
      <w:rFonts w:ascii="Calibri" w:hAnsi="Calibri"/>
    </w:rPr>
  </w:style>
  <w:style w:type="character" w:customStyle="1" w:styleId="m4841727538114946087gmail-styleunderline">
    <w:name w:val="m_4841727538114946087gmail-styleunderline"/>
    <w:basedOn w:val="DefaultParagraphFont"/>
    <w:rsid w:val="009B0106"/>
  </w:style>
  <w:style w:type="paragraph" w:customStyle="1" w:styleId="Analytic">
    <w:name w:val="Analytic"/>
    <w:basedOn w:val="Normal"/>
    <w:link w:val="AnalyticChar"/>
    <w:autoRedefine/>
    <w:rsid w:val="009B0106"/>
    <w:rPr>
      <w:b/>
      <w:sz w:val="24"/>
    </w:rPr>
  </w:style>
  <w:style w:type="paragraph" w:customStyle="1" w:styleId="BreakTag">
    <w:name w:val="Break Tag"/>
    <w:basedOn w:val="Normal"/>
    <w:autoRedefine/>
    <w:uiPriority w:val="4"/>
    <w:qFormat/>
    <w:rsid w:val="009B0106"/>
    <w:pPr>
      <w:spacing w:before="240"/>
    </w:pPr>
    <w:rPr>
      <w:b/>
      <w:sz w:val="26"/>
    </w:rPr>
  </w:style>
  <w:style w:type="paragraph" w:customStyle="1" w:styleId="BreakBlock">
    <w:name w:val="Break Block"/>
    <w:basedOn w:val="Normal"/>
    <w:link w:val="BreakBlockChar"/>
    <w:autoRedefine/>
    <w:qFormat/>
    <w:rsid w:val="009B010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9B0106"/>
    <w:rPr>
      <w:rFonts w:ascii="Arial Bold" w:hAnsi="Arial Bold"/>
      <w:b/>
      <w:caps/>
      <w:sz w:val="32"/>
      <w:u w:val="single"/>
    </w:rPr>
  </w:style>
  <w:style w:type="character" w:customStyle="1" w:styleId="Mention1">
    <w:name w:val="Mention1"/>
    <w:basedOn w:val="DefaultParagraphFont"/>
    <w:uiPriority w:val="99"/>
    <w:semiHidden/>
    <w:unhideWhenUsed/>
    <w:rsid w:val="009B0106"/>
    <w:rPr>
      <w:color w:val="2B579A"/>
      <w:shd w:val="clear" w:color="auto" w:fill="E6E6E6"/>
    </w:rPr>
  </w:style>
  <w:style w:type="character" w:customStyle="1" w:styleId="UnresolvedMention1">
    <w:name w:val="Unresolved Mention1"/>
    <w:basedOn w:val="DefaultParagraphFont"/>
    <w:uiPriority w:val="99"/>
    <w:unhideWhenUsed/>
    <w:rsid w:val="009B0106"/>
    <w:rPr>
      <w:color w:val="808080"/>
      <w:shd w:val="clear" w:color="auto" w:fill="E6E6E6"/>
    </w:rPr>
  </w:style>
  <w:style w:type="paragraph" w:customStyle="1" w:styleId="evidencetext">
    <w:name w:val="evidence text"/>
    <w:basedOn w:val="Normal"/>
    <w:link w:val="evidencetextChar1"/>
    <w:qFormat/>
    <w:rsid w:val="009B0106"/>
    <w:pPr>
      <w:ind w:left="432" w:right="432"/>
    </w:pPr>
    <w:rPr>
      <w:color w:val="000000"/>
      <w:lang w:val="x-none" w:eastAsia="x-none"/>
    </w:rPr>
  </w:style>
  <w:style w:type="character" w:customStyle="1" w:styleId="evidencetextChar1">
    <w:name w:val="evidence text Char1"/>
    <w:link w:val="evidencetext"/>
    <w:rsid w:val="009B0106"/>
    <w:rPr>
      <w:rFonts w:ascii="Calibri" w:hAnsi="Calibri"/>
      <w:color w:val="000000"/>
      <w:lang w:val="x-none" w:eastAsia="x-none"/>
    </w:rPr>
  </w:style>
  <w:style w:type="character" w:customStyle="1" w:styleId="Author-Date">
    <w:name w:val="Author-Date"/>
    <w:qFormat/>
    <w:rsid w:val="009B0106"/>
    <w:rPr>
      <w:b/>
      <w:sz w:val="24"/>
    </w:rPr>
  </w:style>
  <w:style w:type="paragraph" w:customStyle="1" w:styleId="Nothing">
    <w:name w:val="Nothing"/>
    <w:link w:val="NothingChar"/>
    <w:qFormat/>
    <w:rsid w:val="009B0106"/>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9B0106"/>
    <w:rPr>
      <w:rFonts w:eastAsia="Times New Roman"/>
      <w:u w:val="single"/>
    </w:rPr>
  </w:style>
  <w:style w:type="character" w:customStyle="1" w:styleId="Style4Char">
    <w:name w:val="Style4 Char"/>
    <w:link w:val="Style4"/>
    <w:rsid w:val="009B0106"/>
    <w:rPr>
      <w:rFonts w:ascii="Calibri" w:eastAsia="Times New Roman" w:hAnsi="Calibri"/>
      <w:u w:val="single"/>
    </w:rPr>
  </w:style>
  <w:style w:type="character" w:customStyle="1" w:styleId="cardChar">
    <w:name w:val="card Char"/>
    <w:aliases w:val="Bold Cite Char Char,Speed Cite Char"/>
    <w:basedOn w:val="DefaultParagraphFont"/>
    <w:rsid w:val="009B0106"/>
    <w:rPr>
      <w:rFonts w:ascii="Calibri" w:hAnsi="Calibri" w:cs="Calibri"/>
      <w:u w:val="single"/>
    </w:rPr>
  </w:style>
  <w:style w:type="character" w:customStyle="1" w:styleId="term">
    <w:name w:val="term"/>
    <w:basedOn w:val="DefaultParagraphFont"/>
    <w:rsid w:val="009B0106"/>
  </w:style>
  <w:style w:type="character" w:customStyle="1" w:styleId="Style1Char">
    <w:name w:val="Style1 Char"/>
    <w:rsid w:val="009B0106"/>
    <w:rPr>
      <w:rFonts w:ascii="Times New Roman" w:eastAsia="SimSun" w:hAnsi="Times New Roman" w:cs="Times New Roman"/>
      <w:sz w:val="20"/>
      <w:szCs w:val="24"/>
      <w:u w:val="single"/>
      <w:lang w:eastAsia="zh-CN"/>
    </w:rPr>
  </w:style>
  <w:style w:type="character" w:customStyle="1" w:styleId="Styleunderline11pt">
    <w:name w:val="Style underline + 11 pt"/>
    <w:rsid w:val="009B0106"/>
    <w:rPr>
      <w:rFonts w:ascii="Times New Roman" w:hAnsi="Times New Roman"/>
      <w:sz w:val="20"/>
      <w:u w:val="single"/>
    </w:rPr>
  </w:style>
  <w:style w:type="paragraph" w:customStyle="1" w:styleId="Stylecard11pt">
    <w:name w:val="Style card + 11 pt"/>
    <w:basedOn w:val="Normal"/>
    <w:link w:val="Stylecard11ptChar"/>
    <w:qFormat/>
    <w:rsid w:val="009B0106"/>
    <w:pPr>
      <w:ind w:left="288" w:right="288"/>
    </w:pPr>
    <w:rPr>
      <w:rFonts w:eastAsia="SimSun"/>
      <w:lang w:eastAsia="zh-CN"/>
    </w:rPr>
  </w:style>
  <w:style w:type="character" w:customStyle="1" w:styleId="Stylecard11ptChar">
    <w:name w:val="Style card + 11 pt Char"/>
    <w:link w:val="Stylecard11pt"/>
    <w:rsid w:val="009B0106"/>
    <w:rPr>
      <w:rFonts w:ascii="Calibri" w:eastAsia="SimSun" w:hAnsi="Calibri"/>
      <w:lang w:eastAsia="zh-CN"/>
    </w:rPr>
  </w:style>
  <w:style w:type="paragraph" w:customStyle="1" w:styleId="Minimize">
    <w:name w:val="Minimize"/>
    <w:basedOn w:val="Normal"/>
    <w:next w:val="Normal"/>
    <w:link w:val="MinimizeChar"/>
    <w:qFormat/>
    <w:rsid w:val="009B010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9B0106"/>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9B0106"/>
    <w:pPr>
      <w:spacing w:after="0" w:line="240" w:lineRule="auto"/>
    </w:pPr>
    <w:rPr>
      <w:rFonts w:ascii="Arial" w:hAnsi="Arial" w:cs="Arial"/>
      <w:u w:val="single"/>
    </w:rPr>
  </w:style>
  <w:style w:type="paragraph" w:customStyle="1" w:styleId="cardtext">
    <w:name w:val="card text"/>
    <w:basedOn w:val="Normal"/>
    <w:link w:val="cardtextChar"/>
    <w:qFormat/>
    <w:rsid w:val="009B0106"/>
    <w:pPr>
      <w:ind w:left="288" w:right="288"/>
    </w:pPr>
  </w:style>
  <w:style w:type="character" w:customStyle="1" w:styleId="cardtextChar">
    <w:name w:val="card text Char"/>
    <w:basedOn w:val="DefaultParagraphFont"/>
    <w:link w:val="cardtext"/>
    <w:rsid w:val="009B0106"/>
    <w:rPr>
      <w:rFonts w:ascii="Calibri" w:hAnsi="Calibri"/>
    </w:rPr>
  </w:style>
  <w:style w:type="character" w:customStyle="1" w:styleId="byline">
    <w:name w:val="byline"/>
    <w:basedOn w:val="DefaultParagraphFont"/>
    <w:rsid w:val="009B010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9B0106"/>
    <w:rPr>
      <w:rFonts w:ascii="Arial" w:hAnsi="Arial"/>
      <w:b/>
      <w:sz w:val="24"/>
      <w:szCs w:val="22"/>
      <w:u w:val="single"/>
    </w:rPr>
  </w:style>
  <w:style w:type="paragraph" w:customStyle="1" w:styleId="StyleStyle411pt">
    <w:name w:val="Style Style4 + 11 pt"/>
    <w:basedOn w:val="Normal"/>
    <w:link w:val="StyleStyle411ptChar"/>
    <w:qFormat/>
    <w:rsid w:val="009B010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9B0106"/>
    <w:rPr>
      <w:rFonts w:ascii="Calibri" w:eastAsia="Times New Roman" w:hAnsi="Calibri"/>
      <w:u w:val="single"/>
    </w:rPr>
  </w:style>
  <w:style w:type="character" w:customStyle="1" w:styleId="Style11ptUnderline">
    <w:name w:val="Style 11 pt Underline"/>
    <w:rsid w:val="009B0106"/>
    <w:rPr>
      <w:sz w:val="20"/>
      <w:u w:val="single"/>
    </w:rPr>
  </w:style>
  <w:style w:type="character" w:customStyle="1" w:styleId="Style11ptBoldUnderline">
    <w:name w:val="Style 11 pt Bold Underline"/>
    <w:rsid w:val="009B0106"/>
    <w:rPr>
      <w:b/>
      <w:bCs/>
      <w:sz w:val="20"/>
      <w:u w:val="single"/>
    </w:rPr>
  </w:style>
  <w:style w:type="character" w:customStyle="1" w:styleId="Style11pt">
    <w:name w:val="Style 11 pt"/>
    <w:rsid w:val="009B0106"/>
    <w:rPr>
      <w:sz w:val="20"/>
    </w:rPr>
  </w:style>
  <w:style w:type="paragraph" w:customStyle="1" w:styleId="StyleStyle411ptBold">
    <w:name w:val="Style Style4 + 11 pt Bold"/>
    <w:basedOn w:val="Normal"/>
    <w:link w:val="StyleStyle411ptBoldChar"/>
    <w:qFormat/>
    <w:rsid w:val="009B0106"/>
    <w:rPr>
      <w:rFonts w:eastAsia="Times New Roman"/>
      <w:b/>
      <w:bCs/>
      <w:u w:val="single"/>
    </w:rPr>
  </w:style>
  <w:style w:type="character" w:customStyle="1" w:styleId="StyleStyle411ptBoldChar">
    <w:name w:val="Style Style4 + 11 pt Bold Char"/>
    <w:basedOn w:val="DefaultParagraphFont"/>
    <w:link w:val="StyleStyle411ptBold"/>
    <w:rsid w:val="009B0106"/>
    <w:rPr>
      <w:rFonts w:ascii="Calibri" w:eastAsia="Times New Roman" w:hAnsi="Calibri"/>
      <w:b/>
      <w:bCs/>
      <w:u w:val="single"/>
    </w:rPr>
  </w:style>
  <w:style w:type="paragraph" w:customStyle="1" w:styleId="BlockTitle">
    <w:name w:val="Block Title"/>
    <w:basedOn w:val="Normal"/>
    <w:next w:val="Normal"/>
    <w:qFormat/>
    <w:rsid w:val="009B0106"/>
    <w:pPr>
      <w:spacing w:after="120"/>
      <w:jc w:val="center"/>
      <w:outlineLvl w:val="0"/>
    </w:pPr>
    <w:rPr>
      <w:rFonts w:eastAsia="Times New Roman"/>
      <w:b/>
      <w:sz w:val="32"/>
      <w:szCs w:val="20"/>
      <w:u w:val="single"/>
    </w:rPr>
  </w:style>
  <w:style w:type="character" w:customStyle="1" w:styleId="Emphasis2">
    <w:name w:val="Emphasis2"/>
    <w:basedOn w:val="DefaultParagraphFont"/>
    <w:rsid w:val="009B0106"/>
    <w:rPr>
      <w:rFonts w:ascii="Franklin Gothic Heavy" w:hAnsi="Franklin Gothic Heavy"/>
      <w:iCs/>
      <w:u w:val="single"/>
    </w:rPr>
  </w:style>
  <w:style w:type="paragraph" w:customStyle="1" w:styleId="Cards">
    <w:name w:val="Cards"/>
    <w:basedOn w:val="Normal"/>
    <w:link w:val="CardsChar1"/>
    <w:qFormat/>
    <w:rsid w:val="009B010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B0106"/>
    <w:rPr>
      <w:rFonts w:ascii="Times New Roman" w:eastAsia="Times New Roman" w:hAnsi="Times New Roman" w:cs="Times New Roman"/>
      <w:sz w:val="20"/>
      <w:szCs w:val="24"/>
    </w:rPr>
  </w:style>
  <w:style w:type="character" w:customStyle="1" w:styleId="pmterms1">
    <w:name w:val="pmterms1"/>
    <w:basedOn w:val="DefaultParagraphFont"/>
    <w:rsid w:val="009B0106"/>
  </w:style>
  <w:style w:type="character" w:customStyle="1" w:styleId="hilite1">
    <w:name w:val="hilite1"/>
    <w:basedOn w:val="DefaultParagraphFont"/>
    <w:rsid w:val="009B010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B0106"/>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9B0106"/>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9B0106"/>
    <w:rPr>
      <w:rFonts w:eastAsia="Times New Roman"/>
      <w:b/>
      <w:szCs w:val="20"/>
    </w:rPr>
  </w:style>
  <w:style w:type="character" w:customStyle="1" w:styleId="NormaltagChar">
    <w:name w:val="Normal tag Char"/>
    <w:basedOn w:val="DefaultParagraphFont"/>
    <w:link w:val="Normaltag"/>
    <w:uiPriority w:val="99"/>
    <w:locked/>
    <w:rsid w:val="009B0106"/>
    <w:rPr>
      <w:rFonts w:ascii="Calibri" w:eastAsia="Times New Roman" w:hAnsi="Calibri"/>
      <w:b/>
      <w:szCs w:val="20"/>
    </w:rPr>
  </w:style>
  <w:style w:type="character" w:customStyle="1" w:styleId="DebateUnderline">
    <w:name w:val="Debate Underline"/>
    <w:qFormat/>
    <w:rsid w:val="009B0106"/>
    <w:rPr>
      <w:rFonts w:ascii="Times New Roman" w:hAnsi="Times New Roman"/>
      <w:sz w:val="20"/>
      <w:szCs w:val="24"/>
      <w:u w:val="thick"/>
    </w:rPr>
  </w:style>
  <w:style w:type="character" w:customStyle="1" w:styleId="blue">
    <w:name w:val="blue"/>
    <w:basedOn w:val="DefaultParagraphFont"/>
    <w:rsid w:val="009B0106"/>
    <w:rPr>
      <w:rFonts w:cs="Times New Roman"/>
    </w:rPr>
  </w:style>
  <w:style w:type="paragraph" w:customStyle="1" w:styleId="cites">
    <w:name w:val="cites"/>
    <w:link w:val="Heading1Char3"/>
    <w:autoRedefine/>
    <w:qFormat/>
    <w:rsid w:val="009B0106"/>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9B0106"/>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9B010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9B0106"/>
    <w:rPr>
      <w:rFonts w:ascii="Times New Roman" w:eastAsia="Malgun Gothic" w:hAnsi="Times New Roman" w:cs="Times New Roman"/>
      <w:sz w:val="12"/>
      <w:szCs w:val="24"/>
    </w:rPr>
  </w:style>
  <w:style w:type="character" w:customStyle="1" w:styleId="CitesChar2">
    <w:name w:val="Cites Char2"/>
    <w:link w:val="Cites0"/>
    <w:rsid w:val="009B0106"/>
    <w:rPr>
      <w:rFonts w:eastAsia="Times New Roman" w:cs="Times New Roman"/>
      <w:b/>
      <w:bCs/>
      <w:sz w:val="20"/>
      <w:szCs w:val="20"/>
    </w:rPr>
  </w:style>
  <w:style w:type="paragraph" w:customStyle="1" w:styleId="BlockTitle2">
    <w:name w:val="Block Title2"/>
    <w:basedOn w:val="Normal"/>
    <w:next w:val="Normal"/>
    <w:qFormat/>
    <w:rsid w:val="009B0106"/>
    <w:pPr>
      <w:spacing w:after="240"/>
      <w:jc w:val="center"/>
    </w:pPr>
    <w:rPr>
      <w:rFonts w:eastAsia="Times New Roman"/>
      <w:b/>
      <w:sz w:val="32"/>
      <w:u w:val="single"/>
      <w:lang w:bidi="en-US"/>
    </w:rPr>
  </w:style>
  <w:style w:type="paragraph" w:styleId="TOC1">
    <w:name w:val="toc 1"/>
    <w:basedOn w:val="Normal"/>
    <w:next w:val="Normal"/>
    <w:autoRedefine/>
    <w:uiPriority w:val="39"/>
    <w:rsid w:val="009B0106"/>
    <w:pPr>
      <w:spacing w:before="120" w:after="120"/>
    </w:pPr>
    <w:rPr>
      <w:rFonts w:eastAsia="Times New Roman"/>
      <w:b/>
      <w:u w:val="single"/>
      <w:lang w:bidi="en-US"/>
    </w:rPr>
  </w:style>
  <w:style w:type="paragraph" w:styleId="TOC9">
    <w:name w:val="toc 9"/>
    <w:basedOn w:val="Normal"/>
    <w:next w:val="Normal"/>
    <w:autoRedefine/>
    <w:rsid w:val="009B0106"/>
    <w:pPr>
      <w:ind w:left="1600"/>
    </w:pPr>
    <w:rPr>
      <w:rFonts w:eastAsia="Times New Roman"/>
      <w:sz w:val="20"/>
      <w:lang w:bidi="en-US"/>
    </w:rPr>
  </w:style>
  <w:style w:type="paragraph" w:customStyle="1" w:styleId="TxBrp1">
    <w:name w:val="TxBr_p1"/>
    <w:basedOn w:val="Normal"/>
    <w:qFormat/>
    <w:rsid w:val="009B010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B0106"/>
    <w:pPr>
      <w:spacing w:before="100" w:beforeAutospacing="1" w:after="100" w:afterAutospacing="1"/>
    </w:pPr>
    <w:rPr>
      <w:rFonts w:eastAsia="Times New Roman"/>
      <w:lang w:bidi="en-US"/>
    </w:rPr>
  </w:style>
  <w:style w:type="paragraph" w:customStyle="1" w:styleId="fullstory">
    <w:name w:val="fullstory"/>
    <w:basedOn w:val="Normal"/>
    <w:qFormat/>
    <w:rsid w:val="009B0106"/>
    <w:pPr>
      <w:spacing w:before="100" w:beforeAutospacing="1" w:after="100" w:afterAutospacing="1"/>
    </w:pPr>
    <w:rPr>
      <w:rFonts w:eastAsia="Times New Roman"/>
      <w:lang w:bidi="en-US"/>
    </w:rPr>
  </w:style>
  <w:style w:type="character" w:customStyle="1" w:styleId="standardcontent">
    <w:name w:val="standardcontent"/>
    <w:basedOn w:val="DefaultParagraphFont"/>
    <w:rsid w:val="009B0106"/>
  </w:style>
  <w:style w:type="paragraph" w:customStyle="1" w:styleId="hat">
    <w:name w:val="hat"/>
    <w:basedOn w:val="Normal"/>
    <w:next w:val="Normal"/>
    <w:link w:val="hatChar"/>
    <w:qFormat/>
    <w:rsid w:val="009B010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9B0106"/>
  </w:style>
  <w:style w:type="paragraph" w:customStyle="1" w:styleId="HotRouteChar">
    <w:name w:val="Hot Route! Char"/>
    <w:basedOn w:val="Normal"/>
    <w:qFormat/>
    <w:rsid w:val="009B010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9B0106"/>
    <w:rPr>
      <w:rFonts w:cs="Times New Roman"/>
      <w:b/>
      <w:bCs/>
    </w:rPr>
  </w:style>
  <w:style w:type="paragraph" w:customStyle="1" w:styleId="Default">
    <w:name w:val="Default"/>
    <w:qFormat/>
    <w:rsid w:val="009B010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9B0106"/>
    <w:rPr>
      <w:rFonts w:ascii="Cambria" w:hAnsi="Cambria" w:cs="Times New Roman"/>
      <w:b/>
      <w:bCs/>
      <w:sz w:val="26"/>
      <w:szCs w:val="26"/>
    </w:rPr>
  </w:style>
  <w:style w:type="character" w:customStyle="1" w:styleId="UnderliningChar">
    <w:name w:val="Underlining Char"/>
    <w:basedOn w:val="DefaultParagraphFont"/>
    <w:link w:val="Underlining"/>
    <w:rsid w:val="009B0106"/>
    <w:rPr>
      <w:rFonts w:ascii="Arial Narrow" w:hAnsi="Arial Narrow" w:cs="Times New Roman"/>
      <w:u w:val="single"/>
    </w:rPr>
  </w:style>
  <w:style w:type="character" w:customStyle="1" w:styleId="CardCharChar1">
    <w:name w:val="Card Char Char1"/>
    <w:basedOn w:val="DefaultParagraphFont"/>
    <w:rsid w:val="009B0106"/>
    <w:rPr>
      <w:rFonts w:cs="Times New Roman"/>
      <w:b/>
      <w:bCs/>
      <w:sz w:val="28"/>
      <w:szCs w:val="28"/>
    </w:rPr>
  </w:style>
  <w:style w:type="paragraph" w:customStyle="1" w:styleId="Cites0">
    <w:name w:val="Cites"/>
    <w:basedOn w:val="Normal"/>
    <w:link w:val="CitesChar2"/>
    <w:qFormat/>
    <w:rsid w:val="009B010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B0106"/>
    <w:rPr>
      <w:rFonts w:ascii="Times New Roman" w:eastAsia="Calibri" w:hAnsi="Times New Roman" w:cs="Times New Roman"/>
      <w:sz w:val="24"/>
      <w:szCs w:val="24"/>
    </w:rPr>
  </w:style>
  <w:style w:type="character" w:customStyle="1" w:styleId="apple-converted-space">
    <w:name w:val="apple-converted-space"/>
    <w:basedOn w:val="DefaultParagraphFont"/>
    <w:rsid w:val="009B0106"/>
  </w:style>
  <w:style w:type="character" w:customStyle="1" w:styleId="hit">
    <w:name w:val="hit"/>
    <w:basedOn w:val="DefaultParagraphFont"/>
    <w:rsid w:val="009B0106"/>
    <w:rPr>
      <w:rFonts w:cs="Times New Roman"/>
    </w:rPr>
  </w:style>
  <w:style w:type="paragraph" w:customStyle="1" w:styleId="SmallFont">
    <w:name w:val="Small Font"/>
    <w:basedOn w:val="Normal"/>
    <w:link w:val="SmallFontChar"/>
    <w:qFormat/>
    <w:rsid w:val="009B0106"/>
    <w:pPr>
      <w:spacing w:after="200"/>
      <w:jc w:val="both"/>
    </w:pPr>
    <w:rPr>
      <w:rFonts w:eastAsia="Calibri"/>
      <w:szCs w:val="18"/>
    </w:rPr>
  </w:style>
  <w:style w:type="character" w:customStyle="1" w:styleId="SmallFontChar">
    <w:name w:val="Small Font Char"/>
    <w:basedOn w:val="DefaultParagraphFont"/>
    <w:link w:val="SmallFont"/>
    <w:locked/>
    <w:rsid w:val="009B0106"/>
    <w:rPr>
      <w:rFonts w:ascii="Calibri" w:eastAsia="Calibri" w:hAnsi="Calibri"/>
      <w:szCs w:val="18"/>
    </w:rPr>
  </w:style>
  <w:style w:type="character" w:customStyle="1" w:styleId="CircleChar1">
    <w:name w:val="Circle Char1"/>
    <w:basedOn w:val="DefaultParagraphFont"/>
    <w:rsid w:val="009B0106"/>
    <w:rPr>
      <w:rFonts w:cs="Times New Roman"/>
      <w:b/>
      <w:i/>
      <w:sz w:val="18"/>
      <w:szCs w:val="18"/>
      <w:u w:val="single"/>
      <w:lang w:val="en-US" w:eastAsia="en-US" w:bidi="ar-SA"/>
    </w:rPr>
  </w:style>
  <w:style w:type="paragraph" w:styleId="BodyText">
    <w:name w:val="Body Text"/>
    <w:basedOn w:val="Normal"/>
    <w:link w:val="BodyTextChar"/>
    <w:uiPriority w:val="99"/>
    <w:unhideWhenUsed/>
    <w:rsid w:val="009B0106"/>
    <w:pPr>
      <w:spacing w:after="120"/>
    </w:pPr>
  </w:style>
  <w:style w:type="character" w:customStyle="1" w:styleId="BodyTextChar">
    <w:name w:val="Body Text Char"/>
    <w:basedOn w:val="DefaultParagraphFont"/>
    <w:link w:val="BodyText"/>
    <w:uiPriority w:val="99"/>
    <w:rsid w:val="009B0106"/>
    <w:rPr>
      <w:rFonts w:ascii="Calibri" w:hAnsi="Calibri"/>
    </w:rPr>
  </w:style>
  <w:style w:type="character" w:customStyle="1" w:styleId="verdana">
    <w:name w:val="verdana"/>
    <w:basedOn w:val="DefaultParagraphFont"/>
    <w:rsid w:val="009B0106"/>
  </w:style>
  <w:style w:type="character" w:customStyle="1" w:styleId="CardsChar1">
    <w:name w:val="Cards Char1"/>
    <w:link w:val="Cards"/>
    <w:rsid w:val="009B0106"/>
    <w:rPr>
      <w:rFonts w:ascii="Calibri" w:eastAsia="Times New Roman" w:hAnsi="Calibri" w:cs="Times New Roman"/>
      <w:sz w:val="20"/>
      <w:szCs w:val="20"/>
    </w:rPr>
  </w:style>
  <w:style w:type="paragraph" w:customStyle="1" w:styleId="BlockHeadings">
    <w:name w:val="Block Headings"/>
    <w:basedOn w:val="Normal"/>
    <w:link w:val="BlockHeadingsChar"/>
    <w:qFormat/>
    <w:rsid w:val="009B010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B0106"/>
    <w:rPr>
      <w:rFonts w:ascii="Calibri" w:eastAsia="Times New Roman" w:hAnsi="Calibri" w:cs="Times New Roman"/>
      <w:b/>
      <w:sz w:val="20"/>
      <w:szCs w:val="20"/>
    </w:rPr>
  </w:style>
  <w:style w:type="paragraph" w:customStyle="1" w:styleId="loose">
    <w:name w:val="loose"/>
    <w:basedOn w:val="Normal"/>
    <w:qFormat/>
    <w:rsid w:val="009B0106"/>
    <w:pPr>
      <w:spacing w:before="210"/>
    </w:pPr>
    <w:rPr>
      <w:rFonts w:eastAsia="Times New Roman"/>
      <w:lang w:eastAsia="zh-CN" w:bidi="he-IL"/>
    </w:rPr>
  </w:style>
  <w:style w:type="character" w:customStyle="1" w:styleId="hit1">
    <w:name w:val="hit1"/>
    <w:basedOn w:val="DefaultParagraphFont"/>
    <w:rsid w:val="009B0106"/>
    <w:rPr>
      <w:b/>
      <w:bCs/>
      <w:color w:val="CC0033"/>
    </w:rPr>
  </w:style>
  <w:style w:type="character" w:customStyle="1" w:styleId="upper">
    <w:name w:val="upper"/>
    <w:basedOn w:val="DefaultParagraphFont"/>
    <w:rsid w:val="009B0106"/>
  </w:style>
  <w:style w:type="character" w:customStyle="1" w:styleId="Author">
    <w:name w:val="Author"/>
    <w:aliases w:val="Style Date"/>
    <w:basedOn w:val="DefaultParagraphFont"/>
    <w:qFormat/>
    <w:rsid w:val="009B0106"/>
    <w:rPr>
      <w:b/>
      <w:sz w:val="24"/>
    </w:rPr>
  </w:style>
  <w:style w:type="character" w:customStyle="1" w:styleId="SmallFont7pt">
    <w:name w:val="Small Font (7 pt)"/>
    <w:basedOn w:val="DefaultParagraphFont"/>
    <w:rsid w:val="009B0106"/>
    <w:rPr>
      <w:sz w:val="14"/>
    </w:rPr>
  </w:style>
  <w:style w:type="paragraph" w:customStyle="1" w:styleId="UnderlinedText">
    <w:name w:val="Underlined Text"/>
    <w:basedOn w:val="Normal"/>
    <w:qFormat/>
    <w:rsid w:val="009B0106"/>
    <w:rPr>
      <w:rFonts w:eastAsia="Times New Roman"/>
      <w:b/>
      <w:szCs w:val="20"/>
    </w:rPr>
  </w:style>
  <w:style w:type="character" w:customStyle="1" w:styleId="SmallText-New">
    <w:name w:val="Small Text - New"/>
    <w:basedOn w:val="DefaultParagraphFont"/>
    <w:rsid w:val="009B0106"/>
    <w:rPr>
      <w:rFonts w:ascii="Arial Narrow" w:hAnsi="Arial Narrow"/>
      <w:sz w:val="14"/>
    </w:rPr>
  </w:style>
  <w:style w:type="paragraph" w:customStyle="1" w:styleId="Smalltext">
    <w:name w:val="Small text"/>
    <w:aliases w:val="Quote1,Quote11"/>
    <w:basedOn w:val="Normal"/>
    <w:link w:val="SmalltextChar"/>
    <w:qFormat/>
    <w:rsid w:val="009B0106"/>
    <w:rPr>
      <w:rFonts w:ascii="Arial Narrow" w:eastAsia="Times New Roman" w:hAnsi="Arial Narrow"/>
    </w:rPr>
  </w:style>
  <w:style w:type="character" w:customStyle="1" w:styleId="Underlined-New">
    <w:name w:val="Underlined - New"/>
    <w:basedOn w:val="DefaultParagraphFont"/>
    <w:rsid w:val="009B0106"/>
    <w:rPr>
      <w:rFonts w:ascii="Arial Narrow" w:hAnsi="Arial Narrow"/>
      <w:sz w:val="16"/>
      <w:u w:val="single"/>
    </w:rPr>
  </w:style>
  <w:style w:type="paragraph" w:styleId="TOC2">
    <w:name w:val="toc 2"/>
    <w:basedOn w:val="Normal"/>
    <w:next w:val="Normal"/>
    <w:autoRedefine/>
    <w:uiPriority w:val="39"/>
    <w:rsid w:val="009B0106"/>
    <w:pPr>
      <w:ind w:left="200"/>
    </w:pPr>
    <w:rPr>
      <w:rFonts w:eastAsia="Times New Roman"/>
      <w:sz w:val="20"/>
      <w:lang w:bidi="en-US"/>
    </w:rPr>
  </w:style>
  <w:style w:type="paragraph" w:styleId="Caption">
    <w:name w:val="caption"/>
    <w:basedOn w:val="Normal"/>
    <w:next w:val="Normal"/>
    <w:qFormat/>
    <w:rsid w:val="009B0106"/>
    <w:rPr>
      <w:rFonts w:eastAsia="Times New Roman"/>
      <w:b/>
      <w:bCs/>
      <w:sz w:val="18"/>
      <w:szCs w:val="18"/>
      <w:lang w:bidi="en-US"/>
    </w:rPr>
  </w:style>
  <w:style w:type="paragraph" w:styleId="TOCHeading">
    <w:name w:val="TOC Heading"/>
    <w:basedOn w:val="Heading1"/>
    <w:next w:val="Normal"/>
    <w:uiPriority w:val="39"/>
    <w:qFormat/>
    <w:rsid w:val="009B010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B0106"/>
    <w:rPr>
      <w:rFonts w:ascii="Arial Narrow" w:hAnsi="Arial Narrow"/>
      <w:dstrike w:val="0"/>
      <w:sz w:val="20"/>
      <w:bdr w:val="single" w:sz="2" w:space="0" w:color="auto"/>
      <w:vertAlign w:val="baseline"/>
    </w:rPr>
  </w:style>
  <w:style w:type="character" w:customStyle="1" w:styleId="style65">
    <w:name w:val="style65"/>
    <w:basedOn w:val="DefaultParagraphFont"/>
    <w:rsid w:val="009B010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B0106"/>
    <w:rPr>
      <w:rFonts w:cs="Arial"/>
      <w:bCs/>
      <w:szCs w:val="26"/>
      <w:u w:val="single"/>
      <w:lang w:val="en-US" w:eastAsia="en-US" w:bidi="ar-SA"/>
    </w:rPr>
  </w:style>
  <w:style w:type="character" w:customStyle="1" w:styleId="qlabel">
    <w:name w:val="q_label"/>
    <w:basedOn w:val="DefaultParagraphFont"/>
    <w:rsid w:val="009B0106"/>
  </w:style>
  <w:style w:type="character" w:customStyle="1" w:styleId="alabel">
    <w:name w:val="a_label"/>
    <w:basedOn w:val="DefaultParagraphFont"/>
    <w:rsid w:val="009B0106"/>
  </w:style>
  <w:style w:type="character" w:customStyle="1" w:styleId="Style1Char1">
    <w:name w:val="Style1 Char1"/>
    <w:basedOn w:val="DefaultParagraphFont"/>
    <w:rsid w:val="009B0106"/>
    <w:rPr>
      <w:rFonts w:eastAsia="SimSun"/>
      <w:sz w:val="20"/>
      <w:szCs w:val="24"/>
      <w:u w:val="single"/>
      <w:lang w:val="en-US" w:eastAsia="zh-CN" w:bidi="ar-SA"/>
    </w:rPr>
  </w:style>
  <w:style w:type="character" w:customStyle="1" w:styleId="UnderlineCharChar">
    <w:name w:val="Underline Char Char"/>
    <w:basedOn w:val="DefaultParagraphFont"/>
    <w:rsid w:val="009B010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B0106"/>
    <w:rPr>
      <w:rFonts w:eastAsia="MS Mincho"/>
      <w:b/>
      <w:u w:val="single"/>
      <w:lang w:val="en-US" w:eastAsia="en-US" w:bidi="ar-SA"/>
    </w:rPr>
  </w:style>
  <w:style w:type="character" w:customStyle="1" w:styleId="CardTextChar0">
    <w:name w:val="Card Text Char"/>
    <w:basedOn w:val="DefaultParagraphFont"/>
    <w:rsid w:val="009B0106"/>
    <w:rPr>
      <w:rFonts w:ascii="Times New Roman" w:eastAsia="Times New Roman" w:hAnsi="Times New Roman" w:cs="Times New Roman"/>
      <w:szCs w:val="24"/>
    </w:rPr>
  </w:style>
  <w:style w:type="character" w:customStyle="1" w:styleId="reduce2">
    <w:name w:val="reduce2"/>
    <w:basedOn w:val="DefaultParagraphFont"/>
    <w:rsid w:val="009B0106"/>
    <w:rPr>
      <w:rFonts w:ascii="Arial" w:hAnsi="Arial" w:cs="Arial"/>
      <w:color w:val="000000"/>
      <w:sz w:val="10"/>
      <w:szCs w:val="22"/>
    </w:rPr>
  </w:style>
  <w:style w:type="paragraph" w:customStyle="1" w:styleId="BoldUnderline">
    <w:name w:val="BoldUnderline"/>
    <w:link w:val="BoldUnderlineChar"/>
    <w:uiPriority w:val="99"/>
    <w:qFormat/>
    <w:rsid w:val="009B0106"/>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9B0106"/>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9B0106"/>
    <w:rPr>
      <w:rFonts w:cs="Arial"/>
      <w:bCs/>
      <w:szCs w:val="26"/>
      <w:u w:val="single"/>
      <w:lang w:val="en-US" w:eastAsia="en-US" w:bidi="ar-SA"/>
    </w:rPr>
  </w:style>
  <w:style w:type="paragraph" w:customStyle="1" w:styleId="evidencetextChar">
    <w:name w:val="evidence text Char"/>
    <w:basedOn w:val="Normal"/>
    <w:qFormat/>
    <w:rsid w:val="009B0106"/>
    <w:pPr>
      <w:ind w:left="1728" w:right="1008"/>
    </w:pPr>
    <w:rPr>
      <w:rFonts w:eastAsia="Times New Roman"/>
      <w:color w:val="000000"/>
      <w:sz w:val="18"/>
    </w:rPr>
  </w:style>
  <w:style w:type="character" w:customStyle="1" w:styleId="underline2">
    <w:name w:val="underline2"/>
    <w:basedOn w:val="DefaultParagraphFont"/>
    <w:rsid w:val="009B0106"/>
    <w:rPr>
      <w:u w:val="single"/>
    </w:rPr>
  </w:style>
  <w:style w:type="character" w:customStyle="1" w:styleId="Style11ptUnderlineBorderSinglesolidlineAuto05pt">
    <w:name w:val="Style 11 pt Underline Border: : (Single solid line Auto  0.5 pt..."/>
    <w:rsid w:val="009B010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B010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B0106"/>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9B0106"/>
    <w:rPr>
      <w:u w:val="single"/>
    </w:rPr>
  </w:style>
  <w:style w:type="paragraph" w:customStyle="1" w:styleId="UnderlineChar4">
    <w:name w:val="Underline Char4"/>
    <w:basedOn w:val="Normal"/>
    <w:link w:val="UnderlineChar4Char"/>
    <w:qFormat/>
    <w:rsid w:val="009B0106"/>
    <w:rPr>
      <w:rFonts w:asciiTheme="minorHAnsi" w:hAnsiTheme="minorHAnsi"/>
      <w:u w:val="single"/>
    </w:rPr>
  </w:style>
  <w:style w:type="character" w:customStyle="1" w:styleId="BoldandUnderlineChar3Char2">
    <w:name w:val="Bold and Underline Char3 Char2"/>
    <w:basedOn w:val="DefaultParagraphFont"/>
    <w:link w:val="BoldandUnderlineChar3"/>
    <w:rsid w:val="009B0106"/>
    <w:rPr>
      <w:b/>
      <w:u w:val="single"/>
    </w:rPr>
  </w:style>
  <w:style w:type="paragraph" w:customStyle="1" w:styleId="BoldandUnderlineChar3">
    <w:name w:val="Bold and Underline Char3"/>
    <w:basedOn w:val="Normal"/>
    <w:link w:val="BoldandUnderlineChar3Char2"/>
    <w:qFormat/>
    <w:rsid w:val="009B0106"/>
    <w:rPr>
      <w:rFonts w:asciiTheme="minorHAnsi" w:hAnsiTheme="minorHAnsi"/>
      <w:b/>
      <w:u w:val="single"/>
    </w:rPr>
  </w:style>
  <w:style w:type="paragraph" w:customStyle="1" w:styleId="StyleUnderlineChar11pt">
    <w:name w:val="Style Underline Char + 11 pt"/>
    <w:basedOn w:val="Normal"/>
    <w:link w:val="StyleUnderlineChar11ptChar"/>
    <w:qFormat/>
    <w:rsid w:val="009B0106"/>
    <w:rPr>
      <w:rFonts w:eastAsia="Times New Roman"/>
      <w:u w:val="single"/>
    </w:rPr>
  </w:style>
  <w:style w:type="character" w:customStyle="1" w:styleId="StyleUnderlineChar11ptChar">
    <w:name w:val="Style Underline Char + 11 pt Char"/>
    <w:basedOn w:val="DefaultParagraphFont"/>
    <w:link w:val="StyleUnderlineChar11pt"/>
    <w:rsid w:val="009B0106"/>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9B010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9B0106"/>
    <w:rPr>
      <w:rFonts w:ascii="Calibri" w:eastAsia="Times New Roman" w:hAnsi="Calibri"/>
      <w:b/>
      <w:bCs/>
      <w:u w:val="single"/>
    </w:rPr>
  </w:style>
  <w:style w:type="character" w:customStyle="1" w:styleId="inside-head">
    <w:name w:val="inside-head"/>
    <w:basedOn w:val="DefaultParagraphFont"/>
    <w:rsid w:val="009B0106"/>
  </w:style>
  <w:style w:type="paragraph" w:customStyle="1" w:styleId="Style3">
    <w:name w:val="Style3"/>
    <w:basedOn w:val="Normal"/>
    <w:link w:val="Style3Char"/>
    <w:qFormat/>
    <w:rsid w:val="009B0106"/>
    <w:rPr>
      <w:rFonts w:ascii="Arial Narrow" w:eastAsia="Times New Roman" w:hAnsi="Arial Narrow"/>
      <w:b/>
    </w:rPr>
  </w:style>
  <w:style w:type="character" w:customStyle="1" w:styleId="Style3Char">
    <w:name w:val="Style3 Char"/>
    <w:basedOn w:val="DefaultParagraphFont"/>
    <w:link w:val="Style3"/>
    <w:rsid w:val="009B0106"/>
    <w:rPr>
      <w:rFonts w:ascii="Arial Narrow" w:eastAsia="Times New Roman" w:hAnsi="Arial Narrow"/>
      <w:b/>
    </w:rPr>
  </w:style>
  <w:style w:type="character" w:customStyle="1" w:styleId="7TimesNewRoman">
    <w:name w:val="7 Times New Roman"/>
    <w:rsid w:val="009B010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B0106"/>
  </w:style>
  <w:style w:type="character" w:customStyle="1" w:styleId="officialsbureau">
    <w:name w:val="official_s_bureau"/>
    <w:basedOn w:val="DefaultParagraphFont"/>
    <w:rsid w:val="009B0106"/>
  </w:style>
  <w:style w:type="paragraph" w:customStyle="1" w:styleId="Stylecard11ptUnderline">
    <w:name w:val="Style card + 11 pt Underline"/>
    <w:basedOn w:val="Normal"/>
    <w:link w:val="Stylecard11ptUnderlineChar"/>
    <w:qFormat/>
    <w:rsid w:val="009B0106"/>
    <w:pPr>
      <w:ind w:left="288" w:right="288"/>
    </w:pPr>
    <w:rPr>
      <w:rFonts w:eastAsia="SimSun"/>
      <w:u w:val="single"/>
      <w:lang w:eastAsia="zh-CN"/>
    </w:rPr>
  </w:style>
  <w:style w:type="character" w:customStyle="1" w:styleId="Stylecard11ptUnderlineChar">
    <w:name w:val="Style card + 11 pt Underline Char"/>
    <w:link w:val="Stylecard11ptUnderline"/>
    <w:rsid w:val="009B0106"/>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9B010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9B0106"/>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9B010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B0106"/>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9B0106"/>
    <w:rPr>
      <w:rFonts w:ascii="Calibri" w:eastAsia="SimSun" w:hAnsi="Calibri" w:cs="Calibri"/>
      <w:u w:val="single"/>
      <w:lang w:eastAsia="zh-CN"/>
    </w:rPr>
  </w:style>
  <w:style w:type="paragraph" w:styleId="HTMLPreformatted">
    <w:name w:val="HTML Preformatted"/>
    <w:basedOn w:val="Normal"/>
    <w:link w:val="HTMLPreformattedChar"/>
    <w:rsid w:val="009B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B010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9B0106"/>
    <w:rPr>
      <w:u w:val="single"/>
    </w:rPr>
  </w:style>
  <w:style w:type="character" w:customStyle="1" w:styleId="StyleUnderlining11ptChar">
    <w:name w:val="Style Underlining + 11 pt Char"/>
    <w:basedOn w:val="DefaultParagraphFont"/>
    <w:link w:val="StyleUnderlining11pt"/>
    <w:rsid w:val="009B0106"/>
    <w:rPr>
      <w:rFonts w:ascii="Calibri" w:hAnsi="Calibri"/>
      <w:u w:val="single"/>
    </w:rPr>
  </w:style>
  <w:style w:type="paragraph" w:customStyle="1" w:styleId="StyleCardText9pt">
    <w:name w:val="Style Card Text + 9 pt"/>
    <w:basedOn w:val="Normal"/>
    <w:link w:val="StyleCardText9ptChar"/>
    <w:qFormat/>
    <w:rsid w:val="009B0106"/>
    <w:pPr>
      <w:spacing w:after="200"/>
      <w:contextualSpacing/>
    </w:pPr>
    <w:rPr>
      <w:rFonts w:eastAsia="Calibri"/>
    </w:rPr>
  </w:style>
  <w:style w:type="character" w:customStyle="1" w:styleId="StyleCardText9ptChar">
    <w:name w:val="Style Card Text + 9 pt Char"/>
    <w:basedOn w:val="DefaultParagraphFont"/>
    <w:link w:val="StyleCardText9pt"/>
    <w:rsid w:val="009B0106"/>
    <w:rPr>
      <w:rFonts w:ascii="Calibri" w:eastAsia="Calibri" w:hAnsi="Calibri"/>
    </w:rPr>
  </w:style>
  <w:style w:type="paragraph" w:styleId="Quote">
    <w:name w:val="Quote"/>
    <w:basedOn w:val="Normal"/>
    <w:next w:val="Normal"/>
    <w:link w:val="QuoteChar"/>
    <w:uiPriority w:val="29"/>
    <w:qFormat/>
    <w:rsid w:val="009B0106"/>
    <w:pPr>
      <w:widowControl w:val="0"/>
    </w:pPr>
    <w:rPr>
      <w:rFonts w:eastAsia="Times New Roman"/>
      <w:iCs/>
      <w:color w:val="000000"/>
      <w:lang w:bidi="en-US"/>
    </w:rPr>
  </w:style>
  <w:style w:type="character" w:customStyle="1" w:styleId="QuoteChar">
    <w:name w:val="Quote Char"/>
    <w:basedOn w:val="DefaultParagraphFont"/>
    <w:link w:val="Quote"/>
    <w:uiPriority w:val="29"/>
    <w:rsid w:val="009B0106"/>
    <w:rPr>
      <w:rFonts w:ascii="Calibri" w:eastAsia="Times New Roman" w:hAnsi="Calibri"/>
      <w:iCs/>
      <w:color w:val="000000"/>
      <w:lang w:bidi="en-US"/>
    </w:rPr>
  </w:style>
  <w:style w:type="paragraph" w:customStyle="1" w:styleId="Underlining">
    <w:name w:val="Underlining"/>
    <w:basedOn w:val="Normal"/>
    <w:link w:val="UnderliningChar"/>
    <w:qFormat/>
    <w:rsid w:val="009B0106"/>
    <w:rPr>
      <w:rFonts w:ascii="Arial Narrow" w:hAnsi="Arial Narrow" w:cs="Times New Roman"/>
      <w:u w:val="single"/>
    </w:rPr>
  </w:style>
  <w:style w:type="character" w:customStyle="1" w:styleId="ital-inline">
    <w:name w:val="ital-inline"/>
    <w:basedOn w:val="DefaultParagraphFont"/>
    <w:rsid w:val="009B0106"/>
  </w:style>
  <w:style w:type="character" w:customStyle="1" w:styleId="underlineChar">
    <w:name w:val="underline Char"/>
    <w:basedOn w:val="DefaultParagraphFont"/>
    <w:rsid w:val="009B010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B010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B0106"/>
    <w:rPr>
      <w:sz w:val="20"/>
      <w:u w:val="single"/>
    </w:rPr>
  </w:style>
  <w:style w:type="paragraph" w:styleId="BodyTextIndent2">
    <w:name w:val="Body Text Indent 2"/>
    <w:basedOn w:val="Normal"/>
    <w:link w:val="BodyTextIndent2Char"/>
    <w:unhideWhenUsed/>
    <w:rsid w:val="009B0106"/>
    <w:pPr>
      <w:spacing w:after="120" w:line="480" w:lineRule="auto"/>
      <w:ind w:left="360"/>
    </w:pPr>
  </w:style>
  <w:style w:type="character" w:customStyle="1" w:styleId="BodyTextIndent2Char">
    <w:name w:val="Body Text Indent 2 Char"/>
    <w:basedOn w:val="DefaultParagraphFont"/>
    <w:link w:val="BodyTextIndent2"/>
    <w:rsid w:val="009B0106"/>
    <w:rPr>
      <w:rFonts w:ascii="Calibri" w:hAnsi="Calibri"/>
    </w:rPr>
  </w:style>
  <w:style w:type="paragraph" w:styleId="BodyTextIndent3">
    <w:name w:val="Body Text Indent 3"/>
    <w:basedOn w:val="Normal"/>
    <w:link w:val="BodyTextIndent3Char"/>
    <w:uiPriority w:val="99"/>
    <w:semiHidden/>
    <w:unhideWhenUsed/>
    <w:rsid w:val="009B0106"/>
    <w:pPr>
      <w:spacing w:after="120"/>
      <w:ind w:left="360"/>
    </w:pPr>
    <w:rPr>
      <w:szCs w:val="16"/>
    </w:rPr>
  </w:style>
  <w:style w:type="character" w:customStyle="1" w:styleId="BodyTextIndent3Char">
    <w:name w:val="Body Text Indent 3 Char"/>
    <w:basedOn w:val="DefaultParagraphFont"/>
    <w:link w:val="BodyTextIndent3"/>
    <w:uiPriority w:val="99"/>
    <w:semiHidden/>
    <w:rsid w:val="009B0106"/>
    <w:rPr>
      <w:rFonts w:ascii="Calibri" w:hAnsi="Calibri"/>
      <w:szCs w:val="16"/>
    </w:rPr>
  </w:style>
  <w:style w:type="paragraph" w:styleId="BodyText2">
    <w:name w:val="Body Text 2"/>
    <w:basedOn w:val="Normal"/>
    <w:link w:val="BodyText2Char"/>
    <w:unhideWhenUsed/>
    <w:rsid w:val="009B0106"/>
    <w:pPr>
      <w:spacing w:after="120" w:line="480" w:lineRule="auto"/>
    </w:pPr>
  </w:style>
  <w:style w:type="character" w:customStyle="1" w:styleId="BodyText2Char">
    <w:name w:val="Body Text 2 Char"/>
    <w:basedOn w:val="DefaultParagraphFont"/>
    <w:link w:val="BodyText2"/>
    <w:rsid w:val="009B0106"/>
    <w:rPr>
      <w:rFonts w:ascii="Calibri" w:hAnsi="Calibri"/>
    </w:rPr>
  </w:style>
  <w:style w:type="paragraph" w:styleId="BodyTextIndent">
    <w:name w:val="Body Text Indent"/>
    <w:basedOn w:val="Normal"/>
    <w:link w:val="BodyTextIndentChar"/>
    <w:uiPriority w:val="99"/>
    <w:unhideWhenUsed/>
    <w:rsid w:val="009B0106"/>
    <w:pPr>
      <w:spacing w:after="120"/>
      <w:ind w:left="360"/>
    </w:pPr>
  </w:style>
  <w:style w:type="character" w:customStyle="1" w:styleId="BodyTextIndentChar">
    <w:name w:val="Body Text Indent Char"/>
    <w:basedOn w:val="DefaultParagraphFont"/>
    <w:link w:val="BodyTextIndent"/>
    <w:uiPriority w:val="99"/>
    <w:rsid w:val="009B0106"/>
    <w:rPr>
      <w:rFonts w:ascii="Calibri" w:hAnsi="Calibri"/>
    </w:rPr>
  </w:style>
  <w:style w:type="paragraph" w:styleId="BodyText3">
    <w:name w:val="Body Text 3"/>
    <w:basedOn w:val="Normal"/>
    <w:link w:val="BodyText3Char"/>
    <w:unhideWhenUsed/>
    <w:rsid w:val="009B0106"/>
    <w:pPr>
      <w:spacing w:after="120"/>
    </w:pPr>
    <w:rPr>
      <w:szCs w:val="16"/>
    </w:rPr>
  </w:style>
  <w:style w:type="character" w:customStyle="1" w:styleId="BodyText3Char">
    <w:name w:val="Body Text 3 Char"/>
    <w:basedOn w:val="DefaultParagraphFont"/>
    <w:link w:val="BodyText3"/>
    <w:rsid w:val="009B0106"/>
    <w:rPr>
      <w:rFonts w:ascii="Calibri" w:hAnsi="Calibri"/>
      <w:szCs w:val="16"/>
    </w:rPr>
  </w:style>
  <w:style w:type="character" w:customStyle="1" w:styleId="StyleBold">
    <w:name w:val="Style Bold"/>
    <w:basedOn w:val="DefaultParagraphFont"/>
    <w:uiPriority w:val="9"/>
    <w:semiHidden/>
    <w:rsid w:val="009B0106"/>
    <w:rPr>
      <w:b/>
      <w:bCs/>
    </w:rPr>
  </w:style>
  <w:style w:type="character" w:customStyle="1" w:styleId="body-text">
    <w:name w:val="body-text"/>
    <w:basedOn w:val="DefaultParagraphFont"/>
    <w:rsid w:val="009B0106"/>
  </w:style>
  <w:style w:type="paragraph" w:customStyle="1" w:styleId="StyleStyle411ptBoldBorderSinglesolidlineAuto0">
    <w:name w:val="Style Style4 + 11 pt Bold Border: : (Single solid line Auto  0...."/>
    <w:basedOn w:val="Normal"/>
    <w:link w:val="StyleStyle411ptBoldBorderSinglesolidlineAuto0Char"/>
    <w:qFormat/>
    <w:rsid w:val="009B010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B0106"/>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9B0106"/>
    <w:rPr>
      <w:rFonts w:ascii="Tahoma" w:hAnsi="Tahoma" w:cs="Tahoma"/>
      <w:sz w:val="16"/>
      <w:szCs w:val="16"/>
    </w:rPr>
  </w:style>
  <w:style w:type="character" w:customStyle="1" w:styleId="globalcontentbody">
    <w:name w:val="globalcontentbody"/>
    <w:basedOn w:val="DefaultParagraphFont"/>
    <w:rsid w:val="009B0106"/>
  </w:style>
  <w:style w:type="paragraph" w:customStyle="1" w:styleId="StyleStyle112pt">
    <w:name w:val="Style Style1 + 12 pt"/>
    <w:basedOn w:val="Normal"/>
    <w:link w:val="StyleStyle112ptChar"/>
    <w:qFormat/>
    <w:rsid w:val="009B0106"/>
    <w:rPr>
      <w:rFonts w:eastAsia="SimSun"/>
      <w:u w:val="single"/>
      <w:lang w:eastAsia="zh-CN"/>
    </w:rPr>
  </w:style>
  <w:style w:type="character" w:customStyle="1" w:styleId="StyleStyle112ptChar">
    <w:name w:val="Style Style1 + 12 pt Char"/>
    <w:basedOn w:val="DefaultParagraphFont"/>
    <w:link w:val="StyleStyle112pt"/>
    <w:rsid w:val="009B0106"/>
    <w:rPr>
      <w:rFonts w:ascii="Calibri" w:eastAsia="SimSun" w:hAnsi="Calibri"/>
      <w:u w:val="single"/>
      <w:lang w:eastAsia="zh-CN"/>
    </w:rPr>
  </w:style>
  <w:style w:type="paragraph" w:customStyle="1" w:styleId="MinimizedText">
    <w:name w:val="Minimized Text"/>
    <w:basedOn w:val="Normal"/>
    <w:link w:val="MinimizedTextChar"/>
    <w:qFormat/>
    <w:rsid w:val="009B0106"/>
    <w:rPr>
      <w:rFonts w:eastAsia="Times New Roman"/>
    </w:rPr>
  </w:style>
  <w:style w:type="character" w:customStyle="1" w:styleId="MinimizedTextChar">
    <w:name w:val="Minimized Text Char"/>
    <w:basedOn w:val="DefaultParagraphFont"/>
    <w:link w:val="MinimizedText"/>
    <w:rsid w:val="009B0106"/>
    <w:rPr>
      <w:rFonts w:ascii="Calibri" w:eastAsia="Times New Roman" w:hAnsi="Calibri"/>
    </w:rPr>
  </w:style>
  <w:style w:type="character" w:customStyle="1" w:styleId="term1">
    <w:name w:val="term1"/>
    <w:basedOn w:val="DefaultParagraphFont"/>
    <w:rsid w:val="009B0106"/>
    <w:rPr>
      <w:b/>
      <w:bCs/>
    </w:rPr>
  </w:style>
  <w:style w:type="character" w:customStyle="1" w:styleId="Styleterm111ptUnderline">
    <w:name w:val="Style term1 + 11 pt Underline"/>
    <w:basedOn w:val="term1"/>
    <w:rsid w:val="009B0106"/>
    <w:rPr>
      <w:b/>
      <w:bCs/>
      <w:sz w:val="20"/>
      <w:u w:val="single"/>
    </w:rPr>
  </w:style>
  <w:style w:type="paragraph" w:customStyle="1" w:styleId="StyleMinimizedTextArialNarrow10pt">
    <w:name w:val="Style Minimized Text + Arial Narrow 10 pt"/>
    <w:basedOn w:val="MinimizedText"/>
    <w:link w:val="StyleMinimizedTextArialNarrow10ptChar"/>
    <w:qFormat/>
    <w:rsid w:val="009B0106"/>
    <w:rPr>
      <w:sz w:val="20"/>
    </w:rPr>
  </w:style>
  <w:style w:type="character" w:customStyle="1" w:styleId="StyleMinimizedTextArialNarrow10ptChar">
    <w:name w:val="Style Minimized Text + Arial Narrow 10 pt Char"/>
    <w:basedOn w:val="MinimizedTextChar"/>
    <w:link w:val="StyleMinimizedTextArialNarrow10pt"/>
    <w:rsid w:val="009B0106"/>
    <w:rPr>
      <w:rFonts w:ascii="Calibri" w:eastAsia="Times New Roman" w:hAnsi="Calibri"/>
      <w:sz w:val="20"/>
    </w:rPr>
  </w:style>
  <w:style w:type="character" w:customStyle="1" w:styleId="Styleunderline11ptBold">
    <w:name w:val="Style underline + 11 pt Bold"/>
    <w:basedOn w:val="underline"/>
    <w:rsid w:val="009B010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B010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B0106"/>
    <w:rPr>
      <w:rFonts w:ascii="Calibri" w:eastAsia="Times New Roman" w:hAnsi="Calibri"/>
      <w:u w:val="single"/>
      <w:bdr w:val="single" w:sz="4" w:space="0" w:color="auto"/>
    </w:rPr>
  </w:style>
  <w:style w:type="character" w:customStyle="1" w:styleId="Style9pt">
    <w:name w:val="Style 9 pt"/>
    <w:basedOn w:val="DefaultParagraphFont"/>
    <w:rsid w:val="009B0106"/>
    <w:rPr>
      <w:rFonts w:ascii="Times New Roman" w:hAnsi="Times New Roman"/>
      <w:sz w:val="20"/>
    </w:rPr>
  </w:style>
  <w:style w:type="paragraph" w:customStyle="1" w:styleId="StyleStyle49pt3">
    <w:name w:val="Style Style4 + 9 pt3"/>
    <w:basedOn w:val="Style4"/>
    <w:link w:val="StyleStyle49pt3Char"/>
    <w:qFormat/>
    <w:rsid w:val="009B0106"/>
    <w:rPr>
      <w:rFonts w:cs="Times New Roman"/>
    </w:rPr>
  </w:style>
  <w:style w:type="character" w:customStyle="1" w:styleId="StyleStyle49pt3Char">
    <w:name w:val="Style Style4 + 9 pt3 Char"/>
    <w:basedOn w:val="Style4Char"/>
    <w:link w:val="StyleStyle49pt3"/>
    <w:rsid w:val="009B0106"/>
    <w:rPr>
      <w:rFonts w:ascii="Calibri" w:eastAsia="Times New Roman" w:hAnsi="Calibri" w:cs="Times New Roman"/>
      <w:u w:val="single"/>
    </w:rPr>
  </w:style>
  <w:style w:type="paragraph" w:customStyle="1" w:styleId="StyleStyle4Bold">
    <w:name w:val="Style Style4 + Bold"/>
    <w:basedOn w:val="Style4"/>
    <w:link w:val="StyleStyle4BoldChar"/>
    <w:qFormat/>
    <w:rsid w:val="009B0106"/>
    <w:rPr>
      <w:rFonts w:cs="Times New Roman"/>
      <w:b/>
      <w:bCs/>
    </w:rPr>
  </w:style>
  <w:style w:type="character" w:customStyle="1" w:styleId="StyleStyle4BoldChar">
    <w:name w:val="Style Style4 + Bold Char"/>
    <w:basedOn w:val="Style4Char"/>
    <w:link w:val="StyleStyle4Bold"/>
    <w:rsid w:val="009B0106"/>
    <w:rPr>
      <w:rFonts w:ascii="Calibri" w:eastAsia="Times New Roman" w:hAnsi="Calibri" w:cs="Times New Roman"/>
      <w:b/>
      <w:bCs/>
      <w:u w:val="single"/>
    </w:rPr>
  </w:style>
  <w:style w:type="character" w:customStyle="1" w:styleId="CharChar11">
    <w:name w:val="Char Char11"/>
    <w:basedOn w:val="DefaultParagraphFont"/>
    <w:rsid w:val="009B0106"/>
    <w:rPr>
      <w:rFonts w:cs="Arial"/>
      <w:bCs/>
      <w:szCs w:val="26"/>
      <w:u w:val="single"/>
      <w:lang w:val="en-US" w:eastAsia="en-US" w:bidi="ar-SA"/>
    </w:rPr>
  </w:style>
  <w:style w:type="character" w:customStyle="1" w:styleId="authorbio">
    <w:name w:val="authorbio"/>
    <w:basedOn w:val="DefaultParagraphFont"/>
    <w:rsid w:val="009B0106"/>
  </w:style>
  <w:style w:type="character" w:customStyle="1" w:styleId="a">
    <w:name w:val="a"/>
    <w:basedOn w:val="DefaultParagraphFont"/>
    <w:rsid w:val="009B0106"/>
  </w:style>
  <w:style w:type="character" w:customStyle="1" w:styleId="StyleStyleUnderline411pt">
    <w:name w:val="Style Style Underline4 + 11 pt"/>
    <w:basedOn w:val="DefaultParagraphFont"/>
    <w:rsid w:val="009B0106"/>
    <w:rPr>
      <w:sz w:val="20"/>
      <w:u w:val="single"/>
    </w:rPr>
  </w:style>
  <w:style w:type="character" w:customStyle="1" w:styleId="StyleStyleUnderline411ptBold">
    <w:name w:val="Style Style Underline4 + 11 pt Bold"/>
    <w:basedOn w:val="DefaultParagraphFont"/>
    <w:rsid w:val="009B0106"/>
    <w:rPr>
      <w:b/>
      <w:bCs/>
      <w:sz w:val="20"/>
      <w:u w:val="single"/>
    </w:rPr>
  </w:style>
  <w:style w:type="character" w:customStyle="1" w:styleId="StyleStyleUnderline311pt">
    <w:name w:val="Style Style Underline3 + 11 pt"/>
    <w:basedOn w:val="DefaultParagraphFont"/>
    <w:rsid w:val="009B0106"/>
    <w:rPr>
      <w:sz w:val="20"/>
      <w:u w:val="single"/>
    </w:rPr>
  </w:style>
  <w:style w:type="character" w:customStyle="1" w:styleId="StyleStyleUnderline311ptBold">
    <w:name w:val="Style Style Underline3 + 11 pt Bold"/>
    <w:basedOn w:val="DefaultParagraphFont"/>
    <w:rsid w:val="009B0106"/>
    <w:rPr>
      <w:b/>
      <w:bCs/>
      <w:sz w:val="20"/>
      <w:u w:val="single"/>
    </w:rPr>
  </w:style>
  <w:style w:type="character" w:customStyle="1" w:styleId="StyleUnderline3">
    <w:name w:val="Style Underline3"/>
    <w:basedOn w:val="DefaultParagraphFont"/>
    <w:rsid w:val="009B0106"/>
    <w:rPr>
      <w:u w:val="single"/>
    </w:rPr>
  </w:style>
  <w:style w:type="paragraph" w:customStyle="1" w:styleId="StyleStyle111ptBorderSinglesolidlineAuto05ptL">
    <w:name w:val="Style Style1 + 11 pt Border: : (Single solid line Auto  0.5 pt L..."/>
    <w:link w:val="StyleStyle111ptBorderSinglesolidlineAuto05ptLChar"/>
    <w:qFormat/>
    <w:rsid w:val="009B010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B010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B0106"/>
    <w:rPr>
      <w:u w:val="single"/>
    </w:rPr>
  </w:style>
  <w:style w:type="character" w:customStyle="1" w:styleId="NothingChar">
    <w:name w:val="Nothing Char"/>
    <w:basedOn w:val="DefaultParagraphFont"/>
    <w:link w:val="Nothing"/>
    <w:rsid w:val="009B0106"/>
    <w:rPr>
      <w:rFonts w:ascii="Times New Roman" w:eastAsia="Times New Roman" w:hAnsi="Times New Roman" w:cs="Times New Roman"/>
      <w:sz w:val="20"/>
      <w:szCs w:val="24"/>
    </w:rPr>
  </w:style>
  <w:style w:type="character" w:customStyle="1" w:styleId="CardsFont12pt0">
    <w:name w:val="Cards + Font 12pt"/>
    <w:basedOn w:val="DefaultParagraphFont"/>
    <w:rsid w:val="009B0106"/>
    <w:rPr>
      <w:rFonts w:ascii="Times New Roman" w:eastAsia="Calibri" w:hAnsi="Times New Roman" w:cs="Times New Roman"/>
      <w:sz w:val="24"/>
      <w:szCs w:val="20"/>
      <w:u w:val="single"/>
    </w:rPr>
  </w:style>
  <w:style w:type="character" w:customStyle="1" w:styleId="SmallTextChar0">
    <w:name w:val="Small Text Char"/>
    <w:basedOn w:val="CardTextChar0"/>
    <w:rsid w:val="009B0106"/>
    <w:rPr>
      <w:rFonts w:ascii="Times New Roman" w:eastAsia="MS Mincho" w:hAnsi="Times New Roman" w:cs="Times New Roman"/>
      <w:sz w:val="15"/>
      <w:szCs w:val="24"/>
      <w:lang w:eastAsia="ja-JP"/>
    </w:rPr>
  </w:style>
  <w:style w:type="paragraph" w:customStyle="1" w:styleId="Circled">
    <w:name w:val="Circled"/>
    <w:link w:val="CircledChar"/>
    <w:qFormat/>
    <w:rsid w:val="009B010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9B0106"/>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9B010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B0106"/>
  </w:style>
  <w:style w:type="character" w:customStyle="1" w:styleId="part-of-speech">
    <w:name w:val="part-of-speech"/>
    <w:basedOn w:val="DefaultParagraphFont"/>
    <w:rsid w:val="009B0106"/>
  </w:style>
  <w:style w:type="character" w:customStyle="1" w:styleId="sep">
    <w:name w:val="sep"/>
    <w:basedOn w:val="DefaultParagraphFont"/>
    <w:rsid w:val="009B0106"/>
  </w:style>
  <w:style w:type="character" w:customStyle="1" w:styleId="pron">
    <w:name w:val="pron"/>
    <w:basedOn w:val="DefaultParagraphFont"/>
    <w:rsid w:val="009B0106"/>
  </w:style>
  <w:style w:type="paragraph" w:customStyle="1" w:styleId="StyleStyle4LatinTimesNewRomanAsianSimSun">
    <w:name w:val="Style Style4 + (Latin) Times New Roman (Asian) SimSun"/>
    <w:basedOn w:val="Normal"/>
    <w:link w:val="StyleStyle4LatinTimesNewRomanAsianSimSunChar"/>
    <w:qFormat/>
    <w:rsid w:val="009B010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9B010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B010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B0106"/>
    <w:rPr>
      <w:rFonts w:ascii="Calibri" w:eastAsia="SimSun" w:hAnsi="Calibri"/>
      <w:b/>
      <w:bCs/>
      <w:u w:val="single"/>
    </w:rPr>
  </w:style>
  <w:style w:type="character" w:customStyle="1" w:styleId="CharChar3">
    <w:name w:val="Char Char3"/>
    <w:basedOn w:val="DefaultParagraphFont"/>
    <w:rsid w:val="009B010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B0106"/>
    <w:rPr>
      <w:bCs/>
      <w:szCs w:val="26"/>
      <w:u w:val="single"/>
    </w:rPr>
  </w:style>
  <w:style w:type="paragraph" w:styleId="Subtitle">
    <w:name w:val="Subtitle"/>
    <w:aliases w:val="Underlined card text"/>
    <w:basedOn w:val="Normal"/>
    <w:next w:val="Normal"/>
    <w:link w:val="SubtitleChar"/>
    <w:uiPriority w:val="99"/>
    <w:qFormat/>
    <w:rsid w:val="009B0106"/>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9B0106"/>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9B0106"/>
    <w:rPr>
      <w:rFonts w:cs="Times New Roman"/>
    </w:rPr>
  </w:style>
  <w:style w:type="character" w:customStyle="1" w:styleId="StyleStyle411pt1Char">
    <w:name w:val="Style Style4 + 11 pt1 Char"/>
    <w:basedOn w:val="Style4Char"/>
    <w:link w:val="StyleStyle411pt1"/>
    <w:rsid w:val="009B0106"/>
    <w:rPr>
      <w:rFonts w:ascii="Calibri" w:eastAsia="Times New Roman" w:hAnsi="Calibri" w:cs="Times New Roman"/>
      <w:u w:val="single"/>
    </w:rPr>
  </w:style>
  <w:style w:type="character" w:customStyle="1" w:styleId="BoldandUnderlineCharChar2">
    <w:name w:val="Bold and Underline Char Char2"/>
    <w:basedOn w:val="DefaultParagraphFont"/>
    <w:rsid w:val="009B0106"/>
    <w:rPr>
      <w:b/>
      <w:u w:val="single"/>
      <w:lang w:val="en-US" w:eastAsia="en-US" w:bidi="ar-SA"/>
    </w:rPr>
  </w:style>
  <w:style w:type="character" w:customStyle="1" w:styleId="StyleUnderlineCharChar111pt">
    <w:name w:val="Style Underline Char Char1 + 11 pt"/>
    <w:basedOn w:val="DefaultParagraphFont"/>
    <w:rsid w:val="009B010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B010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9B010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9B0106"/>
    <w:rPr>
      <w:sz w:val="22"/>
      <w:u w:val="single"/>
    </w:rPr>
  </w:style>
  <w:style w:type="paragraph" w:customStyle="1" w:styleId="StyleMinimizedTextArialNarrow9pt">
    <w:name w:val="Style Minimized Text + Arial Narrow 9 pt"/>
    <w:basedOn w:val="Normal"/>
    <w:link w:val="StyleMinimizedTextArialNarrow9ptChar"/>
    <w:qFormat/>
    <w:rsid w:val="009B0106"/>
    <w:rPr>
      <w:rFonts w:eastAsia="Times New Roman"/>
    </w:rPr>
  </w:style>
  <w:style w:type="character" w:customStyle="1" w:styleId="StyleMinimizedTextArialNarrow9ptChar">
    <w:name w:val="Style Minimized Text + Arial Narrow 9 pt Char"/>
    <w:basedOn w:val="DefaultParagraphFont"/>
    <w:link w:val="StyleMinimizedTextArialNarrow9pt"/>
    <w:rsid w:val="009B010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9B010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B010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B010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B010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9B010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B0106"/>
    <w:rPr>
      <w:b w:val="0"/>
      <w:bCs/>
      <w:sz w:val="20"/>
      <w:u w:val="single"/>
      <w:lang w:val="en-US" w:eastAsia="en-US" w:bidi="ar-SA"/>
    </w:rPr>
  </w:style>
  <w:style w:type="character" w:customStyle="1" w:styleId="Styleunderline9pt">
    <w:name w:val="Style underline + 9 pt"/>
    <w:basedOn w:val="underline"/>
    <w:rsid w:val="009B0106"/>
    <w:rPr>
      <w:rFonts w:ascii="Times New Roman" w:hAnsi="Times New Roman" w:cs="Times New Roman"/>
      <w:b/>
      <w:sz w:val="20"/>
      <w:u w:val="single"/>
    </w:rPr>
  </w:style>
  <w:style w:type="character" w:customStyle="1" w:styleId="StyleTimesNewRoman9pt">
    <w:name w:val="Style Times New Roman 9 pt"/>
    <w:basedOn w:val="DefaultParagraphFont"/>
    <w:rsid w:val="009B0106"/>
    <w:rPr>
      <w:rFonts w:ascii="Times New Roman" w:hAnsi="Times New Roman"/>
      <w:sz w:val="20"/>
    </w:rPr>
  </w:style>
  <w:style w:type="character" w:customStyle="1" w:styleId="Styleunderline9pt1">
    <w:name w:val="Style underline + 9 pt1"/>
    <w:basedOn w:val="underline"/>
    <w:rsid w:val="009B010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B010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B010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B0106"/>
    <w:rPr>
      <w:b/>
      <w:bCs/>
      <w:noProof w:val="0"/>
      <w:sz w:val="20"/>
      <w:u w:val="single"/>
      <w:lang w:val="en-US" w:eastAsia="en-US" w:bidi="ar-SA"/>
    </w:rPr>
  </w:style>
  <w:style w:type="character" w:customStyle="1" w:styleId="Hyperlink23">
    <w:name w:val="Hyperlink23"/>
    <w:basedOn w:val="DefaultParagraphFont"/>
    <w:rsid w:val="009B0106"/>
    <w:rPr>
      <w:color w:val="3300CC"/>
      <w:u w:val="single"/>
    </w:rPr>
  </w:style>
  <w:style w:type="paragraph" w:customStyle="1" w:styleId="cardCharChar">
    <w:name w:val="card Char Char"/>
    <w:basedOn w:val="Normal"/>
    <w:link w:val="cardCharCharChar"/>
    <w:qFormat/>
    <w:rsid w:val="009B0106"/>
    <w:pPr>
      <w:ind w:left="288" w:right="288"/>
    </w:pPr>
    <w:rPr>
      <w:rFonts w:eastAsia="Times New Roman"/>
      <w:szCs w:val="20"/>
    </w:rPr>
  </w:style>
  <w:style w:type="character" w:customStyle="1" w:styleId="cardCharCharChar">
    <w:name w:val="card Char Char Char"/>
    <w:basedOn w:val="DefaultParagraphFont"/>
    <w:link w:val="cardCharChar"/>
    <w:rsid w:val="009B0106"/>
    <w:rPr>
      <w:rFonts w:ascii="Calibri" w:eastAsia="Times New Roman" w:hAnsi="Calibri"/>
      <w:szCs w:val="20"/>
    </w:rPr>
  </w:style>
  <w:style w:type="character" w:customStyle="1" w:styleId="StyleunderlineArialNarrow9ptBold">
    <w:name w:val="Style underline + Arial Narrow 9 pt Bold"/>
    <w:basedOn w:val="underline"/>
    <w:rsid w:val="009B010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B0106"/>
  </w:style>
  <w:style w:type="character" w:customStyle="1" w:styleId="StylecardCharCharArialNarrow9ptChar">
    <w:name w:val="Style card Char Char + Arial Narrow 9 pt Char"/>
    <w:basedOn w:val="cardCharCharChar"/>
    <w:link w:val="StylecardCharCharArialNarrow9pt"/>
    <w:rsid w:val="009B0106"/>
    <w:rPr>
      <w:rFonts w:ascii="Calibri" w:eastAsia="Times New Roman" w:hAnsi="Calibri"/>
      <w:szCs w:val="20"/>
    </w:rPr>
  </w:style>
  <w:style w:type="character" w:customStyle="1" w:styleId="UnderlineCharCharChar">
    <w:name w:val="Underline Char Char Char"/>
    <w:basedOn w:val="DefaultParagraphFont"/>
    <w:rsid w:val="009B0106"/>
    <w:rPr>
      <w:noProof w:val="0"/>
      <w:u w:val="single"/>
      <w:lang w:val="en-US" w:eastAsia="en-US" w:bidi="ar-SA"/>
    </w:rPr>
  </w:style>
  <w:style w:type="character" w:customStyle="1" w:styleId="CardTextChar1">
    <w:name w:val="Card Text Char1"/>
    <w:basedOn w:val="DefaultParagraphFont"/>
    <w:rsid w:val="009B010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B010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9B010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B010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B010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B010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B010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9B010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B0106"/>
    <w:rPr>
      <w:rFonts w:eastAsia="Times New Roman"/>
    </w:rPr>
  </w:style>
  <w:style w:type="character" w:customStyle="1" w:styleId="TextsmallChar">
    <w:name w:val="Textsmall Char"/>
    <w:basedOn w:val="DefaultParagraphFont"/>
    <w:link w:val="Textsmall"/>
    <w:rsid w:val="009B0106"/>
    <w:rPr>
      <w:rFonts w:ascii="Calibri" w:eastAsia="Times New Roman" w:hAnsi="Calibri"/>
    </w:rPr>
  </w:style>
  <w:style w:type="character" w:customStyle="1" w:styleId="CharChar111">
    <w:name w:val="Char Char111"/>
    <w:basedOn w:val="DefaultParagraphFont"/>
    <w:rsid w:val="009B0106"/>
    <w:rPr>
      <w:rFonts w:cs="Arial"/>
      <w:bCs/>
      <w:szCs w:val="26"/>
      <w:u w:val="single"/>
      <w:lang w:val="en-US" w:eastAsia="en-US" w:bidi="ar-SA"/>
    </w:rPr>
  </w:style>
  <w:style w:type="character" w:customStyle="1" w:styleId="UnderlineBold">
    <w:name w:val="Underline + Bold"/>
    <w:uiPriority w:val="1"/>
    <w:qFormat/>
    <w:rsid w:val="009B0106"/>
    <w:rPr>
      <w:b/>
      <w:sz w:val="20"/>
      <w:u w:val="single"/>
    </w:rPr>
  </w:style>
  <w:style w:type="paragraph" w:customStyle="1" w:styleId="cardtextsmall">
    <w:name w:val="card text small"/>
    <w:basedOn w:val="Normal"/>
    <w:qFormat/>
    <w:rsid w:val="009B0106"/>
    <w:rPr>
      <w:rFonts w:ascii="Arial Narrow" w:eastAsia="Times New Roman" w:hAnsi="Arial Narrow"/>
    </w:rPr>
  </w:style>
  <w:style w:type="character" w:customStyle="1" w:styleId="AUnterdline">
    <w:name w:val="AUnterdline"/>
    <w:rsid w:val="009B010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B0106"/>
    <w:rPr>
      <w:rFonts w:ascii="Times New Roman" w:hAnsi="Times New Roman"/>
      <w:b/>
      <w:bCs/>
      <w:sz w:val="20"/>
      <w:u w:val="single"/>
      <w:bdr w:val="single" w:sz="4" w:space="0" w:color="auto"/>
    </w:rPr>
  </w:style>
  <w:style w:type="character" w:customStyle="1" w:styleId="highlightedsearchterm">
    <w:name w:val="highlightedsearchterm"/>
    <w:rsid w:val="009B0106"/>
  </w:style>
  <w:style w:type="character" w:customStyle="1" w:styleId="StyleUnderline1">
    <w:name w:val="Style Underline1"/>
    <w:basedOn w:val="DefaultParagraphFont"/>
    <w:rsid w:val="009B0106"/>
    <w:rPr>
      <w:rFonts w:ascii="Times New Roman" w:hAnsi="Times New Roman"/>
      <w:sz w:val="20"/>
      <w:u w:val="single"/>
    </w:rPr>
  </w:style>
  <w:style w:type="paragraph" w:customStyle="1" w:styleId="CardIndented">
    <w:name w:val="Card (Indented)"/>
    <w:basedOn w:val="Normal"/>
    <w:link w:val="CardIndentedChar"/>
    <w:qFormat/>
    <w:rsid w:val="009B0106"/>
    <w:pPr>
      <w:ind w:left="288"/>
    </w:pPr>
  </w:style>
  <w:style w:type="paragraph" w:customStyle="1" w:styleId="StyleStyle49pt10">
    <w:name w:val="Style Style4 + 9 pt10"/>
    <w:basedOn w:val="Style4"/>
    <w:link w:val="StyleStyle49pt10Char"/>
    <w:qFormat/>
    <w:rsid w:val="009B0106"/>
    <w:rPr>
      <w:rFonts w:cs="Times New Roman"/>
    </w:rPr>
  </w:style>
  <w:style w:type="character" w:customStyle="1" w:styleId="StyleStyle49pt10Char">
    <w:name w:val="Style Style4 + 9 pt10 Char"/>
    <w:basedOn w:val="Style4Char"/>
    <w:link w:val="StyleStyle49pt10"/>
    <w:rsid w:val="009B0106"/>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9B0106"/>
    <w:rPr>
      <w:rFonts w:cs="Times New Roman"/>
      <w:b/>
      <w:bCs/>
    </w:rPr>
  </w:style>
  <w:style w:type="character" w:customStyle="1" w:styleId="StyleStyle49ptBold7Char">
    <w:name w:val="Style Style4 + 9 pt Bold7 Char"/>
    <w:link w:val="StyleStyle49ptBold7"/>
    <w:rsid w:val="009B0106"/>
    <w:rPr>
      <w:rFonts w:ascii="Calibri" w:eastAsia="Times New Roman" w:hAnsi="Calibri" w:cs="Times New Roman"/>
      <w:b/>
      <w:bCs/>
      <w:u w:val="single"/>
    </w:rPr>
  </w:style>
  <w:style w:type="paragraph" w:customStyle="1" w:styleId="NormalUnderline">
    <w:name w:val="Normal Underline"/>
    <w:basedOn w:val="Normal"/>
    <w:link w:val="NormalUnderlineChar"/>
    <w:qFormat/>
    <w:rsid w:val="009B0106"/>
    <w:pPr>
      <w:ind w:left="288"/>
    </w:pPr>
    <w:rPr>
      <w:rFonts w:eastAsia="Times New Roman"/>
      <w:u w:val="single"/>
    </w:rPr>
  </w:style>
  <w:style w:type="character" w:customStyle="1" w:styleId="NormalUnderlineChar">
    <w:name w:val="Normal Underline Char"/>
    <w:link w:val="NormalUnderline"/>
    <w:rsid w:val="009B0106"/>
    <w:rPr>
      <w:rFonts w:ascii="Calibri" w:eastAsia="Times New Roman" w:hAnsi="Calibri"/>
      <w:u w:val="single"/>
    </w:rPr>
  </w:style>
  <w:style w:type="character" w:customStyle="1" w:styleId="DontRead">
    <w:name w:val="Don't Read"/>
    <w:qFormat/>
    <w:rsid w:val="009B0106"/>
    <w:rPr>
      <w:rFonts w:ascii="Times New Roman" w:hAnsi="Times New Roman"/>
      <w:sz w:val="16"/>
    </w:rPr>
  </w:style>
  <w:style w:type="paragraph" w:customStyle="1" w:styleId="Underlinestyle">
    <w:name w:val="Underline style"/>
    <w:basedOn w:val="Normal"/>
    <w:qFormat/>
    <w:rsid w:val="009B0106"/>
    <w:rPr>
      <w:rFonts w:eastAsia="Times New Roman"/>
      <w:u w:val="single"/>
    </w:rPr>
  </w:style>
  <w:style w:type="character" w:customStyle="1" w:styleId="Style11ptUnderline3">
    <w:name w:val="Style 11 pt Underline3"/>
    <w:rsid w:val="009B0106"/>
    <w:rPr>
      <w:sz w:val="20"/>
      <w:u w:val="single"/>
    </w:rPr>
  </w:style>
  <w:style w:type="character" w:customStyle="1" w:styleId="27">
    <w:name w:val="27"/>
    <w:rsid w:val="009B0106"/>
    <w:rPr>
      <w:rFonts w:cs="Arial"/>
      <w:bCs/>
      <w:sz w:val="20"/>
      <w:u w:val="single"/>
      <w:lang w:val="en-US" w:eastAsia="en-US" w:bidi="ar-SA"/>
    </w:rPr>
  </w:style>
  <w:style w:type="character" w:customStyle="1" w:styleId="2">
    <w:name w:val="2"/>
    <w:rsid w:val="009B0106"/>
    <w:rPr>
      <w:rFonts w:cs="Arial"/>
      <w:bCs/>
      <w:sz w:val="20"/>
      <w:u w:val="single"/>
      <w:lang w:val="en-US" w:eastAsia="en-US" w:bidi="ar-SA"/>
    </w:rPr>
  </w:style>
  <w:style w:type="character" w:customStyle="1" w:styleId="Style9ptUnderline11">
    <w:name w:val="Style 9 pt Underline11"/>
    <w:basedOn w:val="DefaultParagraphFont"/>
    <w:rsid w:val="009B0106"/>
    <w:rPr>
      <w:sz w:val="20"/>
      <w:u w:val="single"/>
    </w:rPr>
  </w:style>
  <w:style w:type="character" w:customStyle="1" w:styleId="Style9ptBoldUnderline5">
    <w:name w:val="Style 9 pt Bold Underline5"/>
    <w:basedOn w:val="DefaultParagraphFont"/>
    <w:rsid w:val="009B0106"/>
    <w:rPr>
      <w:b/>
      <w:bCs/>
      <w:sz w:val="20"/>
      <w:u w:val="single"/>
    </w:rPr>
  </w:style>
  <w:style w:type="character" w:customStyle="1" w:styleId="CharChar114">
    <w:name w:val="Char Char114"/>
    <w:basedOn w:val="DefaultParagraphFont"/>
    <w:rsid w:val="009B0106"/>
    <w:rPr>
      <w:rFonts w:cs="Arial"/>
      <w:bCs/>
      <w:szCs w:val="26"/>
      <w:u w:val="single"/>
      <w:lang w:val="en-US" w:eastAsia="en-US" w:bidi="ar-SA"/>
    </w:rPr>
  </w:style>
  <w:style w:type="character" w:customStyle="1" w:styleId="CharChar113">
    <w:name w:val="Char Char113"/>
    <w:basedOn w:val="DefaultParagraphFont"/>
    <w:rsid w:val="009B0106"/>
    <w:rPr>
      <w:rFonts w:cs="Arial"/>
      <w:bCs/>
      <w:szCs w:val="26"/>
      <w:u w:val="single"/>
      <w:lang w:val="en-US" w:eastAsia="en-US" w:bidi="ar-SA"/>
    </w:rPr>
  </w:style>
  <w:style w:type="character" w:customStyle="1" w:styleId="CharChar112">
    <w:name w:val="Char Char112"/>
    <w:basedOn w:val="DefaultParagraphFont"/>
    <w:rsid w:val="009B0106"/>
    <w:rPr>
      <w:rFonts w:cs="Arial"/>
      <w:bCs/>
      <w:szCs w:val="26"/>
      <w:u w:val="single"/>
      <w:lang w:val="en-US" w:eastAsia="en-US" w:bidi="ar-SA"/>
    </w:rPr>
  </w:style>
  <w:style w:type="character" w:customStyle="1" w:styleId="ssl0">
    <w:name w:val="ss_l0"/>
    <w:basedOn w:val="DefaultParagraphFont"/>
    <w:rsid w:val="009B0106"/>
  </w:style>
  <w:style w:type="paragraph" w:styleId="CommentText">
    <w:name w:val="annotation text"/>
    <w:basedOn w:val="Normal"/>
    <w:link w:val="CommentTextChar"/>
    <w:uiPriority w:val="99"/>
    <w:rsid w:val="009B0106"/>
    <w:rPr>
      <w:szCs w:val="20"/>
    </w:rPr>
  </w:style>
  <w:style w:type="character" w:customStyle="1" w:styleId="CommentTextChar">
    <w:name w:val="Comment Text Char"/>
    <w:basedOn w:val="DefaultParagraphFont"/>
    <w:link w:val="CommentText"/>
    <w:uiPriority w:val="99"/>
    <w:rsid w:val="009B0106"/>
    <w:rPr>
      <w:rFonts w:ascii="Calibri" w:hAnsi="Calibri"/>
      <w:szCs w:val="20"/>
    </w:rPr>
  </w:style>
  <w:style w:type="character" w:customStyle="1" w:styleId="CommentSubjectChar">
    <w:name w:val="Comment Subject Char"/>
    <w:basedOn w:val="CommentTextChar"/>
    <w:link w:val="CommentSubject"/>
    <w:rsid w:val="009B0106"/>
    <w:rPr>
      <w:rFonts w:ascii="Times New Roman" w:hAnsi="Times New Roman" w:cs="Times New Roman"/>
      <w:b/>
      <w:bCs/>
      <w:szCs w:val="20"/>
    </w:rPr>
  </w:style>
  <w:style w:type="paragraph" w:styleId="CommentSubject">
    <w:name w:val="annotation subject"/>
    <w:basedOn w:val="CommentText"/>
    <w:next w:val="CommentText"/>
    <w:link w:val="CommentSubjectChar"/>
    <w:rsid w:val="009B0106"/>
    <w:rPr>
      <w:rFonts w:ascii="Times New Roman" w:hAnsi="Times New Roman" w:cs="Times New Roman"/>
      <w:b/>
      <w:bCs/>
    </w:rPr>
  </w:style>
  <w:style w:type="character" w:customStyle="1" w:styleId="CommentSubjectChar1">
    <w:name w:val="Comment Subject Char1"/>
    <w:basedOn w:val="CommentTextChar"/>
    <w:uiPriority w:val="99"/>
    <w:semiHidden/>
    <w:rsid w:val="009B0106"/>
    <w:rPr>
      <w:rFonts w:ascii="Calibri" w:hAnsi="Calibri"/>
      <w:b/>
      <w:bCs/>
      <w:szCs w:val="20"/>
    </w:rPr>
  </w:style>
  <w:style w:type="paragraph" w:customStyle="1" w:styleId="WW-Default1">
    <w:name w:val="WW-Default1"/>
    <w:basedOn w:val="Normal"/>
    <w:qFormat/>
    <w:rsid w:val="009B0106"/>
    <w:pPr>
      <w:suppressAutoHyphens/>
    </w:pPr>
    <w:rPr>
      <w:rFonts w:eastAsia="Times New Roman"/>
      <w:b/>
      <w:bCs/>
      <w:szCs w:val="20"/>
      <w:lang w:eastAsia="ar-SA"/>
    </w:rPr>
  </w:style>
  <w:style w:type="paragraph" w:customStyle="1" w:styleId="Normal1">
    <w:name w:val="Normal1"/>
    <w:basedOn w:val="BodyText"/>
    <w:qFormat/>
    <w:rsid w:val="009B0106"/>
  </w:style>
  <w:style w:type="character" w:customStyle="1" w:styleId="zoomme">
    <w:name w:val="zoomme"/>
    <w:basedOn w:val="DefaultParagraphFont"/>
    <w:rsid w:val="009B0106"/>
  </w:style>
  <w:style w:type="character" w:customStyle="1" w:styleId="Date1">
    <w:name w:val="Date1"/>
    <w:basedOn w:val="DefaultParagraphFont"/>
    <w:rsid w:val="009B0106"/>
  </w:style>
  <w:style w:type="character" w:customStyle="1" w:styleId="classauthor">
    <w:name w:val="class=&quot;author&quot;"/>
    <w:basedOn w:val="DefaultParagraphFont"/>
    <w:rsid w:val="009B0106"/>
  </w:style>
  <w:style w:type="paragraph" w:customStyle="1" w:styleId="CardStyle">
    <w:name w:val="Card Style"/>
    <w:basedOn w:val="Normal"/>
    <w:link w:val="CardStyleChar"/>
    <w:qFormat/>
    <w:rsid w:val="009B0106"/>
    <w:rPr>
      <w:rFonts w:eastAsia="Times New Roman"/>
    </w:rPr>
  </w:style>
  <w:style w:type="character" w:customStyle="1" w:styleId="CharCharChar">
    <w:name w:val="Char Char Char"/>
    <w:basedOn w:val="DefaultParagraphFont"/>
    <w:rsid w:val="009B0106"/>
    <w:rPr>
      <w:rFonts w:cs="Arial"/>
      <w:bCs/>
      <w:szCs w:val="26"/>
      <w:u w:val="single"/>
      <w:lang w:val="en-US" w:eastAsia="en-US" w:bidi="ar-SA"/>
    </w:rPr>
  </w:style>
  <w:style w:type="character" w:customStyle="1" w:styleId="BoldUnderlineChar0">
    <w:name w:val="Bold Underline Char"/>
    <w:rsid w:val="009B0106"/>
    <w:rPr>
      <w:rFonts w:ascii="Times New Roman" w:eastAsia="Times New Roman" w:hAnsi="Times New Roman"/>
      <w:b/>
      <w:bCs/>
      <w:szCs w:val="24"/>
      <w:u w:val="single"/>
    </w:rPr>
  </w:style>
  <w:style w:type="character" w:customStyle="1" w:styleId="texto1">
    <w:name w:val="texto1"/>
    <w:rsid w:val="009B0106"/>
  </w:style>
  <w:style w:type="character" w:customStyle="1" w:styleId="apple-style-span">
    <w:name w:val="apple-style-span"/>
    <w:rsid w:val="009B0106"/>
  </w:style>
  <w:style w:type="paragraph" w:customStyle="1" w:styleId="citenon-bold">
    <w:name w:val="cite non-bold"/>
    <w:basedOn w:val="Normal"/>
    <w:link w:val="citenon-boldChar"/>
    <w:qFormat/>
    <w:rsid w:val="009B010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B010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B0106"/>
    <w:rPr>
      <w:rFonts w:ascii="Calibri" w:eastAsia="Times New Roman" w:hAnsi="Calibri" w:cs="Arial"/>
      <w:b/>
      <w:bCs/>
      <w:sz w:val="24"/>
      <w:szCs w:val="28"/>
    </w:rPr>
  </w:style>
  <w:style w:type="paragraph" w:customStyle="1" w:styleId="Style23">
    <w:name w:val="Style23"/>
    <w:basedOn w:val="Normal"/>
    <w:uiPriority w:val="99"/>
    <w:qFormat/>
    <w:rsid w:val="009B010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B0106"/>
    <w:rPr>
      <w:rFonts w:ascii="Calibri" w:eastAsia="Times New Roman" w:hAnsi="Calibri"/>
      <w:lang w:bidi="en-US"/>
    </w:rPr>
  </w:style>
  <w:style w:type="character" w:customStyle="1" w:styleId="gray">
    <w:name w:val="gray"/>
    <w:basedOn w:val="DefaultParagraphFont"/>
    <w:rsid w:val="009B0106"/>
  </w:style>
  <w:style w:type="paragraph" w:customStyle="1" w:styleId="Tagtemplate">
    <w:name w:val="Tagtemplate"/>
    <w:basedOn w:val="Normal"/>
    <w:link w:val="TagtemplateChar"/>
    <w:autoRedefine/>
    <w:qFormat/>
    <w:rsid w:val="009B0106"/>
    <w:pPr>
      <w:keepNext/>
      <w:keepLines/>
    </w:pPr>
    <w:rPr>
      <w:rFonts w:eastAsia="Calibri"/>
      <w:b/>
    </w:rPr>
  </w:style>
  <w:style w:type="character" w:customStyle="1" w:styleId="TagtemplateChar">
    <w:name w:val="Tagtemplate Char"/>
    <w:basedOn w:val="DefaultParagraphFont"/>
    <w:link w:val="Tagtemplate"/>
    <w:rsid w:val="009B0106"/>
    <w:rPr>
      <w:rFonts w:ascii="Calibri" w:eastAsia="Calibri" w:hAnsi="Calibri"/>
      <w:b/>
    </w:rPr>
  </w:style>
  <w:style w:type="character" w:customStyle="1" w:styleId="Styleunderline11ptBorderSinglesolidlineAuto05p">
    <w:name w:val="Style underline + 11 pt Border: : (Single solid line Auto  0.5 p..."/>
    <w:rsid w:val="009B0106"/>
    <w:rPr>
      <w:sz w:val="20"/>
      <w:u w:val="single"/>
      <w:bdr w:val="single" w:sz="4" w:space="0" w:color="auto"/>
    </w:rPr>
  </w:style>
  <w:style w:type="paragraph" w:customStyle="1" w:styleId="Citation-FirstLine">
    <w:name w:val="Citation - First Line"/>
    <w:basedOn w:val="Normal"/>
    <w:next w:val="Normal"/>
    <w:autoRedefine/>
    <w:qFormat/>
    <w:rsid w:val="009B0106"/>
    <w:pPr>
      <w:spacing w:line="240" w:lineRule="atLeast"/>
      <w:jc w:val="both"/>
    </w:pPr>
    <w:rPr>
      <w:rFonts w:ascii="Book Antiqua" w:eastAsia="Times New Roman" w:hAnsi="Book Antiqua"/>
    </w:rPr>
  </w:style>
  <w:style w:type="character" w:customStyle="1" w:styleId="CardText-Underlined">
    <w:name w:val="Card Text - Underlined"/>
    <w:rsid w:val="009B0106"/>
    <w:rPr>
      <w:b/>
      <w:sz w:val="20"/>
      <w:u w:val="single"/>
    </w:rPr>
  </w:style>
  <w:style w:type="paragraph" w:customStyle="1" w:styleId="Citation-Complete">
    <w:name w:val="Citation - Complete"/>
    <w:basedOn w:val="Normal"/>
    <w:next w:val="Normal"/>
    <w:link w:val="Citation-CompleteChar"/>
    <w:autoRedefine/>
    <w:qFormat/>
    <w:rsid w:val="009B010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9B0106"/>
    <w:rPr>
      <w:rFonts w:ascii="Book Antiqua" w:eastAsia="Times New Roman" w:hAnsi="Book Antiqua"/>
    </w:rPr>
  </w:style>
  <w:style w:type="character" w:customStyle="1" w:styleId="MicroTextChar">
    <w:name w:val="MicroText Char"/>
    <w:link w:val="MicroText"/>
    <w:rsid w:val="009B0106"/>
    <w:rPr>
      <w:rFonts w:ascii="Arial Narrow" w:hAnsi="Arial Narrow"/>
      <w:sz w:val="12"/>
    </w:rPr>
  </w:style>
  <w:style w:type="paragraph" w:customStyle="1" w:styleId="TagCite">
    <w:name w:val="Tag/Cite"/>
    <w:basedOn w:val="Normal"/>
    <w:qFormat/>
    <w:rsid w:val="009B0106"/>
    <w:rPr>
      <w:rFonts w:eastAsia="Times New Roman"/>
      <w:b/>
    </w:rPr>
  </w:style>
  <w:style w:type="character" w:customStyle="1" w:styleId="Style11ptItalicUnderline">
    <w:name w:val="Style 11 pt Italic Underline"/>
    <w:basedOn w:val="DefaultParagraphFont"/>
    <w:rsid w:val="009B0106"/>
    <w:rPr>
      <w:i/>
      <w:iCs/>
      <w:sz w:val="20"/>
      <w:u w:val="single"/>
    </w:rPr>
  </w:style>
  <w:style w:type="character" w:customStyle="1" w:styleId="Style11ptItalic">
    <w:name w:val="Style 11 pt Italic"/>
    <w:basedOn w:val="DefaultParagraphFont"/>
    <w:rsid w:val="009B0106"/>
    <w:rPr>
      <w:rFonts w:ascii="Times New Roman" w:hAnsi="Times New Roman"/>
      <w:i/>
      <w:iCs/>
      <w:sz w:val="20"/>
    </w:rPr>
  </w:style>
  <w:style w:type="character" w:customStyle="1" w:styleId="BoldandUnderlineChar">
    <w:name w:val="Bold and Underline Char"/>
    <w:basedOn w:val="DefaultParagraphFont"/>
    <w:link w:val="BoldandUnderline"/>
    <w:locked/>
    <w:rsid w:val="009B0106"/>
    <w:rPr>
      <w:b/>
      <w:u w:val="single"/>
    </w:rPr>
  </w:style>
  <w:style w:type="paragraph" w:customStyle="1" w:styleId="BoldandUnderline">
    <w:name w:val="Bold and Underline"/>
    <w:basedOn w:val="Normal"/>
    <w:link w:val="BoldandUnderlineChar"/>
    <w:qFormat/>
    <w:rsid w:val="009B0106"/>
    <w:rPr>
      <w:rFonts w:asciiTheme="minorHAnsi" w:hAnsiTheme="minorHAnsi"/>
      <w:b/>
      <w:u w:val="single"/>
    </w:rPr>
  </w:style>
  <w:style w:type="character" w:customStyle="1" w:styleId="hdr">
    <w:name w:val="hdr"/>
    <w:basedOn w:val="DefaultParagraphFont"/>
    <w:rsid w:val="009B0106"/>
  </w:style>
  <w:style w:type="paragraph" w:customStyle="1" w:styleId="StyleStyle49ptBold3">
    <w:name w:val="Style Style4 + 9 pt Bold3"/>
    <w:basedOn w:val="Style4"/>
    <w:link w:val="StyleStyle49ptBold3Char"/>
    <w:qFormat/>
    <w:rsid w:val="009B0106"/>
    <w:rPr>
      <w:rFonts w:cs="Times New Roman"/>
      <w:b/>
      <w:bCs/>
    </w:rPr>
  </w:style>
  <w:style w:type="character" w:customStyle="1" w:styleId="StyleStyle49ptBold3Char">
    <w:name w:val="Style Style4 + 9 pt Bold3 Char"/>
    <w:basedOn w:val="Style4Char"/>
    <w:link w:val="StyleStyle49ptBold3"/>
    <w:rsid w:val="009B0106"/>
    <w:rPr>
      <w:rFonts w:ascii="Calibri" w:eastAsia="Times New Roman" w:hAnsi="Calibri" w:cs="Times New Roman"/>
      <w:b/>
      <w:bCs/>
      <w:u w:val="single"/>
    </w:rPr>
  </w:style>
  <w:style w:type="character" w:customStyle="1" w:styleId="Style9ptUnderline6">
    <w:name w:val="Style 9 pt Underline6"/>
    <w:basedOn w:val="DefaultParagraphFont"/>
    <w:rsid w:val="009B0106"/>
    <w:rPr>
      <w:sz w:val="20"/>
      <w:u w:val="single"/>
    </w:rPr>
  </w:style>
  <w:style w:type="character" w:customStyle="1" w:styleId="ct-with-fmlt">
    <w:name w:val="ct-with-fmlt"/>
    <w:basedOn w:val="DefaultParagraphFont"/>
    <w:rsid w:val="009B0106"/>
  </w:style>
  <w:style w:type="paragraph" w:customStyle="1" w:styleId="TagText">
    <w:name w:val="TagText"/>
    <w:basedOn w:val="Normal"/>
    <w:uiPriority w:val="99"/>
    <w:qFormat/>
    <w:rsid w:val="009B0106"/>
    <w:rPr>
      <w:b/>
    </w:rPr>
  </w:style>
  <w:style w:type="paragraph" w:customStyle="1" w:styleId="StyleStyle49pt">
    <w:name w:val="Style Style4 + 9 pt"/>
    <w:basedOn w:val="Normal"/>
    <w:link w:val="StyleStyle49ptChar"/>
    <w:qFormat/>
    <w:rsid w:val="009B0106"/>
    <w:rPr>
      <w:rFonts w:eastAsia="Times New Roman"/>
      <w:u w:val="single"/>
    </w:rPr>
  </w:style>
  <w:style w:type="character" w:customStyle="1" w:styleId="StyleStyle49ptChar">
    <w:name w:val="Style Style4 + 9 pt Char"/>
    <w:basedOn w:val="DefaultParagraphFont"/>
    <w:link w:val="StyleStyle49pt"/>
    <w:rsid w:val="009B0106"/>
    <w:rPr>
      <w:rFonts w:ascii="Calibri" w:eastAsia="Times New Roman" w:hAnsi="Calibri"/>
      <w:u w:val="single"/>
    </w:rPr>
  </w:style>
  <w:style w:type="paragraph" w:customStyle="1" w:styleId="StyleStyle49ptBold">
    <w:name w:val="Style Style4 + 9 pt Bold"/>
    <w:basedOn w:val="Normal"/>
    <w:link w:val="StyleStyle49ptBoldChar"/>
    <w:qFormat/>
    <w:rsid w:val="009B0106"/>
    <w:rPr>
      <w:rFonts w:eastAsia="Times New Roman"/>
      <w:b/>
      <w:bCs/>
      <w:u w:val="single"/>
    </w:rPr>
  </w:style>
  <w:style w:type="character" w:customStyle="1" w:styleId="StyleStyle49ptBoldChar">
    <w:name w:val="Style Style4 + 9 pt Bold Char"/>
    <w:basedOn w:val="DefaultParagraphFont"/>
    <w:link w:val="StyleStyle49ptBold"/>
    <w:rsid w:val="009B010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9B010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B0106"/>
    <w:rPr>
      <w:rFonts w:ascii="Calibri" w:eastAsia="Times New Roman" w:hAnsi="Calibri"/>
      <w:b/>
      <w:bCs/>
      <w:i/>
      <w:iCs/>
      <w:u w:val="single"/>
    </w:rPr>
  </w:style>
  <w:style w:type="paragraph" w:customStyle="1" w:styleId="StyleUnderlined11ptBold">
    <w:name w:val="Style Underlined + 11 pt Bold"/>
    <w:link w:val="StyleUnderlined11ptBoldChar"/>
    <w:qFormat/>
    <w:rsid w:val="009B010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9B0106"/>
    <w:rPr>
      <w:rFonts w:ascii="Arial" w:eastAsia="Times New Roman" w:hAnsi="Arial" w:cs="Arial"/>
      <w:b/>
      <w:bCs/>
      <w:szCs w:val="24"/>
      <w:u w:val="single"/>
    </w:rPr>
  </w:style>
  <w:style w:type="paragraph" w:customStyle="1" w:styleId="StyleUnderlined11pt">
    <w:name w:val="Style Underlined + 11 pt"/>
    <w:link w:val="StyleUnderlined11ptChar"/>
    <w:qFormat/>
    <w:rsid w:val="009B010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9B0106"/>
    <w:rPr>
      <w:rFonts w:ascii="Arial" w:eastAsia="Times New Roman" w:hAnsi="Arial" w:cs="Arial"/>
      <w:szCs w:val="24"/>
      <w:u w:val="single"/>
    </w:rPr>
  </w:style>
  <w:style w:type="character" w:customStyle="1" w:styleId="newscontent">
    <w:name w:val="newscontent"/>
    <w:rsid w:val="009B0106"/>
  </w:style>
  <w:style w:type="character" w:customStyle="1" w:styleId="StyleUnderlinePatternClearYellow">
    <w:name w:val="Style Underline Pattern: Clear (Yellow)"/>
    <w:basedOn w:val="DefaultParagraphFont"/>
    <w:rsid w:val="009B0106"/>
    <w:rPr>
      <w:u w:val="single"/>
      <w:shd w:val="clear" w:color="auto" w:fill="00FF00"/>
    </w:rPr>
  </w:style>
  <w:style w:type="paragraph" w:customStyle="1" w:styleId="StyleUnderlineChar11pt3">
    <w:name w:val="Style Underline Char + 11 pt3"/>
    <w:link w:val="StyleUnderlineChar11pt3Char"/>
    <w:qFormat/>
    <w:rsid w:val="009B010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9B0106"/>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9B0106"/>
    <w:rPr>
      <w:b w:val="0"/>
      <w:bCs/>
      <w:u w:val="single"/>
    </w:rPr>
  </w:style>
  <w:style w:type="character" w:customStyle="1" w:styleId="date-display-single">
    <w:name w:val="date-display-single"/>
    <w:basedOn w:val="DefaultParagraphFont"/>
    <w:rsid w:val="009B0106"/>
  </w:style>
  <w:style w:type="character" w:customStyle="1" w:styleId="CommentTextChar1">
    <w:name w:val="Comment Text Char1"/>
    <w:basedOn w:val="DefaultParagraphFont"/>
    <w:uiPriority w:val="99"/>
    <w:rsid w:val="009B010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B0106"/>
    <w:rPr>
      <w:rFonts w:ascii="Times New Roman" w:hAnsi="Times New Roman" w:cs="Times New Roman"/>
      <w:sz w:val="20"/>
    </w:rPr>
  </w:style>
  <w:style w:type="paragraph" w:customStyle="1" w:styleId="Cite2">
    <w:name w:val="Cite 2"/>
    <w:basedOn w:val="Normal"/>
    <w:qFormat/>
    <w:rsid w:val="009B0106"/>
    <w:rPr>
      <w:rFonts w:eastAsia="MS Mincho"/>
      <w:b/>
      <w:u w:val="single"/>
    </w:rPr>
  </w:style>
  <w:style w:type="character" w:customStyle="1" w:styleId="StyleunderlineBold">
    <w:name w:val="Style underline + Bold"/>
    <w:basedOn w:val="underline"/>
    <w:rsid w:val="009B0106"/>
    <w:rPr>
      <w:rFonts w:ascii="Times New Roman" w:hAnsi="Times New Roman" w:cs="Times New Roman"/>
      <w:bCs/>
      <w:sz w:val="20"/>
      <w:u w:val="single"/>
    </w:rPr>
  </w:style>
  <w:style w:type="paragraph" w:customStyle="1" w:styleId="cards0">
    <w:name w:val="cards"/>
    <w:basedOn w:val="Cites0"/>
    <w:qFormat/>
    <w:rsid w:val="009B0106"/>
    <w:pPr>
      <w:widowControl/>
      <w:jc w:val="left"/>
    </w:pPr>
    <w:rPr>
      <w:szCs w:val="22"/>
    </w:rPr>
  </w:style>
  <w:style w:type="character" w:customStyle="1" w:styleId="Style10ptUnderline">
    <w:name w:val="Style 10 pt Underline"/>
    <w:basedOn w:val="DefaultParagraphFont"/>
    <w:rsid w:val="009B0106"/>
    <w:rPr>
      <w:sz w:val="20"/>
      <w:u w:val="single"/>
    </w:rPr>
  </w:style>
  <w:style w:type="character" w:styleId="HTMLCite">
    <w:name w:val="HTML Cite"/>
    <w:uiPriority w:val="99"/>
    <w:rsid w:val="009B0106"/>
    <w:rPr>
      <w:i/>
      <w:iCs/>
    </w:rPr>
  </w:style>
  <w:style w:type="character" w:customStyle="1" w:styleId="slug-pub-date">
    <w:name w:val="slug-pub-date"/>
    <w:basedOn w:val="DefaultParagraphFont"/>
    <w:rsid w:val="009B0106"/>
  </w:style>
  <w:style w:type="character" w:customStyle="1" w:styleId="slug-vol">
    <w:name w:val="slug-vol"/>
    <w:basedOn w:val="DefaultParagraphFont"/>
    <w:rsid w:val="009B0106"/>
  </w:style>
  <w:style w:type="character" w:customStyle="1" w:styleId="slug-issue">
    <w:name w:val="slug-issue"/>
    <w:basedOn w:val="DefaultParagraphFont"/>
    <w:rsid w:val="009B0106"/>
  </w:style>
  <w:style w:type="character" w:customStyle="1" w:styleId="slug-pages">
    <w:name w:val="slug-pages"/>
    <w:basedOn w:val="DefaultParagraphFont"/>
    <w:rsid w:val="009B010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B0106"/>
    <w:rPr>
      <w:b/>
      <w:bCs/>
      <w:strike w:val="0"/>
      <w:dstrike w:val="0"/>
      <w:sz w:val="24"/>
      <w:u w:val="none"/>
      <w:effect w:val="none"/>
    </w:rPr>
  </w:style>
  <w:style w:type="paragraph" w:customStyle="1" w:styleId="Tag2">
    <w:name w:val="Tag2"/>
    <w:basedOn w:val="Normal"/>
    <w:autoRedefine/>
    <w:qFormat/>
    <w:rsid w:val="009B0106"/>
    <w:pPr>
      <w:spacing w:before="120"/>
    </w:pPr>
    <w:rPr>
      <w:b/>
      <w:sz w:val="26"/>
    </w:rPr>
  </w:style>
  <w:style w:type="character" w:customStyle="1" w:styleId="tagchar">
    <w:name w:val="tagchar"/>
    <w:basedOn w:val="DefaultParagraphFont"/>
    <w:rsid w:val="009B0106"/>
  </w:style>
  <w:style w:type="paragraph" w:customStyle="1" w:styleId="NormalText">
    <w:name w:val="Normal Text"/>
    <w:basedOn w:val="Normal"/>
    <w:link w:val="NormalTextChar"/>
    <w:autoRedefine/>
    <w:qFormat/>
    <w:rsid w:val="009B0106"/>
    <w:pPr>
      <w:jc w:val="both"/>
    </w:pPr>
    <w:rPr>
      <w:rFonts w:eastAsia="Times New Roman"/>
      <w:szCs w:val="26"/>
    </w:rPr>
  </w:style>
  <w:style w:type="character" w:customStyle="1" w:styleId="pmterms11">
    <w:name w:val="pmterms11"/>
    <w:basedOn w:val="DefaultParagraphFont"/>
    <w:rsid w:val="009B0106"/>
    <w:rPr>
      <w:b/>
      <w:bCs/>
      <w:i w:val="0"/>
      <w:iCs w:val="0"/>
      <w:color w:val="000000"/>
    </w:rPr>
  </w:style>
  <w:style w:type="character" w:customStyle="1" w:styleId="StyleUnderlineChar9ptBold">
    <w:name w:val="Style Underline Char + 9 pt Bold"/>
    <w:basedOn w:val="DefaultParagraphFont"/>
    <w:rsid w:val="009B0106"/>
    <w:rPr>
      <w:rFonts w:ascii="Times New Roman" w:hAnsi="Times New Roman"/>
      <w:b/>
      <w:bCs/>
      <w:sz w:val="20"/>
      <w:u w:val="single"/>
      <w:lang w:val="en-US" w:eastAsia="en-US" w:bidi="ar-SA"/>
    </w:rPr>
  </w:style>
  <w:style w:type="character" w:customStyle="1" w:styleId="Style8pt">
    <w:name w:val="Style 8 pt"/>
    <w:basedOn w:val="DefaultParagraphFont"/>
    <w:rsid w:val="009B0106"/>
    <w:rPr>
      <w:sz w:val="20"/>
    </w:rPr>
  </w:style>
  <w:style w:type="character" w:customStyle="1" w:styleId="UnderlineChar5Char">
    <w:name w:val="Underline Char5 Char"/>
    <w:basedOn w:val="DefaultParagraphFont"/>
    <w:rsid w:val="009B0106"/>
    <w:rPr>
      <w:szCs w:val="24"/>
      <w:u w:val="single"/>
      <w:lang w:val="en-US" w:eastAsia="en-US" w:bidi="ar-SA"/>
    </w:rPr>
  </w:style>
  <w:style w:type="character" w:customStyle="1" w:styleId="BoldandUnderlineChar2Char1">
    <w:name w:val="Bold and Underline Char2 Char1"/>
    <w:basedOn w:val="DefaultParagraphFont"/>
    <w:rsid w:val="009B010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B010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B0106"/>
    <w:rPr>
      <w:szCs w:val="24"/>
      <w:u w:val="single"/>
      <w:lang w:val="en-US" w:eastAsia="en-US" w:bidi="ar-SA"/>
    </w:rPr>
  </w:style>
  <w:style w:type="paragraph" w:customStyle="1" w:styleId="Language">
    <w:name w:val="Language"/>
    <w:basedOn w:val="Normal"/>
    <w:link w:val="LanguageChar"/>
    <w:qFormat/>
    <w:rsid w:val="009B0106"/>
    <w:rPr>
      <w:rFonts w:eastAsia="Times New Roman"/>
      <w:strike/>
      <w:szCs w:val="20"/>
    </w:rPr>
  </w:style>
  <w:style w:type="character" w:customStyle="1" w:styleId="LanguageChar">
    <w:name w:val="Language Char"/>
    <w:basedOn w:val="DefaultParagraphFont"/>
    <w:link w:val="Language"/>
    <w:rsid w:val="009B0106"/>
    <w:rPr>
      <w:rFonts w:ascii="Calibri" w:eastAsia="Times New Roman" w:hAnsi="Calibri"/>
      <w:strike/>
      <w:szCs w:val="20"/>
    </w:rPr>
  </w:style>
  <w:style w:type="paragraph" w:customStyle="1" w:styleId="UnderlineChar3">
    <w:name w:val="Underline Char3"/>
    <w:basedOn w:val="Normal"/>
    <w:link w:val="UnderlineChar3Char"/>
    <w:qFormat/>
    <w:rsid w:val="009B0106"/>
    <w:rPr>
      <w:rFonts w:eastAsia="Times New Roman"/>
      <w:u w:val="single"/>
    </w:rPr>
  </w:style>
  <w:style w:type="character" w:customStyle="1" w:styleId="UnderlineChar3Char">
    <w:name w:val="Underline Char3 Char"/>
    <w:basedOn w:val="DefaultParagraphFont"/>
    <w:link w:val="UnderlineChar3"/>
    <w:rsid w:val="009B010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9B0106"/>
    <w:rPr>
      <w:rFonts w:eastAsia="Times New Roman"/>
      <w:b/>
      <w:u w:val="single"/>
    </w:rPr>
  </w:style>
  <w:style w:type="character" w:customStyle="1" w:styleId="BoldandUnderlineChar3CharChar">
    <w:name w:val="Bold and Underline Char3 Char Char"/>
    <w:basedOn w:val="DefaultParagraphFont"/>
    <w:link w:val="BoldandUnderlineChar3Char"/>
    <w:rsid w:val="009B0106"/>
    <w:rPr>
      <w:rFonts w:ascii="Calibri" w:eastAsia="Times New Roman" w:hAnsi="Calibri"/>
      <w:b/>
      <w:u w:val="single"/>
    </w:rPr>
  </w:style>
  <w:style w:type="character" w:customStyle="1" w:styleId="UnderlineChar1">
    <w:name w:val="Underline Char1"/>
    <w:basedOn w:val="DefaultParagraphFont"/>
    <w:rsid w:val="009B0106"/>
    <w:rPr>
      <w:szCs w:val="24"/>
      <w:u w:val="single"/>
      <w:lang w:val="en-US" w:eastAsia="en-US" w:bidi="ar-SA"/>
    </w:rPr>
  </w:style>
  <w:style w:type="character" w:customStyle="1" w:styleId="BoldandUnderlineChar1Char2Char">
    <w:name w:val="Bold and Underline Char1 Char2 Char"/>
    <w:basedOn w:val="DefaultParagraphFont"/>
    <w:rsid w:val="009B0106"/>
    <w:rPr>
      <w:b/>
      <w:szCs w:val="24"/>
      <w:u w:val="single"/>
      <w:lang w:val="en-US" w:eastAsia="en-US" w:bidi="ar-SA"/>
    </w:rPr>
  </w:style>
  <w:style w:type="character" w:customStyle="1" w:styleId="SmalltextChar">
    <w:name w:val="Small text Char"/>
    <w:aliases w:val="Quote1 Char1"/>
    <w:link w:val="Smalltext"/>
    <w:rsid w:val="009B0106"/>
    <w:rPr>
      <w:rFonts w:ascii="Arial Narrow" w:eastAsia="Times New Roman" w:hAnsi="Arial Narrow"/>
    </w:rPr>
  </w:style>
  <w:style w:type="paragraph" w:customStyle="1" w:styleId="HotRoute">
    <w:name w:val="Hot Route"/>
    <w:basedOn w:val="Normal"/>
    <w:link w:val="HotRouteChar0"/>
    <w:qFormat/>
    <w:rsid w:val="009B0106"/>
    <w:pPr>
      <w:ind w:left="144"/>
    </w:pPr>
    <w:rPr>
      <w:rFonts w:eastAsia="Times New Roman"/>
    </w:rPr>
  </w:style>
  <w:style w:type="paragraph" w:customStyle="1" w:styleId="Cardstyle0">
    <w:name w:val="Cardstyle"/>
    <w:basedOn w:val="Normal"/>
    <w:next w:val="Normal"/>
    <w:qFormat/>
    <w:rsid w:val="009B0106"/>
    <w:rPr>
      <w:rFonts w:eastAsia="Times New Roman"/>
    </w:rPr>
  </w:style>
  <w:style w:type="character" w:customStyle="1" w:styleId="Style12ptBoldUnderline1">
    <w:name w:val="Style 12 pt Bold Underline1"/>
    <w:basedOn w:val="DefaultParagraphFont"/>
    <w:rsid w:val="009B0106"/>
    <w:rPr>
      <w:b/>
      <w:bCs/>
      <w:sz w:val="24"/>
      <w:u w:val="single"/>
    </w:rPr>
  </w:style>
  <w:style w:type="character" w:customStyle="1" w:styleId="StyleEmphasisArial12ptBoldNotItalic">
    <w:name w:val="Style Emphasis + Arial 12 pt Bold Not Italic"/>
    <w:basedOn w:val="Emphasis"/>
    <w:rsid w:val="009B0106"/>
    <w:rPr>
      <w:rFonts w:ascii="Arial" w:hAnsi="Arial" w:cs="Times New Roman"/>
      <w:b w:val="0"/>
      <w:bCs/>
      <w:i/>
      <w:iCs/>
      <w:sz w:val="24"/>
      <w:u w:val="single"/>
      <w:bdr w:val="single" w:sz="8" w:space="0" w:color="auto"/>
    </w:rPr>
  </w:style>
  <w:style w:type="character" w:customStyle="1" w:styleId="DebateHighlighted">
    <w:name w:val="Debate Highlighted"/>
    <w:qFormat/>
    <w:rsid w:val="009B010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B0106"/>
    <w:rPr>
      <w:rFonts w:ascii="SimSun" w:eastAsia="SimSun" w:hAnsi="SimSun"/>
      <w:sz w:val="15"/>
      <w:lang w:eastAsia="zh-CN"/>
    </w:rPr>
  </w:style>
  <w:style w:type="paragraph" w:customStyle="1" w:styleId="UnreadText">
    <w:name w:val="Unread Text"/>
    <w:basedOn w:val="Normal"/>
    <w:next w:val="Normal"/>
    <w:link w:val="UnreadTextChar"/>
    <w:autoRedefine/>
    <w:qFormat/>
    <w:rsid w:val="009B0106"/>
    <w:pPr>
      <w:ind w:left="360"/>
    </w:pPr>
    <w:rPr>
      <w:rFonts w:ascii="SimSun" w:eastAsia="SimSun" w:hAnsi="SimSun"/>
      <w:sz w:val="15"/>
      <w:lang w:eastAsia="zh-CN"/>
    </w:rPr>
  </w:style>
  <w:style w:type="paragraph" w:customStyle="1" w:styleId="AuthorDate">
    <w:name w:val="AuthorDate"/>
    <w:next w:val="Normal"/>
    <w:link w:val="AuthorDateChar"/>
    <w:qFormat/>
    <w:rsid w:val="009B010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9B0106"/>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9B010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B0106"/>
    <w:rPr>
      <w:rFonts w:ascii="Times New Roman" w:hAnsi="Times New Roman"/>
      <w:sz w:val="20"/>
      <w:u w:val="single"/>
      <w:bdr w:val="none" w:sz="0" w:space="0" w:color="auto"/>
      <w:shd w:val="clear" w:color="auto" w:fill="C0C0C0"/>
    </w:rPr>
  </w:style>
  <w:style w:type="character" w:customStyle="1" w:styleId="smallChar">
    <w:name w:val="small Char"/>
    <w:rsid w:val="009B0106"/>
    <w:rPr>
      <w:rFonts w:ascii="Calibri" w:eastAsia="Calibri" w:hAnsi="Calibri" w:cs="Calibri"/>
      <w:sz w:val="16"/>
      <w:szCs w:val="20"/>
      <w:lang w:val="x-none" w:eastAsia="x-none"/>
    </w:rPr>
  </w:style>
  <w:style w:type="paragraph" w:customStyle="1" w:styleId="HotRoute0">
    <w:name w:val="Hot Route!"/>
    <w:basedOn w:val="Normal"/>
    <w:qFormat/>
    <w:rsid w:val="009B010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9B0106"/>
    <w:rPr>
      <w:rFonts w:ascii="Times New Roman" w:hAnsi="Times New Roman" w:cs="Times New Roman"/>
      <w:sz w:val="16"/>
      <w:szCs w:val="16"/>
    </w:rPr>
  </w:style>
  <w:style w:type="character" w:customStyle="1" w:styleId="BodyText2Char1">
    <w:name w:val="Body Text 2 Char1"/>
    <w:basedOn w:val="DefaultParagraphFont"/>
    <w:semiHidden/>
    <w:rsid w:val="009B0106"/>
    <w:rPr>
      <w:rFonts w:ascii="Times New Roman" w:hAnsi="Times New Roman" w:cs="Times New Roman"/>
      <w:sz w:val="20"/>
    </w:rPr>
  </w:style>
  <w:style w:type="character" w:customStyle="1" w:styleId="Heading2Char1CharCharCharCharCharC">
    <w:name w:val="Heading 2 Char1 Char Char Char Char Char C"/>
    <w:rsid w:val="009B0106"/>
    <w:rPr>
      <w:rFonts w:cs="Arial"/>
      <w:b/>
      <w:bCs/>
      <w:iCs/>
      <w:sz w:val="24"/>
      <w:szCs w:val="28"/>
      <w:lang w:val="en-US" w:eastAsia="en-US" w:bidi="ar-SA"/>
    </w:rPr>
  </w:style>
  <w:style w:type="character" w:customStyle="1" w:styleId="underline1">
    <w:name w:val="underline1"/>
    <w:basedOn w:val="DefaultParagraphFont"/>
    <w:rsid w:val="009B0106"/>
    <w:rPr>
      <w:u w:val="single"/>
    </w:rPr>
  </w:style>
  <w:style w:type="character" w:customStyle="1" w:styleId="author0">
    <w:name w:val="author"/>
    <w:basedOn w:val="DefaultParagraphFont"/>
    <w:rsid w:val="009B0106"/>
    <w:rPr>
      <w:rFonts w:ascii="Times New Roman" w:hAnsi="Times New Roman"/>
      <w:b/>
      <w:sz w:val="24"/>
    </w:rPr>
  </w:style>
  <w:style w:type="character" w:customStyle="1" w:styleId="FontStyle291">
    <w:name w:val="Font Style291"/>
    <w:basedOn w:val="DefaultParagraphFont"/>
    <w:uiPriority w:val="99"/>
    <w:rsid w:val="009B010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B010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B010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9B0106"/>
    <w:rPr>
      <w:rFonts w:ascii="Calibri" w:eastAsia="Times New Roman" w:hAnsi="Calibri"/>
    </w:rPr>
  </w:style>
  <w:style w:type="paragraph" w:customStyle="1" w:styleId="Cards1">
    <w:name w:val="Cards1"/>
    <w:basedOn w:val="Normal"/>
    <w:link w:val="Cards1Char"/>
    <w:qFormat/>
    <w:rsid w:val="009B0106"/>
    <w:pPr>
      <w:ind w:left="288"/>
    </w:pPr>
    <w:rPr>
      <w:rFonts w:eastAsia="Times New Roman"/>
      <w:u w:val="single"/>
    </w:rPr>
  </w:style>
  <w:style w:type="character" w:customStyle="1" w:styleId="Cards1Char">
    <w:name w:val="Cards1 Char"/>
    <w:basedOn w:val="DefaultParagraphFont"/>
    <w:link w:val="Cards1"/>
    <w:rsid w:val="009B010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9B010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9B0106"/>
    <w:rPr>
      <w:rFonts w:ascii="Arial" w:eastAsia="Calibri" w:hAnsi="Arial" w:cs="Arial"/>
      <w:u w:val="single"/>
    </w:rPr>
  </w:style>
  <w:style w:type="character" w:customStyle="1" w:styleId="EmphasizeThis">
    <w:name w:val="EmphasizeThis"/>
    <w:rsid w:val="009B0106"/>
    <w:rPr>
      <w:rFonts w:ascii="Georgia" w:hAnsi="Georgia"/>
      <w:b/>
      <w:iCs/>
      <w:sz w:val="24"/>
      <w:u w:val="thick"/>
    </w:rPr>
  </w:style>
  <w:style w:type="paragraph" w:customStyle="1" w:styleId="Stylecard8pt">
    <w:name w:val="Style card + 8 pt"/>
    <w:basedOn w:val="Normal"/>
    <w:link w:val="Stylecard8ptChar"/>
    <w:qFormat/>
    <w:rsid w:val="009B0106"/>
    <w:pPr>
      <w:ind w:left="288" w:right="288"/>
    </w:pPr>
    <w:rPr>
      <w:rFonts w:cs="Calibri"/>
      <w:color w:val="000000"/>
      <w:u w:val="single"/>
      <w:lang w:eastAsia="ar-SA"/>
    </w:rPr>
  </w:style>
  <w:style w:type="character" w:customStyle="1" w:styleId="Stylecard8ptChar">
    <w:name w:val="Style card + 8 pt Char"/>
    <w:basedOn w:val="cardChar"/>
    <w:link w:val="Stylecard8pt"/>
    <w:rsid w:val="009B0106"/>
    <w:rPr>
      <w:rFonts w:ascii="Calibri" w:hAnsi="Calibri" w:cs="Calibri"/>
      <w:color w:val="000000"/>
      <w:u w:val="single"/>
      <w:lang w:eastAsia="ar-SA"/>
    </w:rPr>
  </w:style>
  <w:style w:type="character" w:customStyle="1" w:styleId="bhl">
    <w:name w:val="bhl"/>
    <w:basedOn w:val="DefaultParagraphFont"/>
    <w:rsid w:val="009B0106"/>
  </w:style>
  <w:style w:type="paragraph" w:customStyle="1" w:styleId="TagGA11">
    <w:name w:val="Tag GA 11"/>
    <w:basedOn w:val="TOC1"/>
    <w:qFormat/>
    <w:rsid w:val="009B0106"/>
    <w:pPr>
      <w:spacing w:before="0" w:after="160"/>
    </w:pPr>
    <w:rPr>
      <w:rFonts w:eastAsia="Calibri"/>
      <w:u w:val="none"/>
      <w:lang w:bidi="ar-SA"/>
    </w:rPr>
  </w:style>
  <w:style w:type="paragraph" w:customStyle="1" w:styleId="CiteCard">
    <w:name w:val="Cite/Card"/>
    <w:basedOn w:val="TOC2"/>
    <w:qFormat/>
    <w:rsid w:val="009B0106"/>
    <w:pPr>
      <w:tabs>
        <w:tab w:val="left" w:pos="4360"/>
      </w:tabs>
      <w:ind w:left="220"/>
    </w:pPr>
    <w:rPr>
      <w:rFonts w:eastAsia="Calibri"/>
      <w:sz w:val="22"/>
      <w:lang w:bidi="ar-SA"/>
    </w:rPr>
  </w:style>
  <w:style w:type="character" w:customStyle="1" w:styleId="CardTextUnderlinedChar">
    <w:name w:val="Card Text Underlined Char"/>
    <w:basedOn w:val="DefaultParagraphFont"/>
    <w:rsid w:val="009B010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9B0106"/>
    <w:rPr>
      <w:sz w:val="16"/>
      <w:szCs w:val="16"/>
    </w:rPr>
  </w:style>
  <w:style w:type="character" w:customStyle="1" w:styleId="DocumentMapChar1">
    <w:name w:val="Document Map Char1"/>
    <w:basedOn w:val="DefaultParagraphFont"/>
    <w:uiPriority w:val="99"/>
    <w:rsid w:val="009B0106"/>
    <w:rPr>
      <w:rFonts w:ascii="Tahoma" w:hAnsi="Tahoma" w:cs="Tahoma"/>
      <w:sz w:val="16"/>
      <w:szCs w:val="16"/>
    </w:rPr>
  </w:style>
  <w:style w:type="character" w:customStyle="1" w:styleId="addmd">
    <w:name w:val="addmd"/>
    <w:basedOn w:val="DefaultParagraphFont"/>
    <w:rsid w:val="009B010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B0106"/>
    <w:rPr>
      <w:rFonts w:ascii="Arial" w:hAnsi="Arial"/>
      <w:b/>
      <w:sz w:val="26"/>
    </w:rPr>
  </w:style>
  <w:style w:type="paragraph" w:styleId="FootnoteText">
    <w:name w:val="footnote text"/>
    <w:basedOn w:val="Normal"/>
    <w:link w:val="FootnoteTextChar"/>
    <w:unhideWhenUsed/>
    <w:rsid w:val="009B0106"/>
    <w:rPr>
      <w:rFonts w:eastAsia="Calibri"/>
      <w:szCs w:val="20"/>
      <w:lang w:eastAsia="zh-CN"/>
    </w:rPr>
  </w:style>
  <w:style w:type="character" w:customStyle="1" w:styleId="FootnoteTextChar">
    <w:name w:val="Footnote Text Char"/>
    <w:basedOn w:val="DefaultParagraphFont"/>
    <w:link w:val="FootnoteText"/>
    <w:rsid w:val="009B0106"/>
    <w:rPr>
      <w:rFonts w:ascii="Calibri" w:eastAsia="Calibri" w:hAnsi="Calibri"/>
      <w:szCs w:val="20"/>
      <w:lang w:eastAsia="zh-CN"/>
    </w:rPr>
  </w:style>
  <w:style w:type="character" w:customStyle="1" w:styleId="UnderlinedTextCharChar">
    <w:name w:val="Underlined Text Char Char"/>
    <w:basedOn w:val="DefaultParagraphFont"/>
    <w:rsid w:val="009B0106"/>
    <w:rPr>
      <w:rFonts w:cs="Arial"/>
      <w:bCs/>
      <w:noProof w:val="0"/>
      <w:szCs w:val="26"/>
      <w:u w:val="single"/>
      <w:lang w:val="en-US" w:eastAsia="en-US" w:bidi="ar-SA"/>
    </w:rPr>
  </w:style>
  <w:style w:type="character" w:customStyle="1" w:styleId="StyleTimesNewRoman12ptBold">
    <w:name w:val="Style Times New Roman 12 pt Bold"/>
    <w:rsid w:val="009B0106"/>
    <w:rPr>
      <w:b/>
      <w:bCs/>
      <w:sz w:val="24"/>
    </w:rPr>
  </w:style>
  <w:style w:type="character" w:customStyle="1" w:styleId="CardText1Char">
    <w:name w:val="Card Text 1 Char"/>
    <w:rsid w:val="009B0106"/>
    <w:rPr>
      <w:rFonts w:ascii="Georgia" w:hAnsi="Georgia"/>
      <w:color w:val="000000"/>
      <w:sz w:val="22"/>
      <w:szCs w:val="22"/>
      <w:u w:val="single"/>
    </w:rPr>
  </w:style>
  <w:style w:type="character" w:customStyle="1" w:styleId="BoldUnderlining">
    <w:name w:val="Bold Underlining"/>
    <w:rsid w:val="009B0106"/>
    <w:rPr>
      <w:u w:val="single"/>
    </w:rPr>
  </w:style>
  <w:style w:type="character" w:customStyle="1" w:styleId="Intemphasis">
    <w:name w:val="Intemphasis"/>
    <w:uiPriority w:val="1"/>
    <w:qFormat/>
    <w:rsid w:val="009B010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B0106"/>
    <w:pPr>
      <w:ind w:left="288" w:right="288"/>
    </w:pPr>
    <w:rPr>
      <w:szCs w:val="16"/>
    </w:rPr>
  </w:style>
  <w:style w:type="character" w:customStyle="1" w:styleId="cardtextChar2">
    <w:name w:val="cardtext Char"/>
    <w:basedOn w:val="DefaultParagraphFont"/>
    <w:link w:val="cardtext0"/>
    <w:rsid w:val="009B0106"/>
    <w:rPr>
      <w:rFonts w:ascii="Calibri" w:hAnsi="Calibri"/>
      <w:szCs w:val="16"/>
    </w:rPr>
  </w:style>
  <w:style w:type="character" w:customStyle="1" w:styleId="BoldUnderlineChar1">
    <w:name w:val="BoldUnderline Char1"/>
    <w:rsid w:val="009B010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B0106"/>
    <w:pPr>
      <w:spacing w:after="200"/>
      <w:contextualSpacing/>
    </w:pPr>
    <w:rPr>
      <w:rFonts w:eastAsia="Calibri"/>
      <w:u w:val="single"/>
    </w:rPr>
  </w:style>
  <w:style w:type="character" w:customStyle="1" w:styleId="UnderlinedCardTextChar">
    <w:name w:val="Underlined Card Text Char"/>
    <w:link w:val="UnderlinedCardText"/>
    <w:rsid w:val="009B0106"/>
    <w:rPr>
      <w:rFonts w:ascii="Calibri" w:eastAsia="Calibri" w:hAnsi="Calibri"/>
      <w:u w:val="single"/>
    </w:rPr>
  </w:style>
  <w:style w:type="character" w:customStyle="1" w:styleId="Hyperlink6">
    <w:name w:val="Hyperlink6"/>
    <w:basedOn w:val="DefaultParagraphFont"/>
    <w:rsid w:val="009B0106"/>
    <w:rPr>
      <w:color w:val="3300CC"/>
      <w:u w:val="single"/>
    </w:rPr>
  </w:style>
  <w:style w:type="paragraph" w:customStyle="1" w:styleId="Tag12">
    <w:name w:val="Tag12"/>
    <w:basedOn w:val="Normal"/>
    <w:qFormat/>
    <w:rsid w:val="009B0106"/>
    <w:pPr>
      <w:contextualSpacing/>
    </w:pPr>
    <w:rPr>
      <w:rFonts w:eastAsia="Cambria"/>
      <w:b/>
    </w:rPr>
  </w:style>
  <w:style w:type="paragraph" w:customStyle="1" w:styleId="Shrink8">
    <w:name w:val="Shrink8"/>
    <w:basedOn w:val="Normal"/>
    <w:qFormat/>
    <w:rsid w:val="009B0106"/>
    <w:rPr>
      <w:rFonts w:eastAsia="Cambria"/>
    </w:rPr>
  </w:style>
  <w:style w:type="character" w:customStyle="1" w:styleId="highlight2">
    <w:name w:val="highlight2"/>
    <w:rsid w:val="009B0106"/>
    <w:rPr>
      <w:rFonts w:ascii="Arial" w:hAnsi="Arial"/>
      <w:b/>
      <w:sz w:val="19"/>
      <w:u w:val="thick"/>
      <w:bdr w:val="none" w:sz="0" w:space="0" w:color="auto"/>
      <w:shd w:val="clear" w:color="auto" w:fill="auto"/>
    </w:rPr>
  </w:style>
  <w:style w:type="character" w:customStyle="1" w:styleId="citation">
    <w:name w:val="citation"/>
    <w:basedOn w:val="DefaultParagraphFont"/>
    <w:rsid w:val="009B0106"/>
  </w:style>
  <w:style w:type="paragraph" w:customStyle="1" w:styleId="UnderlineText">
    <w:name w:val="Underline Text"/>
    <w:basedOn w:val="Normal"/>
    <w:link w:val="UnderlineTextChar"/>
    <w:qFormat/>
    <w:rsid w:val="009B0106"/>
    <w:pPr>
      <w:ind w:left="288"/>
    </w:pPr>
    <w:rPr>
      <w:rFonts w:eastAsia="Times New Roman"/>
      <w:u w:val="single"/>
    </w:rPr>
  </w:style>
  <w:style w:type="character" w:customStyle="1" w:styleId="UnderlineTextChar">
    <w:name w:val="Underline Text Char"/>
    <w:basedOn w:val="DefaultParagraphFont"/>
    <w:link w:val="UnderlineText"/>
    <w:rsid w:val="009B0106"/>
    <w:rPr>
      <w:rFonts w:ascii="Calibri" w:eastAsia="Times New Roman" w:hAnsi="Calibri"/>
      <w:u w:val="single"/>
    </w:rPr>
  </w:style>
  <w:style w:type="character" w:customStyle="1" w:styleId="il">
    <w:name w:val="il"/>
    <w:basedOn w:val="DefaultParagraphFont"/>
    <w:rsid w:val="009B0106"/>
  </w:style>
  <w:style w:type="character" w:customStyle="1" w:styleId="commentstext">
    <w:name w:val="comments_text"/>
    <w:uiPriority w:val="99"/>
    <w:rsid w:val="009B0106"/>
    <w:rPr>
      <w:rFonts w:cs="Times New Roman"/>
    </w:rPr>
  </w:style>
  <w:style w:type="paragraph" w:customStyle="1" w:styleId="Heading42">
    <w:name w:val="Heading 42"/>
    <w:basedOn w:val="Normal"/>
    <w:qFormat/>
    <w:rsid w:val="009B0106"/>
    <w:rPr>
      <w:rFonts w:eastAsia="Times New Roman"/>
    </w:rPr>
  </w:style>
  <w:style w:type="paragraph" w:customStyle="1" w:styleId="DebateNormal">
    <w:name w:val="DebateNormal"/>
    <w:basedOn w:val="Normal"/>
    <w:link w:val="DebateNormalChar"/>
    <w:qFormat/>
    <w:rsid w:val="009B0106"/>
    <w:pPr>
      <w:spacing w:line="276" w:lineRule="auto"/>
    </w:pPr>
    <w:rPr>
      <w:rFonts w:eastAsia="Calibri"/>
      <w:szCs w:val="20"/>
    </w:rPr>
  </w:style>
  <w:style w:type="character" w:customStyle="1" w:styleId="DebateNormalChar">
    <w:name w:val="DebateNormal Char"/>
    <w:basedOn w:val="DefaultParagraphFont"/>
    <w:link w:val="DebateNormal"/>
    <w:rsid w:val="009B0106"/>
    <w:rPr>
      <w:rFonts w:ascii="Calibri" w:eastAsia="Calibri" w:hAnsi="Calibri"/>
      <w:szCs w:val="20"/>
    </w:rPr>
  </w:style>
  <w:style w:type="paragraph" w:customStyle="1" w:styleId="DebateEmphasis">
    <w:name w:val="DebateEmphasis"/>
    <w:basedOn w:val="Normal"/>
    <w:link w:val="DebateEmphasisChar"/>
    <w:qFormat/>
    <w:rsid w:val="009B010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B0106"/>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9B0106"/>
    <w:rPr>
      <w:rFonts w:ascii="Times New Roman" w:eastAsia="Cambria" w:hAnsi="Times New Roman" w:cs="Times New Roman"/>
      <w:sz w:val="20"/>
      <w:szCs w:val="22"/>
    </w:rPr>
  </w:style>
  <w:style w:type="paragraph" w:customStyle="1" w:styleId="NormalCite">
    <w:name w:val="NormalCite"/>
    <w:link w:val="NormalCiteChar"/>
    <w:qFormat/>
    <w:rsid w:val="009B010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9B0106"/>
    <w:rPr>
      <w:rFonts w:ascii="Times New Roman" w:hAnsi="Times New Roman" w:cs="Times New Roman"/>
      <w:sz w:val="18"/>
    </w:rPr>
  </w:style>
  <w:style w:type="character" w:customStyle="1" w:styleId="articletext">
    <w:name w:val="articletext"/>
    <w:basedOn w:val="DefaultParagraphFont"/>
    <w:rsid w:val="009B0106"/>
  </w:style>
  <w:style w:type="character" w:customStyle="1" w:styleId="grey10">
    <w:name w:val="grey10"/>
    <w:basedOn w:val="DefaultParagraphFont"/>
    <w:rsid w:val="009B0106"/>
  </w:style>
  <w:style w:type="character" w:customStyle="1" w:styleId="navy13bd">
    <w:name w:val="navy13bd"/>
    <w:basedOn w:val="DefaultParagraphFont"/>
    <w:rsid w:val="009B0106"/>
  </w:style>
  <w:style w:type="character" w:customStyle="1" w:styleId="Style9ptUnderline2">
    <w:name w:val="Style 9 pt Underline2"/>
    <w:basedOn w:val="DefaultParagraphFont"/>
    <w:rsid w:val="009B0106"/>
    <w:rPr>
      <w:sz w:val="20"/>
      <w:u w:val="single"/>
    </w:rPr>
  </w:style>
  <w:style w:type="character" w:customStyle="1" w:styleId="Style9ptBoldUnderline1">
    <w:name w:val="Style 9 pt Bold Underline1"/>
    <w:basedOn w:val="DefaultParagraphFont"/>
    <w:rsid w:val="009B0106"/>
    <w:rPr>
      <w:b/>
      <w:bCs/>
      <w:sz w:val="20"/>
      <w:u w:val="single"/>
    </w:rPr>
  </w:style>
  <w:style w:type="character" w:customStyle="1" w:styleId="TagsCharChar">
    <w:name w:val="Tags Char Char"/>
    <w:basedOn w:val="DefaultParagraphFont"/>
    <w:rsid w:val="009B0106"/>
    <w:rPr>
      <w:rFonts w:eastAsia="SimSun"/>
      <w:b/>
      <w:sz w:val="24"/>
      <w:lang w:val="en-US" w:eastAsia="zh-CN" w:bidi="ar-SA"/>
    </w:rPr>
  </w:style>
  <w:style w:type="paragraph" w:customStyle="1" w:styleId="cardCharCharCharChar">
    <w:name w:val="card Char Char Char Char"/>
    <w:basedOn w:val="Normal"/>
    <w:qFormat/>
    <w:rsid w:val="009B010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9B0106"/>
    <w:rPr>
      <w:rFonts w:ascii="Times" w:eastAsia="Times New Roman" w:hAnsi="Times"/>
    </w:rPr>
  </w:style>
  <w:style w:type="paragraph" w:customStyle="1" w:styleId="CARD0">
    <w:name w:val="CARD"/>
    <w:basedOn w:val="Normal"/>
    <w:link w:val="CARDChar1"/>
    <w:qFormat/>
    <w:rsid w:val="009B0106"/>
    <w:rPr>
      <w:rFonts w:eastAsia="Times New Roman"/>
      <w:u w:val="single"/>
    </w:rPr>
  </w:style>
  <w:style w:type="character" w:customStyle="1" w:styleId="CARDChar1">
    <w:name w:val="CARD Char"/>
    <w:basedOn w:val="DefaultParagraphFont"/>
    <w:link w:val="CARD0"/>
    <w:rsid w:val="009B0106"/>
    <w:rPr>
      <w:rFonts w:ascii="Calibri" w:eastAsia="Times New Roman" w:hAnsi="Calibri"/>
      <w:u w:val="single"/>
    </w:rPr>
  </w:style>
  <w:style w:type="paragraph" w:customStyle="1" w:styleId="Normal2">
    <w:name w:val="Normal2"/>
    <w:basedOn w:val="Normal"/>
    <w:qFormat/>
    <w:rsid w:val="009B0106"/>
    <w:rPr>
      <w:rFonts w:eastAsia="Times New Roman"/>
    </w:rPr>
  </w:style>
  <w:style w:type="character" w:customStyle="1" w:styleId="Style11ptThickunderline">
    <w:name w:val="Style 11 pt Thick underline"/>
    <w:rsid w:val="009B0106"/>
    <w:rPr>
      <w:rFonts w:ascii="Times New Roman" w:hAnsi="Times New Roman"/>
      <w:sz w:val="20"/>
      <w:u w:val="single"/>
    </w:rPr>
  </w:style>
  <w:style w:type="character" w:customStyle="1" w:styleId="Style11ptBoldThickunderline">
    <w:name w:val="Style 11 pt Bold Thick underline"/>
    <w:rsid w:val="009B0106"/>
    <w:rPr>
      <w:rFonts w:ascii="Times New Roman" w:hAnsi="Times New Roman"/>
      <w:b/>
      <w:bCs/>
      <w:sz w:val="20"/>
      <w:u w:val="single"/>
    </w:rPr>
  </w:style>
  <w:style w:type="character" w:styleId="FootnoteReference">
    <w:name w:val="footnote reference"/>
    <w:unhideWhenUsed/>
    <w:rsid w:val="009B0106"/>
    <w:rPr>
      <w:vertAlign w:val="superscript"/>
    </w:rPr>
  </w:style>
  <w:style w:type="character" w:customStyle="1" w:styleId="CharChar5">
    <w:name w:val="Char Char5"/>
    <w:rsid w:val="009B010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B010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B010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9B0106"/>
    <w:rPr>
      <w:u w:val="single"/>
    </w:rPr>
  </w:style>
  <w:style w:type="character" w:customStyle="1" w:styleId="StyleUnderlineBoldIndent11ptChar">
    <w:name w:val="Style Underline + Bold Indent + 11 pt Char"/>
    <w:link w:val="StyleUnderlineBoldIndent11pt"/>
    <w:rsid w:val="009B010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9B0106"/>
    <w:rPr>
      <w:b/>
      <w:bCs/>
      <w:u w:val="single"/>
    </w:rPr>
  </w:style>
  <w:style w:type="character" w:customStyle="1" w:styleId="StyleUnderlineBoldIndent11ptBoldChar">
    <w:name w:val="Style Underline + Bold Indent + 11 pt Bold Char"/>
    <w:link w:val="StyleUnderlineBoldIndent11ptBold"/>
    <w:rsid w:val="009B0106"/>
    <w:rPr>
      <w:rFonts w:ascii="Calibri" w:eastAsia="Times New Roman" w:hAnsi="Calibri"/>
      <w:b/>
      <w:bCs/>
      <w:szCs w:val="20"/>
      <w:u w:val="single"/>
    </w:rPr>
  </w:style>
  <w:style w:type="paragraph" w:customStyle="1" w:styleId="Normal20pt">
    <w:name w:val="Normal  + 20 pt"/>
    <w:basedOn w:val="Normal"/>
    <w:uiPriority w:val="6"/>
    <w:qFormat/>
    <w:rsid w:val="009B0106"/>
    <w:rPr>
      <w:bCs/>
      <w:u w:val="single"/>
    </w:rPr>
  </w:style>
  <w:style w:type="character" w:customStyle="1" w:styleId="StyleStyle4CharTimesNewRoman11pt">
    <w:name w:val="Style Style4 Char + Times New Roman 11 pt"/>
    <w:basedOn w:val="DefaultParagraphFont"/>
    <w:rsid w:val="009B0106"/>
    <w:rPr>
      <w:rFonts w:ascii="Times New Roman" w:hAnsi="Times New Roman"/>
      <w:sz w:val="20"/>
      <w:szCs w:val="24"/>
      <w:u w:val="single"/>
      <w:lang w:val="en-US" w:eastAsia="en-US" w:bidi="ar-SA"/>
    </w:rPr>
  </w:style>
  <w:style w:type="paragraph" w:customStyle="1" w:styleId="author-name">
    <w:name w:val="author-name"/>
    <w:basedOn w:val="Normal"/>
    <w:qFormat/>
    <w:rsid w:val="009B0106"/>
    <w:pPr>
      <w:spacing w:before="100" w:beforeAutospacing="1" w:after="100" w:afterAutospacing="1"/>
    </w:pPr>
    <w:rPr>
      <w:rFonts w:eastAsia="Times New Roman"/>
    </w:rPr>
  </w:style>
  <w:style w:type="paragraph" w:customStyle="1" w:styleId="author-credentials">
    <w:name w:val="author-credentials"/>
    <w:basedOn w:val="Normal"/>
    <w:rsid w:val="009B010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9B0106"/>
    <w:rPr>
      <w:rFonts w:ascii="Consolas" w:hAnsi="Consolas" w:cs="Consolas"/>
      <w:sz w:val="20"/>
      <w:szCs w:val="20"/>
    </w:rPr>
  </w:style>
  <w:style w:type="character" w:customStyle="1" w:styleId="StyleStyle4CharTimesNewRoman11ptBold">
    <w:name w:val="Style Style4 Char + Times New Roman 11 pt Bold"/>
    <w:basedOn w:val="DefaultParagraphFont"/>
    <w:rsid w:val="009B010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B0106"/>
    <w:rPr>
      <w:rFonts w:ascii="Times New Roman" w:hAnsi="Times New Roman"/>
      <w:i/>
      <w:iCs/>
      <w:sz w:val="20"/>
      <w:szCs w:val="24"/>
      <w:u w:val="single"/>
      <w:lang w:val="en-US" w:eastAsia="en-US" w:bidi="ar-SA"/>
    </w:rPr>
  </w:style>
  <w:style w:type="character" w:customStyle="1" w:styleId="headline">
    <w:name w:val="headline"/>
    <w:basedOn w:val="DefaultParagraphFont"/>
    <w:rsid w:val="009B0106"/>
  </w:style>
  <w:style w:type="character" w:customStyle="1" w:styleId="CharChar4">
    <w:name w:val="Char Char4"/>
    <w:basedOn w:val="DefaultParagraphFont"/>
    <w:rsid w:val="009B0106"/>
    <w:rPr>
      <w:rFonts w:cs="Arial"/>
      <w:b/>
      <w:bCs/>
      <w:iCs/>
      <w:szCs w:val="28"/>
      <w:lang w:val="en-US" w:eastAsia="en-US" w:bidi="ar-SA"/>
    </w:rPr>
  </w:style>
  <w:style w:type="character" w:customStyle="1" w:styleId="yshortcuts">
    <w:name w:val="yshortcuts"/>
    <w:basedOn w:val="DefaultParagraphFont"/>
    <w:rsid w:val="009B0106"/>
  </w:style>
  <w:style w:type="character" w:customStyle="1" w:styleId="HotRouteChar0">
    <w:name w:val="Hot Route Char"/>
    <w:link w:val="HotRoute"/>
    <w:rsid w:val="009B0106"/>
    <w:rPr>
      <w:rFonts w:ascii="Calibri" w:eastAsia="Times New Roman" w:hAnsi="Calibri"/>
    </w:rPr>
  </w:style>
  <w:style w:type="paragraph" w:styleId="PlainText">
    <w:name w:val="Plain Text"/>
    <w:basedOn w:val="Normal"/>
    <w:link w:val="PlainTextChar"/>
    <w:rsid w:val="009B0106"/>
    <w:rPr>
      <w:rFonts w:ascii="Courier New" w:eastAsia="Times New Roman" w:hAnsi="Courier New" w:cs="Courier New"/>
      <w:szCs w:val="20"/>
    </w:rPr>
  </w:style>
  <w:style w:type="character" w:customStyle="1" w:styleId="PlainTextChar">
    <w:name w:val="Plain Text Char"/>
    <w:basedOn w:val="DefaultParagraphFont"/>
    <w:link w:val="PlainText"/>
    <w:rsid w:val="009B0106"/>
    <w:rPr>
      <w:rFonts w:ascii="Courier New" w:eastAsia="Times New Roman" w:hAnsi="Courier New" w:cs="Courier New"/>
      <w:szCs w:val="20"/>
    </w:rPr>
  </w:style>
  <w:style w:type="character" w:customStyle="1" w:styleId="senselabelstart">
    <w:name w:val="sense_label start"/>
    <w:basedOn w:val="DefaultParagraphFont"/>
    <w:rsid w:val="009B0106"/>
  </w:style>
  <w:style w:type="character" w:customStyle="1" w:styleId="sensecontent">
    <w:name w:val="sense_content"/>
    <w:basedOn w:val="DefaultParagraphFont"/>
    <w:rsid w:val="009B0106"/>
  </w:style>
  <w:style w:type="character" w:customStyle="1" w:styleId="vi">
    <w:name w:val="vi"/>
    <w:basedOn w:val="DefaultParagraphFont"/>
    <w:rsid w:val="009B0106"/>
  </w:style>
  <w:style w:type="character" w:customStyle="1" w:styleId="italic">
    <w:name w:val="italic"/>
    <w:basedOn w:val="DefaultParagraphFont"/>
    <w:rsid w:val="009B0106"/>
  </w:style>
  <w:style w:type="paragraph" w:customStyle="1" w:styleId="Microtext0">
    <w:name w:val="Microtext"/>
    <w:basedOn w:val="Normal"/>
    <w:next w:val="Normal"/>
    <w:link w:val="MicrotextChar0"/>
    <w:qFormat/>
    <w:rsid w:val="009B0106"/>
    <w:rPr>
      <w:sz w:val="12"/>
    </w:rPr>
  </w:style>
  <w:style w:type="character" w:customStyle="1" w:styleId="MicrotextChar0">
    <w:name w:val="Microtext Char"/>
    <w:link w:val="Microtext0"/>
    <w:rsid w:val="009B0106"/>
    <w:rPr>
      <w:rFonts w:ascii="Calibri" w:hAnsi="Calibri"/>
      <w:sz w:val="12"/>
    </w:rPr>
  </w:style>
  <w:style w:type="character" w:customStyle="1" w:styleId="st">
    <w:name w:val="st"/>
    <w:basedOn w:val="DefaultParagraphFont"/>
    <w:rsid w:val="009B0106"/>
  </w:style>
  <w:style w:type="paragraph" w:customStyle="1" w:styleId="Style6">
    <w:name w:val="Style6"/>
    <w:basedOn w:val="Normal"/>
    <w:link w:val="Style6Char"/>
    <w:autoRedefine/>
    <w:qFormat/>
    <w:rsid w:val="009B0106"/>
    <w:rPr>
      <w:b/>
    </w:rPr>
  </w:style>
  <w:style w:type="character" w:customStyle="1" w:styleId="Style6Char">
    <w:name w:val="Style6 Char"/>
    <w:basedOn w:val="DefaultParagraphFont"/>
    <w:link w:val="Style6"/>
    <w:rsid w:val="009B0106"/>
    <w:rPr>
      <w:rFonts w:ascii="Calibri" w:hAnsi="Calibri"/>
      <w:b/>
    </w:rPr>
  </w:style>
  <w:style w:type="paragraph" w:customStyle="1" w:styleId="Style11">
    <w:name w:val="Style11"/>
    <w:basedOn w:val="Normal"/>
    <w:link w:val="Style11Char"/>
    <w:qFormat/>
    <w:rsid w:val="009B0106"/>
    <w:rPr>
      <w:rFonts w:eastAsia="Times New Roman"/>
      <w:b/>
      <w:szCs w:val="20"/>
      <w:u w:val="thick"/>
    </w:rPr>
  </w:style>
  <w:style w:type="paragraph" w:customStyle="1" w:styleId="Style12">
    <w:name w:val="Style12"/>
    <w:basedOn w:val="Normal"/>
    <w:link w:val="Style12Char"/>
    <w:qFormat/>
    <w:rsid w:val="009B0106"/>
    <w:rPr>
      <w:rFonts w:eastAsia="Times New Roman"/>
      <w:b/>
      <w:u w:val="thick"/>
    </w:rPr>
  </w:style>
  <w:style w:type="character" w:customStyle="1" w:styleId="Style11Char">
    <w:name w:val="Style11 Char"/>
    <w:basedOn w:val="DefaultParagraphFont"/>
    <w:link w:val="Style11"/>
    <w:rsid w:val="009B0106"/>
    <w:rPr>
      <w:rFonts w:ascii="Calibri" w:eastAsia="Times New Roman" w:hAnsi="Calibri"/>
      <w:b/>
      <w:szCs w:val="20"/>
      <w:u w:val="thick"/>
    </w:rPr>
  </w:style>
  <w:style w:type="character" w:customStyle="1" w:styleId="Style12Char">
    <w:name w:val="Style12 Char"/>
    <w:basedOn w:val="DefaultParagraphFont"/>
    <w:link w:val="Style12"/>
    <w:rsid w:val="009B0106"/>
    <w:rPr>
      <w:rFonts w:ascii="Calibri" w:eastAsia="Times New Roman" w:hAnsi="Calibri"/>
      <w:b/>
      <w:u w:val="thick"/>
    </w:rPr>
  </w:style>
  <w:style w:type="character" w:customStyle="1" w:styleId="caps-label">
    <w:name w:val="caps-label"/>
    <w:basedOn w:val="DefaultParagraphFont"/>
    <w:rsid w:val="009B0106"/>
  </w:style>
  <w:style w:type="character" w:customStyle="1" w:styleId="wikiexternallink">
    <w:name w:val="wikiexternallink"/>
    <w:basedOn w:val="DefaultParagraphFont"/>
    <w:rsid w:val="009B0106"/>
  </w:style>
  <w:style w:type="character" w:customStyle="1" w:styleId="wikigeneratedlinkcontent">
    <w:name w:val="wikigeneratedlinkcontent"/>
    <w:basedOn w:val="DefaultParagraphFont"/>
    <w:rsid w:val="009B0106"/>
  </w:style>
  <w:style w:type="character" w:customStyle="1" w:styleId="ShrinkChar">
    <w:name w:val="Shrink Char"/>
    <w:link w:val="Shrink"/>
    <w:locked/>
    <w:rsid w:val="009B0106"/>
    <w:rPr>
      <w:rFonts w:ascii="Garamond" w:eastAsia="Times New Roman" w:hAnsi="Garamond"/>
      <w:sz w:val="12"/>
    </w:rPr>
  </w:style>
  <w:style w:type="paragraph" w:customStyle="1" w:styleId="Shrink">
    <w:name w:val="Shrink"/>
    <w:link w:val="ShrinkChar"/>
    <w:qFormat/>
    <w:rsid w:val="009B0106"/>
    <w:pPr>
      <w:spacing w:after="0" w:line="240" w:lineRule="auto"/>
      <w:ind w:left="288" w:right="288"/>
    </w:pPr>
    <w:rPr>
      <w:rFonts w:ascii="Garamond" w:eastAsia="Times New Roman" w:hAnsi="Garamond"/>
      <w:sz w:val="12"/>
    </w:rPr>
  </w:style>
  <w:style w:type="character" w:customStyle="1" w:styleId="aqj">
    <w:name w:val="aqj"/>
    <w:basedOn w:val="DefaultParagraphFont"/>
    <w:rsid w:val="009B0106"/>
  </w:style>
  <w:style w:type="character" w:customStyle="1" w:styleId="StyleStyleBoldUnderlineIntenseEmphasisUnderlineapple-style-s">
    <w:name w:val="Style Style Bold UnderlineIntense EmphasisUnderlineapple-style-s..."/>
    <w:basedOn w:val="DefaultParagraphFont"/>
    <w:rsid w:val="009B0106"/>
    <w:rPr>
      <w:b w:val="0"/>
      <w:bCs w:val="0"/>
      <w:sz w:val="22"/>
      <w:u w:val="single"/>
      <w:bdr w:val="none" w:sz="0" w:space="0" w:color="auto"/>
    </w:rPr>
  </w:style>
  <w:style w:type="paragraph" w:customStyle="1" w:styleId="blocktitle0">
    <w:name w:val="block title"/>
    <w:basedOn w:val="Normal"/>
    <w:link w:val="blocktitleChar"/>
    <w:autoRedefine/>
    <w:qFormat/>
    <w:rsid w:val="009B0106"/>
    <w:pPr>
      <w:spacing w:after="240"/>
      <w:jc w:val="center"/>
      <w:outlineLvl w:val="0"/>
    </w:pPr>
    <w:rPr>
      <w:rFonts w:eastAsia="Calibri"/>
      <w:b/>
      <w:caps/>
      <w:sz w:val="28"/>
      <w:szCs w:val="28"/>
      <w:lang w:val="es-ES"/>
    </w:rPr>
  </w:style>
  <w:style w:type="character" w:customStyle="1" w:styleId="Boxed">
    <w:name w:val="Boxed"/>
    <w:qFormat/>
    <w:rsid w:val="009B0106"/>
    <w:rPr>
      <w:rFonts w:ascii="Times New Roman" w:hAnsi="Times New Roman"/>
      <w:sz w:val="20"/>
      <w:bdr w:val="single" w:sz="6" w:space="0" w:color="auto"/>
    </w:rPr>
  </w:style>
  <w:style w:type="character" w:customStyle="1" w:styleId="UnderlineCard">
    <w:name w:val="Underline Card"/>
    <w:uiPriority w:val="6"/>
    <w:qFormat/>
    <w:rsid w:val="009B0106"/>
    <w:rPr>
      <w:rFonts w:ascii="Arial" w:hAnsi="Arial"/>
      <w:b w:val="0"/>
      <w:bCs/>
      <w:sz w:val="20"/>
      <w:u w:val="single"/>
    </w:rPr>
  </w:style>
  <w:style w:type="character" w:customStyle="1" w:styleId="story-author">
    <w:name w:val="story-author"/>
    <w:basedOn w:val="DefaultParagraphFont"/>
    <w:rsid w:val="009B0106"/>
  </w:style>
  <w:style w:type="paragraph" w:customStyle="1" w:styleId="type">
    <w:name w:val="type"/>
    <w:basedOn w:val="Normal"/>
    <w:qFormat/>
    <w:rsid w:val="009B0106"/>
    <w:pPr>
      <w:spacing w:before="100" w:beforeAutospacing="1" w:after="100" w:afterAutospacing="1"/>
    </w:pPr>
    <w:rPr>
      <w:rFonts w:eastAsia="Times New Roman"/>
    </w:rPr>
  </w:style>
  <w:style w:type="character" w:customStyle="1" w:styleId="institution">
    <w:name w:val="institution"/>
    <w:basedOn w:val="DefaultParagraphFont"/>
    <w:rsid w:val="009B0106"/>
  </w:style>
  <w:style w:type="character" w:customStyle="1" w:styleId="abodyblack3">
    <w:name w:val="abodyblack3"/>
    <w:basedOn w:val="DefaultParagraphFont"/>
    <w:rsid w:val="009B0106"/>
  </w:style>
  <w:style w:type="paragraph" w:customStyle="1" w:styleId="UnderlineChar2CharChar">
    <w:name w:val="Underline Char2 Char Char"/>
    <w:basedOn w:val="Normal"/>
    <w:link w:val="UnderlineChar2CharCharChar"/>
    <w:qFormat/>
    <w:rsid w:val="009B0106"/>
    <w:rPr>
      <w:rFonts w:eastAsia="MS Mincho"/>
      <w:szCs w:val="20"/>
      <w:u w:val="single"/>
    </w:rPr>
  </w:style>
  <w:style w:type="character" w:customStyle="1" w:styleId="UnderlineChar2CharCharChar">
    <w:name w:val="Underline Char2 Char Char Char"/>
    <w:link w:val="UnderlineChar2CharChar"/>
    <w:rsid w:val="009B0106"/>
    <w:rPr>
      <w:rFonts w:ascii="Calibri" w:eastAsia="MS Mincho" w:hAnsi="Calibri"/>
      <w:szCs w:val="20"/>
      <w:u w:val="single"/>
    </w:rPr>
  </w:style>
  <w:style w:type="character" w:customStyle="1" w:styleId="CharacterStyle1">
    <w:name w:val="Character Style 1"/>
    <w:rsid w:val="009B0106"/>
    <w:rPr>
      <w:sz w:val="20"/>
      <w:szCs w:val="20"/>
    </w:rPr>
  </w:style>
  <w:style w:type="character" w:customStyle="1" w:styleId="FontStyle177">
    <w:name w:val="Font Style177"/>
    <w:basedOn w:val="DefaultParagraphFont"/>
    <w:uiPriority w:val="99"/>
    <w:rsid w:val="009B0106"/>
    <w:rPr>
      <w:rFonts w:ascii="Times New Roman" w:hAnsi="Times New Roman" w:cs="Times New Roman"/>
      <w:sz w:val="20"/>
      <w:szCs w:val="20"/>
    </w:rPr>
  </w:style>
  <w:style w:type="character" w:customStyle="1" w:styleId="FontStyle173">
    <w:name w:val="Font Style173"/>
    <w:basedOn w:val="DefaultParagraphFont"/>
    <w:uiPriority w:val="99"/>
    <w:rsid w:val="009B0106"/>
    <w:rPr>
      <w:rFonts w:ascii="Times New Roman" w:hAnsi="Times New Roman" w:cs="Times New Roman"/>
      <w:sz w:val="14"/>
      <w:szCs w:val="14"/>
    </w:rPr>
  </w:style>
  <w:style w:type="character" w:customStyle="1" w:styleId="FontStyle151">
    <w:name w:val="Font Style151"/>
    <w:basedOn w:val="DefaultParagraphFont"/>
    <w:uiPriority w:val="99"/>
    <w:rsid w:val="009B0106"/>
    <w:rPr>
      <w:rFonts w:ascii="Arial Narrow" w:hAnsi="Arial Narrow" w:cs="Arial Narrow"/>
      <w:b/>
      <w:bCs/>
      <w:sz w:val="12"/>
      <w:szCs w:val="12"/>
    </w:rPr>
  </w:style>
  <w:style w:type="character" w:customStyle="1" w:styleId="FontStyle156">
    <w:name w:val="Font Style156"/>
    <w:basedOn w:val="DefaultParagraphFont"/>
    <w:uiPriority w:val="99"/>
    <w:rsid w:val="009B0106"/>
    <w:rPr>
      <w:rFonts w:ascii="Arial Narrow" w:hAnsi="Arial Narrow" w:cs="Arial Narrow"/>
      <w:sz w:val="8"/>
      <w:szCs w:val="8"/>
    </w:rPr>
  </w:style>
  <w:style w:type="character" w:customStyle="1" w:styleId="FontStyle160">
    <w:name w:val="Font Style160"/>
    <w:basedOn w:val="DefaultParagraphFont"/>
    <w:uiPriority w:val="99"/>
    <w:rsid w:val="009B0106"/>
    <w:rPr>
      <w:rFonts w:ascii="Times New Roman" w:hAnsi="Times New Roman" w:cs="Times New Roman"/>
      <w:b/>
      <w:bCs/>
      <w:sz w:val="20"/>
      <w:szCs w:val="20"/>
    </w:rPr>
  </w:style>
  <w:style w:type="character" w:customStyle="1" w:styleId="FontStyle178">
    <w:name w:val="Font Style178"/>
    <w:basedOn w:val="DefaultParagraphFont"/>
    <w:uiPriority w:val="99"/>
    <w:rsid w:val="009B0106"/>
    <w:rPr>
      <w:rFonts w:ascii="Times New Roman" w:hAnsi="Times New Roman" w:cs="Times New Roman"/>
      <w:sz w:val="18"/>
      <w:szCs w:val="18"/>
    </w:rPr>
  </w:style>
  <w:style w:type="paragraph" w:customStyle="1" w:styleId="Style14">
    <w:name w:val="Style14"/>
    <w:basedOn w:val="Normal"/>
    <w:uiPriority w:val="99"/>
    <w:qFormat/>
    <w:rsid w:val="009B010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9B010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9B0106"/>
    <w:rPr>
      <w:rFonts w:ascii="Times New Roman" w:hAnsi="Times New Roman" w:cs="Times New Roman"/>
      <w:sz w:val="12"/>
      <w:szCs w:val="12"/>
    </w:rPr>
  </w:style>
  <w:style w:type="paragraph" w:customStyle="1" w:styleId="Style9">
    <w:name w:val="Style9"/>
    <w:basedOn w:val="Normal"/>
    <w:uiPriority w:val="99"/>
    <w:qFormat/>
    <w:rsid w:val="009B010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9B010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9B010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9B0106"/>
    <w:rPr>
      <w:rFonts w:ascii="Times New Roman" w:hAnsi="Times New Roman" w:cs="Times New Roman"/>
      <w:sz w:val="16"/>
      <w:szCs w:val="16"/>
    </w:rPr>
  </w:style>
  <w:style w:type="character" w:customStyle="1" w:styleId="f">
    <w:name w:val="f"/>
    <w:basedOn w:val="DefaultParagraphFont"/>
    <w:rsid w:val="009B0106"/>
  </w:style>
  <w:style w:type="character" w:customStyle="1" w:styleId="TagsChar2">
    <w:name w:val="Tags Char2"/>
    <w:rsid w:val="009B0106"/>
    <w:rPr>
      <w:b/>
      <w:sz w:val="24"/>
    </w:rPr>
  </w:style>
  <w:style w:type="paragraph" w:customStyle="1" w:styleId="CardsFont6ptChar">
    <w:name w:val="Cards + Font: 6 pt Char"/>
    <w:basedOn w:val="Normal"/>
    <w:link w:val="CardsFont6ptCharChar"/>
    <w:qFormat/>
    <w:rsid w:val="009B010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9B0106"/>
    <w:rPr>
      <w:rFonts w:ascii="Calibri" w:eastAsia="Times New Roman" w:hAnsi="Calibri"/>
      <w:sz w:val="12"/>
    </w:rPr>
  </w:style>
  <w:style w:type="character" w:customStyle="1" w:styleId="FontStyle172">
    <w:name w:val="Font Style172"/>
    <w:basedOn w:val="DefaultParagraphFont"/>
    <w:uiPriority w:val="99"/>
    <w:rsid w:val="009B0106"/>
    <w:rPr>
      <w:rFonts w:ascii="Times New Roman" w:hAnsi="Times New Roman" w:cs="Times New Roman"/>
      <w:b/>
      <w:bCs/>
      <w:sz w:val="16"/>
      <w:szCs w:val="16"/>
    </w:rPr>
  </w:style>
  <w:style w:type="paragraph" w:customStyle="1" w:styleId="Style18">
    <w:name w:val="Style18"/>
    <w:basedOn w:val="Normal"/>
    <w:uiPriority w:val="99"/>
    <w:qFormat/>
    <w:rsid w:val="009B010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9B0106"/>
    <w:rPr>
      <w:rFonts w:ascii="Times New Roman" w:hAnsi="Times New Roman" w:cs="Times New Roman"/>
      <w:i/>
      <w:iCs/>
      <w:sz w:val="16"/>
      <w:szCs w:val="16"/>
    </w:rPr>
  </w:style>
  <w:style w:type="character" w:customStyle="1" w:styleId="FontStyle162">
    <w:name w:val="Font Style162"/>
    <w:basedOn w:val="DefaultParagraphFont"/>
    <w:uiPriority w:val="99"/>
    <w:rsid w:val="009B0106"/>
    <w:rPr>
      <w:rFonts w:ascii="Times New Roman" w:hAnsi="Times New Roman" w:cs="Times New Roman"/>
      <w:b/>
      <w:bCs/>
      <w:sz w:val="18"/>
      <w:szCs w:val="18"/>
    </w:rPr>
  </w:style>
  <w:style w:type="character" w:customStyle="1" w:styleId="FontStyle167">
    <w:name w:val="Font Style167"/>
    <w:basedOn w:val="DefaultParagraphFont"/>
    <w:uiPriority w:val="99"/>
    <w:rsid w:val="009B0106"/>
    <w:rPr>
      <w:rFonts w:ascii="Times New Roman" w:hAnsi="Times New Roman" w:cs="Times New Roman"/>
      <w:sz w:val="10"/>
      <w:szCs w:val="10"/>
    </w:rPr>
  </w:style>
  <w:style w:type="character" w:customStyle="1" w:styleId="FontStyle174">
    <w:name w:val="Font Style174"/>
    <w:basedOn w:val="DefaultParagraphFont"/>
    <w:uiPriority w:val="99"/>
    <w:rsid w:val="009B0106"/>
    <w:rPr>
      <w:rFonts w:ascii="Arial Narrow" w:hAnsi="Arial Narrow" w:cs="Arial Narrow"/>
      <w:b/>
      <w:bCs/>
      <w:sz w:val="18"/>
      <w:szCs w:val="18"/>
    </w:rPr>
  </w:style>
  <w:style w:type="paragraph" w:customStyle="1" w:styleId="Style47">
    <w:name w:val="Style47"/>
    <w:basedOn w:val="Normal"/>
    <w:uiPriority w:val="99"/>
    <w:qFormat/>
    <w:rsid w:val="009B010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9B0106"/>
    <w:rPr>
      <w:rFonts w:ascii="Times New Roman" w:hAnsi="Times New Roman" w:cs="Times New Roman"/>
      <w:sz w:val="12"/>
      <w:szCs w:val="12"/>
    </w:rPr>
  </w:style>
  <w:style w:type="paragraph" w:customStyle="1" w:styleId="Style24">
    <w:name w:val="Style24"/>
    <w:basedOn w:val="Normal"/>
    <w:uiPriority w:val="99"/>
    <w:qFormat/>
    <w:rsid w:val="009B010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9B010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9B010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9B0106"/>
    <w:rPr>
      <w:rFonts w:ascii="Times New Roman" w:hAnsi="Times New Roman" w:cs="Times New Roman"/>
      <w:b/>
      <w:bCs/>
      <w:sz w:val="18"/>
      <w:szCs w:val="18"/>
    </w:rPr>
  </w:style>
  <w:style w:type="paragraph" w:customStyle="1" w:styleId="Style21">
    <w:name w:val="Style21"/>
    <w:basedOn w:val="Normal"/>
    <w:uiPriority w:val="99"/>
    <w:qFormat/>
    <w:rsid w:val="009B010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9B010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9B0106"/>
    <w:rPr>
      <w:rFonts w:ascii="Calibri" w:hAnsi="Calibri"/>
      <w:sz w:val="20"/>
      <w:szCs w:val="20"/>
    </w:rPr>
  </w:style>
  <w:style w:type="paragraph" w:customStyle="1" w:styleId="Standard">
    <w:name w:val="Standard"/>
    <w:qFormat/>
    <w:rsid w:val="009B010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9B0106"/>
    <w:rPr>
      <w:color w:val="000000"/>
      <w:sz w:val="32"/>
      <w:szCs w:val="32"/>
    </w:rPr>
  </w:style>
  <w:style w:type="paragraph" w:customStyle="1" w:styleId="Cardnon-underlined">
    <w:name w:val="Card non-underlined"/>
    <w:basedOn w:val="Normal"/>
    <w:link w:val="Cardnon-underlinedChar"/>
    <w:autoRedefine/>
    <w:uiPriority w:val="99"/>
    <w:qFormat/>
    <w:rsid w:val="009B0106"/>
    <w:rPr>
      <w:rFonts w:eastAsia="Times New Roman"/>
      <w:szCs w:val="20"/>
    </w:rPr>
  </w:style>
  <w:style w:type="character" w:customStyle="1" w:styleId="Cardnon-underlinedChar">
    <w:name w:val="Card non-underlined Char"/>
    <w:basedOn w:val="DefaultParagraphFont"/>
    <w:link w:val="Cardnon-underlined"/>
    <w:uiPriority w:val="99"/>
    <w:rsid w:val="009B0106"/>
    <w:rPr>
      <w:rFonts w:ascii="Calibri" w:eastAsia="Times New Roman" w:hAnsi="Calibri"/>
      <w:szCs w:val="20"/>
    </w:rPr>
  </w:style>
  <w:style w:type="numbering" w:customStyle="1" w:styleId="NoList1">
    <w:name w:val="No List1"/>
    <w:next w:val="NoList"/>
    <w:semiHidden/>
    <w:unhideWhenUsed/>
    <w:rsid w:val="009B0106"/>
  </w:style>
  <w:style w:type="character" w:customStyle="1" w:styleId="TitleChar2">
    <w:name w:val="Title Char2"/>
    <w:basedOn w:val="DefaultParagraphFont"/>
    <w:uiPriority w:val="10"/>
    <w:qFormat/>
    <w:locked/>
    <w:rsid w:val="009B0106"/>
    <w:rPr>
      <w:b/>
      <w:bCs/>
      <w:u w:val="single"/>
    </w:rPr>
  </w:style>
  <w:style w:type="paragraph" w:styleId="TOC3">
    <w:name w:val="toc 3"/>
    <w:basedOn w:val="Normal"/>
    <w:next w:val="Normal"/>
    <w:autoRedefine/>
    <w:rsid w:val="009B0106"/>
    <w:pPr>
      <w:ind w:left="400"/>
    </w:pPr>
    <w:rPr>
      <w:rFonts w:eastAsia="Times New Roman"/>
      <w:szCs w:val="20"/>
    </w:rPr>
  </w:style>
  <w:style w:type="paragraph" w:styleId="TOC4">
    <w:name w:val="toc 4"/>
    <w:basedOn w:val="Normal"/>
    <w:next w:val="Normal"/>
    <w:autoRedefine/>
    <w:rsid w:val="009B0106"/>
    <w:pPr>
      <w:ind w:left="600"/>
    </w:pPr>
    <w:rPr>
      <w:rFonts w:eastAsia="Times New Roman"/>
      <w:szCs w:val="20"/>
    </w:rPr>
  </w:style>
  <w:style w:type="paragraph" w:styleId="TOC5">
    <w:name w:val="toc 5"/>
    <w:basedOn w:val="Normal"/>
    <w:next w:val="Normal"/>
    <w:autoRedefine/>
    <w:rsid w:val="009B0106"/>
    <w:pPr>
      <w:ind w:left="800"/>
    </w:pPr>
    <w:rPr>
      <w:rFonts w:eastAsia="Times New Roman"/>
      <w:szCs w:val="20"/>
    </w:rPr>
  </w:style>
  <w:style w:type="paragraph" w:styleId="TOC6">
    <w:name w:val="toc 6"/>
    <w:basedOn w:val="Normal"/>
    <w:next w:val="Normal"/>
    <w:autoRedefine/>
    <w:rsid w:val="009B0106"/>
    <w:pPr>
      <w:ind w:left="1000"/>
    </w:pPr>
    <w:rPr>
      <w:rFonts w:eastAsia="Times New Roman"/>
      <w:szCs w:val="20"/>
    </w:rPr>
  </w:style>
  <w:style w:type="paragraph" w:styleId="TOC7">
    <w:name w:val="toc 7"/>
    <w:basedOn w:val="Normal"/>
    <w:next w:val="Normal"/>
    <w:autoRedefine/>
    <w:rsid w:val="009B0106"/>
    <w:pPr>
      <w:ind w:left="1200"/>
    </w:pPr>
    <w:rPr>
      <w:rFonts w:eastAsia="Times New Roman"/>
      <w:szCs w:val="20"/>
    </w:rPr>
  </w:style>
  <w:style w:type="paragraph" w:styleId="TOC8">
    <w:name w:val="toc 8"/>
    <w:basedOn w:val="Normal"/>
    <w:next w:val="Normal"/>
    <w:autoRedefine/>
    <w:rsid w:val="009B0106"/>
    <w:pPr>
      <w:ind w:left="1400"/>
    </w:pPr>
    <w:rPr>
      <w:rFonts w:eastAsia="Times New Roman"/>
      <w:szCs w:val="20"/>
    </w:rPr>
  </w:style>
  <w:style w:type="character" w:customStyle="1" w:styleId="allocatoragentsleft">
    <w:name w:val="al_locatoragentsleft"/>
    <w:basedOn w:val="DefaultParagraphFont"/>
    <w:rsid w:val="009B0106"/>
  </w:style>
  <w:style w:type="character" w:styleId="HTMLTypewriter">
    <w:name w:val="HTML Typewriter"/>
    <w:basedOn w:val="DefaultParagraphFont"/>
    <w:unhideWhenUsed/>
    <w:rsid w:val="009B0106"/>
    <w:rPr>
      <w:rFonts w:ascii="Courier New" w:eastAsia="Times New Roman" w:hAnsi="Courier New" w:cs="Courier New"/>
      <w:sz w:val="20"/>
      <w:szCs w:val="20"/>
    </w:rPr>
  </w:style>
  <w:style w:type="character" w:customStyle="1" w:styleId="caps">
    <w:name w:val="caps"/>
    <w:basedOn w:val="DefaultParagraphFont"/>
    <w:rsid w:val="009B0106"/>
  </w:style>
  <w:style w:type="character" w:customStyle="1" w:styleId="UnderlinesCharChar">
    <w:name w:val="Underlines Char Char"/>
    <w:basedOn w:val="DefaultParagraphFont"/>
    <w:rsid w:val="009B0106"/>
    <w:rPr>
      <w:rFonts w:cs="Arial"/>
      <w:b/>
      <w:bCs/>
      <w:noProof w:val="0"/>
      <w:sz w:val="22"/>
      <w:szCs w:val="26"/>
      <w:u w:val="single"/>
      <w:lang w:val="en-US" w:eastAsia="en-US" w:bidi="ar-SA"/>
    </w:rPr>
  </w:style>
  <w:style w:type="paragraph" w:customStyle="1" w:styleId="Carding">
    <w:name w:val="Carding"/>
    <w:basedOn w:val="Normal"/>
    <w:uiPriority w:val="99"/>
    <w:qFormat/>
    <w:rsid w:val="009B0106"/>
    <w:rPr>
      <w:rFonts w:eastAsia="Times New Roman"/>
      <w:sz w:val="18"/>
    </w:rPr>
  </w:style>
  <w:style w:type="character" w:customStyle="1" w:styleId="aunderline">
    <w:name w:val="aunderline"/>
    <w:basedOn w:val="DefaultParagraphFont"/>
    <w:rsid w:val="009B0106"/>
    <w:rPr>
      <w:rFonts w:ascii="Times New Roman" w:hAnsi="Times New Roman"/>
      <w:sz w:val="20"/>
      <w:szCs w:val="24"/>
      <w:u w:val="thick"/>
    </w:rPr>
  </w:style>
  <w:style w:type="character" w:customStyle="1" w:styleId="tagChar1">
    <w:name w:val="tag Char1"/>
    <w:basedOn w:val="DefaultParagraphFont"/>
    <w:rsid w:val="009B0106"/>
    <w:rPr>
      <w:b/>
      <w:noProof w:val="0"/>
      <w:sz w:val="24"/>
      <w:lang w:val="en-US" w:eastAsia="en-US" w:bidi="ar-SA"/>
    </w:rPr>
  </w:style>
  <w:style w:type="character" w:customStyle="1" w:styleId="tagChar2">
    <w:name w:val="tag Char2"/>
    <w:basedOn w:val="DefaultParagraphFont"/>
    <w:qFormat/>
    <w:rsid w:val="009B0106"/>
    <w:rPr>
      <w:b/>
      <w:noProof w:val="0"/>
      <w:sz w:val="24"/>
      <w:lang w:val="en-US" w:eastAsia="en-US" w:bidi="ar-SA"/>
    </w:rPr>
  </w:style>
  <w:style w:type="character" w:customStyle="1" w:styleId="Taggin-New">
    <w:name w:val="Taggin - New"/>
    <w:basedOn w:val="DefaultParagraphFont"/>
    <w:rsid w:val="009B0106"/>
    <w:rPr>
      <w:rFonts w:ascii="Arial Narrow" w:hAnsi="Arial Narrow"/>
      <w:b/>
      <w:sz w:val="22"/>
    </w:rPr>
  </w:style>
  <w:style w:type="character" w:customStyle="1" w:styleId="Boxing-New">
    <w:name w:val="Boxing - New"/>
    <w:basedOn w:val="DefaultParagraphFont"/>
    <w:rsid w:val="009B0106"/>
    <w:rPr>
      <w:rFonts w:ascii="Arial Narrow" w:hAnsi="Arial Narrow"/>
      <w:sz w:val="16"/>
      <w:u w:val="none"/>
      <w:bdr w:val="single" w:sz="4" w:space="0" w:color="auto"/>
    </w:rPr>
  </w:style>
  <w:style w:type="character" w:customStyle="1" w:styleId="ilad">
    <w:name w:val="il_ad"/>
    <w:rsid w:val="009B0106"/>
  </w:style>
  <w:style w:type="paragraph" w:customStyle="1" w:styleId="CardsHighlighted">
    <w:name w:val="Cards Highlighted"/>
    <w:next w:val="Normal"/>
    <w:link w:val="CardsHighlightedChar"/>
    <w:qFormat/>
    <w:rsid w:val="009B010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9B010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9B0106"/>
    <w:rPr>
      <w:rFonts w:ascii="Garamond" w:hAnsi="Garamond"/>
      <w:sz w:val="22"/>
      <w:szCs w:val="24"/>
      <w:u w:val="single"/>
      <w:lang w:val="en-US" w:eastAsia="en-US" w:bidi="ar-SA"/>
    </w:rPr>
  </w:style>
  <w:style w:type="paragraph" w:customStyle="1" w:styleId="Style2">
    <w:name w:val="Style2"/>
    <w:basedOn w:val="Heading4"/>
    <w:qFormat/>
    <w:rsid w:val="009B0106"/>
    <w:pPr>
      <w:spacing w:before="0"/>
    </w:pPr>
    <w:rPr>
      <w:rFonts w:eastAsia="Times New Roman" w:cs="Times New Roman"/>
      <w:iCs w:val="0"/>
      <w:caps/>
      <w:szCs w:val="20"/>
    </w:rPr>
  </w:style>
  <w:style w:type="character" w:customStyle="1" w:styleId="pagetitle">
    <w:name w:val="pagetitle"/>
    <w:basedOn w:val="DefaultParagraphFont"/>
    <w:rsid w:val="009B0106"/>
  </w:style>
  <w:style w:type="paragraph" w:customStyle="1" w:styleId="text">
    <w:name w:val="text"/>
    <w:basedOn w:val="Normal"/>
    <w:uiPriority w:val="99"/>
    <w:qFormat/>
    <w:rsid w:val="009B0106"/>
    <w:pPr>
      <w:spacing w:before="100" w:beforeAutospacing="1" w:after="100" w:afterAutospacing="1"/>
    </w:pPr>
    <w:rPr>
      <w:rFonts w:eastAsia="Times New Roman"/>
    </w:rPr>
  </w:style>
  <w:style w:type="character" w:customStyle="1" w:styleId="StyleUnderlineCharChar9ptBold1">
    <w:name w:val="Style Underline Char Char + 9 pt Bold1"/>
    <w:rsid w:val="009B010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B0106"/>
    <w:rPr>
      <w:rFonts w:ascii="Times New Roman" w:hAnsi="Times New Roman"/>
      <w:sz w:val="20"/>
      <w:szCs w:val="24"/>
      <w:u w:val="single"/>
      <w:lang w:val="en-US" w:eastAsia="en-US" w:bidi="ar-SA"/>
    </w:rPr>
  </w:style>
  <w:style w:type="character" w:customStyle="1" w:styleId="Style9ptBoldUnderline">
    <w:name w:val="Style 9 pt Bold Underline"/>
    <w:rsid w:val="009B0106"/>
    <w:rPr>
      <w:b/>
      <w:bCs/>
      <w:sz w:val="20"/>
      <w:u w:val="single"/>
    </w:rPr>
  </w:style>
  <w:style w:type="paragraph" w:customStyle="1" w:styleId="StyleUnderline9pt0">
    <w:name w:val="Style Underline + 9 pt"/>
    <w:link w:val="StyleUnderline9ptChar"/>
    <w:qFormat/>
    <w:rsid w:val="009B010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9B0106"/>
    <w:rPr>
      <w:rFonts w:ascii="Arial" w:eastAsia="Times New Roman" w:hAnsi="Arial" w:cs="Times New Roman"/>
      <w:szCs w:val="20"/>
      <w:u w:val="single"/>
    </w:rPr>
  </w:style>
  <w:style w:type="character" w:customStyle="1" w:styleId="StyleUnderlineChar1Bold">
    <w:name w:val="Style Underline Char1 + Bold"/>
    <w:rsid w:val="009B010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B0106"/>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9B0106"/>
    <w:rPr>
      <w:rFonts w:ascii="Calibri" w:hAnsi="Calibri" w:cs="Calibri"/>
      <w:kern w:val="32"/>
      <w:szCs w:val="20"/>
      <w:u w:val="single"/>
      <w:lang w:eastAsia="ar-SA"/>
    </w:rPr>
  </w:style>
  <w:style w:type="character" w:customStyle="1" w:styleId="TagsCharCharChar">
    <w:name w:val="Tags Char Char Char"/>
    <w:basedOn w:val="DefaultParagraphFont"/>
    <w:rsid w:val="009B010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B010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9B0106"/>
    <w:rPr>
      <w:color w:val="000000"/>
      <w:sz w:val="20"/>
      <w:u w:val="single"/>
    </w:rPr>
  </w:style>
  <w:style w:type="character" w:customStyle="1" w:styleId="Style11ptBlack">
    <w:name w:val="Style 11 pt Black"/>
    <w:basedOn w:val="DefaultParagraphFont"/>
    <w:rsid w:val="009B0106"/>
    <w:rPr>
      <w:color w:val="000000"/>
      <w:sz w:val="20"/>
    </w:rPr>
  </w:style>
  <w:style w:type="character" w:customStyle="1" w:styleId="StyleUnderlineCharTimesBold">
    <w:name w:val="Style Underline Char + Times Bold"/>
    <w:basedOn w:val="DefaultParagraphFont"/>
    <w:rsid w:val="009B0106"/>
    <w:rPr>
      <w:rFonts w:ascii="Times" w:hAnsi="Times"/>
      <w:b w:val="0"/>
      <w:bCs/>
      <w:sz w:val="20"/>
      <w:u w:val="single"/>
    </w:rPr>
  </w:style>
  <w:style w:type="character" w:customStyle="1" w:styleId="blubigktbiz">
    <w:name w:val="blubigktbiz"/>
    <w:rsid w:val="009B010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B0106"/>
  </w:style>
  <w:style w:type="character" w:customStyle="1" w:styleId="StyleevidencetextBorderSinglesolidlineAuto05ptLChar">
    <w:name w:val="Style evidence text + Border: : (Single solid line Auto  0.5 pt L... Char"/>
    <w:link w:val="StyleevidencetextBorderSinglesolidlineAuto05ptL"/>
    <w:rsid w:val="009B0106"/>
    <w:rPr>
      <w:rFonts w:ascii="Calibri" w:hAnsi="Calibri"/>
      <w:color w:val="000000"/>
      <w:lang w:val="x-none" w:eastAsia="x-none"/>
    </w:rPr>
  </w:style>
  <w:style w:type="character" w:customStyle="1" w:styleId="Style4CharChar">
    <w:name w:val="Style4 Char Char"/>
    <w:basedOn w:val="DefaultParagraphFont"/>
    <w:rsid w:val="009B010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B0106"/>
    <w:rPr>
      <w:rFonts w:ascii="Times New Roman" w:hAnsi="Times New Roman" w:cs="Times New Roman"/>
      <w:sz w:val="16"/>
      <w:szCs w:val="16"/>
    </w:rPr>
  </w:style>
  <w:style w:type="character" w:customStyle="1" w:styleId="StyleEmphasisArial12ptBold">
    <w:name w:val="Style Emphasis + Arial 12 pt Bold"/>
    <w:rsid w:val="009B0106"/>
    <w:rPr>
      <w:rFonts w:ascii="Arial" w:hAnsi="Arial"/>
      <w:b/>
      <w:bCs/>
      <w:i/>
      <w:iCs/>
      <w:sz w:val="24"/>
    </w:rPr>
  </w:style>
  <w:style w:type="character" w:customStyle="1" w:styleId="super">
    <w:name w:val="super"/>
    <w:rsid w:val="009B0106"/>
  </w:style>
  <w:style w:type="character" w:customStyle="1" w:styleId="text30">
    <w:name w:val="text30"/>
    <w:rsid w:val="009B0106"/>
  </w:style>
  <w:style w:type="character" w:customStyle="1" w:styleId="uppercase">
    <w:name w:val="uppercase"/>
    <w:rsid w:val="009B0106"/>
  </w:style>
  <w:style w:type="character" w:customStyle="1" w:styleId="bodytext0">
    <w:name w:val="bodytext"/>
    <w:rsid w:val="009B0106"/>
  </w:style>
  <w:style w:type="character" w:customStyle="1" w:styleId="entry-title">
    <w:name w:val="entry-title"/>
    <w:rsid w:val="009B0106"/>
  </w:style>
  <w:style w:type="character" w:customStyle="1" w:styleId="BodyTextIndentChar1">
    <w:name w:val="Body Text Indent Char1"/>
    <w:basedOn w:val="DefaultParagraphFont"/>
    <w:uiPriority w:val="99"/>
    <w:semiHidden/>
    <w:rsid w:val="009B0106"/>
    <w:rPr>
      <w:rFonts w:ascii="Times New Roman" w:hAnsi="Times New Roman" w:cs="Times New Roman"/>
      <w:sz w:val="20"/>
    </w:rPr>
  </w:style>
  <w:style w:type="character" w:customStyle="1" w:styleId="Style6pt">
    <w:name w:val="Style 6 pt"/>
    <w:basedOn w:val="DefaultParagraphFont"/>
    <w:qFormat/>
    <w:rsid w:val="009B0106"/>
    <w:rPr>
      <w:sz w:val="12"/>
    </w:rPr>
  </w:style>
  <w:style w:type="character" w:customStyle="1" w:styleId="CiteCharCharCharCharCharChar">
    <w:name w:val="Cite Char Char Char Char Char Char"/>
    <w:basedOn w:val="DefaultParagraphFont"/>
    <w:rsid w:val="009B0106"/>
    <w:rPr>
      <w:b/>
      <w:noProof w:val="0"/>
      <w:sz w:val="22"/>
      <w:szCs w:val="24"/>
      <w:u w:val="single"/>
      <w:lang w:val="en-US" w:eastAsia="en-US" w:bidi="ar-SA"/>
    </w:rPr>
  </w:style>
  <w:style w:type="character" w:customStyle="1" w:styleId="mainbody1">
    <w:name w:val="mainbody1"/>
    <w:basedOn w:val="DefaultParagraphFont"/>
    <w:rsid w:val="009B0106"/>
    <w:rPr>
      <w:rFonts w:ascii="Verdana" w:hAnsi="Verdana" w:hint="default"/>
      <w:color w:val="000000"/>
      <w:sz w:val="22"/>
      <w:szCs w:val="22"/>
    </w:rPr>
  </w:style>
  <w:style w:type="character" w:customStyle="1" w:styleId="ssl4">
    <w:name w:val="ss_l4"/>
    <w:basedOn w:val="DefaultParagraphFont"/>
    <w:rsid w:val="009B0106"/>
  </w:style>
  <w:style w:type="paragraph" w:customStyle="1" w:styleId="StyleNormalWeb11ptUnderline">
    <w:name w:val="Style Normal (Web) + 11 pt Underline"/>
    <w:basedOn w:val="NormalWeb"/>
    <w:link w:val="StyleNormalWeb11ptUnderlineChar"/>
    <w:qFormat/>
    <w:rsid w:val="009B010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B0106"/>
    <w:rPr>
      <w:rFonts w:ascii="Calibri" w:eastAsia="Calibri" w:hAnsi="Calibri"/>
      <w:u w:val="single"/>
    </w:rPr>
  </w:style>
  <w:style w:type="character" w:customStyle="1" w:styleId="cit-first-element">
    <w:name w:val="cit-first-element"/>
    <w:basedOn w:val="DefaultParagraphFont"/>
    <w:rsid w:val="009B0106"/>
  </w:style>
  <w:style w:type="character" w:customStyle="1" w:styleId="title1">
    <w:name w:val="title1"/>
    <w:basedOn w:val="DefaultParagraphFont"/>
    <w:rsid w:val="009B0106"/>
  </w:style>
  <w:style w:type="character" w:customStyle="1" w:styleId="StyleThickunderline1">
    <w:name w:val="Style Thick underline1"/>
    <w:basedOn w:val="DefaultParagraphFont"/>
    <w:rsid w:val="009B010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B0106"/>
    <w:rPr>
      <w:rFonts w:ascii="Georgia" w:hAnsi="Georgia"/>
    </w:rPr>
  </w:style>
  <w:style w:type="character" w:customStyle="1" w:styleId="FooterChar1">
    <w:name w:val="Footer Char1"/>
    <w:basedOn w:val="DefaultParagraphFont"/>
    <w:uiPriority w:val="99"/>
    <w:semiHidden/>
    <w:rsid w:val="009B0106"/>
    <w:rPr>
      <w:rFonts w:ascii="Georgia" w:hAnsi="Georgia"/>
    </w:rPr>
  </w:style>
  <w:style w:type="character" w:customStyle="1" w:styleId="AnalyticChar">
    <w:name w:val="Analytic Char"/>
    <w:basedOn w:val="DefaultParagraphFont"/>
    <w:link w:val="Analytic"/>
    <w:rsid w:val="009B0106"/>
    <w:rPr>
      <w:rFonts w:ascii="Calibri" w:hAnsi="Calibri"/>
      <w:b/>
      <w:sz w:val="24"/>
    </w:rPr>
  </w:style>
  <w:style w:type="character" w:customStyle="1" w:styleId="UnderlineBold0">
    <w:name w:val="Underline Bold"/>
    <w:uiPriority w:val="6"/>
    <w:qFormat/>
    <w:rsid w:val="009B0106"/>
    <w:rPr>
      <w:b/>
      <w:sz w:val="20"/>
      <w:u w:val="single"/>
    </w:rPr>
  </w:style>
  <w:style w:type="paragraph" w:customStyle="1" w:styleId="Underline20">
    <w:name w:val="Underline2"/>
    <w:basedOn w:val="Normal"/>
    <w:link w:val="Underline2Char"/>
    <w:autoRedefine/>
    <w:uiPriority w:val="4"/>
    <w:qFormat/>
    <w:rsid w:val="009B0106"/>
    <w:rPr>
      <w:b/>
      <w:u w:val="single"/>
    </w:rPr>
  </w:style>
  <w:style w:type="character" w:customStyle="1" w:styleId="Underline2Char">
    <w:name w:val="Underline2 Char"/>
    <w:basedOn w:val="DefaultParagraphFont"/>
    <w:link w:val="Underline20"/>
    <w:uiPriority w:val="4"/>
    <w:rsid w:val="009B0106"/>
    <w:rPr>
      <w:rFonts w:ascii="Calibri" w:hAnsi="Calibri"/>
      <w:b/>
      <w:u w:val="single"/>
    </w:rPr>
  </w:style>
  <w:style w:type="character" w:customStyle="1" w:styleId="NormalTextChar">
    <w:name w:val="Normal Text Char"/>
    <w:link w:val="NormalText"/>
    <w:rsid w:val="009B0106"/>
    <w:rPr>
      <w:rFonts w:ascii="Calibri" w:eastAsia="Times New Roman" w:hAnsi="Calibri"/>
      <w:szCs w:val="26"/>
    </w:rPr>
  </w:style>
  <w:style w:type="paragraph" w:customStyle="1" w:styleId="TableParagraph">
    <w:name w:val="Table Paragraph"/>
    <w:basedOn w:val="Normal"/>
    <w:uiPriority w:val="1"/>
    <w:qFormat/>
    <w:rsid w:val="009B0106"/>
    <w:pPr>
      <w:widowControl w:val="0"/>
    </w:pPr>
  </w:style>
  <w:style w:type="character" w:customStyle="1" w:styleId="UnderlineChar0">
    <w:name w:val="UnderlineChar"/>
    <w:rsid w:val="009B0106"/>
    <w:rPr>
      <w:sz w:val="24"/>
      <w:u w:val="single"/>
      <w:shd w:val="clear" w:color="auto" w:fill="auto"/>
    </w:rPr>
  </w:style>
  <w:style w:type="character" w:customStyle="1" w:styleId="foreground">
    <w:name w:val="foreground"/>
    <w:basedOn w:val="DefaultParagraphFont"/>
    <w:rsid w:val="009B0106"/>
  </w:style>
  <w:style w:type="paragraph" w:customStyle="1" w:styleId="StyleCircled11pt">
    <w:name w:val="Style Circled + 11 pt"/>
    <w:basedOn w:val="Normal"/>
    <w:link w:val="StyleCircled11ptChar"/>
    <w:qFormat/>
    <w:rsid w:val="009B0106"/>
    <w:rPr>
      <w:rFonts w:eastAsia="Times New Roman"/>
      <w:b/>
      <w:bCs/>
      <w:sz w:val="20"/>
      <w:u w:val="single"/>
    </w:rPr>
  </w:style>
  <w:style w:type="character" w:customStyle="1" w:styleId="StyleCircled11ptChar">
    <w:name w:val="Style Circled + 11 pt Char"/>
    <w:link w:val="StyleCircled11pt"/>
    <w:rsid w:val="009B010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9B010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9B0106"/>
    <w:rPr>
      <w:rFonts w:ascii="Times" w:eastAsia="Times New Roman" w:hAnsi="Times"/>
      <w:sz w:val="20"/>
      <w:szCs w:val="28"/>
      <w:u w:val="single"/>
    </w:rPr>
  </w:style>
  <w:style w:type="paragraph" w:customStyle="1" w:styleId="cite20">
    <w:name w:val="cite2"/>
    <w:basedOn w:val="Normal"/>
    <w:uiPriority w:val="99"/>
    <w:qFormat/>
    <w:rsid w:val="009B0106"/>
    <w:rPr>
      <w:rFonts w:eastAsia="Times New Roman"/>
      <w:color w:val="000000"/>
      <w:sz w:val="20"/>
      <w:szCs w:val="20"/>
    </w:rPr>
  </w:style>
  <w:style w:type="character" w:customStyle="1" w:styleId="postby">
    <w:name w:val="post_by"/>
    <w:basedOn w:val="DefaultParagraphFont"/>
    <w:rsid w:val="009B0106"/>
  </w:style>
  <w:style w:type="character" w:customStyle="1" w:styleId="Style11ptBorderSinglesolidlineAuto05ptLinewidth">
    <w:name w:val="Style 11 pt Border: : (Single solid line Auto  0.5 pt Line width)"/>
    <w:rsid w:val="009B0106"/>
    <w:rPr>
      <w:sz w:val="20"/>
      <w:bdr w:val="single" w:sz="4" w:space="0" w:color="auto" w:frame="1"/>
    </w:rPr>
  </w:style>
  <w:style w:type="character" w:customStyle="1" w:styleId="StyleUnderlineChar9ptBorderSinglesolidlineAuto0">
    <w:name w:val="Style Underline Char + 9 pt Border: : (Single solid line Auto  0..."/>
    <w:rsid w:val="009B010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B010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B010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B010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B0106"/>
    <w:rPr>
      <w:sz w:val="20"/>
      <w:szCs w:val="24"/>
      <w:u w:val="single"/>
      <w:bdr w:val="single" w:sz="4" w:space="0" w:color="auto"/>
      <w:lang w:val="en-US" w:eastAsia="en-US" w:bidi="ar-SA"/>
    </w:rPr>
  </w:style>
  <w:style w:type="character" w:customStyle="1" w:styleId="StyleLatinGaramondUnderline">
    <w:name w:val="Style (Latin) Garamond Underline"/>
    <w:rsid w:val="009B0106"/>
    <w:rPr>
      <w:rFonts w:ascii="Times New Roman" w:hAnsi="Times New Roman"/>
      <w:sz w:val="20"/>
      <w:u w:val="single"/>
    </w:rPr>
  </w:style>
  <w:style w:type="character" w:customStyle="1" w:styleId="StyleLatinGaramond">
    <w:name w:val="Style (Latin) Garamond"/>
    <w:rsid w:val="009B0106"/>
    <w:rPr>
      <w:rFonts w:ascii="Times New Roman" w:hAnsi="Times New Roman"/>
      <w:sz w:val="20"/>
    </w:rPr>
  </w:style>
  <w:style w:type="character" w:customStyle="1" w:styleId="styletimesnewroman12ptbold0">
    <w:name w:val="styletimesnewroman12ptbold"/>
    <w:basedOn w:val="DefaultParagraphFont"/>
    <w:rsid w:val="009B0106"/>
  </w:style>
  <w:style w:type="character" w:customStyle="1" w:styleId="CharCharCharCharChar">
    <w:name w:val="Char Char Char Char Char"/>
    <w:aliases w:val="Char Char Char Char,Char Char Char Char Char Char Char1,Heading 2 Char1 Char Char Char Char Char Char"/>
    <w:basedOn w:val="DefaultParagraphFont"/>
    <w:rsid w:val="009B0106"/>
    <w:rPr>
      <w:rFonts w:cs="Arial"/>
      <w:b/>
      <w:bCs/>
      <w:iCs/>
      <w:sz w:val="24"/>
      <w:szCs w:val="28"/>
      <w:lang w:val="en-US" w:eastAsia="en-US" w:bidi="ar-SA"/>
    </w:rPr>
  </w:style>
  <w:style w:type="character" w:customStyle="1" w:styleId="mainheading">
    <w:name w:val="mainheading"/>
    <w:basedOn w:val="DefaultParagraphFont"/>
    <w:rsid w:val="009B0106"/>
  </w:style>
  <w:style w:type="paragraph" w:customStyle="1" w:styleId="BoldandUnderlineChar2CharChar">
    <w:name w:val="Bold and Underline Char2 Char Char"/>
    <w:basedOn w:val="Normal"/>
    <w:link w:val="BoldandUnderlineChar2CharCharChar"/>
    <w:qFormat/>
    <w:rsid w:val="009B010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9B0106"/>
    <w:rPr>
      <w:rFonts w:ascii="Calibri" w:eastAsia="Times New Roman" w:hAnsi="Calibri"/>
      <w:b/>
      <w:u w:val="single"/>
    </w:rPr>
  </w:style>
  <w:style w:type="character" w:customStyle="1" w:styleId="StyleUnderlineChar9ptChar">
    <w:name w:val="Style Underline Char + 9 pt Char"/>
    <w:basedOn w:val="UnderlineCharChar"/>
    <w:rsid w:val="009B010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B010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B0106"/>
    <w:rPr>
      <w:sz w:val="16"/>
    </w:rPr>
  </w:style>
  <w:style w:type="paragraph" w:customStyle="1" w:styleId="Reduce8pt">
    <w:name w:val="Reduce 8pt"/>
    <w:basedOn w:val="Normal"/>
    <w:link w:val="Reduce8ptCharChar"/>
    <w:qFormat/>
    <w:rsid w:val="009B0106"/>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9B0106"/>
    <w:pPr>
      <w:contextualSpacing/>
    </w:pPr>
    <w:rPr>
      <w:rFonts w:eastAsia="Calibri"/>
    </w:rPr>
  </w:style>
  <w:style w:type="character" w:customStyle="1" w:styleId="CardIndentedChar">
    <w:name w:val="Card (Indented) Char"/>
    <w:link w:val="CardIndented"/>
    <w:locked/>
    <w:rsid w:val="009B0106"/>
    <w:rPr>
      <w:rFonts w:ascii="Calibri" w:hAnsi="Calibri"/>
    </w:rPr>
  </w:style>
  <w:style w:type="character" w:customStyle="1" w:styleId="citenon-boldChar">
    <w:name w:val="cite non-bold Char"/>
    <w:basedOn w:val="DefaultParagraphFont"/>
    <w:link w:val="citenon-bold"/>
    <w:locked/>
    <w:rsid w:val="009B0106"/>
    <w:rPr>
      <w:rFonts w:ascii="Garamond" w:eastAsia="Times New Roman" w:hAnsi="Garamond"/>
      <w:szCs w:val="20"/>
    </w:rPr>
  </w:style>
  <w:style w:type="character" w:customStyle="1" w:styleId="boldciteChar4">
    <w:name w:val="bold cite Char4"/>
    <w:link w:val="boldcite"/>
    <w:locked/>
    <w:rsid w:val="009B0106"/>
    <w:rPr>
      <w:rFonts w:eastAsia="Times New Roman" w:cs="Times New Roman"/>
      <w:b/>
      <w:color w:val="000000"/>
      <w:sz w:val="20"/>
      <w:u w:val="thick" w:color="000000"/>
    </w:rPr>
  </w:style>
  <w:style w:type="paragraph" w:customStyle="1" w:styleId="boldcite">
    <w:name w:val="bold cite"/>
    <w:basedOn w:val="Normal"/>
    <w:link w:val="boldciteChar4"/>
    <w:qFormat/>
    <w:rsid w:val="009B010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B010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9B0106"/>
    <w:rPr>
      <w:rFonts w:eastAsia="Calibri"/>
      <w:b/>
    </w:rPr>
  </w:style>
  <w:style w:type="character" w:customStyle="1" w:styleId="HeadingsBaseChar">
    <w:name w:val="Headings Base Char"/>
    <w:basedOn w:val="DefaultParagraphFont"/>
    <w:link w:val="HeadingsBase"/>
    <w:locked/>
    <w:rsid w:val="009B0106"/>
    <w:rPr>
      <w:rFonts w:ascii="Times New Roman" w:hAnsi="Times New Roman" w:cs="Times New Roman"/>
      <w:b/>
      <w:sz w:val="32"/>
    </w:rPr>
  </w:style>
  <w:style w:type="paragraph" w:customStyle="1" w:styleId="HeadingsBase">
    <w:name w:val="Headings Base"/>
    <w:basedOn w:val="Normal"/>
    <w:link w:val="HeadingsBaseChar"/>
    <w:qFormat/>
    <w:rsid w:val="009B010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B010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9B0106"/>
    <w:pPr>
      <w:spacing w:line="480" w:lineRule="auto"/>
      <w:ind w:firstLine="720"/>
    </w:pPr>
    <w:rPr>
      <w:rFonts w:eastAsia="Calibri"/>
    </w:rPr>
  </w:style>
  <w:style w:type="paragraph" w:customStyle="1" w:styleId="SchoolBlockQuote">
    <w:name w:val="School Block Quote"/>
    <w:basedOn w:val="SchoolPaper"/>
    <w:qFormat/>
    <w:rsid w:val="009B0106"/>
  </w:style>
  <w:style w:type="paragraph" w:customStyle="1" w:styleId="SchoolWorksCited">
    <w:name w:val="School Works Cited"/>
    <w:basedOn w:val="SchoolPaper"/>
    <w:qFormat/>
    <w:rsid w:val="009B0106"/>
  </w:style>
  <w:style w:type="paragraph" w:customStyle="1" w:styleId="BlockQuote">
    <w:name w:val="Block Quote"/>
    <w:basedOn w:val="Normal"/>
    <w:qFormat/>
    <w:rsid w:val="009B0106"/>
    <w:pPr>
      <w:ind w:left="720" w:right="720"/>
    </w:pPr>
    <w:rPr>
      <w:rFonts w:eastAsia="Calibri"/>
    </w:rPr>
  </w:style>
  <w:style w:type="paragraph" w:customStyle="1" w:styleId="PaperBody">
    <w:name w:val="Paper Body"/>
    <w:basedOn w:val="Normal"/>
    <w:qFormat/>
    <w:rsid w:val="009B0106"/>
    <w:pPr>
      <w:spacing w:line="480" w:lineRule="auto"/>
      <w:ind w:firstLine="720"/>
    </w:pPr>
    <w:rPr>
      <w:rFonts w:eastAsia="Calibri"/>
    </w:rPr>
  </w:style>
  <w:style w:type="paragraph" w:customStyle="1" w:styleId="PaperCitation">
    <w:name w:val="Paper Citation"/>
    <w:basedOn w:val="Normal"/>
    <w:qFormat/>
    <w:rsid w:val="009B0106"/>
    <w:pPr>
      <w:spacing w:line="480" w:lineRule="auto"/>
      <w:ind w:left="720" w:hanging="720"/>
    </w:pPr>
    <w:rPr>
      <w:rFonts w:eastAsia="Calibri"/>
    </w:rPr>
  </w:style>
  <w:style w:type="character" w:customStyle="1" w:styleId="hatChar">
    <w:name w:val="hat Char"/>
    <w:basedOn w:val="DefaultParagraphFont"/>
    <w:link w:val="hat"/>
    <w:locked/>
    <w:rsid w:val="009B0106"/>
    <w:rPr>
      <w:rFonts w:ascii="Calibri" w:eastAsia="Times New Roman" w:hAnsi="Calibri"/>
      <w:b/>
      <w:bCs/>
      <w:sz w:val="32"/>
      <w:u w:val="single"/>
      <w:lang w:bidi="en-US"/>
    </w:rPr>
  </w:style>
  <w:style w:type="paragraph" w:customStyle="1" w:styleId="WW-Default">
    <w:name w:val="WW-Default"/>
    <w:qFormat/>
    <w:rsid w:val="009B0106"/>
    <w:pPr>
      <w:suppressAutoHyphens/>
      <w:spacing w:after="0" w:line="240" w:lineRule="auto"/>
    </w:pPr>
    <w:rPr>
      <w:rFonts w:ascii="Georgia" w:eastAsia="Calibri" w:hAnsi="Georgia" w:cs="Calibri"/>
      <w:lang w:eastAsia="ar-SA"/>
    </w:rPr>
  </w:style>
  <w:style w:type="paragraph" w:customStyle="1" w:styleId="B-TagCite">
    <w:name w:val="B-TagCite"/>
    <w:qFormat/>
    <w:rsid w:val="009B010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9B0106"/>
    <w:rPr>
      <w:rFonts w:ascii="Times New Roman" w:hAnsi="Times New Roman" w:cs="Times New Roman"/>
      <w:b/>
      <w:sz w:val="20"/>
    </w:rPr>
  </w:style>
  <w:style w:type="paragraph" w:customStyle="1" w:styleId="MicroText">
    <w:name w:val="MicroText"/>
    <w:basedOn w:val="Normal"/>
    <w:next w:val="Normal"/>
    <w:link w:val="MicroTextChar"/>
    <w:qFormat/>
    <w:rsid w:val="009B0106"/>
    <w:rPr>
      <w:rFonts w:ascii="Arial Narrow" w:hAnsi="Arial Narrow"/>
      <w:sz w:val="12"/>
    </w:rPr>
  </w:style>
  <w:style w:type="character" w:customStyle="1" w:styleId="Footnote2Char">
    <w:name w:val="Footnote2 Char"/>
    <w:link w:val="Footnote2"/>
    <w:locked/>
    <w:rsid w:val="009B0106"/>
  </w:style>
  <w:style w:type="paragraph" w:customStyle="1" w:styleId="Footnote2">
    <w:name w:val="Footnote2"/>
    <w:basedOn w:val="Normal"/>
    <w:next w:val="Normal"/>
    <w:link w:val="Footnote2Char"/>
    <w:autoRedefine/>
    <w:qFormat/>
    <w:rsid w:val="009B0106"/>
    <w:pPr>
      <w:spacing w:after="120" w:line="480" w:lineRule="auto"/>
    </w:pPr>
    <w:rPr>
      <w:rFonts w:asciiTheme="minorHAnsi" w:hAnsiTheme="minorHAnsi"/>
    </w:rPr>
  </w:style>
  <w:style w:type="paragraph" w:customStyle="1" w:styleId="indent">
    <w:name w:val="indent"/>
    <w:basedOn w:val="Normal"/>
    <w:qFormat/>
    <w:rsid w:val="009B0106"/>
    <w:pPr>
      <w:spacing w:before="100" w:beforeAutospacing="1" w:after="100" w:afterAutospacing="1"/>
    </w:pPr>
    <w:rPr>
      <w:rFonts w:eastAsia="Times New Roman"/>
    </w:rPr>
  </w:style>
  <w:style w:type="paragraph" w:customStyle="1" w:styleId="PageHeaderLine1">
    <w:name w:val="PageHeaderLine1"/>
    <w:basedOn w:val="Normal"/>
    <w:qFormat/>
    <w:rsid w:val="009B0106"/>
    <w:pPr>
      <w:tabs>
        <w:tab w:val="right" w:pos="10800"/>
      </w:tabs>
    </w:pPr>
    <w:rPr>
      <w:rFonts w:eastAsia="Calibri"/>
      <w:b/>
    </w:rPr>
  </w:style>
  <w:style w:type="paragraph" w:customStyle="1" w:styleId="PageHeaderLine2">
    <w:name w:val="PageHeaderLine2"/>
    <w:basedOn w:val="Normal"/>
    <w:next w:val="Normal"/>
    <w:link w:val="PageHeaderLine2Char"/>
    <w:qFormat/>
    <w:rsid w:val="009B010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9B0106"/>
    <w:rPr>
      <w:rFonts w:ascii="Times New Roman" w:hAnsi="Times New Roman" w:cs="Times New Roman"/>
      <w:sz w:val="20"/>
    </w:rPr>
  </w:style>
  <w:style w:type="paragraph" w:customStyle="1" w:styleId="CardText1">
    <w:name w:val="CardText"/>
    <w:basedOn w:val="Normal"/>
    <w:link w:val="CardTextChar3"/>
    <w:qFormat/>
    <w:rsid w:val="009B0106"/>
    <w:pPr>
      <w:ind w:left="288"/>
    </w:pPr>
    <w:rPr>
      <w:rFonts w:ascii="Times New Roman" w:hAnsi="Times New Roman" w:cs="Times New Roman"/>
      <w:sz w:val="20"/>
    </w:rPr>
  </w:style>
  <w:style w:type="character" w:customStyle="1" w:styleId="stylestylebold12pt">
    <w:name w:val="stylestylebold12pt"/>
    <w:basedOn w:val="DefaultParagraphFont"/>
    <w:rsid w:val="009B0106"/>
  </w:style>
  <w:style w:type="character" w:customStyle="1" w:styleId="styleboldunderline">
    <w:name w:val="styleboldunderline"/>
    <w:basedOn w:val="DefaultParagraphFont"/>
    <w:rsid w:val="009B0106"/>
  </w:style>
  <w:style w:type="character" w:customStyle="1" w:styleId="box">
    <w:name w:val="box"/>
    <w:basedOn w:val="DefaultParagraphFont"/>
    <w:rsid w:val="009B010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B0106"/>
    <w:rPr>
      <w:rFonts w:ascii="Arial Narrow" w:hAnsi="Arial Narrow" w:cs="Arial Narrow" w:hint="default"/>
      <w:sz w:val="18"/>
      <w:szCs w:val="18"/>
    </w:rPr>
  </w:style>
  <w:style w:type="character" w:customStyle="1" w:styleId="FontStyle14">
    <w:name w:val="Font Style14"/>
    <w:basedOn w:val="DefaultParagraphFont"/>
    <w:uiPriority w:val="99"/>
    <w:rsid w:val="009B010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B0106"/>
    <w:rPr>
      <w:rFonts w:ascii="Arial Narrow" w:hAnsi="Arial Narrow" w:cs="Arial Narrow" w:hint="default"/>
      <w:b/>
      <w:bCs/>
      <w:sz w:val="10"/>
      <w:szCs w:val="10"/>
    </w:rPr>
  </w:style>
  <w:style w:type="character" w:customStyle="1" w:styleId="CardTagandCiteChar">
    <w:name w:val="Card Tag and Cite Char"/>
    <w:basedOn w:val="DefaultParagraphFont"/>
    <w:rsid w:val="009B010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B0106"/>
    <w:rPr>
      <w:rFonts w:ascii="Arial Narrow" w:hAnsi="Arial Narrow"/>
      <w:b/>
      <w:color w:val="000000"/>
      <w:sz w:val="22"/>
      <w:szCs w:val="22"/>
      <w:u w:val="single"/>
    </w:rPr>
  </w:style>
  <w:style w:type="character" w:customStyle="1" w:styleId="SmallText0">
    <w:name w:val="SmallText"/>
    <w:rsid w:val="009B0106"/>
    <w:rPr>
      <w:color w:val="000000"/>
    </w:rPr>
  </w:style>
  <w:style w:type="character" w:customStyle="1" w:styleId="CitesChar1">
    <w:name w:val="Cites Char1"/>
    <w:basedOn w:val="DefaultParagraphFont"/>
    <w:rsid w:val="009B0106"/>
    <w:rPr>
      <w:b/>
      <w:bCs w:val="0"/>
      <w:szCs w:val="24"/>
      <w:u w:val="single"/>
      <w:lang w:val="en-US" w:eastAsia="en-US" w:bidi="ar-SA"/>
    </w:rPr>
  </w:style>
  <w:style w:type="character" w:customStyle="1" w:styleId="CardUnderlinedChar">
    <w:name w:val="Card Underlined Char"/>
    <w:basedOn w:val="DefaultParagraphFont"/>
    <w:rsid w:val="009B0106"/>
    <w:rPr>
      <w:rFonts w:ascii="Arial Narrow" w:hAnsi="Arial Narrow" w:hint="default"/>
      <w:sz w:val="22"/>
      <w:szCs w:val="24"/>
      <w:u w:val="single"/>
      <w:lang w:val="en-US" w:eastAsia="en-US" w:bidi="ar-SA"/>
    </w:rPr>
  </w:style>
  <w:style w:type="character" w:customStyle="1" w:styleId="underline3">
    <w:name w:val="underline3"/>
    <w:basedOn w:val="underline2"/>
    <w:rsid w:val="009B0106"/>
    <w:rPr>
      <w:rFonts w:ascii="Arial" w:hAnsi="Arial"/>
      <w:sz w:val="18"/>
      <w:u w:val="single"/>
      <w:bdr w:val="none" w:sz="0" w:space="0" w:color="auto" w:frame="1"/>
      <w:shd w:val="clear" w:color="auto" w:fill="FFFF00"/>
    </w:rPr>
  </w:style>
  <w:style w:type="character" w:customStyle="1" w:styleId="menu">
    <w:name w:val="menu"/>
    <w:basedOn w:val="DefaultParagraphFont"/>
    <w:rsid w:val="009B0106"/>
  </w:style>
  <w:style w:type="character" w:customStyle="1" w:styleId="itxtrst">
    <w:name w:val="itxtrst"/>
    <w:rsid w:val="009B0106"/>
  </w:style>
  <w:style w:type="character" w:customStyle="1" w:styleId="A-Underlining">
    <w:name w:val="A-Underlining"/>
    <w:basedOn w:val="DefaultParagraphFont"/>
    <w:rsid w:val="009B0106"/>
    <w:rPr>
      <w:rFonts w:ascii="Garamond" w:hAnsi="Garamond" w:hint="default"/>
      <w:color w:val="auto"/>
      <w:sz w:val="24"/>
      <w:u w:val="single"/>
    </w:rPr>
  </w:style>
  <w:style w:type="character" w:customStyle="1" w:styleId="StyleUnderlineBold0">
    <w:name w:val="Style Underline + Bold"/>
    <w:rsid w:val="009B0106"/>
    <w:rPr>
      <w:b/>
      <w:bCs/>
      <w:u w:val="single"/>
    </w:rPr>
  </w:style>
  <w:style w:type="character" w:customStyle="1" w:styleId="Underline-Highlighted">
    <w:name w:val="Underline-Highlighted"/>
    <w:uiPriority w:val="1"/>
    <w:qFormat/>
    <w:rsid w:val="009B010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B0106"/>
  </w:style>
  <w:style w:type="character" w:customStyle="1" w:styleId="newsmain">
    <w:name w:val="news_main"/>
    <w:basedOn w:val="DefaultParagraphFont"/>
    <w:rsid w:val="009B0106"/>
  </w:style>
  <w:style w:type="character" w:customStyle="1" w:styleId="vitstoryheadline">
    <w:name w:val="vitstoryheadline"/>
    <w:rsid w:val="009B0106"/>
  </w:style>
  <w:style w:type="character" w:customStyle="1" w:styleId="AuthorDate0">
    <w:name w:val="Author Date"/>
    <w:rsid w:val="009B0106"/>
    <w:rPr>
      <w:b/>
      <w:bCs w:val="0"/>
      <w:sz w:val="24"/>
      <w:u w:val="thick"/>
    </w:rPr>
  </w:style>
  <w:style w:type="character" w:customStyle="1" w:styleId="red">
    <w:name w:val="red"/>
    <w:basedOn w:val="DefaultParagraphFont"/>
    <w:rsid w:val="009B0106"/>
  </w:style>
  <w:style w:type="character" w:customStyle="1" w:styleId="at">
    <w:name w:val="at"/>
    <w:rsid w:val="009B0106"/>
  </w:style>
  <w:style w:type="character" w:customStyle="1" w:styleId="org">
    <w:name w:val="org"/>
    <w:rsid w:val="009B0106"/>
  </w:style>
  <w:style w:type="character" w:customStyle="1" w:styleId="pnumber">
    <w:name w:val="pnumber"/>
    <w:rsid w:val="009B0106"/>
  </w:style>
  <w:style w:type="character" w:customStyle="1" w:styleId="ital">
    <w:name w:val="ital"/>
    <w:rsid w:val="009B0106"/>
  </w:style>
  <w:style w:type="character" w:customStyle="1" w:styleId="orgdiv">
    <w:name w:val="orgdiv"/>
    <w:rsid w:val="009B0106"/>
  </w:style>
  <w:style w:type="character" w:customStyle="1" w:styleId="orgname">
    <w:name w:val="orgname"/>
    <w:rsid w:val="009B0106"/>
  </w:style>
  <w:style w:type="character" w:customStyle="1" w:styleId="city">
    <w:name w:val="city"/>
    <w:rsid w:val="009B0106"/>
  </w:style>
  <w:style w:type="character" w:customStyle="1" w:styleId="state">
    <w:name w:val="state"/>
    <w:rsid w:val="009B0106"/>
  </w:style>
  <w:style w:type="character" w:customStyle="1" w:styleId="country">
    <w:name w:val="country"/>
    <w:rsid w:val="009B0106"/>
  </w:style>
  <w:style w:type="character" w:customStyle="1" w:styleId="articletitle">
    <w:name w:val="articletitle"/>
    <w:rsid w:val="009B0106"/>
    <w:rPr>
      <w:rFonts w:ascii="Times New Roman" w:hAnsi="Times New Roman" w:cs="Times New Roman" w:hint="default"/>
    </w:rPr>
  </w:style>
  <w:style w:type="character" w:customStyle="1" w:styleId="6pointChar">
    <w:name w:val="6 point Char"/>
    <w:rsid w:val="009B0106"/>
    <w:rPr>
      <w:rFonts w:ascii="Times New Roman" w:hAnsi="Times New Roman" w:cs="Times New Roman" w:hint="default"/>
      <w:sz w:val="12"/>
      <w:lang w:val="en-US" w:eastAsia="en-US"/>
    </w:rPr>
  </w:style>
  <w:style w:type="character" w:customStyle="1" w:styleId="StyleThickunderline">
    <w:name w:val="Style Thick underline"/>
    <w:qFormat/>
    <w:rsid w:val="009B0106"/>
    <w:rPr>
      <w:u w:val="thick"/>
    </w:rPr>
  </w:style>
  <w:style w:type="character" w:customStyle="1" w:styleId="Box0">
    <w:name w:val="Box!"/>
    <w:rsid w:val="009B0106"/>
    <w:rPr>
      <w:rFonts w:ascii="Garamond" w:hAnsi="Garamond" w:hint="default"/>
      <w:sz w:val="24"/>
      <w:u w:val="single"/>
      <w:bdr w:val="single" w:sz="4" w:space="0" w:color="auto" w:frame="1"/>
    </w:rPr>
  </w:style>
  <w:style w:type="character" w:customStyle="1" w:styleId="citechar">
    <w:name w:val="citechar"/>
    <w:basedOn w:val="DefaultParagraphFont"/>
    <w:rsid w:val="009B0106"/>
  </w:style>
  <w:style w:type="character" w:customStyle="1" w:styleId="underlinechar2">
    <w:name w:val="underlinechar"/>
    <w:basedOn w:val="DefaultParagraphFont"/>
    <w:rsid w:val="009B0106"/>
  </w:style>
  <w:style w:type="character" w:customStyle="1" w:styleId="CardUnderlineChar">
    <w:name w:val="Card Underline Char"/>
    <w:rsid w:val="009B0106"/>
    <w:rPr>
      <w:szCs w:val="24"/>
      <w:u w:val="single"/>
      <w:lang w:val="en-US" w:eastAsia="en-US" w:bidi="ar-SA"/>
    </w:rPr>
  </w:style>
  <w:style w:type="character" w:customStyle="1" w:styleId="tagciteChar">
    <w:name w:val="tag/cite Char"/>
    <w:basedOn w:val="DefaultParagraphFont"/>
    <w:rsid w:val="009B0106"/>
    <w:rPr>
      <w:b/>
      <w:bCs w:val="0"/>
      <w:sz w:val="24"/>
      <w:lang w:val="en-US" w:eastAsia="en-US" w:bidi="ar-SA"/>
    </w:rPr>
  </w:style>
  <w:style w:type="character" w:customStyle="1" w:styleId="8pointChar">
    <w:name w:val="8 point Char"/>
    <w:basedOn w:val="DefaultParagraphFont"/>
    <w:rsid w:val="009B0106"/>
    <w:rPr>
      <w:sz w:val="16"/>
      <w:lang w:val="en-US" w:eastAsia="en-US" w:bidi="ar-SA"/>
    </w:rPr>
  </w:style>
  <w:style w:type="character" w:customStyle="1" w:styleId="BoldText12pt">
    <w:name w:val="Bold Text 12 pt"/>
    <w:rsid w:val="009B010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B0106"/>
  </w:style>
  <w:style w:type="table" w:styleId="TableGrid">
    <w:name w:val="Table Grid"/>
    <w:basedOn w:val="TableNormal"/>
    <w:rsid w:val="009B01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B0106"/>
    <w:rPr>
      <w:b/>
      <w:bCs w:val="0"/>
      <w:sz w:val="24"/>
      <w:lang w:val="en-US" w:eastAsia="en-US" w:bidi="ar-SA"/>
    </w:rPr>
  </w:style>
  <w:style w:type="character" w:customStyle="1" w:styleId="Mention11">
    <w:name w:val="Mention11"/>
    <w:basedOn w:val="DefaultParagraphFont"/>
    <w:uiPriority w:val="99"/>
    <w:semiHidden/>
    <w:unhideWhenUsed/>
    <w:rsid w:val="009B0106"/>
    <w:rPr>
      <w:color w:val="2B579A"/>
      <w:shd w:val="clear" w:color="auto" w:fill="E6E6E6"/>
    </w:rPr>
  </w:style>
  <w:style w:type="paragraph" w:customStyle="1" w:styleId="Emphasize">
    <w:name w:val="Emphasize"/>
    <w:basedOn w:val="Normal"/>
    <w:uiPriority w:val="7"/>
    <w:qFormat/>
    <w:rsid w:val="009B01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9B010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B0106"/>
  </w:style>
  <w:style w:type="character" w:customStyle="1" w:styleId="Heading3Char2">
    <w:name w:val="Heading 3 Char2"/>
    <w:aliases w:val="Heading 3 Char Char Char4, Char Char1, Char Char Char4"/>
    <w:basedOn w:val="DefaultParagraphFont"/>
    <w:rsid w:val="009B0106"/>
    <w:rPr>
      <w:rFonts w:cs="Arial"/>
      <w:bCs/>
      <w:szCs w:val="26"/>
      <w:u w:val="single"/>
      <w:lang w:val="en-US" w:eastAsia="en-US" w:bidi="ar-SA"/>
    </w:rPr>
  </w:style>
  <w:style w:type="character" w:customStyle="1" w:styleId="Mention2">
    <w:name w:val="Mention2"/>
    <w:basedOn w:val="DefaultParagraphFont"/>
    <w:uiPriority w:val="99"/>
    <w:semiHidden/>
    <w:unhideWhenUsed/>
    <w:rsid w:val="009B0106"/>
    <w:rPr>
      <w:color w:val="2B579A"/>
      <w:shd w:val="clear" w:color="auto" w:fill="E6E6E6"/>
    </w:rPr>
  </w:style>
  <w:style w:type="paragraph" w:customStyle="1" w:styleId="FlashTag">
    <w:name w:val="FlashTag"/>
    <w:basedOn w:val="Normal"/>
    <w:link w:val="FlashTagChar"/>
    <w:autoRedefine/>
    <w:uiPriority w:val="4"/>
    <w:qFormat/>
    <w:rsid w:val="009B0106"/>
    <w:rPr>
      <w:rFonts w:asciiTheme="majorHAnsi" w:hAnsiTheme="majorHAnsi"/>
      <w:b/>
      <w:sz w:val="28"/>
    </w:rPr>
  </w:style>
  <w:style w:type="character" w:customStyle="1" w:styleId="FlashTagChar">
    <w:name w:val="FlashTag Char"/>
    <w:basedOn w:val="DefaultParagraphFont"/>
    <w:link w:val="FlashTag"/>
    <w:uiPriority w:val="4"/>
    <w:rsid w:val="009B0106"/>
    <w:rPr>
      <w:rFonts w:asciiTheme="majorHAnsi" w:hAnsiTheme="majorHAnsi"/>
      <w:b/>
      <w:sz w:val="28"/>
    </w:rPr>
  </w:style>
  <w:style w:type="paragraph" w:customStyle="1" w:styleId="Warrant">
    <w:name w:val="Warrant"/>
    <w:autoRedefine/>
    <w:uiPriority w:val="4"/>
    <w:qFormat/>
    <w:rsid w:val="009B0106"/>
    <w:pPr>
      <w:ind w:left="720"/>
    </w:pPr>
    <w:rPr>
      <w:rFonts w:ascii="Calibri" w:hAnsi="Calibri" w:cs="Arial"/>
    </w:rPr>
  </w:style>
  <w:style w:type="character" w:customStyle="1" w:styleId="m-8793234324905335251gmail-style13ptbold">
    <w:name w:val="m_-8793234324905335251gmail-style13ptbold"/>
    <w:basedOn w:val="DefaultParagraphFont"/>
    <w:rsid w:val="009B0106"/>
  </w:style>
  <w:style w:type="character" w:customStyle="1" w:styleId="m3965771245576658108gmail-styleunderline">
    <w:name w:val="m_3965771245576658108gmail-styleunderline"/>
    <w:basedOn w:val="DefaultParagraphFont"/>
    <w:rsid w:val="009B0106"/>
  </w:style>
  <w:style w:type="paragraph" w:customStyle="1" w:styleId="Header1">
    <w:name w:val="Header1"/>
    <w:aliases w:val="Header Char Char,Header Char Char Char Char Char Char Char Cha,Header Char2,Header Char1 Char,Char Char Char Cha"/>
    <w:basedOn w:val="Normal"/>
    <w:qFormat/>
    <w:rsid w:val="009B0106"/>
    <w:pPr>
      <w:tabs>
        <w:tab w:val="center" w:pos="4680"/>
        <w:tab w:val="right" w:pos="9360"/>
      </w:tabs>
    </w:pPr>
  </w:style>
  <w:style w:type="character" w:customStyle="1" w:styleId="EndnoteTextChar">
    <w:name w:val="Endnote Text Char"/>
    <w:basedOn w:val="DefaultParagraphFont"/>
    <w:link w:val="EndnoteText"/>
    <w:locked/>
    <w:rsid w:val="009B0106"/>
    <w:rPr>
      <w:rFonts w:ascii="Georgia" w:eastAsia="Times New Roman" w:hAnsi="Georgia"/>
      <w:szCs w:val="20"/>
    </w:rPr>
  </w:style>
  <w:style w:type="paragraph" w:styleId="EndnoteText">
    <w:name w:val="endnote text"/>
    <w:basedOn w:val="Normal"/>
    <w:link w:val="EndnoteTextChar"/>
    <w:unhideWhenUsed/>
    <w:rsid w:val="009B0106"/>
    <w:rPr>
      <w:rFonts w:ascii="Georgia" w:eastAsia="Times New Roman" w:hAnsi="Georgia"/>
      <w:szCs w:val="20"/>
    </w:rPr>
  </w:style>
  <w:style w:type="character" w:customStyle="1" w:styleId="EndnoteTextChar1">
    <w:name w:val="Endnote Text Char1"/>
    <w:basedOn w:val="DefaultParagraphFont"/>
    <w:semiHidden/>
    <w:rsid w:val="009B0106"/>
    <w:rPr>
      <w:rFonts w:ascii="Calibri" w:hAnsi="Calibri"/>
      <w:sz w:val="20"/>
      <w:szCs w:val="20"/>
    </w:rPr>
  </w:style>
  <w:style w:type="character" w:customStyle="1" w:styleId="DateChar">
    <w:name w:val="Date Char"/>
    <w:aliases w:val="date Char"/>
    <w:basedOn w:val="DefaultParagraphFont"/>
    <w:link w:val="Date"/>
    <w:uiPriority w:val="99"/>
    <w:locked/>
    <w:rsid w:val="009B0106"/>
    <w:rPr>
      <w:rFonts w:ascii="Georgia" w:eastAsia="Times New Roman" w:hAnsi="Georgia"/>
    </w:rPr>
  </w:style>
  <w:style w:type="paragraph" w:styleId="Date">
    <w:name w:val="Date"/>
    <w:aliases w:val="date"/>
    <w:basedOn w:val="Normal"/>
    <w:next w:val="Normal"/>
    <w:link w:val="DateChar"/>
    <w:uiPriority w:val="99"/>
    <w:unhideWhenUsed/>
    <w:rsid w:val="009B0106"/>
    <w:rPr>
      <w:rFonts w:ascii="Georgia" w:eastAsia="Times New Roman" w:hAnsi="Georgia"/>
    </w:rPr>
  </w:style>
  <w:style w:type="character" w:customStyle="1" w:styleId="DateChar1">
    <w:name w:val="Date Char1"/>
    <w:basedOn w:val="DefaultParagraphFont"/>
    <w:uiPriority w:val="99"/>
    <w:semiHidden/>
    <w:rsid w:val="009B0106"/>
    <w:rPr>
      <w:rFonts w:ascii="Calibri" w:hAnsi="Calibri"/>
    </w:rPr>
  </w:style>
  <w:style w:type="character" w:customStyle="1" w:styleId="BodyTextFirstIndentChar">
    <w:name w:val="Body Text First Indent Char"/>
    <w:basedOn w:val="BodyTextChar"/>
    <w:link w:val="BodyTextFirstIndent"/>
    <w:locked/>
    <w:rsid w:val="009B010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9B010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9B0106"/>
    <w:rPr>
      <w:rFonts w:ascii="Calibri" w:hAnsi="Calibri"/>
    </w:rPr>
  </w:style>
  <w:style w:type="character" w:customStyle="1" w:styleId="BodyTextIndent2Char1">
    <w:name w:val="Body Text Indent 2 Char1"/>
    <w:basedOn w:val="DefaultParagraphFont"/>
    <w:semiHidden/>
    <w:rsid w:val="009B0106"/>
    <w:rPr>
      <w:rFonts w:ascii="Calibri" w:hAnsi="Calibri" w:cs="Calibri"/>
    </w:rPr>
  </w:style>
  <w:style w:type="character" w:customStyle="1" w:styleId="PlainTextChar1">
    <w:name w:val="Plain Text Char1"/>
    <w:basedOn w:val="DefaultParagraphFont"/>
    <w:semiHidden/>
    <w:rsid w:val="009B0106"/>
    <w:rPr>
      <w:rFonts w:ascii="Consolas" w:hAnsi="Consolas" w:cs="Calibri"/>
      <w:sz w:val="21"/>
      <w:szCs w:val="21"/>
    </w:rPr>
  </w:style>
  <w:style w:type="character" w:customStyle="1" w:styleId="NoSpacingChar">
    <w:name w:val="No Spacing Char"/>
    <w:link w:val="NoSpacing"/>
    <w:uiPriority w:val="1"/>
    <w:qFormat/>
    <w:locked/>
    <w:rsid w:val="009B010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9B010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B010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9B0106"/>
    <w:rPr>
      <w:rFonts w:ascii="Calibri" w:hAnsi="Calibri" w:cs="Calibri"/>
      <w:i/>
      <w:iCs/>
      <w:color w:val="000000" w:themeColor="text1"/>
    </w:rPr>
  </w:style>
  <w:style w:type="paragraph" w:customStyle="1" w:styleId="CiteSpacing">
    <w:name w:val="Cite Spacing"/>
    <w:basedOn w:val="Normal"/>
    <w:uiPriority w:val="4"/>
    <w:qFormat/>
    <w:rsid w:val="009B010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9B0106"/>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9B0106"/>
    <w:rPr>
      <w:rFonts w:ascii="Calibri" w:eastAsia="Calibri" w:hAnsi="Calibri"/>
      <w:b/>
    </w:rPr>
  </w:style>
  <w:style w:type="paragraph" w:customStyle="1" w:styleId="Heading2-Bold">
    <w:name w:val="Heading 2 - Bold"/>
    <w:basedOn w:val="Normal"/>
    <w:autoRedefine/>
    <w:uiPriority w:val="99"/>
    <w:qFormat/>
    <w:rsid w:val="009B0106"/>
    <w:rPr>
      <w:rFonts w:ascii="Garamond" w:eastAsia="Calibri" w:hAnsi="Garamond"/>
      <w:b/>
    </w:rPr>
  </w:style>
  <w:style w:type="paragraph" w:customStyle="1" w:styleId="tag">
    <w:name w:val="%tag"/>
    <w:basedOn w:val="Normal"/>
    <w:next w:val="Normal"/>
    <w:uiPriority w:val="99"/>
    <w:qFormat/>
    <w:rsid w:val="009B0106"/>
    <w:rPr>
      <w:rFonts w:ascii="Garamond" w:eastAsia="Calibri" w:hAnsi="Garamond"/>
      <w:bCs/>
      <w:sz w:val="18"/>
    </w:rPr>
  </w:style>
  <w:style w:type="character" w:customStyle="1" w:styleId="Style2Char">
    <w:name w:val="Style 2 Char"/>
    <w:link w:val="Style20"/>
    <w:uiPriority w:val="99"/>
    <w:locked/>
    <w:rsid w:val="009B010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B010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9B010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B0106"/>
    <w:rPr>
      <w:rFonts w:ascii="Garamond" w:eastAsia="Times New Roman" w:hAnsi="Garamond"/>
      <w:szCs w:val="20"/>
      <w:u w:val="single"/>
      <w:lang w:val="x-none" w:eastAsia="x-none"/>
    </w:rPr>
  </w:style>
  <w:style w:type="character" w:customStyle="1" w:styleId="textsmallChar0">
    <w:name w:val="textsmall Char"/>
    <w:link w:val="textsmall0"/>
    <w:locked/>
    <w:rsid w:val="009B0106"/>
    <w:rPr>
      <w:rFonts w:ascii="Georgia" w:eastAsia="Times New Roman" w:hAnsi="Georgia"/>
      <w:sz w:val="18"/>
      <w:szCs w:val="20"/>
      <w:lang w:val="x-none" w:eastAsia="x-none"/>
    </w:rPr>
  </w:style>
  <w:style w:type="paragraph" w:customStyle="1" w:styleId="textsmall0">
    <w:name w:val="textsmall"/>
    <w:basedOn w:val="Normal"/>
    <w:link w:val="textsmallChar0"/>
    <w:qFormat/>
    <w:rsid w:val="009B010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B010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B010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B0106"/>
    <w:rPr>
      <w:rFonts w:ascii="Arial" w:eastAsia="Times New Roman" w:hAnsi="Arial" w:cs="Arial"/>
      <w:sz w:val="12"/>
    </w:rPr>
  </w:style>
  <w:style w:type="paragraph" w:customStyle="1" w:styleId="Micro">
    <w:name w:val="Micro"/>
    <w:basedOn w:val="Normal"/>
    <w:next w:val="Normal"/>
    <w:link w:val="MicroChar"/>
    <w:qFormat/>
    <w:rsid w:val="009B0106"/>
    <w:rPr>
      <w:rFonts w:ascii="Arial" w:eastAsia="Times New Roman" w:hAnsi="Arial" w:cs="Arial"/>
      <w:sz w:val="12"/>
    </w:rPr>
  </w:style>
  <w:style w:type="character" w:customStyle="1" w:styleId="CardNotUnderlinedChar1">
    <w:name w:val="Card Not Underlined Char1"/>
    <w:link w:val="CardNotUnderlined"/>
    <w:locked/>
    <w:rsid w:val="009B0106"/>
    <w:rPr>
      <w:rFonts w:ascii="Bell MT" w:eastAsia="Calibri" w:hAnsi="Bell MT"/>
      <w:szCs w:val="20"/>
    </w:rPr>
  </w:style>
  <w:style w:type="paragraph" w:customStyle="1" w:styleId="CardNotUnderlined">
    <w:name w:val="Card Not Underlined"/>
    <w:basedOn w:val="Normal"/>
    <w:link w:val="CardNotUnderlinedChar1"/>
    <w:autoRedefine/>
    <w:qFormat/>
    <w:rsid w:val="009B0106"/>
    <w:rPr>
      <w:rFonts w:ascii="Bell MT" w:eastAsia="Calibri" w:hAnsi="Bell MT"/>
      <w:szCs w:val="20"/>
    </w:rPr>
  </w:style>
  <w:style w:type="paragraph" w:customStyle="1" w:styleId="h-lead">
    <w:name w:val="h-lead"/>
    <w:basedOn w:val="Normal"/>
    <w:uiPriority w:val="99"/>
    <w:qFormat/>
    <w:rsid w:val="009B0106"/>
    <w:pPr>
      <w:spacing w:before="100" w:beforeAutospacing="1" w:after="100" w:afterAutospacing="1"/>
    </w:pPr>
    <w:rPr>
      <w:rFonts w:eastAsia="Times New Roman"/>
      <w:sz w:val="24"/>
    </w:rPr>
  </w:style>
  <w:style w:type="paragraph" w:customStyle="1" w:styleId="intro">
    <w:name w:val="intro"/>
    <w:basedOn w:val="Normal"/>
    <w:uiPriority w:val="99"/>
    <w:qFormat/>
    <w:rsid w:val="009B010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9B010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9B010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B010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9B0106"/>
    <w:rPr>
      <w:rFonts w:eastAsia="Calibri"/>
    </w:rPr>
  </w:style>
  <w:style w:type="paragraph" w:customStyle="1" w:styleId="F3-TagAuthor">
    <w:name w:val="F3 - Tag/Author"/>
    <w:basedOn w:val="Normal"/>
    <w:uiPriority w:val="99"/>
    <w:qFormat/>
    <w:rsid w:val="009B0106"/>
    <w:rPr>
      <w:rFonts w:eastAsia="Times New Roman"/>
      <w:b/>
    </w:rPr>
  </w:style>
  <w:style w:type="paragraph" w:customStyle="1" w:styleId="F5-UnderlineNormal">
    <w:name w:val="F5 - Underline Normal"/>
    <w:basedOn w:val="Normal"/>
    <w:uiPriority w:val="99"/>
    <w:qFormat/>
    <w:rsid w:val="009B0106"/>
    <w:rPr>
      <w:rFonts w:eastAsia="Calibri"/>
      <w:u w:val="single"/>
    </w:rPr>
  </w:style>
  <w:style w:type="paragraph" w:customStyle="1" w:styleId="Brief-PrimarySource">
    <w:name w:val="Brief - Primary Source"/>
    <w:basedOn w:val="Normal"/>
    <w:uiPriority w:val="99"/>
    <w:qFormat/>
    <w:rsid w:val="009B0106"/>
    <w:rPr>
      <w:rFonts w:eastAsia="Times New Roman"/>
      <w:b/>
      <w:sz w:val="24"/>
      <w:u w:val="single"/>
    </w:rPr>
  </w:style>
  <w:style w:type="paragraph" w:customStyle="1" w:styleId="Brief-Underline">
    <w:name w:val="Brief - Underline"/>
    <w:basedOn w:val="Normal"/>
    <w:uiPriority w:val="99"/>
    <w:qFormat/>
    <w:rsid w:val="009B0106"/>
    <w:rPr>
      <w:rFonts w:eastAsia="Times New Roman"/>
      <w:u w:val="single"/>
    </w:rPr>
  </w:style>
  <w:style w:type="paragraph" w:customStyle="1" w:styleId="Brief">
    <w:name w:val="Brief"/>
    <w:basedOn w:val="Brief-PrimarySource"/>
    <w:uiPriority w:val="99"/>
    <w:qFormat/>
    <w:rsid w:val="009B0106"/>
    <w:rPr>
      <w:b w:val="0"/>
    </w:rPr>
  </w:style>
  <w:style w:type="paragraph" w:customStyle="1" w:styleId="CM2">
    <w:name w:val="CM2"/>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B0106"/>
    <w:pPr>
      <w:widowControl w:val="0"/>
      <w:spacing w:line="276" w:lineRule="atLeast"/>
    </w:pPr>
    <w:rPr>
      <w:color w:val="auto"/>
    </w:rPr>
  </w:style>
  <w:style w:type="paragraph" w:customStyle="1" w:styleId="CM34">
    <w:name w:val="CM34"/>
    <w:basedOn w:val="Default"/>
    <w:next w:val="Default"/>
    <w:uiPriority w:val="99"/>
    <w:qFormat/>
    <w:rsid w:val="009B0106"/>
    <w:pPr>
      <w:widowControl w:val="0"/>
    </w:pPr>
    <w:rPr>
      <w:color w:val="auto"/>
    </w:rPr>
  </w:style>
  <w:style w:type="paragraph" w:customStyle="1" w:styleId="CM56">
    <w:name w:val="CM56"/>
    <w:basedOn w:val="Default"/>
    <w:next w:val="Default"/>
    <w:uiPriority w:val="99"/>
    <w:qFormat/>
    <w:rsid w:val="009B0106"/>
    <w:pPr>
      <w:widowControl w:val="0"/>
    </w:pPr>
    <w:rPr>
      <w:rFonts w:eastAsia="Calibri"/>
      <w:color w:val="auto"/>
    </w:rPr>
  </w:style>
  <w:style w:type="paragraph" w:customStyle="1" w:styleId="CM58">
    <w:name w:val="CM58"/>
    <w:basedOn w:val="Default"/>
    <w:next w:val="Default"/>
    <w:uiPriority w:val="99"/>
    <w:qFormat/>
    <w:rsid w:val="009B0106"/>
    <w:pPr>
      <w:widowControl w:val="0"/>
    </w:pPr>
    <w:rPr>
      <w:rFonts w:eastAsia="Calibri"/>
      <w:color w:val="auto"/>
    </w:rPr>
  </w:style>
  <w:style w:type="paragraph" w:customStyle="1" w:styleId="CM57">
    <w:name w:val="CM57"/>
    <w:basedOn w:val="Default"/>
    <w:next w:val="Default"/>
    <w:uiPriority w:val="99"/>
    <w:qFormat/>
    <w:rsid w:val="009B0106"/>
    <w:pPr>
      <w:widowControl w:val="0"/>
    </w:pPr>
    <w:rPr>
      <w:rFonts w:eastAsia="Calibri"/>
      <w:color w:val="auto"/>
    </w:rPr>
  </w:style>
  <w:style w:type="paragraph" w:customStyle="1" w:styleId="CM1">
    <w:name w:val="CM1"/>
    <w:basedOn w:val="Default"/>
    <w:next w:val="Default"/>
    <w:uiPriority w:val="99"/>
    <w:qFormat/>
    <w:rsid w:val="009B0106"/>
    <w:pPr>
      <w:widowControl w:val="0"/>
    </w:pPr>
    <w:rPr>
      <w:rFonts w:eastAsia="Calibri"/>
      <w:color w:val="auto"/>
    </w:rPr>
  </w:style>
  <w:style w:type="paragraph" w:customStyle="1" w:styleId="CM49">
    <w:name w:val="CM49"/>
    <w:basedOn w:val="Default"/>
    <w:next w:val="Default"/>
    <w:uiPriority w:val="99"/>
    <w:qFormat/>
    <w:rsid w:val="009B0106"/>
    <w:pPr>
      <w:widowControl w:val="0"/>
    </w:pPr>
    <w:rPr>
      <w:rFonts w:eastAsia="Calibri"/>
      <w:color w:val="auto"/>
    </w:rPr>
  </w:style>
  <w:style w:type="paragraph" w:customStyle="1" w:styleId="CM41">
    <w:name w:val="CM41"/>
    <w:basedOn w:val="Default"/>
    <w:next w:val="Default"/>
    <w:uiPriority w:val="99"/>
    <w:qFormat/>
    <w:rsid w:val="009B0106"/>
    <w:pPr>
      <w:widowControl w:val="0"/>
    </w:pPr>
    <w:rPr>
      <w:rFonts w:eastAsia="Calibri"/>
      <w:color w:val="auto"/>
    </w:rPr>
  </w:style>
  <w:style w:type="paragraph" w:customStyle="1" w:styleId="3rdOrderPara">
    <w:name w:val="3rd Order Para"/>
    <w:basedOn w:val="Default"/>
    <w:next w:val="Default"/>
    <w:rsid w:val="009B0106"/>
    <w:pPr>
      <w:widowControl w:val="0"/>
    </w:pPr>
    <w:rPr>
      <w:rFonts w:eastAsia="Calibri"/>
      <w:color w:val="auto"/>
    </w:rPr>
  </w:style>
  <w:style w:type="paragraph" w:customStyle="1" w:styleId="2ndOrderPara">
    <w:name w:val="2nd Order Para"/>
    <w:basedOn w:val="Default"/>
    <w:next w:val="Default"/>
    <w:rsid w:val="009B0106"/>
    <w:pPr>
      <w:widowControl w:val="0"/>
    </w:pPr>
    <w:rPr>
      <w:rFonts w:eastAsia="Calibri"/>
      <w:color w:val="auto"/>
    </w:rPr>
  </w:style>
  <w:style w:type="paragraph" w:customStyle="1" w:styleId="Normal-SIGN2">
    <w:name w:val="Normal-SIGN2"/>
    <w:basedOn w:val="Default"/>
    <w:next w:val="Default"/>
    <w:qFormat/>
    <w:rsid w:val="009B0106"/>
    <w:pPr>
      <w:widowControl w:val="0"/>
    </w:pPr>
    <w:rPr>
      <w:rFonts w:eastAsia="Calibri"/>
      <w:color w:val="auto"/>
    </w:rPr>
  </w:style>
  <w:style w:type="paragraph" w:customStyle="1" w:styleId="Normal-SIGN1">
    <w:name w:val="Normal-SIGN1"/>
    <w:basedOn w:val="Default"/>
    <w:next w:val="Default"/>
    <w:uiPriority w:val="99"/>
    <w:qFormat/>
    <w:rsid w:val="009B0106"/>
    <w:pPr>
      <w:widowControl w:val="0"/>
    </w:pPr>
    <w:rPr>
      <w:rFonts w:eastAsia="Calibri"/>
      <w:color w:val="auto"/>
    </w:rPr>
  </w:style>
  <w:style w:type="paragraph" w:customStyle="1" w:styleId="CM3">
    <w:name w:val="CM3"/>
    <w:basedOn w:val="Default"/>
    <w:next w:val="Default"/>
    <w:uiPriority w:val="99"/>
    <w:qFormat/>
    <w:rsid w:val="009B0106"/>
    <w:pPr>
      <w:widowControl w:val="0"/>
      <w:spacing w:line="553" w:lineRule="atLeast"/>
    </w:pPr>
    <w:rPr>
      <w:rFonts w:eastAsia="Calibri"/>
      <w:color w:val="auto"/>
    </w:rPr>
  </w:style>
  <w:style w:type="paragraph" w:customStyle="1" w:styleId="CM33">
    <w:name w:val="CM33"/>
    <w:basedOn w:val="Default"/>
    <w:next w:val="Default"/>
    <w:uiPriority w:val="99"/>
    <w:qFormat/>
    <w:rsid w:val="009B0106"/>
    <w:pPr>
      <w:widowControl w:val="0"/>
    </w:pPr>
    <w:rPr>
      <w:rFonts w:eastAsia="Calibri"/>
      <w:color w:val="auto"/>
    </w:rPr>
  </w:style>
  <w:style w:type="paragraph" w:customStyle="1" w:styleId="CM37">
    <w:name w:val="CM37"/>
    <w:basedOn w:val="Default"/>
    <w:next w:val="Default"/>
    <w:uiPriority w:val="99"/>
    <w:qFormat/>
    <w:rsid w:val="009B0106"/>
    <w:pPr>
      <w:widowControl w:val="0"/>
    </w:pPr>
    <w:rPr>
      <w:rFonts w:eastAsia="Calibri"/>
      <w:color w:val="auto"/>
    </w:rPr>
  </w:style>
  <w:style w:type="paragraph" w:customStyle="1" w:styleId="CM7">
    <w:name w:val="CM7"/>
    <w:basedOn w:val="Default"/>
    <w:next w:val="Default"/>
    <w:uiPriority w:val="99"/>
    <w:qFormat/>
    <w:rsid w:val="009B0106"/>
    <w:pPr>
      <w:widowControl w:val="0"/>
      <w:spacing w:line="553" w:lineRule="atLeast"/>
    </w:pPr>
    <w:rPr>
      <w:rFonts w:eastAsia="Calibri"/>
      <w:color w:val="auto"/>
    </w:rPr>
  </w:style>
  <w:style w:type="paragraph" w:customStyle="1" w:styleId="Brief-SecondarySource">
    <w:name w:val="Brief - Secondary Source"/>
    <w:basedOn w:val="Normal"/>
    <w:qFormat/>
    <w:rsid w:val="009B0106"/>
    <w:rPr>
      <w:rFonts w:eastAsia="Times New Roman"/>
      <w:sz w:val="14"/>
      <w:szCs w:val="20"/>
    </w:rPr>
  </w:style>
  <w:style w:type="paragraph" w:customStyle="1" w:styleId="Brief-Card">
    <w:name w:val="Brief - Card"/>
    <w:basedOn w:val="Normal"/>
    <w:uiPriority w:val="99"/>
    <w:qFormat/>
    <w:rsid w:val="009B0106"/>
    <w:rPr>
      <w:rFonts w:eastAsia="Times New Roman"/>
    </w:rPr>
  </w:style>
  <w:style w:type="paragraph" w:customStyle="1" w:styleId="Pa2">
    <w:name w:val="Pa2"/>
    <w:basedOn w:val="Default"/>
    <w:next w:val="Default"/>
    <w:uiPriority w:val="99"/>
    <w:qFormat/>
    <w:rsid w:val="009B010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B0106"/>
    <w:pPr>
      <w:widowControl w:val="0"/>
    </w:pPr>
    <w:rPr>
      <w:rFonts w:ascii="Arial Black" w:hAnsi="Arial Black"/>
      <w:color w:val="auto"/>
    </w:rPr>
  </w:style>
  <w:style w:type="paragraph" w:customStyle="1" w:styleId="Cover1">
    <w:name w:val="Cover 1"/>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9B0106"/>
    <w:pPr>
      <w:widowControl w:val="0"/>
    </w:pPr>
    <w:rPr>
      <w:color w:val="auto"/>
    </w:rPr>
  </w:style>
  <w:style w:type="paragraph" w:customStyle="1" w:styleId="Pa11">
    <w:name w:val="Pa11"/>
    <w:basedOn w:val="Normal"/>
    <w:next w:val="Normal"/>
    <w:uiPriority w:val="99"/>
    <w:qFormat/>
    <w:rsid w:val="009B010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B010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9B010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9B0106"/>
    <w:pPr>
      <w:widowControl w:val="0"/>
    </w:pPr>
    <w:rPr>
      <w:rFonts w:eastAsia="Calibri"/>
      <w:color w:val="auto"/>
    </w:rPr>
  </w:style>
  <w:style w:type="paragraph" w:customStyle="1" w:styleId="CM5">
    <w:name w:val="CM5"/>
    <w:basedOn w:val="Default"/>
    <w:next w:val="Default"/>
    <w:qFormat/>
    <w:rsid w:val="009B0106"/>
    <w:pPr>
      <w:widowControl w:val="0"/>
      <w:spacing w:line="553" w:lineRule="atLeast"/>
    </w:pPr>
    <w:rPr>
      <w:rFonts w:eastAsia="Calibri"/>
      <w:color w:val="auto"/>
    </w:rPr>
  </w:style>
  <w:style w:type="paragraph" w:customStyle="1" w:styleId="CM28">
    <w:name w:val="CM28"/>
    <w:basedOn w:val="Default"/>
    <w:next w:val="Default"/>
    <w:uiPriority w:val="99"/>
    <w:qFormat/>
    <w:rsid w:val="009B0106"/>
    <w:pPr>
      <w:widowControl w:val="0"/>
    </w:pPr>
    <w:rPr>
      <w:rFonts w:eastAsia="Calibri"/>
      <w:color w:val="auto"/>
    </w:rPr>
  </w:style>
  <w:style w:type="paragraph" w:customStyle="1" w:styleId="CM8">
    <w:name w:val="CM8"/>
    <w:basedOn w:val="Default"/>
    <w:next w:val="Default"/>
    <w:uiPriority w:val="99"/>
    <w:qFormat/>
    <w:rsid w:val="009B0106"/>
    <w:pPr>
      <w:widowControl w:val="0"/>
    </w:pPr>
    <w:rPr>
      <w:rFonts w:eastAsia="Calibri"/>
      <w:color w:val="auto"/>
    </w:rPr>
  </w:style>
  <w:style w:type="paragraph" w:customStyle="1" w:styleId="CM6">
    <w:name w:val="CM6"/>
    <w:basedOn w:val="Default"/>
    <w:next w:val="Default"/>
    <w:uiPriority w:val="99"/>
    <w:qFormat/>
    <w:rsid w:val="009B0106"/>
    <w:pPr>
      <w:widowControl w:val="0"/>
      <w:spacing w:line="553" w:lineRule="atLeast"/>
    </w:pPr>
    <w:rPr>
      <w:rFonts w:eastAsia="Calibri"/>
      <w:color w:val="auto"/>
    </w:rPr>
  </w:style>
  <w:style w:type="paragraph" w:customStyle="1" w:styleId="CM22">
    <w:name w:val="CM22"/>
    <w:basedOn w:val="Default"/>
    <w:next w:val="Default"/>
    <w:uiPriority w:val="99"/>
    <w:qFormat/>
    <w:rsid w:val="009B0106"/>
    <w:pPr>
      <w:widowControl w:val="0"/>
    </w:pPr>
    <w:rPr>
      <w:rFonts w:eastAsia="Calibri"/>
      <w:color w:val="auto"/>
    </w:rPr>
  </w:style>
  <w:style w:type="paragraph" w:customStyle="1" w:styleId="DoubleUnderlined">
    <w:name w:val="Double Underlined"/>
    <w:basedOn w:val="Heading2"/>
    <w:autoRedefine/>
    <w:uiPriority w:val="99"/>
    <w:qFormat/>
    <w:rsid w:val="009B0106"/>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9B010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9B010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9B010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9B010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9B010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B010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B010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9B010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B0106"/>
  </w:style>
  <w:style w:type="paragraph" w:customStyle="1" w:styleId="StyleUnderliningTimesNewRomanBoldNounderlineKernat16">
    <w:name w:val="Style Underlining + Times New Roman Bold No underline Kern at 16..."/>
    <w:basedOn w:val="Normal"/>
    <w:uiPriority w:val="99"/>
    <w:qFormat/>
    <w:rsid w:val="009B010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B0106"/>
    <w:rPr>
      <w:rFonts w:eastAsia="Times New Roman"/>
      <w:b/>
      <w:bCs/>
      <w:kern w:val="32"/>
      <w:sz w:val="32"/>
      <w:szCs w:val="32"/>
    </w:rPr>
  </w:style>
  <w:style w:type="paragraph" w:customStyle="1" w:styleId="StyleBoldUnderliningKernat16pt">
    <w:name w:val="Style Bold Underlining + Kern at 16 pt"/>
    <w:uiPriority w:val="99"/>
    <w:qFormat/>
    <w:rsid w:val="009B010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B010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B010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B010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B0106"/>
    <w:pPr>
      <w:ind w:left="400"/>
    </w:pPr>
    <w:rPr>
      <w:rFonts w:eastAsia="Times New Roman"/>
      <w:szCs w:val="20"/>
    </w:rPr>
  </w:style>
  <w:style w:type="paragraph" w:customStyle="1" w:styleId="Paste">
    <w:name w:val="Paste"/>
    <w:basedOn w:val="Normal"/>
    <w:qFormat/>
    <w:rsid w:val="009B0106"/>
    <w:rPr>
      <w:rFonts w:ascii="Arial Narrow" w:eastAsia="Times New Roman" w:hAnsi="Arial Narrow"/>
      <w:szCs w:val="20"/>
      <w:lang w:val="x-none" w:eastAsia="x-none"/>
    </w:rPr>
  </w:style>
  <w:style w:type="character" w:customStyle="1" w:styleId="UnderlineStyleChar">
    <w:name w:val="Underline Style Char"/>
    <w:link w:val="UnderlineStyle0"/>
    <w:locked/>
    <w:rsid w:val="009B0106"/>
    <w:rPr>
      <w:rFonts w:ascii="Georgia" w:eastAsia="Times New Roman" w:hAnsi="Georgia"/>
      <w:b/>
      <w:u w:val="single"/>
    </w:rPr>
  </w:style>
  <w:style w:type="paragraph" w:customStyle="1" w:styleId="UnderlineStyle0">
    <w:name w:val="Underline Style"/>
    <w:basedOn w:val="Normal"/>
    <w:link w:val="UnderlineStyleChar"/>
    <w:qFormat/>
    <w:rsid w:val="009B0106"/>
    <w:rPr>
      <w:rFonts w:ascii="Georgia" w:eastAsia="Times New Roman" w:hAnsi="Georgia"/>
      <w:b/>
      <w:u w:val="single"/>
    </w:rPr>
  </w:style>
  <w:style w:type="paragraph" w:customStyle="1" w:styleId="Normalization">
    <w:name w:val="Normalization"/>
    <w:basedOn w:val="Normal"/>
    <w:uiPriority w:val="99"/>
    <w:qFormat/>
    <w:rsid w:val="009B0106"/>
    <w:rPr>
      <w:rFonts w:eastAsia="Times New Roman"/>
      <w:sz w:val="18"/>
    </w:rPr>
  </w:style>
  <w:style w:type="paragraph" w:customStyle="1" w:styleId="BreifTitle">
    <w:name w:val="Breif Title"/>
    <w:basedOn w:val="Normal"/>
    <w:autoRedefine/>
    <w:uiPriority w:val="99"/>
    <w:qFormat/>
    <w:rsid w:val="009B010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9B010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9B010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B0106"/>
    <w:rPr>
      <w:rFonts w:eastAsia="Times New Roman"/>
      <w:color w:val="333333"/>
    </w:rPr>
  </w:style>
  <w:style w:type="paragraph" w:customStyle="1" w:styleId="StyleTagandCiteFranklinGothicDemi">
    <w:name w:val="Style Tag and Cite + Franklin Gothic Demi"/>
    <w:basedOn w:val="Normal"/>
    <w:autoRedefine/>
    <w:uiPriority w:val="99"/>
    <w:qFormat/>
    <w:rsid w:val="009B010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B0106"/>
    <w:rPr>
      <w:bCs/>
    </w:rPr>
  </w:style>
  <w:style w:type="paragraph" w:customStyle="1" w:styleId="tagCharCharCharCharCharCharChar">
    <w:name w:val="tag Char Char Char Char Char Char Char"/>
    <w:basedOn w:val="Normal"/>
    <w:uiPriority w:val="99"/>
    <w:qFormat/>
    <w:rsid w:val="009B0106"/>
    <w:rPr>
      <w:rFonts w:eastAsia="Times New Roman"/>
      <w:b/>
      <w:sz w:val="24"/>
      <w:szCs w:val="20"/>
    </w:rPr>
  </w:style>
  <w:style w:type="paragraph" w:customStyle="1" w:styleId="title-bold-medium">
    <w:name w:val="title-bold-medium"/>
    <w:basedOn w:val="Normal"/>
    <w:uiPriority w:val="99"/>
    <w:qFormat/>
    <w:rsid w:val="009B010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9B010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9B0106"/>
    <w:rPr>
      <w:rFonts w:ascii="Arial Narrow" w:eastAsia="Times New Roman" w:hAnsi="Arial Narrow"/>
      <w:b/>
      <w:sz w:val="24"/>
    </w:rPr>
  </w:style>
  <w:style w:type="paragraph" w:customStyle="1" w:styleId="BLOCKTITLE1">
    <w:name w:val="BLOCK TITLE"/>
    <w:basedOn w:val="Heading1"/>
    <w:uiPriority w:val="99"/>
    <w:qFormat/>
    <w:rsid w:val="009B010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B0106"/>
    <w:pPr>
      <w:widowControl w:val="0"/>
      <w:autoSpaceDE w:val="0"/>
      <w:autoSpaceDN w:val="0"/>
      <w:adjustRightInd w:val="0"/>
    </w:pPr>
    <w:rPr>
      <w:sz w:val="24"/>
      <w:szCs w:val="20"/>
    </w:rPr>
  </w:style>
  <w:style w:type="paragraph" w:customStyle="1" w:styleId="BriefTitle1">
    <w:name w:val="Brief Title 1"/>
    <w:basedOn w:val="Normal"/>
    <w:uiPriority w:val="99"/>
    <w:qFormat/>
    <w:rsid w:val="009B010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B010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9B010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B010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B0106"/>
    <w:pPr>
      <w:spacing w:before="100" w:beforeAutospacing="1" w:after="100" w:afterAutospacing="1"/>
    </w:pPr>
    <w:rPr>
      <w:rFonts w:eastAsia="Times New Roman"/>
    </w:rPr>
  </w:style>
  <w:style w:type="paragraph" w:customStyle="1" w:styleId="ToRead">
    <w:name w:val="To Read"/>
    <w:basedOn w:val="Normal"/>
    <w:uiPriority w:val="99"/>
    <w:qFormat/>
    <w:rsid w:val="009B0106"/>
    <w:pPr>
      <w:ind w:left="720"/>
    </w:pPr>
    <w:rPr>
      <w:rFonts w:ascii="Verdana" w:eastAsia="Times New Roman" w:hAnsi="Verdana"/>
      <w:b/>
      <w:u w:val="single"/>
    </w:rPr>
  </w:style>
  <w:style w:type="paragraph" w:customStyle="1" w:styleId="Style1">
    <w:name w:val="Style 1"/>
    <w:basedOn w:val="Normal"/>
    <w:uiPriority w:val="99"/>
    <w:qFormat/>
    <w:rsid w:val="009B0106"/>
    <w:pPr>
      <w:widowControl w:val="0"/>
      <w:ind w:firstLine="216"/>
    </w:pPr>
    <w:rPr>
      <w:rFonts w:eastAsia="Times New Roman"/>
      <w:noProof/>
      <w:color w:val="000000"/>
      <w:szCs w:val="20"/>
    </w:rPr>
  </w:style>
  <w:style w:type="paragraph" w:customStyle="1" w:styleId="Style40">
    <w:name w:val="Style 4"/>
    <w:basedOn w:val="Normal"/>
    <w:uiPriority w:val="99"/>
    <w:qFormat/>
    <w:rsid w:val="009B010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B010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9B010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9B0106"/>
    <w:pPr>
      <w:ind w:left="1660"/>
    </w:pPr>
  </w:style>
  <w:style w:type="paragraph" w:customStyle="1" w:styleId="PageNumber1">
    <w:name w:val="Page Number1"/>
    <w:basedOn w:val="Normal"/>
    <w:next w:val="Normal"/>
    <w:uiPriority w:val="99"/>
    <w:qFormat/>
    <w:rsid w:val="009B0106"/>
    <w:rPr>
      <w:rFonts w:eastAsia="Times New Roman"/>
    </w:rPr>
  </w:style>
  <w:style w:type="paragraph" w:customStyle="1" w:styleId="Card1">
    <w:name w:val="Card1"/>
    <w:uiPriority w:val="99"/>
    <w:qFormat/>
    <w:rsid w:val="009B010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B010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9B0106"/>
    <w:pPr>
      <w:ind w:left="288" w:right="288"/>
    </w:pPr>
    <w:rPr>
      <w:rFonts w:eastAsia="Times New Roman"/>
    </w:rPr>
  </w:style>
  <w:style w:type="paragraph" w:customStyle="1" w:styleId="CaseListNormal">
    <w:name w:val="Case List Normal"/>
    <w:basedOn w:val="Normal"/>
    <w:uiPriority w:val="99"/>
    <w:qFormat/>
    <w:rsid w:val="009B0106"/>
    <w:rPr>
      <w:rFonts w:ascii="Times" w:eastAsia="Times New Roman" w:hAnsi="Times"/>
      <w:szCs w:val="26"/>
    </w:rPr>
  </w:style>
  <w:style w:type="paragraph" w:customStyle="1" w:styleId="Body">
    <w:name w:val="Body"/>
    <w:basedOn w:val="Normal"/>
    <w:uiPriority w:val="99"/>
    <w:qFormat/>
    <w:rsid w:val="009B0106"/>
    <w:pPr>
      <w:outlineLvl w:val="3"/>
    </w:pPr>
    <w:rPr>
      <w:rFonts w:eastAsia="Times New Roman"/>
      <w:szCs w:val="20"/>
    </w:rPr>
  </w:style>
  <w:style w:type="paragraph" w:customStyle="1" w:styleId="3text">
    <w:name w:val="3text"/>
    <w:basedOn w:val="Normal"/>
    <w:uiPriority w:val="99"/>
    <w:qFormat/>
    <w:rsid w:val="009B0106"/>
    <w:pPr>
      <w:spacing w:before="100" w:beforeAutospacing="1" w:after="100" w:afterAutospacing="1"/>
    </w:pPr>
    <w:rPr>
      <w:rFonts w:eastAsia="Times New Roman"/>
      <w:sz w:val="24"/>
    </w:rPr>
  </w:style>
  <w:style w:type="paragraph" w:customStyle="1" w:styleId="TimesNewRoman12">
    <w:name w:val="TimesNewRoman12"/>
    <w:uiPriority w:val="99"/>
    <w:qFormat/>
    <w:rsid w:val="009B010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9B010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9B010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B0106"/>
    <w:rPr>
      <w:rFonts w:eastAsia="Times New Roman"/>
      <w:color w:val="000000"/>
      <w:sz w:val="18"/>
    </w:rPr>
  </w:style>
  <w:style w:type="paragraph" w:customStyle="1" w:styleId="text1">
    <w:name w:val="text1"/>
    <w:basedOn w:val="Normal"/>
    <w:autoRedefine/>
    <w:uiPriority w:val="99"/>
    <w:qFormat/>
    <w:rsid w:val="009B0106"/>
    <w:rPr>
      <w:rFonts w:eastAsia="Times New Roman"/>
      <w:szCs w:val="20"/>
    </w:rPr>
  </w:style>
  <w:style w:type="paragraph" w:customStyle="1" w:styleId="RepeatBlockHeading">
    <w:name w:val="Repeat Block Heading"/>
    <w:basedOn w:val="Normal"/>
    <w:autoRedefine/>
    <w:uiPriority w:val="99"/>
    <w:qFormat/>
    <w:rsid w:val="009B0106"/>
    <w:pPr>
      <w:jc w:val="center"/>
    </w:pPr>
    <w:rPr>
      <w:rFonts w:eastAsia="Times New Roman"/>
      <w:b/>
      <w:smallCaps/>
      <w:color w:val="000000"/>
      <w:sz w:val="24"/>
      <w:u w:val="thick"/>
    </w:rPr>
  </w:style>
  <w:style w:type="paragraph" w:customStyle="1" w:styleId="story-headline">
    <w:name w:val="story-headline"/>
    <w:basedOn w:val="Normal"/>
    <w:uiPriority w:val="99"/>
    <w:qFormat/>
    <w:rsid w:val="009B0106"/>
    <w:pPr>
      <w:spacing w:before="72" w:after="72"/>
    </w:pPr>
    <w:rPr>
      <w:rFonts w:eastAsia="Times New Roman"/>
      <w:b/>
      <w:bCs/>
      <w:sz w:val="26"/>
      <w:szCs w:val="26"/>
    </w:rPr>
  </w:style>
  <w:style w:type="paragraph" w:customStyle="1" w:styleId="story-body">
    <w:name w:val="story-body"/>
    <w:basedOn w:val="Normal"/>
    <w:uiPriority w:val="99"/>
    <w:qFormat/>
    <w:rsid w:val="009B0106"/>
    <w:pPr>
      <w:spacing w:before="100" w:beforeAutospacing="1" w:after="100" w:afterAutospacing="1"/>
    </w:pPr>
    <w:rPr>
      <w:rFonts w:eastAsia="Times New Roman"/>
    </w:rPr>
  </w:style>
  <w:style w:type="paragraph" w:customStyle="1" w:styleId="story-dateline">
    <w:name w:val="story-dateline"/>
    <w:basedOn w:val="Normal"/>
    <w:uiPriority w:val="99"/>
    <w:qFormat/>
    <w:rsid w:val="009B0106"/>
    <w:rPr>
      <w:rFonts w:eastAsia="Times New Roman"/>
      <w:b/>
      <w:bCs/>
    </w:rPr>
  </w:style>
  <w:style w:type="paragraph" w:customStyle="1" w:styleId="TextofCards">
    <w:name w:val="Text of Cards"/>
    <w:basedOn w:val="Normal"/>
    <w:uiPriority w:val="99"/>
    <w:qFormat/>
    <w:rsid w:val="009B0106"/>
    <w:rPr>
      <w:rFonts w:eastAsia="Times New Roman"/>
      <w:color w:val="000000"/>
      <w:spacing w:val="6"/>
      <w:szCs w:val="23"/>
    </w:rPr>
  </w:style>
  <w:style w:type="paragraph" w:customStyle="1" w:styleId="Corpotesto">
    <w:name w:val="Corpo testo"/>
    <w:basedOn w:val="Normal"/>
    <w:uiPriority w:val="99"/>
    <w:qFormat/>
    <w:rsid w:val="009B010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9B0106"/>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9B010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9B010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B010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B010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9B0106"/>
    <w:rPr>
      <w:rFonts w:ascii="Arial" w:hAnsi="Arial"/>
      <w:b w:val="0"/>
      <w:caps w:val="0"/>
      <w:sz w:val="20"/>
    </w:rPr>
  </w:style>
  <w:style w:type="paragraph" w:customStyle="1" w:styleId="ProjectTitleLine">
    <w:name w:val="Project Title Line"/>
    <w:basedOn w:val="Normal"/>
    <w:next w:val="Normal"/>
    <w:autoRedefine/>
    <w:uiPriority w:val="99"/>
    <w:qFormat/>
    <w:rsid w:val="009B0106"/>
    <w:pPr>
      <w:jc w:val="center"/>
    </w:pPr>
    <w:rPr>
      <w:rFonts w:eastAsia="Times New Roman"/>
      <w:caps/>
      <w:szCs w:val="20"/>
    </w:rPr>
  </w:style>
  <w:style w:type="paragraph" w:customStyle="1" w:styleId="LanguageStrike">
    <w:name w:val="Language Strike"/>
    <w:basedOn w:val="Normal"/>
    <w:next w:val="Normal"/>
    <w:uiPriority w:val="99"/>
    <w:qFormat/>
    <w:rsid w:val="009B0106"/>
    <w:rPr>
      <w:rFonts w:ascii="Arial Narrow" w:eastAsia="Times New Roman" w:hAnsi="Arial Narrow"/>
      <w:strike/>
    </w:rPr>
  </w:style>
  <w:style w:type="paragraph" w:customStyle="1" w:styleId="NormalVerdana">
    <w:name w:val="Normal + Verdana"/>
    <w:aliases w:val="10 pt,White,Normal + Arial"/>
    <w:basedOn w:val="Normal"/>
    <w:uiPriority w:val="99"/>
    <w:qFormat/>
    <w:rsid w:val="009B0106"/>
    <w:rPr>
      <w:rFonts w:eastAsia="Times New Roman"/>
      <w:szCs w:val="20"/>
      <w:u w:val="single"/>
    </w:rPr>
  </w:style>
  <w:style w:type="paragraph" w:customStyle="1" w:styleId="Normal10pt">
    <w:name w:val="Normal + 10 pt"/>
    <w:basedOn w:val="Normal"/>
    <w:uiPriority w:val="99"/>
    <w:qFormat/>
    <w:rsid w:val="009B0106"/>
    <w:rPr>
      <w:rFonts w:eastAsia="Times New Roman"/>
      <w:szCs w:val="20"/>
    </w:rPr>
  </w:style>
  <w:style w:type="paragraph" w:customStyle="1" w:styleId="cardChar1Char">
    <w:name w:val="card Char1 Char"/>
    <w:basedOn w:val="Normal"/>
    <w:uiPriority w:val="99"/>
    <w:qFormat/>
    <w:rsid w:val="009B0106"/>
    <w:pPr>
      <w:ind w:left="288" w:right="288"/>
    </w:pPr>
    <w:rPr>
      <w:rFonts w:eastAsia="Times New Roman"/>
      <w:szCs w:val="20"/>
    </w:rPr>
  </w:style>
  <w:style w:type="paragraph" w:customStyle="1" w:styleId="CM12">
    <w:name w:val="CM12"/>
    <w:basedOn w:val="Default"/>
    <w:next w:val="Default"/>
    <w:uiPriority w:val="99"/>
    <w:qFormat/>
    <w:rsid w:val="009B010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B0106"/>
    <w:pPr>
      <w:widowControl w:val="0"/>
      <w:spacing w:after="480"/>
    </w:pPr>
    <w:rPr>
      <w:rFonts w:ascii="Granjon LT Std" w:hAnsi="Granjon LT Std"/>
      <w:color w:val="auto"/>
    </w:rPr>
  </w:style>
  <w:style w:type="paragraph" w:customStyle="1" w:styleId="CM10">
    <w:name w:val="CM10"/>
    <w:basedOn w:val="Default"/>
    <w:next w:val="Default"/>
    <w:uiPriority w:val="99"/>
    <w:qFormat/>
    <w:rsid w:val="009B0106"/>
    <w:pPr>
      <w:widowControl w:val="0"/>
      <w:spacing w:line="320" w:lineRule="atLeast"/>
    </w:pPr>
    <w:rPr>
      <w:rFonts w:ascii="Granjon LT Std" w:hAnsi="Granjon LT Std"/>
      <w:color w:val="auto"/>
    </w:rPr>
  </w:style>
  <w:style w:type="paragraph" w:customStyle="1" w:styleId="bold">
    <w:name w:val="bold"/>
    <w:basedOn w:val="Normal"/>
    <w:uiPriority w:val="99"/>
    <w:qFormat/>
    <w:rsid w:val="009B010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B0106"/>
    <w:rPr>
      <w:rFonts w:ascii="Arial Narrow" w:eastAsia="Times New Roman" w:hAnsi="Arial Narrow"/>
      <w:strike/>
      <w:szCs w:val="20"/>
    </w:rPr>
  </w:style>
  <w:style w:type="paragraph" w:customStyle="1" w:styleId="textbodyblack">
    <w:name w:val="textbodyblack"/>
    <w:basedOn w:val="Normal"/>
    <w:uiPriority w:val="99"/>
    <w:qFormat/>
    <w:rsid w:val="009B010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9B010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B01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9B01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9B010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9B0106"/>
    <w:rPr>
      <w:rFonts w:ascii="Georgia" w:eastAsia="Times New Roman" w:hAnsi="Georgia"/>
      <w:b/>
      <w:bCs/>
      <w:szCs w:val="16"/>
      <w:u w:val="single"/>
    </w:rPr>
  </w:style>
  <w:style w:type="paragraph" w:customStyle="1" w:styleId="CiteCorrected">
    <w:name w:val="Cite Corrected"/>
    <w:basedOn w:val="Normal"/>
    <w:link w:val="CiteCorrectedChar"/>
    <w:qFormat/>
    <w:rsid w:val="009B0106"/>
    <w:rPr>
      <w:rFonts w:ascii="Georgia" w:eastAsia="Times New Roman" w:hAnsi="Georgia"/>
      <w:b/>
      <w:bCs/>
      <w:szCs w:val="16"/>
      <w:u w:val="single"/>
    </w:rPr>
  </w:style>
  <w:style w:type="paragraph" w:customStyle="1" w:styleId="CardText2">
    <w:name w:val="Card Text 2"/>
    <w:basedOn w:val="CardText10"/>
    <w:link w:val="CardText2Char"/>
    <w:qFormat/>
    <w:rsid w:val="009B010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9B0106"/>
    <w:pPr>
      <w:ind w:left="288"/>
    </w:pPr>
    <w:rPr>
      <w:rFonts w:eastAsia="SimSun"/>
      <w:szCs w:val="20"/>
      <w:lang w:eastAsia="zh-CN"/>
    </w:rPr>
  </w:style>
  <w:style w:type="paragraph" w:customStyle="1" w:styleId="story-body-text">
    <w:name w:val="story-body-text"/>
    <w:basedOn w:val="Normal"/>
    <w:uiPriority w:val="99"/>
    <w:qFormat/>
    <w:rsid w:val="009B010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9B010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9B0106"/>
    <w:rPr>
      <w:u w:val="single"/>
    </w:rPr>
  </w:style>
  <w:style w:type="paragraph" w:customStyle="1" w:styleId="StyleCardText11ptUnderline">
    <w:name w:val="Style Card Text + 11 pt Underline"/>
    <w:link w:val="StyleCardText11ptUnderlineChar"/>
    <w:qFormat/>
    <w:rsid w:val="009B0106"/>
    <w:pPr>
      <w:spacing w:line="254" w:lineRule="auto"/>
    </w:pPr>
    <w:rPr>
      <w:u w:val="single"/>
    </w:rPr>
  </w:style>
  <w:style w:type="character" w:customStyle="1" w:styleId="StyleMinimizedText11ptChar">
    <w:name w:val="Style Minimized Text + 11 pt Char"/>
    <w:basedOn w:val="DefaultParagraphFont"/>
    <w:link w:val="StyleMinimizedText11pt"/>
    <w:locked/>
    <w:rsid w:val="009B0106"/>
    <w:rPr>
      <w:rFonts w:ascii="Georgia" w:hAnsi="Georgia"/>
      <w:sz w:val="16"/>
    </w:rPr>
  </w:style>
  <w:style w:type="paragraph" w:customStyle="1" w:styleId="StyleMinimizedText11pt">
    <w:name w:val="Style Minimized Text + 11 pt"/>
    <w:basedOn w:val="Normal"/>
    <w:link w:val="StyleMinimizedText11ptChar"/>
    <w:qFormat/>
    <w:rsid w:val="009B0106"/>
    <w:rPr>
      <w:rFonts w:ascii="Georgia" w:hAnsi="Georgia"/>
      <w:sz w:val="16"/>
    </w:rPr>
  </w:style>
  <w:style w:type="character" w:customStyle="1" w:styleId="StyleMinimizedText11pt1Char">
    <w:name w:val="Style Minimized Text + 11 pt1 Char"/>
    <w:basedOn w:val="DefaultParagraphFont"/>
    <w:link w:val="StyleMinimizedText11pt1"/>
    <w:locked/>
    <w:rsid w:val="009B0106"/>
    <w:rPr>
      <w:rFonts w:ascii="Georgia" w:hAnsi="Georgia"/>
      <w:sz w:val="16"/>
    </w:rPr>
  </w:style>
  <w:style w:type="paragraph" w:customStyle="1" w:styleId="StyleMinimizedText11pt1">
    <w:name w:val="Style Minimized Text + 11 pt1"/>
    <w:basedOn w:val="Normal"/>
    <w:link w:val="StyleMinimizedText11pt1Char"/>
    <w:qFormat/>
    <w:rsid w:val="009B0106"/>
    <w:rPr>
      <w:rFonts w:ascii="Georgia" w:hAnsi="Georgia"/>
      <w:sz w:val="16"/>
    </w:rPr>
  </w:style>
  <w:style w:type="character" w:customStyle="1" w:styleId="Debate-CardSmalltextF2Char">
    <w:name w:val="Debate- Card Small text F2 Char"/>
    <w:link w:val="Debate-CardSmalltextF2"/>
    <w:locked/>
    <w:rsid w:val="009B0106"/>
    <w:rPr>
      <w:rFonts w:ascii="Arial Narrow" w:hAnsi="Arial Narrow"/>
      <w:sz w:val="16"/>
    </w:rPr>
  </w:style>
  <w:style w:type="paragraph" w:customStyle="1" w:styleId="Debate-CardSmalltextF2">
    <w:name w:val="Debate- Card Small text F2"/>
    <w:basedOn w:val="Normal"/>
    <w:next w:val="Normal"/>
    <w:link w:val="Debate-CardSmalltextF2Char"/>
    <w:qFormat/>
    <w:rsid w:val="009B010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B0106"/>
    <w:rPr>
      <w:rFonts w:ascii="Arial Narrow" w:hAnsi="Arial Narrow"/>
      <w:b/>
      <w:sz w:val="18"/>
      <w:u w:val="single"/>
    </w:rPr>
  </w:style>
  <w:style w:type="paragraph" w:customStyle="1" w:styleId="Debate-EmphasizedText-F5">
    <w:name w:val="Debate- Emphasized Text- F5"/>
    <w:basedOn w:val="Normal"/>
    <w:link w:val="Debate-EmphasizedText-F5Char"/>
    <w:qFormat/>
    <w:rsid w:val="009B010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B010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B010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B010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B0106"/>
    <w:rPr>
      <w:rFonts w:ascii="Times New Roman" w:eastAsia="Times New Roman" w:hAnsi="Times New Roman" w:cs="Calibri"/>
      <w:sz w:val="16"/>
    </w:rPr>
  </w:style>
  <w:style w:type="character" w:customStyle="1" w:styleId="CardStyleChar">
    <w:name w:val="Card Style Char"/>
    <w:link w:val="CardStyle"/>
    <w:locked/>
    <w:rsid w:val="009B0106"/>
    <w:rPr>
      <w:rFonts w:ascii="Calibri" w:eastAsia="Times New Roman" w:hAnsi="Calibri"/>
    </w:rPr>
  </w:style>
  <w:style w:type="paragraph" w:customStyle="1" w:styleId="emactive">
    <w:name w:val="emactive"/>
    <w:basedOn w:val="Normal"/>
    <w:uiPriority w:val="99"/>
    <w:qFormat/>
    <w:rsid w:val="009B0106"/>
    <w:pPr>
      <w:spacing w:before="100" w:beforeAutospacing="1" w:after="100" w:afterAutospacing="1"/>
    </w:pPr>
    <w:rPr>
      <w:rFonts w:eastAsia="Times New Roman"/>
      <w:sz w:val="24"/>
    </w:rPr>
  </w:style>
  <w:style w:type="paragraph" w:customStyle="1" w:styleId="emready">
    <w:name w:val="emready"/>
    <w:basedOn w:val="Normal"/>
    <w:uiPriority w:val="99"/>
    <w:qFormat/>
    <w:rsid w:val="009B010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9B010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B0106"/>
    <w:rPr>
      <w:rFonts w:ascii="Georgia" w:eastAsia="Times New Roman" w:hAnsi="Georgia" w:cs="Times New Roman"/>
      <w:b/>
      <w:u w:val="single"/>
    </w:rPr>
  </w:style>
  <w:style w:type="character" w:customStyle="1" w:styleId="CardHighlightChar">
    <w:name w:val="Card Highlight Char"/>
    <w:link w:val="CardHighlight"/>
    <w:locked/>
    <w:rsid w:val="009B010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B0106"/>
    <w:pPr>
      <w:shd w:val="clear" w:color="auto" w:fill="66FFFF"/>
    </w:pPr>
    <w:rPr>
      <w:rFonts w:eastAsia="Calibri" w:cs="Calibri"/>
      <w:u w:val="single"/>
    </w:rPr>
  </w:style>
  <w:style w:type="character" w:customStyle="1" w:styleId="BlockHeaderHiddenChar">
    <w:name w:val="Block Header Hidden Char"/>
    <w:link w:val="BlockHeaderHidden"/>
    <w:locked/>
    <w:rsid w:val="009B010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B010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B0106"/>
    <w:pPr>
      <w:spacing w:before="100" w:beforeAutospacing="1" w:after="100" w:afterAutospacing="1"/>
    </w:pPr>
    <w:rPr>
      <w:rFonts w:eastAsia="Times New Roman"/>
      <w:sz w:val="24"/>
    </w:rPr>
  </w:style>
  <w:style w:type="paragraph" w:customStyle="1" w:styleId="norma">
    <w:name w:val="norma"/>
    <w:basedOn w:val="Heading3"/>
    <w:uiPriority w:val="99"/>
    <w:qFormat/>
    <w:rsid w:val="009B0106"/>
    <w:rPr>
      <w:rFonts w:eastAsia="MS Gothic" w:cs="Arial"/>
      <w:sz w:val="24"/>
    </w:rPr>
  </w:style>
  <w:style w:type="paragraph" w:customStyle="1" w:styleId="nromal">
    <w:name w:val="nromal"/>
    <w:basedOn w:val="Normal"/>
    <w:uiPriority w:val="99"/>
    <w:qFormat/>
    <w:rsid w:val="009B0106"/>
    <w:pPr>
      <w:keepNext/>
      <w:keepLines/>
      <w:spacing w:before="200"/>
      <w:outlineLvl w:val="3"/>
    </w:pPr>
    <w:rPr>
      <w:rFonts w:eastAsia="Times New Roman" w:cs="Cambria"/>
      <w:b/>
      <w:iCs/>
    </w:rPr>
  </w:style>
  <w:style w:type="paragraph" w:customStyle="1" w:styleId="natural">
    <w:name w:val="natural"/>
    <w:basedOn w:val="Normal"/>
    <w:uiPriority w:val="99"/>
    <w:qFormat/>
    <w:rsid w:val="009B0106"/>
    <w:pPr>
      <w:keepNext/>
      <w:keepLines/>
      <w:spacing w:before="200"/>
      <w:outlineLvl w:val="3"/>
    </w:pPr>
    <w:rPr>
      <w:rFonts w:eastAsia="Times New Roman"/>
      <w:b/>
      <w:iCs/>
    </w:rPr>
  </w:style>
  <w:style w:type="paragraph" w:customStyle="1" w:styleId="nroaml">
    <w:name w:val="nroaml"/>
    <w:basedOn w:val="Normal"/>
    <w:uiPriority w:val="99"/>
    <w:qFormat/>
    <w:rsid w:val="009B0106"/>
    <w:pPr>
      <w:keepNext/>
      <w:keepLines/>
      <w:spacing w:before="200"/>
      <w:outlineLvl w:val="3"/>
    </w:pPr>
    <w:rPr>
      <w:rFonts w:eastAsia="Times New Roman"/>
      <w:b/>
      <w:iCs/>
    </w:rPr>
  </w:style>
  <w:style w:type="paragraph" w:customStyle="1" w:styleId="noraml">
    <w:name w:val="noraml"/>
    <w:basedOn w:val="Normal"/>
    <w:uiPriority w:val="99"/>
    <w:qFormat/>
    <w:rsid w:val="009B010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9B0106"/>
    <w:rPr>
      <w:rFonts w:ascii="Georgia" w:eastAsia="Calibri" w:hAnsi="Georgia"/>
      <w:sz w:val="16"/>
      <w:szCs w:val="16"/>
    </w:rPr>
  </w:style>
  <w:style w:type="paragraph" w:customStyle="1" w:styleId="SmallSizeParagraph">
    <w:name w:val="Small Size Paragraph"/>
    <w:basedOn w:val="Normal"/>
    <w:link w:val="SmallSizeParagraphChar"/>
    <w:qFormat/>
    <w:rsid w:val="009B010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B010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B0106"/>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9B010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B0106"/>
    <w:rPr>
      <w:rFonts w:ascii="Times New Roman" w:eastAsia="Times New Roman" w:hAnsi="Times New Roman" w:cs="Times New Roman"/>
      <w:strike/>
      <w:sz w:val="20"/>
    </w:rPr>
  </w:style>
  <w:style w:type="character" w:customStyle="1" w:styleId="CardT1Char">
    <w:name w:val="CardT1 Char"/>
    <w:link w:val="CardT1"/>
    <w:locked/>
    <w:rsid w:val="009B0106"/>
    <w:rPr>
      <w:rFonts w:ascii="Arial" w:eastAsia="Calibri" w:hAnsi="Arial" w:cs="Arial"/>
      <w:kern w:val="2"/>
      <w:sz w:val="14"/>
      <w:szCs w:val="14"/>
      <w:lang w:eastAsia="zh-TW"/>
    </w:rPr>
  </w:style>
  <w:style w:type="paragraph" w:customStyle="1" w:styleId="CardT1">
    <w:name w:val="CardT1"/>
    <w:basedOn w:val="Normal"/>
    <w:link w:val="CardT1Char"/>
    <w:qFormat/>
    <w:rsid w:val="009B010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B010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B010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9B0106"/>
    <w:pPr>
      <w:spacing w:before="100" w:beforeAutospacing="1" w:after="100" w:afterAutospacing="1"/>
    </w:pPr>
    <w:rPr>
      <w:rFonts w:eastAsia="Times New Roman"/>
      <w:sz w:val="24"/>
    </w:rPr>
  </w:style>
  <w:style w:type="paragraph" w:customStyle="1" w:styleId="CiteReal">
    <w:name w:val="Cite Real"/>
    <w:basedOn w:val="Normal"/>
    <w:next w:val="Normal"/>
    <w:qFormat/>
    <w:rsid w:val="009B0106"/>
    <w:rPr>
      <w:rFonts w:eastAsia="MS Mincho"/>
      <w:b/>
      <w:sz w:val="24"/>
      <w:u w:val="single"/>
    </w:rPr>
  </w:style>
  <w:style w:type="paragraph" w:customStyle="1" w:styleId="2909F619802848F09E01365C32F34654">
    <w:name w:val="2909F619802848F09E01365C32F34654"/>
    <w:uiPriority w:val="99"/>
    <w:qFormat/>
    <w:rsid w:val="009B010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9B0106"/>
    <w:rPr>
      <w:rFonts w:ascii="Georgia" w:eastAsia="Calibri" w:hAnsi="Georgia"/>
      <w:u w:val="single"/>
      <w:lang w:val="x-none" w:eastAsia="zh-CN"/>
    </w:rPr>
  </w:style>
  <w:style w:type="paragraph" w:customStyle="1" w:styleId="UnderlineS">
    <w:name w:val="Underline S"/>
    <w:basedOn w:val="Normal"/>
    <w:link w:val="UnderlineSChar"/>
    <w:qFormat/>
    <w:rsid w:val="009B0106"/>
    <w:pPr>
      <w:spacing w:after="200"/>
    </w:pPr>
    <w:rPr>
      <w:rFonts w:ascii="Georgia" w:eastAsia="Calibri" w:hAnsi="Georgia"/>
      <w:u w:val="single"/>
      <w:lang w:val="x-none" w:eastAsia="zh-CN"/>
    </w:rPr>
  </w:style>
  <w:style w:type="character" w:customStyle="1" w:styleId="UnunderlinedChar">
    <w:name w:val="Ununderlined Char"/>
    <w:link w:val="Ununderlined"/>
    <w:locked/>
    <w:rsid w:val="009B0106"/>
    <w:rPr>
      <w:rFonts w:ascii="Georgia" w:eastAsia="SimSun" w:hAnsi="Georgia"/>
      <w:sz w:val="12"/>
    </w:rPr>
  </w:style>
  <w:style w:type="paragraph" w:customStyle="1" w:styleId="Ununderlined">
    <w:name w:val="Ununderlined"/>
    <w:basedOn w:val="Normal"/>
    <w:link w:val="UnunderlinedChar"/>
    <w:qFormat/>
    <w:rsid w:val="009B0106"/>
    <w:rPr>
      <w:rFonts w:ascii="Georgia" w:eastAsia="SimSun" w:hAnsi="Georgia"/>
      <w:sz w:val="12"/>
    </w:rPr>
  </w:style>
  <w:style w:type="character" w:customStyle="1" w:styleId="HighlightingChar">
    <w:name w:val="Highlighting Char"/>
    <w:link w:val="Highlighting"/>
    <w:locked/>
    <w:rsid w:val="009B0106"/>
    <w:rPr>
      <w:rFonts w:ascii="Georgia" w:eastAsia="SimSun" w:hAnsi="Georgia"/>
      <w:u w:val="thick"/>
    </w:rPr>
  </w:style>
  <w:style w:type="paragraph" w:customStyle="1" w:styleId="Highlighting">
    <w:name w:val="Highlighting"/>
    <w:basedOn w:val="Normal"/>
    <w:link w:val="HighlightingChar"/>
    <w:autoRedefine/>
    <w:qFormat/>
    <w:rsid w:val="009B0106"/>
    <w:rPr>
      <w:rFonts w:ascii="Georgia" w:eastAsia="SimSun" w:hAnsi="Georgia"/>
      <w:u w:val="thick"/>
    </w:rPr>
  </w:style>
  <w:style w:type="character" w:customStyle="1" w:styleId="CITEChar0">
    <w:name w:val="CITE Char"/>
    <w:link w:val="CITE"/>
    <w:locked/>
    <w:rsid w:val="009B010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B0106"/>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9B0106"/>
    <w:pPr>
      <w:spacing w:before="100" w:beforeAutospacing="1" w:after="100" w:afterAutospacing="1"/>
    </w:pPr>
    <w:rPr>
      <w:rFonts w:eastAsia="Times New Roman"/>
      <w:sz w:val="24"/>
      <w:lang w:eastAsia="zh-CN"/>
    </w:rPr>
  </w:style>
  <w:style w:type="paragraph" w:customStyle="1" w:styleId="Analytics">
    <w:name w:val="Analytics"/>
    <w:basedOn w:val="Normal"/>
    <w:rsid w:val="009B0106"/>
    <w:rPr>
      <w:rFonts w:eastAsia="Calibri"/>
      <w:b/>
      <w:sz w:val="24"/>
    </w:rPr>
  </w:style>
  <w:style w:type="paragraph" w:customStyle="1" w:styleId="D345FF3D873148C5AE3FBF3267827368">
    <w:name w:val="D345FF3D873148C5AE3FBF3267827368"/>
    <w:uiPriority w:val="99"/>
    <w:qFormat/>
    <w:rsid w:val="009B010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9B010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B010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B010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B0106"/>
    <w:rPr>
      <w:b/>
      <w:sz w:val="28"/>
    </w:rPr>
  </w:style>
  <w:style w:type="character" w:customStyle="1" w:styleId="SourcenameChar">
    <w:name w:val="Source name Char"/>
    <w:link w:val="Sourcename"/>
    <w:locked/>
    <w:rsid w:val="009B010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B0106"/>
    <w:rPr>
      <w:b/>
      <w:bCs/>
      <w:sz w:val="20"/>
    </w:rPr>
  </w:style>
  <w:style w:type="character" w:customStyle="1" w:styleId="underlinedcardChar">
    <w:name w:val="underlined card Char"/>
    <w:link w:val="underlinedcard0"/>
    <w:locked/>
    <w:rsid w:val="009B010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B0106"/>
    <w:rPr>
      <w:sz w:val="22"/>
      <w:u w:val="single"/>
    </w:rPr>
  </w:style>
  <w:style w:type="paragraph" w:customStyle="1" w:styleId="FullText">
    <w:name w:val="Full Text"/>
    <w:basedOn w:val="Normal"/>
    <w:uiPriority w:val="99"/>
    <w:qFormat/>
    <w:rsid w:val="009B0106"/>
    <w:rPr>
      <w:rFonts w:eastAsia="Times New Roman"/>
    </w:rPr>
  </w:style>
  <w:style w:type="character" w:customStyle="1" w:styleId="TextUnderlineChar">
    <w:name w:val="Text Underline Char"/>
    <w:link w:val="TextUnderline"/>
    <w:locked/>
    <w:rsid w:val="009B010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B010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9B010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B010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B010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B010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9B0106"/>
    <w:pPr>
      <w:spacing w:before="240"/>
      <w:outlineLvl w:val="2"/>
    </w:pPr>
    <w:rPr>
      <w:rFonts w:eastAsia="Times New Roman"/>
      <w:b/>
    </w:rPr>
  </w:style>
  <w:style w:type="character" w:customStyle="1" w:styleId="CiteCardChar">
    <w:name w:val="Cite_Card Char"/>
    <w:link w:val="CiteCard0"/>
    <w:locked/>
    <w:rsid w:val="009B0106"/>
    <w:rPr>
      <w:rFonts w:ascii="Times New Roman" w:eastAsia="Times New Roman" w:hAnsi="Times New Roman" w:cs="Arial"/>
      <w:bCs/>
      <w:sz w:val="20"/>
      <w:szCs w:val="20"/>
    </w:rPr>
  </w:style>
  <w:style w:type="paragraph" w:customStyle="1" w:styleId="CiteCard0">
    <w:name w:val="Cite_Card"/>
    <w:link w:val="CiteCardChar"/>
    <w:qFormat/>
    <w:rsid w:val="009B010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B0106"/>
    <w:pPr>
      <w:widowControl w:val="0"/>
    </w:pPr>
    <w:rPr>
      <w:rFonts w:eastAsia="MS Mincho"/>
      <w:color w:val="auto"/>
    </w:rPr>
  </w:style>
  <w:style w:type="paragraph" w:customStyle="1" w:styleId="dropcap">
    <w:name w:val="dropcap"/>
    <w:basedOn w:val="Normal"/>
    <w:uiPriority w:val="99"/>
    <w:qFormat/>
    <w:rsid w:val="009B010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9B0106"/>
    <w:rPr>
      <w:rFonts w:ascii="Georgia" w:eastAsia="Times New Roman" w:hAnsi="Georgia"/>
      <w:u w:val="single"/>
    </w:rPr>
  </w:style>
  <w:style w:type="paragraph" w:customStyle="1" w:styleId="StyleStyle49pt6">
    <w:name w:val="Style Style4 + 9 pt6"/>
    <w:basedOn w:val="Style4"/>
    <w:link w:val="StyleStyle49pt6Char"/>
    <w:qFormat/>
    <w:rsid w:val="009B0106"/>
    <w:rPr>
      <w:rFonts w:ascii="Georgia" w:hAnsi="Georgia"/>
    </w:rPr>
  </w:style>
  <w:style w:type="character" w:customStyle="1" w:styleId="UnderlineCharCharCharCharChar">
    <w:name w:val="Underline Char Char Char Char Char"/>
    <w:link w:val="UnderlineCharCharCharChar"/>
    <w:locked/>
    <w:rsid w:val="009B010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B010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9B010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B010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B010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B0106"/>
    <w:rPr>
      <w:rFonts w:ascii="Georgia" w:hAnsi="Georgia" w:cs="Calibri"/>
      <w:b/>
      <w:bCs/>
      <w:u w:val="single"/>
    </w:rPr>
  </w:style>
  <w:style w:type="character" w:customStyle="1" w:styleId="DebatenoramlChar">
    <w:name w:val="Debatenoraml Char"/>
    <w:link w:val="Debatenoraml"/>
    <w:locked/>
    <w:rsid w:val="009B0106"/>
    <w:rPr>
      <w:rFonts w:ascii="Times New Roman" w:hAnsi="Times New Roman" w:cs="Times New Roman"/>
    </w:rPr>
  </w:style>
  <w:style w:type="paragraph" w:customStyle="1" w:styleId="Debatenoraml">
    <w:name w:val="Debatenoraml"/>
    <w:basedOn w:val="NoSpacing"/>
    <w:link w:val="DebatenoramlChar"/>
    <w:qFormat/>
    <w:rsid w:val="009B0106"/>
    <w:rPr>
      <w:rFonts w:eastAsiaTheme="minorHAnsi"/>
      <w:sz w:val="22"/>
      <w:szCs w:val="22"/>
    </w:rPr>
  </w:style>
  <w:style w:type="paragraph" w:customStyle="1" w:styleId="SynergyTag">
    <w:name w:val="SynergyTag"/>
    <w:basedOn w:val="Normal"/>
    <w:uiPriority w:val="99"/>
    <w:qFormat/>
    <w:rsid w:val="009B0106"/>
    <w:rPr>
      <w:rFonts w:eastAsia="Calibri"/>
      <w:b/>
    </w:rPr>
  </w:style>
  <w:style w:type="character" w:customStyle="1" w:styleId="QualsChar">
    <w:name w:val="Quals Char"/>
    <w:link w:val="Quals"/>
    <w:locked/>
    <w:rsid w:val="009B0106"/>
    <w:rPr>
      <w:rFonts w:ascii="Georgia" w:eastAsia="Calibri" w:hAnsi="Georgia"/>
      <w:sz w:val="18"/>
    </w:rPr>
  </w:style>
  <w:style w:type="paragraph" w:customStyle="1" w:styleId="Quals">
    <w:name w:val="Quals"/>
    <w:basedOn w:val="Normal"/>
    <w:link w:val="QualsChar"/>
    <w:qFormat/>
    <w:rsid w:val="009B0106"/>
    <w:rPr>
      <w:rFonts w:ascii="Georgia" w:eastAsia="Calibri" w:hAnsi="Georgia"/>
      <w:sz w:val="18"/>
    </w:rPr>
  </w:style>
  <w:style w:type="paragraph" w:customStyle="1" w:styleId="times">
    <w:name w:val="times"/>
    <w:basedOn w:val="Normal"/>
    <w:qFormat/>
    <w:rsid w:val="009B0106"/>
    <w:pPr>
      <w:spacing w:before="100" w:beforeAutospacing="1" w:after="100" w:afterAutospacing="1"/>
    </w:pPr>
    <w:rPr>
      <w:rFonts w:eastAsia="Times New Roman"/>
      <w:sz w:val="24"/>
    </w:rPr>
  </w:style>
  <w:style w:type="paragraph" w:customStyle="1" w:styleId="BodyA">
    <w:name w:val="Body A"/>
    <w:uiPriority w:val="99"/>
    <w:qFormat/>
    <w:rsid w:val="009B010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9B0106"/>
    <w:rPr>
      <w:rFonts w:ascii="Georgia" w:eastAsia="Times New Roman" w:hAnsi="Georgia"/>
      <w:b/>
      <w:caps/>
      <w:szCs w:val="28"/>
      <w:u w:val="single"/>
    </w:rPr>
  </w:style>
  <w:style w:type="paragraph" w:customStyle="1" w:styleId="Starred">
    <w:name w:val="Starred"/>
    <w:basedOn w:val="Normal"/>
    <w:link w:val="StarredChar"/>
    <w:qFormat/>
    <w:rsid w:val="009B010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9B0106"/>
    <w:rPr>
      <w:rFonts w:ascii="Georgia" w:eastAsia="Times New Roman" w:hAnsi="Georgia"/>
      <w:b/>
      <w:caps/>
      <w:szCs w:val="28"/>
      <w:u w:val="single"/>
    </w:rPr>
  </w:style>
  <w:style w:type="paragraph" w:customStyle="1" w:styleId="NotStarred">
    <w:name w:val="NotStarred"/>
    <w:basedOn w:val="Normal"/>
    <w:link w:val="NotStarredChar"/>
    <w:qFormat/>
    <w:rsid w:val="009B010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9B010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B010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B010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9B0106"/>
    <w:rPr>
      <w:rFonts w:ascii="Georgia" w:eastAsia="Calibri" w:hAnsi="Georgia"/>
      <w:b/>
    </w:rPr>
  </w:style>
  <w:style w:type="paragraph" w:customStyle="1" w:styleId="H4Tag">
    <w:name w:val="H4 (Tag)"/>
    <w:basedOn w:val="Normal"/>
    <w:link w:val="H4TagChar1"/>
    <w:qFormat/>
    <w:rsid w:val="009B0106"/>
    <w:rPr>
      <w:rFonts w:ascii="Georgia" w:eastAsia="Calibri" w:hAnsi="Georgia"/>
      <w:b/>
    </w:rPr>
  </w:style>
  <w:style w:type="paragraph" w:customStyle="1" w:styleId="CM25">
    <w:name w:val="CM25"/>
    <w:basedOn w:val="Default"/>
    <w:next w:val="Default"/>
    <w:qFormat/>
    <w:rsid w:val="009B010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B0106"/>
    <w:rPr>
      <w:rFonts w:ascii="Georgia" w:hAnsi="Georgia"/>
      <w:b/>
    </w:rPr>
  </w:style>
  <w:style w:type="paragraph" w:customStyle="1" w:styleId="Debate-CardTagandCite-F6">
    <w:name w:val="Debate- Card Tag and Cite- F6"/>
    <w:basedOn w:val="Normal"/>
    <w:link w:val="Debate-CardTagandCite-F6Char"/>
    <w:qFormat/>
    <w:rsid w:val="009B0106"/>
    <w:pPr>
      <w:contextualSpacing/>
    </w:pPr>
    <w:rPr>
      <w:rFonts w:ascii="Georgia" w:hAnsi="Georgia"/>
      <w:b/>
    </w:rPr>
  </w:style>
  <w:style w:type="character" w:customStyle="1" w:styleId="CardtextChar4">
    <w:name w:val="Card text Char"/>
    <w:link w:val="Cardtext3"/>
    <w:locked/>
    <w:rsid w:val="009B0106"/>
    <w:rPr>
      <w:rFonts w:ascii="Arial Narrow" w:hAnsi="Arial Narrow"/>
      <w:u w:val="single"/>
    </w:rPr>
  </w:style>
  <w:style w:type="paragraph" w:customStyle="1" w:styleId="Cardtext3">
    <w:name w:val="Card text"/>
    <w:link w:val="CardtextChar4"/>
    <w:qFormat/>
    <w:rsid w:val="009B0106"/>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9B0106"/>
    <w:rPr>
      <w:rFonts w:ascii="Georgia" w:eastAsia="Times New Roman" w:hAnsi="Georgia"/>
      <w:b/>
      <w:szCs w:val="28"/>
      <w:u w:val="single"/>
    </w:rPr>
  </w:style>
  <w:style w:type="paragraph" w:customStyle="1" w:styleId="NewHeading2">
    <w:name w:val="NewHeading2"/>
    <w:basedOn w:val="Normal"/>
    <w:link w:val="NewHeading2Char"/>
    <w:qFormat/>
    <w:rsid w:val="009B010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9B010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B0106"/>
    <w:rPr>
      <w:rFonts w:eastAsia="Calibri"/>
    </w:rPr>
  </w:style>
  <w:style w:type="paragraph" w:customStyle="1" w:styleId="TagLine">
    <w:name w:val="Tag Line"/>
    <w:basedOn w:val="Normal"/>
    <w:next w:val="FullText"/>
    <w:uiPriority w:val="99"/>
    <w:qFormat/>
    <w:rsid w:val="009B0106"/>
    <w:rPr>
      <w:rFonts w:ascii="Arial Narrow" w:eastAsia="Times New Roman" w:hAnsi="Arial Narrow"/>
      <w:b/>
      <w:sz w:val="28"/>
    </w:rPr>
  </w:style>
  <w:style w:type="paragraph" w:customStyle="1" w:styleId="Card6pt">
    <w:name w:val="Card 6pt"/>
    <w:basedOn w:val="Normal"/>
    <w:uiPriority w:val="99"/>
    <w:qFormat/>
    <w:rsid w:val="009B0106"/>
    <w:pPr>
      <w:ind w:left="288" w:right="288"/>
    </w:pPr>
    <w:rPr>
      <w:rFonts w:eastAsia="Calibri"/>
      <w:color w:val="000000"/>
      <w:sz w:val="12"/>
      <w:szCs w:val="20"/>
    </w:rPr>
  </w:style>
  <w:style w:type="character" w:customStyle="1" w:styleId="FullCiteChar">
    <w:name w:val="Full Cite Char"/>
    <w:link w:val="FullCite"/>
    <w:locked/>
    <w:rsid w:val="009B0106"/>
    <w:rPr>
      <w:rFonts w:ascii="Garamond" w:eastAsia="Calibri" w:hAnsi="Garamond"/>
    </w:rPr>
  </w:style>
  <w:style w:type="paragraph" w:customStyle="1" w:styleId="FullCite">
    <w:name w:val="Full Cite"/>
    <w:basedOn w:val="Normal"/>
    <w:next w:val="Normal"/>
    <w:link w:val="FullCiteChar"/>
    <w:qFormat/>
    <w:rsid w:val="009B0106"/>
    <w:rPr>
      <w:rFonts w:ascii="Garamond" w:eastAsia="Calibri" w:hAnsi="Garamond"/>
    </w:rPr>
  </w:style>
  <w:style w:type="character" w:customStyle="1" w:styleId="StyleCardStyleBlackUnderlineChar">
    <w:name w:val="Style Card Style + Black Underline Char"/>
    <w:link w:val="StyleCardStyleBlackUnderline"/>
    <w:locked/>
    <w:rsid w:val="009B010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B010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9B0106"/>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9B0106"/>
    <w:rPr>
      <w:rFonts w:ascii="Century Gothic" w:eastAsia="Times New Roman" w:hAnsi="Century Gothic"/>
    </w:rPr>
  </w:style>
  <w:style w:type="character" w:customStyle="1" w:styleId="StylecardThickunderlineChar">
    <w:name w:val="Style card + Thick underline Char"/>
    <w:link w:val="StylecardThickunderline"/>
    <w:locked/>
    <w:rsid w:val="009B010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B0106"/>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9B010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B0106"/>
    <w:pPr>
      <w:ind w:left="288" w:right="288"/>
    </w:pPr>
    <w:rPr>
      <w:rFonts w:ascii="Georgia" w:eastAsia="SimSun" w:hAnsi="Georgia"/>
      <w:b/>
      <w:bCs/>
      <w:u w:val="single"/>
      <w:lang w:eastAsia="zh-CN"/>
    </w:rPr>
  </w:style>
  <w:style w:type="paragraph" w:customStyle="1" w:styleId="CM27">
    <w:name w:val="CM27"/>
    <w:basedOn w:val="Default"/>
    <w:next w:val="Default"/>
    <w:qFormat/>
    <w:rsid w:val="009B0106"/>
    <w:pPr>
      <w:spacing w:after="200" w:line="276" w:lineRule="auto"/>
    </w:pPr>
    <w:rPr>
      <w:rFonts w:eastAsia="Calibri"/>
      <w:color w:val="auto"/>
      <w:sz w:val="22"/>
    </w:rPr>
  </w:style>
  <w:style w:type="paragraph" w:customStyle="1" w:styleId="font-null">
    <w:name w:val="font-null"/>
    <w:basedOn w:val="Normal"/>
    <w:uiPriority w:val="99"/>
    <w:qFormat/>
    <w:rsid w:val="009B0106"/>
    <w:pPr>
      <w:spacing w:before="100" w:beforeAutospacing="1" w:after="100" w:afterAutospacing="1"/>
    </w:pPr>
    <w:rPr>
      <w:rFonts w:eastAsia="Times New Roman"/>
      <w:sz w:val="24"/>
    </w:rPr>
  </w:style>
  <w:style w:type="paragraph" w:customStyle="1" w:styleId="rteindent1">
    <w:name w:val="rteindent1"/>
    <w:basedOn w:val="Normal"/>
    <w:uiPriority w:val="99"/>
    <w:qFormat/>
    <w:rsid w:val="009B010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9B010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B010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9B010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B010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B0106"/>
    <w:pPr>
      <w:spacing w:before="100" w:beforeAutospacing="1" w:after="100" w:afterAutospacing="1"/>
    </w:pPr>
    <w:rPr>
      <w:rFonts w:eastAsia="Times New Roman"/>
      <w:sz w:val="24"/>
    </w:rPr>
  </w:style>
  <w:style w:type="paragraph" w:customStyle="1" w:styleId="class">
    <w:name w:val="class"/>
    <w:basedOn w:val="Normal"/>
    <w:uiPriority w:val="99"/>
    <w:qFormat/>
    <w:rsid w:val="009B0106"/>
    <w:pPr>
      <w:spacing w:before="100" w:beforeAutospacing="1" w:after="100" w:afterAutospacing="1"/>
    </w:pPr>
    <w:rPr>
      <w:rFonts w:eastAsia="Times New Roman"/>
      <w:sz w:val="24"/>
    </w:rPr>
  </w:style>
  <w:style w:type="character" w:customStyle="1" w:styleId="blocktitleChar">
    <w:name w:val="block title Char"/>
    <w:link w:val="blocktitle0"/>
    <w:locked/>
    <w:rsid w:val="009B0106"/>
    <w:rPr>
      <w:rFonts w:ascii="Calibri" w:eastAsia="Calibri" w:hAnsi="Calibri"/>
      <w:b/>
      <w:caps/>
      <w:sz w:val="28"/>
      <w:szCs w:val="28"/>
      <w:lang w:val="es-ES"/>
    </w:rPr>
  </w:style>
  <w:style w:type="paragraph" w:customStyle="1" w:styleId="Pa6">
    <w:name w:val="Pa6"/>
    <w:basedOn w:val="Normal"/>
    <w:next w:val="Normal"/>
    <w:uiPriority w:val="99"/>
    <w:qFormat/>
    <w:rsid w:val="009B010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B010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B010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B010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B010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B010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9B010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B0106"/>
    <w:rPr>
      <w:rFonts w:ascii="Georgia" w:eastAsia="SimSun" w:hAnsi="Georgia"/>
      <w:b/>
      <w:bCs/>
    </w:rPr>
  </w:style>
  <w:style w:type="paragraph" w:customStyle="1" w:styleId="summary">
    <w:name w:val="summary"/>
    <w:basedOn w:val="Normal"/>
    <w:uiPriority w:val="99"/>
    <w:qFormat/>
    <w:rsid w:val="009B0106"/>
    <w:pPr>
      <w:spacing w:before="100" w:beforeAutospacing="1" w:after="100" w:afterAutospacing="1"/>
    </w:pPr>
    <w:rPr>
      <w:rFonts w:eastAsia="Times New Roman"/>
      <w:sz w:val="24"/>
    </w:rPr>
  </w:style>
  <w:style w:type="paragraph" w:customStyle="1" w:styleId="Caption2">
    <w:name w:val="Caption2"/>
    <w:basedOn w:val="Normal"/>
    <w:uiPriority w:val="99"/>
    <w:qFormat/>
    <w:rsid w:val="009B010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9B010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B010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9B0106"/>
    <w:pPr>
      <w:jc w:val="center"/>
    </w:pPr>
    <w:rPr>
      <w:rFonts w:ascii="Book Antiqua" w:eastAsia="Times New Roman" w:hAnsi="Book Antiqua"/>
      <w:b/>
      <w:sz w:val="28"/>
    </w:rPr>
  </w:style>
  <w:style w:type="paragraph" w:customStyle="1" w:styleId="Little">
    <w:name w:val="Little"/>
    <w:basedOn w:val="Normal"/>
    <w:next w:val="Normal"/>
    <w:link w:val="LittleChar"/>
    <w:qFormat/>
    <w:rsid w:val="009B0106"/>
    <w:pPr>
      <w:ind w:left="288"/>
    </w:pPr>
    <w:rPr>
      <w:rFonts w:ascii="Garamond" w:eastAsia="Times New Roman" w:hAnsi="Garamond"/>
    </w:rPr>
  </w:style>
  <w:style w:type="paragraph" w:customStyle="1" w:styleId="AAAcard">
    <w:name w:val="AAAcard"/>
    <w:basedOn w:val="Normal"/>
    <w:uiPriority w:val="99"/>
    <w:qFormat/>
    <w:rsid w:val="009B0106"/>
    <w:pPr>
      <w:ind w:left="288" w:right="288"/>
    </w:pPr>
    <w:rPr>
      <w:rFonts w:eastAsia="Times New Roman"/>
    </w:rPr>
  </w:style>
  <w:style w:type="paragraph" w:customStyle="1" w:styleId="Caption3">
    <w:name w:val="Caption3"/>
    <w:basedOn w:val="Normal"/>
    <w:uiPriority w:val="99"/>
    <w:qFormat/>
    <w:rsid w:val="009B0106"/>
    <w:pPr>
      <w:spacing w:before="100" w:beforeAutospacing="1" w:after="100" w:afterAutospacing="1"/>
    </w:pPr>
    <w:rPr>
      <w:rFonts w:eastAsia="Times New Roman"/>
      <w:sz w:val="24"/>
    </w:rPr>
  </w:style>
  <w:style w:type="paragraph" w:customStyle="1" w:styleId="body-12-5">
    <w:name w:val="body-12-5"/>
    <w:basedOn w:val="Normal"/>
    <w:uiPriority w:val="99"/>
    <w:qFormat/>
    <w:rsid w:val="009B0106"/>
    <w:pPr>
      <w:spacing w:before="100" w:beforeAutospacing="1" w:after="100" w:afterAutospacing="1"/>
    </w:pPr>
    <w:rPr>
      <w:rFonts w:eastAsia="Times New Roman"/>
      <w:sz w:val="24"/>
    </w:rPr>
  </w:style>
  <w:style w:type="paragraph" w:customStyle="1" w:styleId="infuse">
    <w:name w:val="infuse"/>
    <w:basedOn w:val="Normal"/>
    <w:uiPriority w:val="99"/>
    <w:qFormat/>
    <w:rsid w:val="009B0106"/>
    <w:pPr>
      <w:spacing w:before="100" w:beforeAutospacing="1" w:after="100" w:afterAutospacing="1"/>
    </w:pPr>
    <w:rPr>
      <w:rFonts w:eastAsia="Times New Roman"/>
      <w:sz w:val="24"/>
    </w:rPr>
  </w:style>
  <w:style w:type="paragraph" w:customStyle="1" w:styleId="fontreg">
    <w:name w:val="font_reg"/>
    <w:basedOn w:val="Normal"/>
    <w:uiPriority w:val="99"/>
    <w:qFormat/>
    <w:rsid w:val="009B0106"/>
    <w:pPr>
      <w:spacing w:before="100" w:beforeAutospacing="1" w:after="100" w:afterAutospacing="1"/>
    </w:pPr>
    <w:rPr>
      <w:rFonts w:eastAsia="Times New Roman"/>
      <w:sz w:val="24"/>
    </w:rPr>
  </w:style>
  <w:style w:type="paragraph" w:customStyle="1" w:styleId="CITEF3">
    <w:name w:val="CITE F3"/>
    <w:uiPriority w:val="99"/>
    <w:qFormat/>
    <w:rsid w:val="009B010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9B010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B010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B010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B010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9B0106"/>
    <w:pPr>
      <w:ind w:left="144"/>
    </w:pPr>
    <w:rPr>
      <w:rFonts w:ascii="Cambria" w:eastAsia="Calibri" w:hAnsi="Cambria"/>
      <w:sz w:val="24"/>
    </w:rPr>
  </w:style>
  <w:style w:type="paragraph" w:customStyle="1" w:styleId="FreeFormA">
    <w:name w:val="Free Form A"/>
    <w:autoRedefine/>
    <w:uiPriority w:val="99"/>
    <w:qFormat/>
    <w:rsid w:val="009B010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9B010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9B010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B0106"/>
    <w:rPr>
      <w:rFonts w:ascii="Times New Roman" w:eastAsia="Times New Roman" w:hAnsi="Times New Roman" w:cs="Times New Roman"/>
      <w:sz w:val="10"/>
    </w:rPr>
  </w:style>
  <w:style w:type="paragraph" w:customStyle="1" w:styleId="subheader">
    <w:name w:val="subheader"/>
    <w:basedOn w:val="Normal"/>
    <w:uiPriority w:val="99"/>
    <w:qFormat/>
    <w:rsid w:val="009B010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9B0106"/>
    <w:pPr>
      <w:spacing w:before="100" w:beforeAutospacing="1" w:after="100" w:afterAutospacing="1"/>
    </w:pPr>
    <w:rPr>
      <w:rFonts w:eastAsia="Times New Roman"/>
      <w:sz w:val="24"/>
    </w:rPr>
  </w:style>
  <w:style w:type="paragraph" w:customStyle="1" w:styleId="more">
    <w:name w:val="more"/>
    <w:basedOn w:val="Normal"/>
    <w:uiPriority w:val="99"/>
    <w:qFormat/>
    <w:rsid w:val="009B0106"/>
    <w:pPr>
      <w:spacing w:before="100" w:beforeAutospacing="1" w:after="100" w:afterAutospacing="1"/>
    </w:pPr>
    <w:rPr>
      <w:rFonts w:eastAsia="Times New Roman"/>
      <w:sz w:val="24"/>
    </w:rPr>
  </w:style>
  <w:style w:type="paragraph" w:customStyle="1" w:styleId="story">
    <w:name w:val="story"/>
    <w:basedOn w:val="Normal"/>
    <w:uiPriority w:val="99"/>
    <w:qFormat/>
    <w:rsid w:val="009B0106"/>
    <w:pPr>
      <w:spacing w:before="100" w:beforeAutospacing="1" w:after="100" w:afterAutospacing="1"/>
    </w:pPr>
    <w:rPr>
      <w:rFonts w:eastAsia="Times New Roman"/>
      <w:sz w:val="24"/>
    </w:rPr>
  </w:style>
  <w:style w:type="paragraph" w:customStyle="1" w:styleId="H1numbered">
    <w:name w:val="H1 numbered"/>
    <w:basedOn w:val="Normal"/>
    <w:uiPriority w:val="99"/>
    <w:qFormat/>
    <w:rsid w:val="009B0106"/>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9B0106"/>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B010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9B010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9B010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9B010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B010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B0106"/>
    <w:pPr>
      <w:widowControl w:val="0"/>
      <w:spacing w:after="63"/>
    </w:pPr>
    <w:rPr>
      <w:rFonts w:ascii="Arial" w:hAnsi="Arial"/>
      <w:color w:val="auto"/>
    </w:rPr>
  </w:style>
  <w:style w:type="paragraph" w:customStyle="1" w:styleId="CM35">
    <w:name w:val="CM35"/>
    <w:basedOn w:val="Default"/>
    <w:next w:val="Default"/>
    <w:uiPriority w:val="99"/>
    <w:qFormat/>
    <w:rsid w:val="009B010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B010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B010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B010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B010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B010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9B010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B010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9B010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B010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B010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B010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9B010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B0106"/>
    <w:rPr>
      <w:rFonts w:ascii="Georgia" w:hAnsi="Georgia"/>
      <w:lang w:val="x-none" w:eastAsia="x-none"/>
    </w:rPr>
  </w:style>
  <w:style w:type="character" w:customStyle="1" w:styleId="NormalFontChar">
    <w:name w:val="Normal Font Char"/>
    <w:link w:val="NormalFont"/>
    <w:locked/>
    <w:rsid w:val="009B0106"/>
    <w:rPr>
      <w:rFonts w:ascii="Times New Roman" w:eastAsia="Times New Roman" w:hAnsi="Times New Roman" w:cs="Times New Roman"/>
      <w:sz w:val="20"/>
      <w:szCs w:val="20"/>
    </w:rPr>
  </w:style>
  <w:style w:type="paragraph" w:customStyle="1" w:styleId="NormalFont">
    <w:name w:val="Normal Font"/>
    <w:link w:val="NormalFontChar"/>
    <w:qFormat/>
    <w:rsid w:val="009B010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B010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9B010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B0106"/>
    <w:rPr>
      <w:u w:val="single"/>
      <w:lang w:val="x-none" w:eastAsia="x-none"/>
    </w:rPr>
  </w:style>
  <w:style w:type="character" w:customStyle="1" w:styleId="StyleNormalFont11ptBoldUnderlineChar">
    <w:name w:val="Style Normal Font + 11 pt Bold Underline Char"/>
    <w:link w:val="StyleNormalFont11ptBoldUnderline"/>
    <w:locked/>
    <w:rsid w:val="009B010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B0106"/>
    <w:rPr>
      <w:b/>
      <w:bCs/>
      <w:u w:val="single"/>
      <w:lang w:val="x-none" w:eastAsia="x-none"/>
    </w:rPr>
  </w:style>
  <w:style w:type="paragraph" w:customStyle="1" w:styleId="Smallfont0">
    <w:name w:val="Smallfont"/>
    <w:basedOn w:val="Normal"/>
    <w:uiPriority w:val="99"/>
    <w:qFormat/>
    <w:rsid w:val="009B0106"/>
    <w:rPr>
      <w:rFonts w:eastAsia="Times New Roman"/>
      <w:sz w:val="15"/>
    </w:rPr>
  </w:style>
  <w:style w:type="paragraph" w:customStyle="1" w:styleId="formatvorlage2">
    <w:name w:val="formatvorlage2"/>
    <w:basedOn w:val="Normal"/>
    <w:uiPriority w:val="99"/>
    <w:qFormat/>
    <w:rsid w:val="009B010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9B010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B0106"/>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9B010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B0106"/>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9B010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B0106"/>
    <w:pPr>
      <w:ind w:left="144"/>
    </w:pPr>
    <w:rPr>
      <w:rFonts w:ascii="Georgia" w:eastAsia="Times New Roman" w:hAnsi="Georgia"/>
      <w:lang w:val="x-none" w:eastAsia="x-none"/>
    </w:rPr>
  </w:style>
  <w:style w:type="paragraph" w:customStyle="1" w:styleId="deck">
    <w:name w:val="deck"/>
    <w:basedOn w:val="Normal"/>
    <w:uiPriority w:val="99"/>
    <w:qFormat/>
    <w:rsid w:val="009B0106"/>
    <w:pPr>
      <w:spacing w:before="100" w:beforeAutospacing="1" w:after="100" w:afterAutospacing="1"/>
    </w:pPr>
    <w:rPr>
      <w:rFonts w:eastAsia="Times New Roman"/>
      <w:sz w:val="24"/>
    </w:rPr>
  </w:style>
  <w:style w:type="paragraph" w:customStyle="1" w:styleId="i1">
    <w:name w:val="i1"/>
    <w:basedOn w:val="Normal"/>
    <w:uiPriority w:val="99"/>
    <w:qFormat/>
    <w:rsid w:val="009B0106"/>
    <w:pPr>
      <w:spacing w:before="100" w:beforeAutospacing="1" w:after="100" w:afterAutospacing="1"/>
    </w:pPr>
    <w:rPr>
      <w:rFonts w:eastAsia="Times New Roman"/>
      <w:sz w:val="24"/>
    </w:rPr>
  </w:style>
  <w:style w:type="paragraph" w:customStyle="1" w:styleId="question">
    <w:name w:val="question"/>
    <w:basedOn w:val="Normal"/>
    <w:uiPriority w:val="99"/>
    <w:qFormat/>
    <w:rsid w:val="009B0106"/>
    <w:pPr>
      <w:spacing w:before="100" w:beforeAutospacing="1" w:after="100" w:afterAutospacing="1"/>
    </w:pPr>
    <w:rPr>
      <w:rFonts w:eastAsia="Times New Roman"/>
      <w:sz w:val="24"/>
    </w:rPr>
  </w:style>
  <w:style w:type="paragraph" w:customStyle="1" w:styleId="bodycopy">
    <w:name w:val="bodycopy"/>
    <w:basedOn w:val="Normal"/>
    <w:uiPriority w:val="99"/>
    <w:qFormat/>
    <w:rsid w:val="009B0106"/>
    <w:pPr>
      <w:spacing w:before="100" w:beforeAutospacing="1" w:after="100" w:afterAutospacing="1"/>
    </w:pPr>
    <w:rPr>
      <w:rFonts w:eastAsia="Times New Roman"/>
      <w:sz w:val="24"/>
    </w:rPr>
  </w:style>
  <w:style w:type="paragraph" w:customStyle="1" w:styleId="Fifth">
    <w:name w:val="Fifth"/>
    <w:basedOn w:val="Normal"/>
    <w:link w:val="FifthChar"/>
    <w:qFormat/>
    <w:rsid w:val="009B0106"/>
    <w:rPr>
      <w:rFonts w:eastAsia="Calibri"/>
    </w:rPr>
  </w:style>
  <w:style w:type="paragraph" w:customStyle="1" w:styleId="NoteLevel22">
    <w:name w:val="Note Level 22"/>
    <w:basedOn w:val="Normal"/>
    <w:next w:val="Normal"/>
    <w:uiPriority w:val="99"/>
    <w:qFormat/>
    <w:rsid w:val="009B0106"/>
    <w:pPr>
      <w:keepNext/>
      <w:ind w:left="288" w:right="288"/>
    </w:pPr>
    <w:rPr>
      <w:rFonts w:eastAsia="MS Gothic"/>
      <w:szCs w:val="20"/>
    </w:rPr>
  </w:style>
  <w:style w:type="paragraph" w:customStyle="1" w:styleId="wp-caption-text">
    <w:name w:val="wp-caption-text"/>
    <w:basedOn w:val="Normal"/>
    <w:qFormat/>
    <w:rsid w:val="009B0106"/>
    <w:pPr>
      <w:spacing w:before="100" w:beforeAutospacing="1" w:after="100" w:afterAutospacing="1"/>
    </w:pPr>
    <w:rPr>
      <w:rFonts w:eastAsia="Times New Roman"/>
      <w:sz w:val="24"/>
    </w:rPr>
  </w:style>
  <w:style w:type="paragraph" w:customStyle="1" w:styleId="svarticle">
    <w:name w:val="svarticle"/>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B0106"/>
    <w:pPr>
      <w:spacing w:before="100" w:beforeAutospacing="1" w:after="100" w:afterAutospacing="1"/>
    </w:pPr>
  </w:style>
  <w:style w:type="paragraph" w:customStyle="1" w:styleId="description">
    <w:name w:val="description"/>
    <w:basedOn w:val="Normal"/>
    <w:uiPriority w:val="99"/>
    <w:qFormat/>
    <w:rsid w:val="009B0106"/>
    <w:pPr>
      <w:spacing w:before="100" w:beforeAutospacing="1" w:after="100" w:afterAutospacing="1"/>
    </w:pPr>
  </w:style>
  <w:style w:type="paragraph" w:customStyle="1" w:styleId="graf">
    <w:name w:val="graf"/>
    <w:basedOn w:val="Normal"/>
    <w:uiPriority w:val="99"/>
    <w:qFormat/>
    <w:rsid w:val="009B0106"/>
    <w:pPr>
      <w:spacing w:before="100" w:beforeAutospacing="1" w:after="100" w:afterAutospacing="1"/>
    </w:pPr>
  </w:style>
  <w:style w:type="paragraph" w:customStyle="1" w:styleId="column">
    <w:name w:val="column"/>
    <w:basedOn w:val="Normal"/>
    <w:uiPriority w:val="99"/>
    <w:qFormat/>
    <w:rsid w:val="009B0106"/>
    <w:pPr>
      <w:spacing w:before="100" w:beforeAutospacing="1" w:after="100" w:afterAutospacing="1"/>
    </w:pPr>
  </w:style>
  <w:style w:type="paragraph" w:customStyle="1" w:styleId="recirc-container">
    <w:name w:val="recirc-container"/>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B010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B0106"/>
    <w:rPr>
      <w:rFonts w:ascii="Georgia" w:hAnsi="Georgia" w:hint="default"/>
      <w:i/>
      <w:iCs/>
      <w:color w:val="808080"/>
    </w:rPr>
  </w:style>
  <w:style w:type="character" w:customStyle="1" w:styleId="cardchar00">
    <w:name w:val="cardchar0"/>
    <w:basedOn w:val="DefaultParagraphFont"/>
    <w:rsid w:val="009B0106"/>
  </w:style>
  <w:style w:type="character" w:customStyle="1" w:styleId="UnderlineNon-bold">
    <w:name w:val="Underline Non - bold"/>
    <w:rsid w:val="009B010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B0106"/>
  </w:style>
  <w:style w:type="character" w:customStyle="1" w:styleId="StyleHeading4UnderlinedsmalltextGaramondChar">
    <w:name w:val="Style Heading 4Underlinedsmall text + Garamond Char"/>
    <w:link w:val="StyleHeading4UnderlinedsmalltextGaramond"/>
    <w:locked/>
    <w:rsid w:val="009B0106"/>
    <w:rPr>
      <w:rFonts w:ascii="Calibri" w:hAnsi="Calibri"/>
    </w:rPr>
  </w:style>
  <w:style w:type="character" w:customStyle="1" w:styleId="Heading5Char2">
    <w:name w:val="Heading 5 Char2"/>
    <w:rsid w:val="009B010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B0106"/>
    <w:rPr>
      <w:rFonts w:ascii="Arial" w:hAnsi="Arial" w:cs="Arial"/>
      <w:vanish/>
      <w:sz w:val="16"/>
      <w:szCs w:val="16"/>
    </w:rPr>
  </w:style>
  <w:style w:type="paragraph" w:styleId="z-TopofForm">
    <w:name w:val="HTML Top of Form"/>
    <w:basedOn w:val="Normal"/>
    <w:next w:val="Normal"/>
    <w:link w:val="z-TopofFormChar"/>
    <w:hidden/>
    <w:uiPriority w:val="99"/>
    <w:unhideWhenUsed/>
    <w:rsid w:val="009B010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B0106"/>
    <w:rPr>
      <w:rFonts w:ascii="Arial" w:hAnsi="Arial" w:cs="Arial"/>
      <w:vanish/>
      <w:sz w:val="16"/>
      <w:szCs w:val="16"/>
    </w:rPr>
  </w:style>
  <w:style w:type="character" w:customStyle="1" w:styleId="z-BottomofFormChar">
    <w:name w:val="z-Bottom of Form Char"/>
    <w:basedOn w:val="DefaultParagraphFont"/>
    <w:link w:val="z-BottomofForm"/>
    <w:uiPriority w:val="99"/>
    <w:rsid w:val="009B010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B010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B0106"/>
    <w:rPr>
      <w:rFonts w:ascii="Arial" w:hAnsi="Arial" w:cs="Arial"/>
      <w:vanish/>
      <w:sz w:val="16"/>
      <w:szCs w:val="16"/>
    </w:rPr>
  </w:style>
  <w:style w:type="character" w:customStyle="1" w:styleId="Style2CharChar">
    <w:name w:val="Style2 Char Char"/>
    <w:rsid w:val="009B0106"/>
    <w:rPr>
      <w:u w:val="thick"/>
      <w:lang w:val="en-US" w:eastAsia="en-US" w:bidi="ar-SA"/>
    </w:rPr>
  </w:style>
  <w:style w:type="character" w:customStyle="1" w:styleId="authordate1">
    <w:name w:val="authordate"/>
    <w:rsid w:val="009B0106"/>
  </w:style>
  <w:style w:type="character" w:customStyle="1" w:styleId="underline0">
    <w:name w:val="%underline"/>
    <w:rsid w:val="009B0106"/>
    <w:rPr>
      <w:rFonts w:ascii="Times New Roman" w:hAnsi="Times New Roman" w:cs="Times New Roman" w:hint="default"/>
      <w:strike w:val="0"/>
      <w:dstrike w:val="0"/>
      <w:sz w:val="16"/>
      <w:u w:val="none"/>
      <w:effect w:val="none"/>
    </w:rPr>
  </w:style>
  <w:style w:type="character" w:customStyle="1" w:styleId="AUNDERLINE0">
    <w:name w:val="AUNDERLINE"/>
    <w:qFormat/>
    <w:rsid w:val="009B0106"/>
    <w:rPr>
      <w:rFonts w:ascii="Times New Roman" w:hAnsi="Times New Roman" w:cs="Times New Roman" w:hint="default"/>
      <w:sz w:val="20"/>
      <w:u w:val="single"/>
    </w:rPr>
  </w:style>
  <w:style w:type="character" w:customStyle="1" w:styleId="UnderlinedCharChar">
    <w:name w:val="Underlined Char Char"/>
    <w:rsid w:val="009B0106"/>
    <w:rPr>
      <w:rFonts w:ascii="Garamond" w:hAnsi="Garamond" w:hint="default"/>
      <w:szCs w:val="28"/>
      <w:u w:val="single"/>
      <w:lang w:val="en-US" w:eastAsia="en-US" w:bidi="ar-SA"/>
    </w:rPr>
  </w:style>
  <w:style w:type="character" w:customStyle="1" w:styleId="slug-doi">
    <w:name w:val="slug-doi"/>
    <w:basedOn w:val="DefaultParagraphFont"/>
    <w:rsid w:val="009B0106"/>
  </w:style>
  <w:style w:type="character" w:customStyle="1" w:styleId="af">
    <w:name w:val="af"/>
    <w:basedOn w:val="DefaultParagraphFont"/>
    <w:rsid w:val="009B0106"/>
  </w:style>
  <w:style w:type="character" w:customStyle="1" w:styleId="ab">
    <w:name w:val="ab"/>
    <w:basedOn w:val="DefaultParagraphFont"/>
    <w:rsid w:val="009B0106"/>
  </w:style>
  <w:style w:type="character" w:customStyle="1" w:styleId="em">
    <w:name w:val="em"/>
    <w:basedOn w:val="DefaultParagraphFont"/>
    <w:rsid w:val="009B0106"/>
  </w:style>
  <w:style w:type="character" w:customStyle="1" w:styleId="au">
    <w:name w:val="au"/>
    <w:basedOn w:val="DefaultParagraphFont"/>
    <w:rsid w:val="009B0106"/>
  </w:style>
  <w:style w:type="character" w:customStyle="1" w:styleId="ti">
    <w:name w:val="ti"/>
    <w:basedOn w:val="DefaultParagraphFont"/>
    <w:rsid w:val="009B0106"/>
  </w:style>
  <w:style w:type="character" w:customStyle="1" w:styleId="subheadblue">
    <w:name w:val="subhead_blue"/>
    <w:basedOn w:val="DefaultParagraphFont"/>
    <w:rsid w:val="009B0106"/>
  </w:style>
  <w:style w:type="character" w:customStyle="1" w:styleId="affiliation">
    <w:name w:val="affiliation"/>
    <w:basedOn w:val="DefaultParagraphFont"/>
    <w:rsid w:val="009B0106"/>
  </w:style>
  <w:style w:type="character" w:customStyle="1" w:styleId="slug-doi-wrapper">
    <w:name w:val="slug-doi-wrapper"/>
    <w:basedOn w:val="DefaultParagraphFont"/>
    <w:rsid w:val="009B0106"/>
  </w:style>
  <w:style w:type="character" w:customStyle="1" w:styleId="slug-metadata-noteahead-of-print">
    <w:name w:val="slug-metadata-note ahead-of-print"/>
    <w:basedOn w:val="DefaultParagraphFont"/>
    <w:rsid w:val="009B0106"/>
  </w:style>
  <w:style w:type="character" w:customStyle="1" w:styleId="slug-ahead-of-print-date">
    <w:name w:val="slug-ahead-of-print-date"/>
    <w:basedOn w:val="DefaultParagraphFont"/>
    <w:rsid w:val="009B0106"/>
  </w:style>
  <w:style w:type="character" w:customStyle="1" w:styleId="medium-bold">
    <w:name w:val="medium-bold"/>
    <w:basedOn w:val="DefaultParagraphFont"/>
    <w:rsid w:val="009B0106"/>
  </w:style>
  <w:style w:type="character" w:customStyle="1" w:styleId="updated-short-citation">
    <w:name w:val="updated-short-citation"/>
    <w:basedOn w:val="DefaultParagraphFont"/>
    <w:rsid w:val="009B0106"/>
  </w:style>
  <w:style w:type="character" w:customStyle="1" w:styleId="goohl0">
    <w:name w:val="goohl0"/>
    <w:basedOn w:val="DefaultParagraphFont"/>
    <w:rsid w:val="009B0106"/>
  </w:style>
  <w:style w:type="character" w:customStyle="1" w:styleId="CharChar6">
    <w:name w:val="Char Char6"/>
    <w:rsid w:val="009B0106"/>
    <w:rPr>
      <w:rFonts w:ascii="Arial" w:hAnsi="Arial" w:cs="Arial" w:hint="default"/>
      <w:bCs/>
      <w:sz w:val="16"/>
      <w:szCs w:val="26"/>
      <w:lang w:val="en-US" w:eastAsia="en-US" w:bidi="ar-SA"/>
    </w:rPr>
  </w:style>
  <w:style w:type="character" w:customStyle="1" w:styleId="TagCharChar1">
    <w:name w:val="Tag Char Char1"/>
    <w:rsid w:val="009B0106"/>
    <w:rPr>
      <w:b/>
      <w:bCs w:val="0"/>
      <w:sz w:val="24"/>
      <w:szCs w:val="24"/>
      <w:lang w:val="en-US" w:eastAsia="en-US" w:bidi="ar-SA"/>
    </w:rPr>
  </w:style>
  <w:style w:type="character" w:customStyle="1" w:styleId="12TimesNewRoman">
    <w:name w:val="12 Times New Roman"/>
    <w:rsid w:val="009B010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B010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B0106"/>
    <w:rPr>
      <w:rFonts w:ascii="Times New Roman" w:hAnsi="Times New Roman" w:cs="Times New Roman" w:hint="default"/>
      <w:strike w:val="0"/>
      <w:dstrike w:val="0"/>
      <w:sz w:val="14"/>
      <w:u w:val="none"/>
      <w:effect w:val="none"/>
    </w:rPr>
  </w:style>
  <w:style w:type="character" w:customStyle="1" w:styleId="F8-UnderlineBold">
    <w:name w:val="F8 - Underline/Bold"/>
    <w:rsid w:val="009B0106"/>
    <w:rPr>
      <w:rFonts w:ascii="Times New Roman" w:hAnsi="Times New Roman" w:cs="Times New Roman" w:hint="default"/>
      <w:b/>
      <w:bCs w:val="0"/>
      <w:sz w:val="20"/>
      <w:u w:val="single"/>
    </w:rPr>
  </w:style>
  <w:style w:type="character" w:customStyle="1" w:styleId="F7-SmallFont">
    <w:name w:val="F7 - Small Font"/>
    <w:rsid w:val="009B0106"/>
    <w:rPr>
      <w:rFonts w:ascii="Times New Roman" w:hAnsi="Times New Roman" w:cs="Times New Roman" w:hint="default"/>
      <w:sz w:val="14"/>
    </w:rPr>
  </w:style>
  <w:style w:type="character" w:customStyle="1" w:styleId="Brief-Bold">
    <w:name w:val="Brief - Bold"/>
    <w:rsid w:val="009B0106"/>
    <w:rPr>
      <w:rFonts w:ascii="Times New Roman" w:hAnsi="Times New Roman" w:cs="Times New Roman" w:hint="default"/>
      <w:b/>
      <w:bCs w:val="0"/>
    </w:rPr>
  </w:style>
  <w:style w:type="character" w:customStyle="1" w:styleId="Card-Underline">
    <w:name w:val="Card - Underline"/>
    <w:rsid w:val="009B0106"/>
    <w:rPr>
      <w:rFonts w:ascii="Times New Roman" w:hAnsi="Times New Roman" w:cs="Times New Roman" w:hint="default"/>
      <w:u w:val="single"/>
    </w:rPr>
  </w:style>
  <w:style w:type="character" w:customStyle="1" w:styleId="beriefunderline">
    <w:name w:val="berief = underline"/>
    <w:rsid w:val="009B0106"/>
    <w:rPr>
      <w:rFonts w:ascii="Times New Roman" w:eastAsia="Times New Roman" w:hAnsi="Times New Roman" w:cs="Times New Roman" w:hint="default"/>
      <w:sz w:val="20"/>
      <w:u w:val="single"/>
    </w:rPr>
  </w:style>
  <w:style w:type="character" w:customStyle="1" w:styleId="BoldText10pt">
    <w:name w:val="Bold Text 10 pt"/>
    <w:rsid w:val="009B010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9B0106"/>
    <w:rPr>
      <w:i/>
      <w:iCs w:val="0"/>
    </w:rPr>
  </w:style>
  <w:style w:type="character" w:customStyle="1" w:styleId="eoeaheader">
    <w:name w:val="eoea_header"/>
    <w:basedOn w:val="DefaultParagraphFont"/>
    <w:rsid w:val="009B0106"/>
  </w:style>
  <w:style w:type="character" w:customStyle="1" w:styleId="SC4208902">
    <w:name w:val="SC.4.208902"/>
    <w:rsid w:val="009B0106"/>
    <w:rPr>
      <w:rFonts w:ascii="Century" w:hAnsi="Century" w:cs="Century" w:hint="default"/>
      <w:color w:val="000000"/>
      <w:sz w:val="22"/>
      <w:szCs w:val="22"/>
    </w:rPr>
  </w:style>
  <w:style w:type="character" w:customStyle="1" w:styleId="SC4208915">
    <w:name w:val="SC.4.208915"/>
    <w:rsid w:val="009B0106"/>
    <w:rPr>
      <w:rFonts w:ascii="Century" w:hAnsi="Century" w:cs="Century" w:hint="default"/>
      <w:color w:val="000000"/>
      <w:sz w:val="13"/>
      <w:szCs w:val="13"/>
    </w:rPr>
  </w:style>
  <w:style w:type="character" w:customStyle="1" w:styleId="SC273764">
    <w:name w:val="SC.2.73764"/>
    <w:rsid w:val="009B0106"/>
    <w:rPr>
      <w:rFonts w:ascii="Century" w:hAnsi="Century" w:cs="Century" w:hint="default"/>
      <w:color w:val="000000"/>
      <w:sz w:val="72"/>
      <w:szCs w:val="72"/>
    </w:rPr>
  </w:style>
  <w:style w:type="character" w:customStyle="1" w:styleId="SC273779">
    <w:name w:val="SC.2.73779"/>
    <w:rsid w:val="009B0106"/>
    <w:rPr>
      <w:rFonts w:ascii="Century" w:hAnsi="Century" w:cs="Century" w:hint="default"/>
      <w:color w:val="000000"/>
      <w:sz w:val="40"/>
      <w:szCs w:val="40"/>
    </w:rPr>
  </w:style>
  <w:style w:type="character" w:customStyle="1" w:styleId="SC273763">
    <w:name w:val="SC.2.73763"/>
    <w:rsid w:val="009B0106"/>
    <w:rPr>
      <w:rFonts w:ascii="Century" w:hAnsi="Century" w:cs="Century" w:hint="default"/>
      <w:b/>
      <w:bCs/>
      <w:color w:val="000000"/>
    </w:rPr>
  </w:style>
  <w:style w:type="character" w:customStyle="1" w:styleId="SC4208910">
    <w:name w:val="SC.4.208910"/>
    <w:rsid w:val="009B0106"/>
    <w:rPr>
      <w:rFonts w:ascii="Century" w:hAnsi="Century" w:cs="Century" w:hint="default"/>
      <w:color w:val="000000"/>
      <w:sz w:val="28"/>
      <w:szCs w:val="28"/>
    </w:rPr>
  </w:style>
  <w:style w:type="character" w:customStyle="1" w:styleId="SC4208911">
    <w:name w:val="SC.4.208911"/>
    <w:rsid w:val="009B0106"/>
    <w:rPr>
      <w:rFonts w:ascii="Century" w:hAnsi="Century" w:cs="Century" w:hint="default"/>
      <w:color w:val="000000"/>
    </w:rPr>
  </w:style>
  <w:style w:type="character" w:customStyle="1" w:styleId="articlesubtitle">
    <w:name w:val="article_sub_title"/>
    <w:basedOn w:val="DefaultParagraphFont"/>
    <w:rsid w:val="009B0106"/>
  </w:style>
  <w:style w:type="character" w:customStyle="1" w:styleId="newsdate2">
    <w:name w:val="news_date2"/>
    <w:basedOn w:val="DefaultParagraphFont"/>
    <w:rsid w:val="009B0106"/>
  </w:style>
  <w:style w:type="character" w:customStyle="1" w:styleId="readarticleheader">
    <w:name w:val="readarticleheader"/>
    <w:basedOn w:val="DefaultParagraphFont"/>
    <w:rsid w:val="009B0106"/>
  </w:style>
  <w:style w:type="character" w:customStyle="1" w:styleId="UnderlineChar20">
    <w:name w:val="Underline Char2"/>
    <w:rsid w:val="009B0106"/>
    <w:rPr>
      <w:rFonts w:ascii="Trebuchet MS" w:hAnsi="Trebuchet MS" w:hint="default"/>
      <w:u w:val="thick"/>
      <w:lang w:val="en-US" w:eastAsia="zh-CN" w:bidi="ar-SA"/>
    </w:rPr>
  </w:style>
  <w:style w:type="character" w:customStyle="1" w:styleId="BoldUnderliningChar">
    <w:name w:val="Bold Underlining Char"/>
    <w:rsid w:val="009B0106"/>
    <w:rPr>
      <w:rFonts w:ascii="Arial Narrow" w:eastAsia="Times New Roman" w:hAnsi="Arial Narrow" w:hint="default"/>
      <w:b/>
      <w:bCs w:val="0"/>
      <w:szCs w:val="24"/>
      <w:u w:val="single"/>
      <w:lang w:val="en-GB" w:eastAsia="en-US" w:bidi="ar-SA"/>
    </w:rPr>
  </w:style>
  <w:style w:type="character" w:customStyle="1" w:styleId="medium-normal1">
    <w:name w:val="medium-normal1"/>
    <w:rsid w:val="009B0106"/>
    <w:rPr>
      <w:rFonts w:ascii="Arial" w:hAnsi="Arial" w:cs="Arial" w:hint="default"/>
      <w:b w:val="0"/>
      <w:bCs w:val="0"/>
      <w:i w:val="0"/>
      <w:iCs w:val="0"/>
      <w:sz w:val="20"/>
      <w:szCs w:val="20"/>
    </w:rPr>
  </w:style>
  <w:style w:type="character" w:customStyle="1" w:styleId="UnderlinedCardChar0">
    <w:name w:val="Underlined Card Char"/>
    <w:rsid w:val="009B0106"/>
    <w:rPr>
      <w:rFonts w:ascii="Palatino Linotype" w:hAnsi="Palatino Linotype" w:hint="default"/>
      <w:u w:val="single"/>
      <w:lang w:val="en-US" w:eastAsia="en-US" w:bidi="ar-SA"/>
    </w:rPr>
  </w:style>
  <w:style w:type="character" w:customStyle="1" w:styleId="char">
    <w:name w:val="char"/>
    <w:basedOn w:val="DefaultParagraphFont"/>
    <w:rsid w:val="009B0106"/>
  </w:style>
  <w:style w:type="character" w:customStyle="1" w:styleId="UnderlineCharCharCharCharCharChar">
    <w:name w:val="Underline Char Char Char Char Char Char"/>
    <w:rsid w:val="009B0106"/>
    <w:rPr>
      <w:rFonts w:ascii="Arial Narrow" w:hAnsi="Arial Narrow" w:hint="default"/>
      <w:szCs w:val="24"/>
      <w:u w:val="single"/>
      <w:lang w:val="en-US" w:eastAsia="en-US" w:bidi="ar-SA"/>
    </w:rPr>
  </w:style>
  <w:style w:type="character" w:customStyle="1" w:styleId="klink">
    <w:name w:val="klink"/>
    <w:basedOn w:val="DefaultParagraphFont"/>
    <w:rsid w:val="009B0106"/>
  </w:style>
  <w:style w:type="character" w:customStyle="1" w:styleId="date10">
    <w:name w:val="date1"/>
    <w:basedOn w:val="DefaultParagraphFont"/>
    <w:rsid w:val="009B0106"/>
  </w:style>
  <w:style w:type="character" w:customStyle="1" w:styleId="bolding1">
    <w:name w:val="bolding1"/>
    <w:rsid w:val="009B0106"/>
    <w:rPr>
      <w:b/>
      <w:bCs/>
    </w:rPr>
  </w:style>
  <w:style w:type="character" w:customStyle="1" w:styleId="bookoptions1">
    <w:name w:val="book_options1"/>
    <w:rsid w:val="009B0106"/>
    <w:rPr>
      <w:b/>
      <w:bCs/>
      <w:color w:val="333366"/>
    </w:rPr>
  </w:style>
  <w:style w:type="character" w:customStyle="1" w:styleId="descriptionblock">
    <w:name w:val="description block"/>
    <w:basedOn w:val="DefaultParagraphFont"/>
    <w:rsid w:val="009B0106"/>
  </w:style>
  <w:style w:type="character" w:customStyle="1" w:styleId="detailsboxblock">
    <w:name w:val="detailsbox block"/>
    <w:basedOn w:val="DefaultParagraphFont"/>
    <w:rsid w:val="009B0106"/>
  </w:style>
  <w:style w:type="character" w:customStyle="1" w:styleId="Char3">
    <w:name w:val="Char3"/>
    <w:rsid w:val="009B0106"/>
    <w:rPr>
      <w:rFonts w:ascii="Arial" w:hAnsi="Arial" w:cs="Arial" w:hint="default"/>
      <w:bCs/>
      <w:u w:val="thick"/>
      <w:lang w:val="en-US" w:eastAsia="en-US" w:bidi="ar-SA"/>
    </w:rPr>
  </w:style>
  <w:style w:type="character" w:customStyle="1" w:styleId="texto11">
    <w:name w:val="texto11"/>
    <w:rsid w:val="009B0106"/>
    <w:rPr>
      <w:rFonts w:ascii="Arial" w:hAnsi="Arial" w:cs="Arial" w:hint="default"/>
      <w:b w:val="0"/>
      <w:bCs w:val="0"/>
      <w:i w:val="0"/>
      <w:iCs w:val="0"/>
      <w:caps w:val="0"/>
      <w:color w:val="000000"/>
      <w:sz w:val="26"/>
      <w:szCs w:val="26"/>
    </w:rPr>
  </w:style>
  <w:style w:type="character" w:customStyle="1" w:styleId="CardTagChar">
    <w:name w:val="Card Tag Char"/>
    <w:rsid w:val="009B0106"/>
    <w:rPr>
      <w:rFonts w:ascii="Arial Narrow" w:hAnsi="Arial Narrow" w:hint="default"/>
      <w:b/>
      <w:bCs w:val="0"/>
      <w:sz w:val="24"/>
      <w:szCs w:val="24"/>
      <w:lang w:val="en-US" w:eastAsia="en-US" w:bidi="ar-SA"/>
    </w:rPr>
  </w:style>
  <w:style w:type="character" w:customStyle="1" w:styleId="DebateCiteCharCharChar">
    <w:name w:val="Debate Cite Char Char Char"/>
    <w:rsid w:val="009B0106"/>
    <w:rPr>
      <w:b/>
      <w:bCs w:val="0"/>
      <w:sz w:val="32"/>
      <w:szCs w:val="32"/>
      <w:lang w:val="en-US" w:eastAsia="en-US" w:bidi="ar-SA"/>
    </w:rPr>
  </w:style>
  <w:style w:type="character" w:customStyle="1" w:styleId="TagChar3">
    <w:name w:val="Tag Char3"/>
    <w:rsid w:val="009B0106"/>
    <w:rPr>
      <w:rFonts w:ascii="Palatino Linotype" w:hAnsi="Palatino Linotype" w:hint="default"/>
      <w:b/>
      <w:bCs w:val="0"/>
      <w:sz w:val="24"/>
      <w:szCs w:val="24"/>
      <w:lang w:val="en-US" w:eastAsia="en-US" w:bidi="ar-SA"/>
    </w:rPr>
  </w:style>
  <w:style w:type="character" w:customStyle="1" w:styleId="TagandCiteChar">
    <w:name w:val="Tag and Cite Char"/>
    <w:rsid w:val="009B0106"/>
    <w:rPr>
      <w:color w:val="333333"/>
      <w:sz w:val="22"/>
      <w:szCs w:val="22"/>
      <w:lang w:val="en-US" w:eastAsia="en-US" w:bidi="ar-SA"/>
    </w:rPr>
  </w:style>
  <w:style w:type="character" w:customStyle="1" w:styleId="Style10ptBold">
    <w:name w:val="Style 10 pt Bold"/>
    <w:rsid w:val="009B0106"/>
    <w:rPr>
      <w:b/>
      <w:bCs/>
      <w:sz w:val="20"/>
    </w:rPr>
  </w:style>
  <w:style w:type="character" w:customStyle="1" w:styleId="text9">
    <w:name w:val="text9"/>
    <w:basedOn w:val="DefaultParagraphFont"/>
    <w:rsid w:val="009B0106"/>
  </w:style>
  <w:style w:type="character" w:customStyle="1" w:styleId="text21">
    <w:name w:val="text21"/>
    <w:basedOn w:val="DefaultParagraphFont"/>
    <w:rsid w:val="009B0106"/>
  </w:style>
  <w:style w:type="character" w:customStyle="1" w:styleId="text19">
    <w:name w:val="text19"/>
    <w:basedOn w:val="DefaultParagraphFont"/>
    <w:rsid w:val="009B0106"/>
  </w:style>
  <w:style w:type="character" w:customStyle="1" w:styleId="term2">
    <w:name w:val="term2"/>
    <w:rsid w:val="009B0106"/>
    <w:rPr>
      <w:b/>
      <w:bCs/>
    </w:rPr>
  </w:style>
  <w:style w:type="character" w:customStyle="1" w:styleId="pmterms12">
    <w:name w:val="pmterms12"/>
    <w:rsid w:val="009B0106"/>
    <w:rPr>
      <w:b/>
      <w:bCs/>
      <w:i w:val="0"/>
      <w:iCs w:val="0"/>
      <w:color w:val="000000"/>
    </w:rPr>
  </w:style>
  <w:style w:type="character" w:customStyle="1" w:styleId="ToReadChar">
    <w:name w:val="To Read Char"/>
    <w:rsid w:val="009B0106"/>
    <w:rPr>
      <w:rFonts w:ascii="Verdana" w:hAnsi="Verdana" w:hint="default"/>
      <w:b/>
      <w:bCs w:val="0"/>
      <w:szCs w:val="24"/>
      <w:u w:val="single"/>
      <w:lang w:val="en-US" w:eastAsia="en-US" w:bidi="ar-SA"/>
    </w:rPr>
  </w:style>
  <w:style w:type="character" w:customStyle="1" w:styleId="ToReadCharChar">
    <w:name w:val="To Read Char Char"/>
    <w:rsid w:val="009B0106"/>
    <w:rPr>
      <w:rFonts w:ascii="Verdana" w:hAnsi="Verdana" w:hint="default"/>
      <w:b/>
      <w:bCs w:val="0"/>
      <w:szCs w:val="24"/>
      <w:u w:val="single"/>
      <w:lang w:val="en-US" w:eastAsia="en-US" w:bidi="ar-SA"/>
    </w:rPr>
  </w:style>
  <w:style w:type="character" w:customStyle="1" w:styleId="bio">
    <w:name w:val="bio"/>
    <w:basedOn w:val="DefaultParagraphFont"/>
    <w:rsid w:val="009B0106"/>
  </w:style>
  <w:style w:type="character" w:customStyle="1" w:styleId="storytextstyle">
    <w:name w:val="storytextstyle"/>
    <w:basedOn w:val="DefaultParagraphFont"/>
    <w:rsid w:val="009B0106"/>
  </w:style>
  <w:style w:type="character" w:customStyle="1" w:styleId="cardunderlinedCharChar">
    <w:name w:val="card underlined Char Char"/>
    <w:rsid w:val="009B0106"/>
    <w:rPr>
      <w:rFonts w:ascii="Arial" w:hAnsi="Arial" w:cs="Arial" w:hint="default"/>
      <w:sz w:val="22"/>
      <w:szCs w:val="24"/>
      <w:u w:val="single"/>
      <w:lang w:val="en-US" w:eastAsia="en-US" w:bidi="ar-SA"/>
    </w:rPr>
  </w:style>
  <w:style w:type="character" w:customStyle="1" w:styleId="Style2Char0">
    <w:name w:val="Style2 Char"/>
    <w:rsid w:val="009B0106"/>
    <w:rPr>
      <w:rFonts w:ascii="Book Antiqua" w:hAnsi="Book Antiqua" w:hint="default"/>
      <w:u w:val="thick"/>
      <w:lang w:val="en-US" w:eastAsia="en-US" w:bidi="ar-SA"/>
    </w:rPr>
  </w:style>
  <w:style w:type="character" w:customStyle="1" w:styleId="Style2Char1">
    <w:name w:val="Style2 Char1"/>
    <w:rsid w:val="009B0106"/>
    <w:rPr>
      <w:rFonts w:ascii="Book Antiqua" w:hAnsi="Book Antiqua" w:hint="default"/>
      <w:szCs w:val="24"/>
      <w:u w:val="thick"/>
      <w:lang w:val="en-US" w:eastAsia="en-US" w:bidi="ar-SA"/>
    </w:rPr>
  </w:style>
  <w:style w:type="character" w:customStyle="1" w:styleId="articlehead21">
    <w:name w:val="articlehead21"/>
    <w:rsid w:val="009B0106"/>
    <w:rPr>
      <w:rFonts w:ascii="Arial" w:hAnsi="Arial" w:cs="Arial" w:hint="default"/>
      <w:b/>
      <w:bCs/>
      <w:color w:val="660000"/>
      <w:sz w:val="20"/>
      <w:szCs w:val="20"/>
    </w:rPr>
  </w:style>
  <w:style w:type="character" w:customStyle="1" w:styleId="TagCiteChar1">
    <w:name w:val="Tag/Cite Char1"/>
    <w:rsid w:val="009B0106"/>
    <w:rPr>
      <w:b/>
      <w:bCs w:val="0"/>
      <w:lang w:val="en-US" w:eastAsia="en-US" w:bidi="ar-SA"/>
    </w:rPr>
  </w:style>
  <w:style w:type="character" w:customStyle="1" w:styleId="goohl2">
    <w:name w:val="goohl2"/>
    <w:basedOn w:val="DefaultParagraphFont"/>
    <w:rsid w:val="009B0106"/>
  </w:style>
  <w:style w:type="character" w:customStyle="1" w:styleId="CardCharChar0">
    <w:name w:val="Card Char Char"/>
    <w:rsid w:val="009B0106"/>
    <w:rPr>
      <w:lang w:val="en-US" w:eastAsia="en-US" w:bidi="ar-SA"/>
    </w:rPr>
  </w:style>
  <w:style w:type="character" w:customStyle="1" w:styleId="BriefTitle1Char">
    <w:name w:val="Brief Title 1 Char"/>
    <w:rsid w:val="009B0106"/>
    <w:rPr>
      <w:b/>
      <w:bCs w:val="0"/>
      <w:u w:val="single"/>
      <w:lang w:val="en-US" w:eastAsia="en-US" w:bidi="ar-SA"/>
    </w:rPr>
  </w:style>
  <w:style w:type="character" w:customStyle="1" w:styleId="TagCiteCharChar">
    <w:name w:val="Tag/Cite Char Char"/>
    <w:rsid w:val="009B0106"/>
    <w:rPr>
      <w:b/>
      <w:bCs w:val="0"/>
      <w:lang w:val="en-US" w:eastAsia="en-US" w:bidi="ar-SA"/>
    </w:rPr>
  </w:style>
  <w:style w:type="character" w:customStyle="1" w:styleId="btx">
    <w:name w:val="btx"/>
    <w:basedOn w:val="DefaultParagraphFont"/>
    <w:rsid w:val="009B0106"/>
  </w:style>
  <w:style w:type="character" w:customStyle="1" w:styleId="CardChar10">
    <w:name w:val="Card Char1"/>
    <w:rsid w:val="009B0106"/>
    <w:rPr>
      <w:lang w:val="en-US" w:eastAsia="en-US" w:bidi="ar-SA"/>
    </w:rPr>
  </w:style>
  <w:style w:type="character" w:customStyle="1" w:styleId="prodgeneral1">
    <w:name w:val="prodgeneral1"/>
    <w:rsid w:val="009B0106"/>
    <w:rPr>
      <w:rFonts w:ascii="Verdana" w:hAnsi="Verdana" w:hint="default"/>
      <w:b w:val="0"/>
      <w:bCs w:val="0"/>
      <w:caps w:val="0"/>
      <w:color w:val="000000"/>
      <w:spacing w:val="0"/>
      <w:sz w:val="16"/>
      <w:szCs w:val="16"/>
    </w:rPr>
  </w:style>
  <w:style w:type="character" w:customStyle="1" w:styleId="summary1">
    <w:name w:val="summary1"/>
    <w:rsid w:val="009B0106"/>
    <w:rPr>
      <w:rFonts w:ascii="Arial" w:hAnsi="Arial" w:cs="Arial" w:hint="default"/>
      <w:sz w:val="18"/>
      <w:szCs w:val="18"/>
    </w:rPr>
  </w:style>
  <w:style w:type="character" w:customStyle="1" w:styleId="text3">
    <w:name w:val="text3"/>
    <w:basedOn w:val="DefaultParagraphFont"/>
    <w:rsid w:val="009B0106"/>
  </w:style>
  <w:style w:type="character" w:customStyle="1" w:styleId="cardtextsmallChar">
    <w:name w:val="card text small Char"/>
    <w:rsid w:val="009B0106"/>
    <w:rPr>
      <w:rFonts w:ascii="Arial Narrow" w:hAnsi="Arial Narrow" w:hint="default"/>
      <w:sz w:val="16"/>
      <w:szCs w:val="24"/>
      <w:lang w:val="en-US" w:eastAsia="en-US" w:bidi="ar-SA"/>
    </w:rPr>
  </w:style>
  <w:style w:type="character" w:customStyle="1" w:styleId="countrytitle1">
    <w:name w:val="countrytitle1"/>
    <w:rsid w:val="009B0106"/>
    <w:rPr>
      <w:rFonts w:ascii="Verdana" w:hAnsi="Verdana" w:hint="default"/>
      <w:b/>
      <w:bCs/>
      <w:color w:val="293643"/>
      <w:sz w:val="24"/>
      <w:szCs w:val="24"/>
    </w:rPr>
  </w:style>
  <w:style w:type="character" w:customStyle="1" w:styleId="storyheader1">
    <w:name w:val="storyheader1"/>
    <w:rsid w:val="009B0106"/>
    <w:rPr>
      <w:rFonts w:ascii="Verdana" w:hAnsi="Verdana" w:hint="default"/>
      <w:b/>
      <w:bCs/>
      <w:color w:val="000000"/>
      <w:sz w:val="21"/>
      <w:szCs w:val="21"/>
    </w:rPr>
  </w:style>
  <w:style w:type="character" w:customStyle="1" w:styleId="cardunderlinedChar0">
    <w:name w:val="card underlined Char"/>
    <w:rsid w:val="009B0106"/>
    <w:rPr>
      <w:rFonts w:ascii="Arial" w:hAnsi="Arial" w:cs="Arial" w:hint="default"/>
      <w:sz w:val="22"/>
      <w:szCs w:val="24"/>
      <w:u w:val="single"/>
      <w:lang w:val="en-US" w:eastAsia="en-US" w:bidi="ar-SA"/>
    </w:rPr>
  </w:style>
  <w:style w:type="character" w:customStyle="1" w:styleId="article1">
    <w:name w:val="article1"/>
    <w:rsid w:val="009B0106"/>
    <w:rPr>
      <w:rFonts w:ascii="Verdana" w:hAnsi="Verdana" w:hint="default"/>
      <w:color w:val="333333"/>
      <w:sz w:val="16"/>
      <w:szCs w:val="16"/>
    </w:rPr>
  </w:style>
  <w:style w:type="character" w:customStyle="1" w:styleId="story-posted-date1">
    <w:name w:val="story-posted-date1"/>
    <w:rsid w:val="009B010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B010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B0106"/>
  </w:style>
  <w:style w:type="character" w:customStyle="1" w:styleId="textmedium">
    <w:name w:val="textmedium"/>
    <w:basedOn w:val="DefaultParagraphFont"/>
    <w:rsid w:val="009B0106"/>
  </w:style>
  <w:style w:type="character" w:customStyle="1" w:styleId="citation1">
    <w:name w:val="citation1"/>
    <w:rsid w:val="009B0106"/>
    <w:rPr>
      <w:rFonts w:ascii="Verdana" w:hAnsi="Verdana" w:hint="default"/>
      <w:sz w:val="17"/>
      <w:szCs w:val="17"/>
    </w:rPr>
  </w:style>
  <w:style w:type="character" w:customStyle="1" w:styleId="hithighlite">
    <w:name w:val="hithighlite"/>
    <w:basedOn w:val="DefaultParagraphFont"/>
    <w:rsid w:val="009B0106"/>
  </w:style>
  <w:style w:type="character" w:customStyle="1" w:styleId="articlecontent">
    <w:name w:val="articlecontent"/>
    <w:basedOn w:val="DefaultParagraphFont"/>
    <w:rsid w:val="009B0106"/>
  </w:style>
  <w:style w:type="character" w:customStyle="1" w:styleId="fource1">
    <w:name w:val="fource1"/>
    <w:rsid w:val="009B0106"/>
    <w:rPr>
      <w:sz w:val="34"/>
      <w:szCs w:val="34"/>
    </w:rPr>
  </w:style>
  <w:style w:type="character" w:customStyle="1" w:styleId="LanguageStrikeChar">
    <w:name w:val="Language Strike Char"/>
    <w:rsid w:val="009B0106"/>
    <w:rPr>
      <w:rFonts w:ascii="Arial Narrow" w:hAnsi="Arial Narrow" w:hint="default"/>
      <w:strike/>
      <w:szCs w:val="24"/>
      <w:lang w:val="en-US" w:eastAsia="en-US" w:bidi="ar-SA"/>
    </w:rPr>
  </w:style>
  <w:style w:type="character" w:customStyle="1" w:styleId="normal11">
    <w:name w:val="normal1"/>
    <w:basedOn w:val="DefaultParagraphFont"/>
    <w:rsid w:val="009B0106"/>
  </w:style>
  <w:style w:type="character" w:customStyle="1" w:styleId="ds">
    <w:name w:val="ds"/>
    <w:basedOn w:val="DefaultParagraphFont"/>
    <w:rsid w:val="009B0106"/>
  </w:style>
  <w:style w:type="character" w:customStyle="1" w:styleId="UnderliningChar1">
    <w:name w:val="Underlining Char1"/>
    <w:rsid w:val="009B0106"/>
    <w:rPr>
      <w:rFonts w:ascii="Arial Narrow" w:hAnsi="Arial Narrow" w:hint="default"/>
      <w:szCs w:val="24"/>
      <w:u w:val="single"/>
      <w:lang w:val="en-US" w:eastAsia="en-US" w:bidi="ar-SA"/>
    </w:rPr>
  </w:style>
  <w:style w:type="character" w:customStyle="1" w:styleId="UnderliningChar2">
    <w:name w:val="Underlining Char2"/>
    <w:rsid w:val="009B0106"/>
    <w:rPr>
      <w:rFonts w:ascii="Arial Narrow" w:hAnsi="Arial Narrow" w:hint="default"/>
      <w:szCs w:val="24"/>
      <w:u w:val="single"/>
      <w:lang w:val="en-US" w:eastAsia="en-US" w:bidi="ar-SA"/>
    </w:rPr>
  </w:style>
  <w:style w:type="character" w:customStyle="1" w:styleId="MicroTextChar1">
    <w:name w:val="MicroText Char1"/>
    <w:rsid w:val="009B0106"/>
    <w:rPr>
      <w:rFonts w:ascii="Arial Narrow" w:hAnsi="Arial Narrow" w:hint="default"/>
      <w:sz w:val="12"/>
      <w:szCs w:val="24"/>
      <w:lang w:val="en-US" w:eastAsia="en-US" w:bidi="ar-SA"/>
    </w:rPr>
  </w:style>
  <w:style w:type="character" w:customStyle="1" w:styleId="DefaultPara">
    <w:name w:val="Default Para"/>
    <w:rsid w:val="009B0106"/>
    <w:rPr>
      <w:sz w:val="20"/>
    </w:rPr>
  </w:style>
  <w:style w:type="character" w:customStyle="1" w:styleId="SYSHYPERTEXT">
    <w:name w:val="SYS_HYPERTEXT"/>
    <w:rsid w:val="009B0106"/>
    <w:rPr>
      <w:color w:val="0000FF"/>
      <w:u w:val="single"/>
    </w:rPr>
  </w:style>
  <w:style w:type="character" w:customStyle="1" w:styleId="Hyperlink1">
    <w:name w:val="Hyperlink1"/>
    <w:rsid w:val="009B010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B010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B0106"/>
    <w:rPr>
      <w:rFonts w:ascii="Arial Narrow" w:hAnsi="Arial Narrow" w:hint="default"/>
      <w:noProof w:val="0"/>
      <w:szCs w:val="24"/>
      <w:u w:val="single"/>
      <w:lang w:val="en-US" w:eastAsia="en-US" w:bidi="ar-SA"/>
    </w:rPr>
  </w:style>
  <w:style w:type="character" w:customStyle="1" w:styleId="BlockHeading1Char">
    <w:name w:val="Block Heading 1 Char"/>
    <w:rsid w:val="009B010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B0106"/>
    <w:rPr>
      <w:b/>
      <w:bCs w:val="0"/>
      <w:sz w:val="24"/>
      <w:szCs w:val="24"/>
      <w:u w:val="single"/>
      <w:lang w:val="en-US" w:eastAsia="en-US" w:bidi="ar-SA"/>
    </w:rPr>
  </w:style>
  <w:style w:type="character" w:customStyle="1" w:styleId="StyleTagTimesNewRomanChar">
    <w:name w:val="Style Tag + Times New Roman Char"/>
    <w:rsid w:val="009B010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B0106"/>
    <w:rPr>
      <w:rFonts w:ascii="Arial Narrow" w:hAnsi="Arial Narrow" w:cs="Arial" w:hint="default"/>
      <w:b/>
      <w:bCs/>
      <w:iCs/>
      <w:sz w:val="24"/>
      <w:szCs w:val="28"/>
      <w:lang w:val="en-US" w:eastAsia="en-US" w:bidi="ar-SA"/>
    </w:rPr>
  </w:style>
  <w:style w:type="character" w:customStyle="1" w:styleId="UnderliningCharChar">
    <w:name w:val="Underlining Char Char"/>
    <w:rsid w:val="009B0106"/>
    <w:rPr>
      <w:rFonts w:ascii="Arial Narrow" w:hAnsi="Arial Narrow" w:hint="default"/>
      <w:szCs w:val="24"/>
      <w:u w:val="single"/>
      <w:lang w:val="en-US" w:eastAsia="en-US" w:bidi="ar-SA"/>
    </w:rPr>
  </w:style>
  <w:style w:type="character" w:customStyle="1" w:styleId="StyleArialNarrow12ptBold">
    <w:name w:val="Style Arial Narrow 12 pt Bold"/>
    <w:rsid w:val="009B0106"/>
    <w:rPr>
      <w:rFonts w:ascii="Arial Narrow" w:hAnsi="Arial Narrow" w:hint="default"/>
      <w:b/>
      <w:bCs/>
      <w:sz w:val="24"/>
    </w:rPr>
  </w:style>
  <w:style w:type="character" w:customStyle="1" w:styleId="Style1CharChar">
    <w:name w:val="Style1 Char Char"/>
    <w:rsid w:val="009B010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B010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B0106"/>
    <w:rPr>
      <w:noProof w:val="0"/>
      <w:u w:val="single"/>
      <w:lang w:val="en-US" w:eastAsia="en-US" w:bidi="ar-SA"/>
    </w:rPr>
  </w:style>
  <w:style w:type="character" w:customStyle="1" w:styleId="UnderlinedCharChar1">
    <w:name w:val="Underlined Char Char1"/>
    <w:rsid w:val="009B0106"/>
    <w:rPr>
      <w:rFonts w:ascii="Bell MT" w:eastAsia="Times New Roman" w:hAnsi="Bell MT" w:hint="default"/>
      <w:bCs/>
      <w:iCs/>
      <w:sz w:val="22"/>
      <w:u w:val="single"/>
    </w:rPr>
  </w:style>
  <w:style w:type="character" w:customStyle="1" w:styleId="Heading2CharChar2">
    <w:name w:val="Heading 2 Char Char2"/>
    <w:rsid w:val="009B0106"/>
    <w:rPr>
      <w:rFonts w:ascii="Arial" w:hAnsi="Arial" w:cs="Arial" w:hint="default"/>
      <w:b/>
      <w:bCs/>
      <w:iCs/>
      <w:sz w:val="22"/>
      <w:szCs w:val="28"/>
      <w:lang w:val="en-US" w:eastAsia="en-US" w:bidi="ar-SA"/>
    </w:rPr>
  </w:style>
  <w:style w:type="character" w:customStyle="1" w:styleId="doctitle">
    <w:name w:val="doctitle"/>
    <w:rsid w:val="009B0106"/>
  </w:style>
  <w:style w:type="character" w:customStyle="1" w:styleId="cardtext-underlined0">
    <w:name w:val="card text- underlined"/>
    <w:rsid w:val="009B0106"/>
    <w:rPr>
      <w:rFonts w:ascii="Garamond" w:hAnsi="Garamond" w:hint="default"/>
      <w:u w:val="single"/>
    </w:rPr>
  </w:style>
  <w:style w:type="character" w:customStyle="1" w:styleId="BodyText1">
    <w:name w:val="Body Text1"/>
    <w:basedOn w:val="DefaultParagraphFont"/>
    <w:rsid w:val="009B010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B0106"/>
  </w:style>
  <w:style w:type="character" w:customStyle="1" w:styleId="BriefTitleChar">
    <w:name w:val="Brief Title Char"/>
    <w:basedOn w:val="DefaultParagraphFont"/>
    <w:rsid w:val="009B0106"/>
    <w:rPr>
      <w:b/>
      <w:bCs w:val="0"/>
      <w:sz w:val="24"/>
      <w:szCs w:val="24"/>
      <w:u w:val="single"/>
      <w:lang w:val="en-US" w:eastAsia="en-US" w:bidi="ar-SA"/>
    </w:rPr>
  </w:style>
  <w:style w:type="character" w:customStyle="1" w:styleId="BriefTitle2Char">
    <w:name w:val="Brief Title 2 Char"/>
    <w:basedOn w:val="BriefTitleChar"/>
    <w:rsid w:val="009B010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B010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B0106"/>
    <w:rPr>
      <w:rFonts w:ascii="Georgia" w:hAnsi="Georgia" w:hint="default"/>
      <w:b/>
      <w:bCs w:val="0"/>
      <w:sz w:val="24"/>
    </w:rPr>
  </w:style>
  <w:style w:type="character" w:customStyle="1" w:styleId="Emphasis20">
    <w:name w:val="Emphasis 2"/>
    <w:uiPriority w:val="1"/>
    <w:qFormat/>
    <w:rsid w:val="009B010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B0106"/>
    <w:rPr>
      <w:rFonts w:ascii="AGaramond" w:hAnsi="AGaramond" w:cs="AGaramond" w:hint="default"/>
      <w:color w:val="211D1E"/>
      <w:sz w:val="14"/>
      <w:szCs w:val="14"/>
    </w:rPr>
  </w:style>
  <w:style w:type="character" w:customStyle="1" w:styleId="CharacterStyle2">
    <w:name w:val="Character Style 2"/>
    <w:uiPriority w:val="99"/>
    <w:rsid w:val="009B0106"/>
    <w:rPr>
      <w:sz w:val="20"/>
      <w:szCs w:val="20"/>
    </w:rPr>
  </w:style>
  <w:style w:type="character" w:customStyle="1" w:styleId="cross-head">
    <w:name w:val="cross-head"/>
    <w:rsid w:val="009B0106"/>
  </w:style>
  <w:style w:type="character" w:customStyle="1" w:styleId="dateline">
    <w:name w:val="dateline"/>
    <w:rsid w:val="009B0106"/>
  </w:style>
  <w:style w:type="character" w:customStyle="1" w:styleId="Subtitle1">
    <w:name w:val="Subtitle1"/>
    <w:rsid w:val="009B0106"/>
  </w:style>
  <w:style w:type="character" w:customStyle="1" w:styleId="metaorigin">
    <w:name w:val="meta_origin"/>
    <w:rsid w:val="009B0106"/>
  </w:style>
  <w:style w:type="character" w:customStyle="1" w:styleId="mandelbrotrefrag">
    <w:name w:val="mandelbrot_refrag"/>
    <w:rsid w:val="009B0106"/>
  </w:style>
  <w:style w:type="character" w:customStyle="1" w:styleId="eminfo">
    <w:name w:val="eminfo"/>
    <w:rsid w:val="009B0106"/>
  </w:style>
  <w:style w:type="character" w:customStyle="1" w:styleId="emhighlight">
    <w:name w:val="emhighlight"/>
    <w:rsid w:val="009B0106"/>
  </w:style>
  <w:style w:type="character" w:customStyle="1" w:styleId="name">
    <w:name w:val="name"/>
    <w:rsid w:val="009B0106"/>
  </w:style>
  <w:style w:type="character" w:customStyle="1" w:styleId="tkrname">
    <w:name w:val="tkrname"/>
    <w:rsid w:val="009B0106"/>
  </w:style>
  <w:style w:type="character" w:customStyle="1" w:styleId="tkrchange">
    <w:name w:val="tkrchange"/>
    <w:rsid w:val="009B0106"/>
  </w:style>
  <w:style w:type="character" w:customStyle="1" w:styleId="source-org">
    <w:name w:val="source-org"/>
    <w:rsid w:val="009B0106"/>
  </w:style>
  <w:style w:type="character" w:customStyle="1" w:styleId="updated">
    <w:name w:val="updated"/>
    <w:rsid w:val="009B0106"/>
  </w:style>
  <w:style w:type="character" w:customStyle="1" w:styleId="last">
    <w:name w:val="last"/>
    <w:rsid w:val="009B0106"/>
  </w:style>
  <w:style w:type="character" w:customStyle="1" w:styleId="Style11ptBoldUnderline1">
    <w:name w:val="Style 11 pt Bold Underline1"/>
    <w:rsid w:val="009B0106"/>
    <w:rPr>
      <w:b/>
      <w:bCs/>
      <w:sz w:val="20"/>
      <w:u w:val="single"/>
    </w:rPr>
  </w:style>
  <w:style w:type="character" w:customStyle="1" w:styleId="StyleStyleunderlineBold11pt">
    <w:name w:val="Style Style underline + Bold + 11 pt"/>
    <w:rsid w:val="009B0106"/>
    <w:rPr>
      <w:bCs/>
      <w:sz w:val="20"/>
      <w:u w:val="single"/>
    </w:rPr>
  </w:style>
  <w:style w:type="character" w:customStyle="1" w:styleId="StyleunderlineAsianTimesNewRomanBold">
    <w:name w:val="Style underline + (Asian) Times New Roman Bold"/>
    <w:rsid w:val="009B010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B0106"/>
    <w:rPr>
      <w:b/>
      <w:bCs/>
      <w:sz w:val="20"/>
      <w:u w:val="single"/>
      <w:bdr w:val="single" w:sz="4" w:space="0" w:color="auto" w:frame="1"/>
    </w:rPr>
  </w:style>
  <w:style w:type="character" w:customStyle="1" w:styleId="A5">
    <w:name w:val="A5"/>
    <w:uiPriority w:val="99"/>
    <w:rsid w:val="009B0106"/>
    <w:rPr>
      <w:rFonts w:ascii="Times New Roman" w:hAnsi="Times New Roman" w:cs="Times New Roman" w:hint="default"/>
      <w:color w:val="000000"/>
      <w:sz w:val="13"/>
      <w:szCs w:val="13"/>
    </w:rPr>
  </w:style>
  <w:style w:type="character" w:customStyle="1" w:styleId="quotepeekbase">
    <w:name w:val="quotepeekbase"/>
    <w:rsid w:val="009B0106"/>
  </w:style>
  <w:style w:type="character" w:customStyle="1" w:styleId="cardChar11">
    <w:name w:val="card Char1"/>
    <w:rsid w:val="009B0106"/>
    <w:rPr>
      <w:rFonts w:ascii="Calibri" w:eastAsia="Calibri" w:hAnsi="Calibri" w:cs="Calibri" w:hint="default"/>
      <w:sz w:val="24"/>
      <w:szCs w:val="22"/>
      <w:lang w:val="x-none" w:eastAsia="x-none"/>
    </w:rPr>
  </w:style>
  <w:style w:type="character" w:customStyle="1" w:styleId="NormalCard">
    <w:name w:val="Normal Card"/>
    <w:uiPriority w:val="1"/>
    <w:qFormat/>
    <w:rsid w:val="009B0106"/>
    <w:rPr>
      <w:rFonts w:ascii="Times New Roman" w:hAnsi="Times New Roman" w:cs="Times New Roman" w:hint="default"/>
      <w:sz w:val="24"/>
    </w:rPr>
  </w:style>
  <w:style w:type="character" w:customStyle="1" w:styleId="HighlightedUnderline0">
    <w:name w:val="Highlighted Underline"/>
    <w:uiPriority w:val="1"/>
    <w:qFormat/>
    <w:rsid w:val="009B010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B0106"/>
    <w:rPr>
      <w:rFonts w:ascii="Times New Roman" w:hAnsi="Times New Roman" w:cs="Times New Roman" w:hint="default"/>
      <w:sz w:val="16"/>
      <w:szCs w:val="16"/>
    </w:rPr>
  </w:style>
  <w:style w:type="character" w:customStyle="1" w:styleId="timebox">
    <w:name w:val="timebox"/>
    <w:rsid w:val="009B0106"/>
  </w:style>
  <w:style w:type="character" w:customStyle="1" w:styleId="Heading2Subtext">
    <w:name w:val="Heading 2 Subtext"/>
    <w:rsid w:val="009B0106"/>
    <w:rPr>
      <w:rFonts w:ascii="Times New Roman" w:hAnsi="Times New Roman" w:cs="Times New Roman" w:hint="default"/>
      <w:sz w:val="16"/>
    </w:rPr>
  </w:style>
  <w:style w:type="character" w:customStyle="1" w:styleId="-SmallText-">
    <w:name w:val="-Small Text-"/>
    <w:rsid w:val="009B0106"/>
    <w:rPr>
      <w:rFonts w:ascii="Garamond" w:hAnsi="Garamond" w:hint="default"/>
      <w:sz w:val="16"/>
    </w:rPr>
  </w:style>
  <w:style w:type="character" w:customStyle="1" w:styleId="label">
    <w:name w:val="label"/>
    <w:rsid w:val="009B0106"/>
  </w:style>
  <w:style w:type="character" w:customStyle="1" w:styleId="BoldUnderlineCharChar">
    <w:name w:val="BoldUnderline Char Char"/>
    <w:rsid w:val="009B010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B0106"/>
  </w:style>
  <w:style w:type="character" w:customStyle="1" w:styleId="FontStyle477">
    <w:name w:val="Font Style477"/>
    <w:basedOn w:val="DefaultParagraphFont"/>
    <w:uiPriority w:val="99"/>
    <w:rsid w:val="009B0106"/>
    <w:rPr>
      <w:rFonts w:ascii="Times New Roman" w:hAnsi="Times New Roman" w:cs="Times New Roman" w:hint="default"/>
      <w:sz w:val="18"/>
      <w:szCs w:val="18"/>
    </w:rPr>
  </w:style>
  <w:style w:type="character" w:customStyle="1" w:styleId="FontStyle505">
    <w:name w:val="Font Style505"/>
    <w:basedOn w:val="DefaultParagraphFont"/>
    <w:uiPriority w:val="99"/>
    <w:rsid w:val="009B0106"/>
    <w:rPr>
      <w:rFonts w:ascii="Times New Roman" w:hAnsi="Times New Roman" w:cs="Times New Roman" w:hint="default"/>
      <w:sz w:val="18"/>
      <w:szCs w:val="18"/>
    </w:rPr>
  </w:style>
  <w:style w:type="character" w:customStyle="1" w:styleId="FontStyle514">
    <w:name w:val="Font Style514"/>
    <w:basedOn w:val="DefaultParagraphFont"/>
    <w:uiPriority w:val="99"/>
    <w:rsid w:val="009B0106"/>
    <w:rPr>
      <w:rFonts w:ascii="Times New Roman" w:hAnsi="Times New Roman" w:cs="Times New Roman" w:hint="default"/>
      <w:sz w:val="14"/>
      <w:szCs w:val="14"/>
    </w:rPr>
  </w:style>
  <w:style w:type="character" w:customStyle="1" w:styleId="FontStyle500">
    <w:name w:val="Font Style500"/>
    <w:basedOn w:val="DefaultParagraphFont"/>
    <w:uiPriority w:val="99"/>
    <w:rsid w:val="009B0106"/>
    <w:rPr>
      <w:rFonts w:ascii="Times New Roman" w:hAnsi="Times New Roman" w:cs="Times New Roman" w:hint="default"/>
      <w:b/>
      <w:bCs/>
      <w:sz w:val="16"/>
      <w:szCs w:val="16"/>
    </w:rPr>
  </w:style>
  <w:style w:type="character" w:customStyle="1" w:styleId="CardCite1">
    <w:name w:val="CardCite1"/>
    <w:qFormat/>
    <w:rsid w:val="009B010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B010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B0106"/>
    <w:rPr>
      <w:rFonts w:ascii="Times New Roman" w:hAnsi="Times New Roman" w:cs="Times New Roman" w:hint="default"/>
      <w:b/>
      <w:bCs/>
      <w:sz w:val="22"/>
      <w:szCs w:val="22"/>
    </w:rPr>
  </w:style>
  <w:style w:type="character" w:customStyle="1" w:styleId="CharacterStyle3">
    <w:name w:val="Character Style 3"/>
    <w:uiPriority w:val="99"/>
    <w:rsid w:val="009B0106"/>
    <w:rPr>
      <w:rFonts w:ascii="Bookman Old Style" w:hAnsi="Bookman Old Style" w:cs="Bookman Old Style" w:hint="default"/>
      <w:spacing w:val="-5"/>
      <w:sz w:val="18"/>
      <w:szCs w:val="18"/>
    </w:rPr>
  </w:style>
  <w:style w:type="character" w:customStyle="1" w:styleId="Style8pt1">
    <w:name w:val="Style 8 pt1"/>
    <w:rsid w:val="009B0106"/>
    <w:rPr>
      <w:rFonts w:ascii="Georgia" w:hAnsi="Georgia" w:hint="default"/>
      <w:sz w:val="16"/>
    </w:rPr>
  </w:style>
  <w:style w:type="character" w:customStyle="1" w:styleId="UnderlineStyleChar7">
    <w:name w:val="Underline Style Char7"/>
    <w:rsid w:val="009B0106"/>
    <w:rPr>
      <w:rFonts w:ascii="Garamond" w:hAnsi="Garamond" w:hint="default"/>
      <w:sz w:val="22"/>
      <w:szCs w:val="24"/>
      <w:u w:val="single"/>
      <w:lang w:val="en-US" w:eastAsia="en-US" w:bidi="ar-SA"/>
    </w:rPr>
  </w:style>
  <w:style w:type="character" w:customStyle="1" w:styleId="StyleArial6ptBold">
    <w:name w:val="Style Arial 6 pt Bold"/>
    <w:rsid w:val="009B0106"/>
    <w:rPr>
      <w:rFonts w:ascii="Arial" w:hAnsi="Arial" w:cs="Arial" w:hint="default"/>
      <w:bCs/>
      <w:sz w:val="12"/>
    </w:rPr>
  </w:style>
  <w:style w:type="character" w:customStyle="1" w:styleId="Heading2Char5">
    <w:name w:val="Heading 2 Char5"/>
    <w:rsid w:val="009B0106"/>
    <w:rPr>
      <w:rFonts w:ascii="Garamond" w:hAnsi="Garamond" w:cs="Arial" w:hint="default"/>
      <w:b/>
      <w:bCs/>
      <w:iCs/>
      <w:sz w:val="24"/>
      <w:szCs w:val="28"/>
      <w:lang w:val="en-US" w:eastAsia="en-US" w:bidi="ar-SA"/>
    </w:rPr>
  </w:style>
  <w:style w:type="character" w:customStyle="1" w:styleId="TagGreg">
    <w:name w:val="TagGreg"/>
    <w:uiPriority w:val="1"/>
    <w:qFormat/>
    <w:rsid w:val="009B0106"/>
    <w:rPr>
      <w:b/>
      <w:bCs w:val="0"/>
      <w:sz w:val="24"/>
    </w:rPr>
  </w:style>
  <w:style w:type="character" w:customStyle="1" w:styleId="StyleDebateUnderline10pt">
    <w:name w:val="Style Debate Underline + 10 pt"/>
    <w:rsid w:val="009B0106"/>
    <w:rPr>
      <w:rFonts w:ascii="Times New Roman" w:hAnsi="Times New Roman" w:cs="Times New Roman" w:hint="default"/>
      <w:sz w:val="20"/>
      <w:szCs w:val="20"/>
      <w:u w:val="single"/>
    </w:rPr>
  </w:style>
  <w:style w:type="character" w:customStyle="1" w:styleId="underlinedCharChar0">
    <w:name w:val="underlined Char Char"/>
    <w:locked/>
    <w:rsid w:val="009B0106"/>
    <w:rPr>
      <w:u w:val="single"/>
    </w:rPr>
  </w:style>
  <w:style w:type="character" w:customStyle="1" w:styleId="SourceBold">
    <w:name w:val="Source Bold"/>
    <w:rsid w:val="009B0106"/>
    <w:rPr>
      <w:rFonts w:ascii="Arial Narrow" w:hAnsi="Arial Narrow" w:hint="default"/>
      <w:b/>
      <w:bCs w:val="0"/>
      <w:strike w:val="0"/>
      <w:dstrike w:val="0"/>
      <w:sz w:val="24"/>
      <w:u w:val="none"/>
      <w:effect w:val="none"/>
    </w:rPr>
  </w:style>
  <w:style w:type="character" w:customStyle="1" w:styleId="2xBoldUnderline">
    <w:name w:val="2x_Bold_Underline"/>
    <w:rsid w:val="009B0106"/>
    <w:rPr>
      <w:b/>
      <w:bCs/>
      <w:sz w:val="24"/>
      <w:u w:val="thick"/>
    </w:rPr>
  </w:style>
  <w:style w:type="character" w:customStyle="1" w:styleId="Dottedunderline">
    <w:name w:val="Dotted underline"/>
    <w:rsid w:val="009B0106"/>
    <w:rPr>
      <w:u w:val="dotted"/>
    </w:rPr>
  </w:style>
  <w:style w:type="character" w:customStyle="1" w:styleId="readChar">
    <w:name w:val="read Char"/>
    <w:rsid w:val="009B0106"/>
    <w:rPr>
      <w:szCs w:val="22"/>
      <w:u w:val="single"/>
      <w:lang w:val="en-US" w:eastAsia="en-US" w:bidi="ar-SA"/>
    </w:rPr>
  </w:style>
  <w:style w:type="character" w:customStyle="1" w:styleId="underlining0">
    <w:name w:val="underlining"/>
    <w:rsid w:val="009B0106"/>
    <w:rPr>
      <w:u w:val="single"/>
    </w:rPr>
  </w:style>
  <w:style w:type="character" w:customStyle="1" w:styleId="btitle">
    <w:name w:val="btitle"/>
    <w:rsid w:val="009B0106"/>
  </w:style>
  <w:style w:type="character" w:customStyle="1" w:styleId="green">
    <w:name w:val="green"/>
    <w:rsid w:val="009B0106"/>
  </w:style>
  <w:style w:type="character" w:customStyle="1" w:styleId="BodyText20">
    <w:name w:val="Body Text2"/>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B010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B010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B010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B0106"/>
    <w:rPr>
      <w:rFonts w:ascii="Sylfaen" w:hAnsi="Sylfaen" w:cs="Sylfaen" w:hint="default"/>
      <w:i/>
      <w:iCs/>
      <w:strike w:val="0"/>
      <w:dstrike w:val="0"/>
      <w:sz w:val="19"/>
      <w:szCs w:val="19"/>
      <w:u w:val="none"/>
      <w:effect w:val="none"/>
      <w:shd w:val="clear" w:color="auto" w:fill="FFFFFF"/>
    </w:rPr>
  </w:style>
  <w:style w:type="character" w:customStyle="1" w:styleId="1">
    <w:name w:val="1"/>
    <w:rsid w:val="009B0106"/>
    <w:rPr>
      <w:rFonts w:ascii="Arial" w:hAnsi="Arial" w:cs="Arial" w:hint="default"/>
      <w:bCs/>
      <w:sz w:val="20"/>
      <w:u w:val="single"/>
      <w:lang w:val="en-US" w:eastAsia="en-US" w:bidi="ar-SA"/>
    </w:rPr>
  </w:style>
  <w:style w:type="character" w:customStyle="1" w:styleId="CharChar31">
    <w:name w:val="Char Char31"/>
    <w:rsid w:val="009B0106"/>
    <w:rPr>
      <w:rFonts w:ascii="Arial" w:hAnsi="Arial" w:cs="Arial" w:hint="default"/>
      <w:b/>
      <w:bCs/>
      <w:iCs/>
      <w:lang w:val="en-US" w:eastAsia="en-US" w:bidi="ar-SA"/>
    </w:rPr>
  </w:style>
  <w:style w:type="character" w:customStyle="1" w:styleId="Subtitle2">
    <w:name w:val="Subtitle2"/>
    <w:rsid w:val="009B0106"/>
  </w:style>
  <w:style w:type="character" w:customStyle="1" w:styleId="drop">
    <w:name w:val="drop"/>
    <w:rsid w:val="009B0106"/>
  </w:style>
  <w:style w:type="character" w:customStyle="1" w:styleId="bioline">
    <w:name w:val="bioline"/>
    <w:rsid w:val="009B0106"/>
  </w:style>
  <w:style w:type="character" w:customStyle="1" w:styleId="articletitle0">
    <w:name w:val="article_title"/>
    <w:rsid w:val="009B0106"/>
  </w:style>
  <w:style w:type="character" w:customStyle="1" w:styleId="A4">
    <w:name w:val="A4"/>
    <w:uiPriority w:val="99"/>
    <w:rsid w:val="009B0106"/>
    <w:rPr>
      <w:color w:val="000000"/>
    </w:rPr>
  </w:style>
  <w:style w:type="character" w:customStyle="1" w:styleId="s2">
    <w:name w:val="s2"/>
    <w:rsid w:val="009B0106"/>
  </w:style>
  <w:style w:type="character" w:customStyle="1" w:styleId="s4">
    <w:name w:val="s4"/>
    <w:rsid w:val="009B0106"/>
  </w:style>
  <w:style w:type="character" w:customStyle="1" w:styleId="s5">
    <w:name w:val="s5"/>
    <w:rsid w:val="009B0106"/>
  </w:style>
  <w:style w:type="character" w:customStyle="1" w:styleId="cap">
    <w:name w:val="cap"/>
    <w:rsid w:val="009B0106"/>
  </w:style>
  <w:style w:type="character" w:customStyle="1" w:styleId="rightsnotice">
    <w:name w:val="rightsnotice"/>
    <w:rsid w:val="009B0106"/>
  </w:style>
  <w:style w:type="character" w:customStyle="1" w:styleId="Caption1">
    <w:name w:val="Caption1"/>
    <w:rsid w:val="009B0106"/>
  </w:style>
  <w:style w:type="character" w:customStyle="1" w:styleId="credit">
    <w:name w:val="credit"/>
    <w:rsid w:val="009B0106"/>
  </w:style>
  <w:style w:type="character" w:customStyle="1" w:styleId="scaps">
    <w:name w:val="scaps"/>
    <w:rsid w:val="009B0106"/>
  </w:style>
  <w:style w:type="character" w:customStyle="1" w:styleId="current-article">
    <w:name w:val="current-article"/>
    <w:rsid w:val="009B0106"/>
  </w:style>
  <w:style w:type="character" w:customStyle="1" w:styleId="related-current-indicator">
    <w:name w:val="related-current-indicator"/>
    <w:rsid w:val="009B0106"/>
  </w:style>
  <w:style w:type="character" w:customStyle="1" w:styleId="bylclear">
    <w:name w:val="bylclear"/>
    <w:rsid w:val="009B0106"/>
  </w:style>
  <w:style w:type="character" w:customStyle="1" w:styleId="timestamp">
    <w:name w:val="timestamp"/>
    <w:rsid w:val="009B0106"/>
  </w:style>
  <w:style w:type="character" w:customStyle="1" w:styleId="comments">
    <w:name w:val="comments"/>
    <w:rsid w:val="009B0106"/>
  </w:style>
  <w:style w:type="character" w:customStyle="1" w:styleId="essaytext">
    <w:name w:val="essaytext"/>
    <w:rsid w:val="009B0106"/>
  </w:style>
  <w:style w:type="character" w:customStyle="1" w:styleId="username">
    <w:name w:val="username"/>
    <w:rsid w:val="009B0106"/>
  </w:style>
  <w:style w:type="character" w:customStyle="1" w:styleId="toplinks">
    <w:name w:val="toplinks"/>
    <w:rsid w:val="009B0106"/>
  </w:style>
  <w:style w:type="character" w:customStyle="1" w:styleId="A3">
    <w:name w:val="A3"/>
    <w:uiPriority w:val="99"/>
    <w:rsid w:val="009B0106"/>
    <w:rPr>
      <w:rFonts w:ascii="Perpetua" w:hAnsi="Perpetua" w:cs="Perpetua" w:hint="default"/>
      <w:color w:val="000000"/>
      <w:sz w:val="15"/>
      <w:szCs w:val="15"/>
    </w:rPr>
  </w:style>
  <w:style w:type="character" w:customStyle="1" w:styleId="see">
    <w:name w:val="see"/>
    <w:rsid w:val="009B0106"/>
  </w:style>
  <w:style w:type="character" w:customStyle="1" w:styleId="first-letter">
    <w:name w:val="first-letter"/>
    <w:rsid w:val="009B0106"/>
  </w:style>
  <w:style w:type="character" w:customStyle="1" w:styleId="focusparagraph">
    <w:name w:val="focusparagraph"/>
    <w:rsid w:val="009B0106"/>
  </w:style>
  <w:style w:type="character" w:customStyle="1" w:styleId="lightblue">
    <w:name w:val="lightblue"/>
    <w:rsid w:val="009B0106"/>
  </w:style>
  <w:style w:type="character" w:customStyle="1" w:styleId="StyleUnderlineCharChar9pt">
    <w:name w:val="Style Underline Char Char + 9 pt"/>
    <w:rsid w:val="009B010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B0106"/>
  </w:style>
  <w:style w:type="character" w:customStyle="1" w:styleId="Title10">
    <w:name w:val="Title1"/>
    <w:rsid w:val="009B0106"/>
  </w:style>
  <w:style w:type="character" w:customStyle="1" w:styleId="BoldandUnderlineCharCharCharChar">
    <w:name w:val="Bold and Underline Char Char Char Char"/>
    <w:rsid w:val="009B0106"/>
    <w:rPr>
      <w:b/>
      <w:bCs w:val="0"/>
      <w:noProof w:val="0"/>
      <w:u w:val="single"/>
      <w:lang w:val="en-US" w:eastAsia="en-US" w:bidi="ar-SA"/>
    </w:rPr>
  </w:style>
  <w:style w:type="character" w:customStyle="1" w:styleId="FontStyle29">
    <w:name w:val="Font Style29"/>
    <w:uiPriority w:val="99"/>
    <w:rsid w:val="009B0106"/>
    <w:rPr>
      <w:rFonts w:ascii="Arial" w:hAnsi="Arial" w:cs="Arial" w:hint="default"/>
      <w:sz w:val="14"/>
      <w:szCs w:val="14"/>
    </w:rPr>
  </w:style>
  <w:style w:type="character" w:customStyle="1" w:styleId="CardsUnderlined">
    <w:name w:val="Cards Underlined"/>
    <w:rsid w:val="009B0106"/>
    <w:rPr>
      <w:rFonts w:ascii="Helvetica" w:hAnsi="Helvetica" w:cs="Helvetica" w:hint="default"/>
      <w:sz w:val="22"/>
      <w:szCs w:val="24"/>
      <w:u w:val="thick"/>
    </w:rPr>
  </w:style>
  <w:style w:type="character" w:customStyle="1" w:styleId="titles">
    <w:name w:val="titles"/>
    <w:rsid w:val="009B0106"/>
  </w:style>
  <w:style w:type="character" w:customStyle="1" w:styleId="articletext0">
    <w:name w:val="article_text"/>
    <w:rsid w:val="009B0106"/>
  </w:style>
  <w:style w:type="character" w:customStyle="1" w:styleId="contentauthor">
    <w:name w:val="contentauthor"/>
    <w:rsid w:val="009B0106"/>
  </w:style>
  <w:style w:type="character" w:customStyle="1" w:styleId="subarticleheader">
    <w:name w:val="subarticleheader"/>
    <w:rsid w:val="009B0106"/>
  </w:style>
  <w:style w:type="character" w:customStyle="1" w:styleId="spelle">
    <w:name w:val="spelle"/>
    <w:rsid w:val="009B0106"/>
  </w:style>
  <w:style w:type="character" w:customStyle="1" w:styleId="grame">
    <w:name w:val="grame"/>
    <w:rsid w:val="009B0106"/>
  </w:style>
  <w:style w:type="character" w:customStyle="1" w:styleId="newstitle1">
    <w:name w:val="newstitle1"/>
    <w:rsid w:val="009B0106"/>
  </w:style>
  <w:style w:type="character" w:customStyle="1" w:styleId="copy">
    <w:name w:val="copy"/>
    <w:rsid w:val="009B0106"/>
  </w:style>
  <w:style w:type="character" w:customStyle="1" w:styleId="topheadline">
    <w:name w:val="topheadline"/>
    <w:rsid w:val="009B0106"/>
  </w:style>
  <w:style w:type="character" w:customStyle="1" w:styleId="Stylereduce27pt">
    <w:name w:val="Style reduce2 + 7 pt"/>
    <w:rsid w:val="009B0106"/>
    <w:rPr>
      <w:rFonts w:ascii="Times New Roman" w:hAnsi="Times New Roman" w:cs="Arial" w:hint="default"/>
      <w:color w:val="000000"/>
      <w:sz w:val="14"/>
      <w:szCs w:val="22"/>
    </w:rPr>
  </w:style>
  <w:style w:type="character" w:customStyle="1" w:styleId="srtitle">
    <w:name w:val="srtitle"/>
    <w:rsid w:val="009B0106"/>
  </w:style>
  <w:style w:type="character" w:customStyle="1" w:styleId="st1">
    <w:name w:val="st1"/>
    <w:rsid w:val="009B0106"/>
  </w:style>
  <w:style w:type="character" w:customStyle="1" w:styleId="StyleStyleGaramond">
    <w:name w:val="Style Style Garamond +"/>
    <w:rsid w:val="009B0106"/>
    <w:rPr>
      <w:rFonts w:ascii="Garamond" w:hAnsi="Garamond" w:cs="Times New Roman" w:hint="default"/>
      <w:sz w:val="20"/>
    </w:rPr>
  </w:style>
  <w:style w:type="character" w:customStyle="1" w:styleId="quotechar0">
    <w:name w:val="quotechar"/>
    <w:rsid w:val="009B0106"/>
  </w:style>
  <w:style w:type="character" w:customStyle="1" w:styleId="boldunderline0">
    <w:name w:val="boldunderline"/>
    <w:rsid w:val="009B0106"/>
  </w:style>
  <w:style w:type="character" w:customStyle="1" w:styleId="A8">
    <w:name w:val="A8"/>
    <w:rsid w:val="009B0106"/>
    <w:rPr>
      <w:rFonts w:ascii="Scala" w:hAnsi="Scala" w:cs="Scala" w:hint="default"/>
      <w:color w:val="000000"/>
      <w:sz w:val="15"/>
      <w:szCs w:val="15"/>
    </w:rPr>
  </w:style>
  <w:style w:type="character" w:customStyle="1" w:styleId="A0">
    <w:name w:val="A0"/>
    <w:uiPriority w:val="99"/>
    <w:rsid w:val="009B0106"/>
    <w:rPr>
      <w:rFonts w:ascii="Scala" w:hAnsi="Scala" w:cs="Scala" w:hint="default"/>
      <w:color w:val="000000"/>
      <w:sz w:val="16"/>
      <w:szCs w:val="16"/>
    </w:rPr>
  </w:style>
  <w:style w:type="character" w:customStyle="1" w:styleId="Date11">
    <w:name w:val="Date11"/>
    <w:rsid w:val="009B0106"/>
  </w:style>
  <w:style w:type="character" w:customStyle="1" w:styleId="Boxout">
    <w:name w:val="Box out"/>
    <w:uiPriority w:val="1"/>
    <w:qFormat/>
    <w:rsid w:val="009B0106"/>
    <w:rPr>
      <w:rFonts w:ascii="Tahoma" w:hAnsi="Tahoma" w:cs="Tahoma" w:hint="default"/>
      <w:b/>
      <w:bCs w:val="0"/>
      <w:sz w:val="20"/>
      <w:u w:val="single"/>
      <w:bdr w:val="none" w:sz="0" w:space="0" w:color="auto" w:frame="1"/>
      <w:shd w:val="clear" w:color="auto" w:fill="A9E8F5"/>
    </w:rPr>
  </w:style>
  <w:style w:type="character" w:customStyle="1" w:styleId="metad">
    <w:name w:val="metad"/>
    <w:rsid w:val="009B0106"/>
  </w:style>
  <w:style w:type="character" w:customStyle="1" w:styleId="sifr-alternate">
    <w:name w:val="sifr-alternate"/>
    <w:rsid w:val="009B0106"/>
  </w:style>
  <w:style w:type="character" w:customStyle="1" w:styleId="justify1">
    <w:name w:val="justify1"/>
    <w:rsid w:val="009B0106"/>
  </w:style>
  <w:style w:type="character" w:customStyle="1" w:styleId="artbody1">
    <w:name w:val="art_body1"/>
    <w:rsid w:val="009B0106"/>
    <w:rPr>
      <w:rFonts w:ascii="Arial" w:hAnsi="Arial" w:cs="Arial" w:hint="default"/>
    </w:rPr>
  </w:style>
  <w:style w:type="character" w:customStyle="1" w:styleId="A1">
    <w:name w:val="A1"/>
    <w:uiPriority w:val="99"/>
    <w:rsid w:val="009B0106"/>
    <w:rPr>
      <w:rFonts w:ascii="Book Antiqua" w:hAnsi="Book Antiqua" w:cs="Book Antiqua" w:hint="default"/>
      <w:color w:val="221E1F"/>
      <w:sz w:val="22"/>
      <w:szCs w:val="22"/>
    </w:rPr>
  </w:style>
  <w:style w:type="character" w:customStyle="1" w:styleId="reality">
    <w:name w:val="reality"/>
    <w:rsid w:val="009B0106"/>
  </w:style>
  <w:style w:type="character" w:customStyle="1" w:styleId="text2">
    <w:name w:val="text2"/>
    <w:rsid w:val="009B0106"/>
  </w:style>
  <w:style w:type="character" w:customStyle="1" w:styleId="StyleUnderlineChar2CharChar11pt">
    <w:name w:val="Style Underline Char2 Char Char + 11 pt"/>
    <w:rsid w:val="009B0106"/>
    <w:rPr>
      <w:rFonts w:ascii="Times New Roman" w:hAnsi="Times New Roman" w:cs="Times New Roman" w:hint="default"/>
      <w:sz w:val="20"/>
      <w:u w:val="single"/>
    </w:rPr>
  </w:style>
  <w:style w:type="character" w:customStyle="1" w:styleId="StyleStyleBoldUnderline11pt">
    <w:name w:val="Style Style Bold Underline + 11 pt"/>
    <w:rsid w:val="009B0106"/>
    <w:rPr>
      <w:b/>
      <w:bCs/>
      <w:sz w:val="20"/>
      <w:u w:val="single"/>
    </w:rPr>
  </w:style>
  <w:style w:type="character" w:customStyle="1" w:styleId="articlehead2">
    <w:name w:val="articlehead2"/>
    <w:rsid w:val="009B0106"/>
  </w:style>
  <w:style w:type="character" w:customStyle="1" w:styleId="pronset">
    <w:name w:val="pronset"/>
    <w:rsid w:val="009B0106"/>
  </w:style>
  <w:style w:type="character" w:customStyle="1" w:styleId="prondelim">
    <w:name w:val="prondelim"/>
    <w:rsid w:val="009B0106"/>
  </w:style>
  <w:style w:type="character" w:customStyle="1" w:styleId="prontoggle">
    <w:name w:val="pron_toggle"/>
    <w:rsid w:val="009B0106"/>
  </w:style>
  <w:style w:type="character" w:customStyle="1" w:styleId="boldface">
    <w:name w:val="boldface"/>
    <w:rsid w:val="009B0106"/>
  </w:style>
  <w:style w:type="character" w:customStyle="1" w:styleId="secondary-bf">
    <w:name w:val="secondary-bf"/>
    <w:rsid w:val="009B0106"/>
  </w:style>
  <w:style w:type="table" w:styleId="ColorfulGrid-Accent1">
    <w:name w:val="Colorful Grid Accent 1"/>
    <w:basedOn w:val="TableNormal"/>
    <w:link w:val="ColorfulGrid-Accent1Char"/>
    <w:uiPriority w:val="29"/>
    <w:unhideWhenUsed/>
    <w:rsid w:val="009B010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B0106"/>
    <w:rPr>
      <w:rFonts w:ascii="Times New Roman" w:hAnsi="Times New Roman" w:cs="Times New Roman" w:hint="default"/>
      <w:iCs/>
      <w:color w:val="000000"/>
      <w:sz w:val="16"/>
    </w:rPr>
  </w:style>
  <w:style w:type="character" w:customStyle="1" w:styleId="Boxout0">
    <w:name w:val="Boxout"/>
    <w:uiPriority w:val="1"/>
    <w:qFormat/>
    <w:rsid w:val="009B010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B0106"/>
  </w:style>
  <w:style w:type="character" w:customStyle="1" w:styleId="pg">
    <w:name w:val="pg"/>
    <w:rsid w:val="009B0106"/>
  </w:style>
  <w:style w:type="character" w:customStyle="1" w:styleId="detailtitle">
    <w:name w:val="detailtitle"/>
    <w:rsid w:val="009B0106"/>
  </w:style>
  <w:style w:type="character" w:customStyle="1" w:styleId="storydate">
    <w:name w:val="storydate"/>
    <w:rsid w:val="009B0106"/>
  </w:style>
  <w:style w:type="character" w:customStyle="1" w:styleId="preloadwrap">
    <w:name w:val="preloadwrap"/>
    <w:rsid w:val="009B0106"/>
  </w:style>
  <w:style w:type="character" w:customStyle="1" w:styleId="creditwrap">
    <w:name w:val="creditwrap"/>
    <w:rsid w:val="009B0106"/>
  </w:style>
  <w:style w:type="character" w:customStyle="1" w:styleId="DefaultChar1">
    <w:name w:val="Default Char1"/>
    <w:rsid w:val="009B0106"/>
    <w:rPr>
      <w:noProof w:val="0"/>
      <w:color w:val="000000"/>
      <w:lang w:val="en-US" w:eastAsia="en-US" w:bidi="ar-SA"/>
    </w:rPr>
  </w:style>
  <w:style w:type="character" w:customStyle="1" w:styleId="textunderlineChar0">
    <w:name w:val="text underline Char"/>
    <w:rsid w:val="009B0106"/>
    <w:rPr>
      <w:sz w:val="24"/>
      <w:szCs w:val="22"/>
      <w:u w:val="thick"/>
      <w:lang w:val="en-US" w:eastAsia="en-US" w:bidi="ar-SA"/>
    </w:rPr>
  </w:style>
  <w:style w:type="character" w:customStyle="1" w:styleId="BoldChar">
    <w:name w:val="Bold Char"/>
    <w:rsid w:val="009B0106"/>
    <w:rPr>
      <w:rFonts w:ascii="Times New Roman" w:eastAsia="Times New Roman" w:hAnsi="Times New Roman" w:cs="Times New Roman" w:hint="default"/>
      <w:b/>
      <w:bCs w:val="0"/>
      <w:szCs w:val="24"/>
    </w:rPr>
  </w:style>
  <w:style w:type="character" w:customStyle="1" w:styleId="pmterms31">
    <w:name w:val="pmterms31"/>
    <w:rsid w:val="009B0106"/>
    <w:rPr>
      <w:b/>
      <w:bCs/>
      <w:i w:val="0"/>
      <w:iCs w:val="0"/>
      <w:color w:val="000000"/>
    </w:rPr>
  </w:style>
  <w:style w:type="character" w:customStyle="1" w:styleId="copyrightdescription">
    <w:name w:val="copyrightdescription"/>
    <w:rsid w:val="009B0106"/>
  </w:style>
  <w:style w:type="character" w:customStyle="1" w:styleId="ft01">
    <w:name w:val="ft01"/>
    <w:rsid w:val="009B0106"/>
    <w:rPr>
      <w:rFonts w:ascii="Times" w:hAnsi="Times" w:cs="Times" w:hint="default"/>
      <w:color w:val="000000"/>
      <w:sz w:val="14"/>
      <w:szCs w:val="14"/>
    </w:rPr>
  </w:style>
  <w:style w:type="character" w:customStyle="1" w:styleId="ft11">
    <w:name w:val="ft11"/>
    <w:rsid w:val="009B0106"/>
    <w:rPr>
      <w:rFonts w:ascii="Times" w:hAnsi="Times" w:cs="Times" w:hint="default"/>
      <w:color w:val="000000"/>
      <w:sz w:val="17"/>
      <w:szCs w:val="17"/>
    </w:rPr>
  </w:style>
  <w:style w:type="character" w:customStyle="1" w:styleId="ft21">
    <w:name w:val="ft21"/>
    <w:rsid w:val="009B0106"/>
    <w:rPr>
      <w:rFonts w:ascii="Times" w:hAnsi="Times" w:cs="Times" w:hint="default"/>
      <w:color w:val="000000"/>
      <w:sz w:val="15"/>
      <w:szCs w:val="15"/>
    </w:rPr>
  </w:style>
  <w:style w:type="character" w:customStyle="1" w:styleId="ft31">
    <w:name w:val="ft31"/>
    <w:rsid w:val="009B0106"/>
    <w:rPr>
      <w:rFonts w:ascii="Times" w:hAnsi="Times" w:cs="Times" w:hint="default"/>
      <w:color w:val="000000"/>
      <w:sz w:val="15"/>
      <w:szCs w:val="15"/>
    </w:rPr>
  </w:style>
  <w:style w:type="character" w:customStyle="1" w:styleId="dquo">
    <w:name w:val="dquo"/>
    <w:rsid w:val="009B0106"/>
  </w:style>
  <w:style w:type="character" w:customStyle="1" w:styleId="caps2">
    <w:name w:val="caps2"/>
    <w:rsid w:val="009B0106"/>
  </w:style>
  <w:style w:type="character" w:customStyle="1" w:styleId="CardsFont12ptCharCharCharChar">
    <w:name w:val="Cards + Font: 12 pt Char Char Char Char"/>
    <w:rsid w:val="009B0106"/>
    <w:rPr>
      <w:sz w:val="24"/>
      <w:szCs w:val="24"/>
      <w:u w:val="thick"/>
      <w:lang w:val="en-US" w:eastAsia="en-US" w:bidi="ar-SA"/>
    </w:rPr>
  </w:style>
  <w:style w:type="character" w:customStyle="1" w:styleId="ccs">
    <w:name w:val="c cs"/>
    <w:rsid w:val="009B0106"/>
  </w:style>
  <w:style w:type="character" w:customStyle="1" w:styleId="UnderlinedEvChar">
    <w:name w:val="Underlined Ev Char"/>
    <w:rsid w:val="009B0106"/>
    <w:rPr>
      <w:rFonts w:ascii="Times New Roman" w:eastAsia="Times New Roman" w:hAnsi="Times New Roman" w:cs="Times New Roman" w:hint="default"/>
      <w:szCs w:val="24"/>
      <w:u w:val="single"/>
    </w:rPr>
  </w:style>
  <w:style w:type="character" w:customStyle="1" w:styleId="dropshadow">
    <w:name w:val="dropshadow"/>
    <w:rsid w:val="009B0106"/>
  </w:style>
  <w:style w:type="character" w:customStyle="1" w:styleId="d05ws">
    <w:name w:val="d05ws"/>
    <w:rsid w:val="009B0106"/>
  </w:style>
  <w:style w:type="character" w:customStyle="1" w:styleId="rzibod">
    <w:name w:val="rzibod"/>
    <w:rsid w:val="009B0106"/>
  </w:style>
  <w:style w:type="character" w:customStyle="1" w:styleId="StyleBold1">
    <w:name w:val="Style Bold1"/>
    <w:rsid w:val="009B0106"/>
    <w:rPr>
      <w:rFonts w:ascii="Georgia" w:hAnsi="Georgia" w:hint="default"/>
      <w:b/>
      <w:bCs/>
      <w:sz w:val="22"/>
    </w:rPr>
  </w:style>
  <w:style w:type="character" w:customStyle="1" w:styleId="headertext">
    <w:name w:val="headertext"/>
    <w:rsid w:val="009B0106"/>
  </w:style>
  <w:style w:type="character" w:customStyle="1" w:styleId="endnote-reference">
    <w:name w:val="endnote-reference"/>
    <w:rsid w:val="009B0106"/>
  </w:style>
  <w:style w:type="character" w:customStyle="1" w:styleId="officialsname">
    <w:name w:val="official_s_name"/>
    <w:rsid w:val="009B0106"/>
  </w:style>
  <w:style w:type="character" w:customStyle="1" w:styleId="audience">
    <w:name w:val="audience"/>
    <w:rsid w:val="009B0106"/>
  </w:style>
  <w:style w:type="character" w:customStyle="1" w:styleId="A7">
    <w:name w:val="A7"/>
    <w:uiPriority w:val="99"/>
    <w:rsid w:val="009B0106"/>
    <w:rPr>
      <w:rFonts w:ascii="Myriad Pro" w:hAnsi="Myriad Pro" w:cs="Myriad Pro" w:hint="default"/>
      <w:color w:val="0066B1"/>
      <w:sz w:val="22"/>
      <w:szCs w:val="22"/>
    </w:rPr>
  </w:style>
  <w:style w:type="character" w:customStyle="1" w:styleId="normalchar">
    <w:name w:val="normal__char"/>
    <w:rsid w:val="009B0106"/>
  </w:style>
  <w:style w:type="character" w:customStyle="1" w:styleId="hyperlink002cheading0020100200028block0020title0029char">
    <w:name w:val="hyperlink_002cheading_00201_0020_0028block_0020title_0029__char"/>
    <w:rsid w:val="009B0106"/>
  </w:style>
  <w:style w:type="character" w:customStyle="1" w:styleId="underline002cstyle0020bold0020underlinechar">
    <w:name w:val="underline_002cstyle_0020bold_0020underline__char"/>
    <w:rsid w:val="009B0106"/>
  </w:style>
  <w:style w:type="character" w:customStyle="1" w:styleId="copyboldblack">
    <w:name w:val="copyboldblack"/>
    <w:rsid w:val="009B0106"/>
  </w:style>
  <w:style w:type="character" w:customStyle="1" w:styleId="copybold">
    <w:name w:val="copybold"/>
    <w:rsid w:val="009B0106"/>
  </w:style>
  <w:style w:type="character" w:customStyle="1" w:styleId="author-date0">
    <w:name w:val="author-date"/>
    <w:rsid w:val="009B0106"/>
  </w:style>
  <w:style w:type="character" w:customStyle="1" w:styleId="hidden">
    <w:name w:val="hidden"/>
    <w:rsid w:val="009B0106"/>
  </w:style>
  <w:style w:type="character" w:customStyle="1" w:styleId="articlebegin">
    <w:name w:val="articlebegin"/>
    <w:rsid w:val="009B0106"/>
  </w:style>
  <w:style w:type="character" w:customStyle="1" w:styleId="mediaoverlay">
    <w:name w:val="mediaoverlay"/>
    <w:rsid w:val="009B0106"/>
  </w:style>
  <w:style w:type="character" w:customStyle="1" w:styleId="blogcaption">
    <w:name w:val="blog_caption"/>
    <w:rsid w:val="009B0106"/>
  </w:style>
  <w:style w:type="character" w:customStyle="1" w:styleId="commnet-abuzz">
    <w:name w:val="commnet-abuzz"/>
    <w:rsid w:val="009B0106"/>
  </w:style>
  <w:style w:type="character" w:customStyle="1" w:styleId="fbconnectbuttontext">
    <w:name w:val="fbconnectbutton_text"/>
    <w:rsid w:val="009B0106"/>
  </w:style>
  <w:style w:type="character" w:customStyle="1" w:styleId="fbsharecountinner">
    <w:name w:val="fb_share_count_inner"/>
    <w:rsid w:val="009B0106"/>
  </w:style>
  <w:style w:type="character" w:customStyle="1" w:styleId="stbuttontext">
    <w:name w:val="stbuttontext"/>
    <w:rsid w:val="009B0106"/>
  </w:style>
  <w:style w:type="character" w:customStyle="1" w:styleId="source">
    <w:name w:val="source"/>
    <w:rsid w:val="009B0106"/>
  </w:style>
  <w:style w:type="character" w:customStyle="1" w:styleId="pubdate">
    <w:name w:val="pubdate"/>
    <w:rsid w:val="009B0106"/>
  </w:style>
  <w:style w:type="character" w:customStyle="1" w:styleId="grey">
    <w:name w:val="grey"/>
    <w:rsid w:val="009B0106"/>
  </w:style>
  <w:style w:type="character" w:customStyle="1" w:styleId="postdate">
    <w:name w:val="post_date"/>
    <w:rsid w:val="009B0106"/>
  </w:style>
  <w:style w:type="character" w:customStyle="1" w:styleId="bdx">
    <w:name w:val="bdx"/>
    <w:rsid w:val="009B0106"/>
  </w:style>
  <w:style w:type="character" w:customStyle="1" w:styleId="bdl">
    <w:name w:val="bdl"/>
    <w:rsid w:val="009B0106"/>
  </w:style>
  <w:style w:type="character" w:customStyle="1" w:styleId="breadcrumbitemcurrent">
    <w:name w:val="breadcrumbitemcurrent"/>
    <w:rsid w:val="009B0106"/>
  </w:style>
  <w:style w:type="character" w:customStyle="1" w:styleId="bbl">
    <w:name w:val="bbl"/>
    <w:rsid w:val="009B0106"/>
  </w:style>
  <w:style w:type="character" w:customStyle="1" w:styleId="Date2">
    <w:name w:val="Date2"/>
    <w:rsid w:val="009B0106"/>
  </w:style>
  <w:style w:type="character" w:customStyle="1" w:styleId="company">
    <w:name w:val="company"/>
    <w:rsid w:val="009B0106"/>
  </w:style>
  <w:style w:type="character" w:customStyle="1" w:styleId="itxtnewhookspan">
    <w:name w:val="itxtnewhookspan"/>
    <w:rsid w:val="009B0106"/>
  </w:style>
  <w:style w:type="character" w:customStyle="1" w:styleId="gstxthlt">
    <w:name w:val="gstxt_hlt"/>
    <w:rsid w:val="009B0106"/>
  </w:style>
  <w:style w:type="character" w:customStyle="1" w:styleId="SubtleEmphasis1">
    <w:name w:val="Subtle Emphasis1"/>
    <w:uiPriority w:val="19"/>
    <w:qFormat/>
    <w:rsid w:val="009B0106"/>
    <w:rPr>
      <w:rFonts w:ascii="Times New Roman" w:hAnsi="Times New Roman" w:cs="Times New Roman" w:hint="default"/>
      <w:b/>
      <w:bCs w:val="0"/>
      <w:iCs/>
      <w:color w:val="auto"/>
      <w:sz w:val="22"/>
    </w:rPr>
  </w:style>
  <w:style w:type="character" w:customStyle="1" w:styleId="StyleBoldRed">
    <w:name w:val="Style Bold Red"/>
    <w:rsid w:val="009B0106"/>
    <w:rPr>
      <w:b/>
      <w:bCs/>
      <w:color w:val="auto"/>
    </w:rPr>
  </w:style>
  <w:style w:type="character" w:customStyle="1" w:styleId="StyleTimesNewRoman8pt">
    <w:name w:val="Style Times New Roman 8 pt"/>
    <w:rsid w:val="009B0106"/>
    <w:rPr>
      <w:rFonts w:ascii="Georgia" w:hAnsi="Georgia" w:hint="default"/>
      <w:sz w:val="16"/>
    </w:rPr>
  </w:style>
  <w:style w:type="character" w:customStyle="1" w:styleId="StyleStyle7pt8pt">
    <w:name w:val="Style Style 7 pt + 8 pt"/>
    <w:rsid w:val="009B0106"/>
    <w:rPr>
      <w:sz w:val="16"/>
    </w:rPr>
  </w:style>
  <w:style w:type="character" w:customStyle="1" w:styleId="StyleStyleThickunderlineBold1">
    <w:name w:val="Style Style Thick underline + Bold1"/>
    <w:rsid w:val="009B0106"/>
    <w:rPr>
      <w:b/>
      <w:bCs/>
      <w:u w:val="thick"/>
    </w:rPr>
  </w:style>
  <w:style w:type="character" w:customStyle="1" w:styleId="StyleUnderline2">
    <w:name w:val="Style Underline2"/>
    <w:rsid w:val="009B0106"/>
    <w:rPr>
      <w:u w:val="single"/>
    </w:rPr>
  </w:style>
  <w:style w:type="character" w:customStyle="1" w:styleId="ShrinkText">
    <w:name w:val="Shrink Text"/>
    <w:rsid w:val="009B0106"/>
    <w:rPr>
      <w:sz w:val="16"/>
    </w:rPr>
  </w:style>
  <w:style w:type="character" w:customStyle="1" w:styleId="smallcaps">
    <w:name w:val="smallcaps"/>
    <w:rsid w:val="009B0106"/>
  </w:style>
  <w:style w:type="character" w:customStyle="1" w:styleId="goldbldtext">
    <w:name w:val="goldbldtext"/>
    <w:rsid w:val="009B0106"/>
  </w:style>
  <w:style w:type="character" w:customStyle="1" w:styleId="cardshighlight0">
    <w:name w:val="cardshighlight"/>
    <w:rsid w:val="009B0106"/>
  </w:style>
  <w:style w:type="character" w:customStyle="1" w:styleId="cardsfont12pt1">
    <w:name w:val="cardsfont12pt"/>
    <w:rsid w:val="009B0106"/>
  </w:style>
  <w:style w:type="character" w:customStyle="1" w:styleId="ft1">
    <w:name w:val="ft1"/>
    <w:rsid w:val="009B0106"/>
  </w:style>
  <w:style w:type="character" w:customStyle="1" w:styleId="ft6">
    <w:name w:val="ft6"/>
    <w:rsid w:val="009B0106"/>
  </w:style>
  <w:style w:type="character" w:customStyle="1" w:styleId="kicker">
    <w:name w:val="kicker"/>
    <w:rsid w:val="009B0106"/>
  </w:style>
  <w:style w:type="character" w:customStyle="1" w:styleId="backcontent">
    <w:name w:val="backcontent"/>
    <w:rsid w:val="009B0106"/>
  </w:style>
  <w:style w:type="character" w:customStyle="1" w:styleId="daystmp">
    <w:name w:val="daystmp"/>
    <w:rsid w:val="009B0106"/>
  </w:style>
  <w:style w:type="character" w:customStyle="1" w:styleId="cardsfont12ptchar">
    <w:name w:val="cardsfont12ptchar"/>
    <w:rsid w:val="009B0106"/>
  </w:style>
  <w:style w:type="character" w:customStyle="1" w:styleId="gal">
    <w:name w:val="gal"/>
    <w:rsid w:val="009B0106"/>
  </w:style>
  <w:style w:type="character" w:customStyle="1" w:styleId="submitted">
    <w:name w:val="submitted"/>
    <w:rsid w:val="009B0106"/>
  </w:style>
  <w:style w:type="character" w:customStyle="1" w:styleId="imagedateline">
    <w:name w:val="image_dateline"/>
    <w:rsid w:val="009B0106"/>
  </w:style>
  <w:style w:type="character" w:customStyle="1" w:styleId="authordatecharchar">
    <w:name w:val="authordatecharchar"/>
    <w:rsid w:val="009B0106"/>
  </w:style>
  <w:style w:type="character" w:customStyle="1" w:styleId="style1char0">
    <w:name w:val="style1char"/>
    <w:rsid w:val="009B0106"/>
  </w:style>
  <w:style w:type="character" w:customStyle="1" w:styleId="tagcharchar0">
    <w:name w:val="tagcharchar"/>
    <w:rsid w:val="009B0106"/>
  </w:style>
  <w:style w:type="character" w:customStyle="1" w:styleId="underlinedcharchar2">
    <w:name w:val="underlinedcharchar"/>
    <w:rsid w:val="009B0106"/>
  </w:style>
  <w:style w:type="character" w:customStyle="1" w:styleId="BoxedChar">
    <w:name w:val="Boxed Char"/>
    <w:rsid w:val="009B0106"/>
    <w:rPr>
      <w:rFonts w:ascii="Arial Narrow" w:hAnsi="Arial Narrow" w:hint="default"/>
      <w:b/>
      <w:bCs w:val="0"/>
      <w:sz w:val="18"/>
      <w:bdr w:val="single" w:sz="6" w:space="0" w:color="auto" w:frame="1"/>
    </w:rPr>
  </w:style>
  <w:style w:type="character" w:customStyle="1" w:styleId="Style11ptUnderline2">
    <w:name w:val="Style 11 pt Underline2"/>
    <w:rsid w:val="009B0106"/>
    <w:rPr>
      <w:sz w:val="20"/>
      <w:u w:val="single"/>
    </w:rPr>
  </w:style>
  <w:style w:type="character" w:customStyle="1" w:styleId="Style11ptBoldUnderline2">
    <w:name w:val="Style 11 pt Bold Underline2"/>
    <w:rsid w:val="009B0106"/>
    <w:rPr>
      <w:b/>
      <w:bCs/>
      <w:sz w:val="20"/>
      <w:u w:val="single"/>
    </w:rPr>
  </w:style>
  <w:style w:type="character" w:customStyle="1" w:styleId="nw">
    <w:name w:val="nw"/>
    <w:rsid w:val="009B0106"/>
  </w:style>
  <w:style w:type="character" w:customStyle="1" w:styleId="Styleunderline11ptBoldBorderSinglesolidlineAuto">
    <w:name w:val="Style underline + 11 pt Bold Border: : (Single solid line Auto ..."/>
    <w:rsid w:val="009B0106"/>
    <w:rPr>
      <w:b/>
      <w:bCs/>
      <w:sz w:val="20"/>
      <w:u w:val="single"/>
      <w:bdr w:val="single" w:sz="4" w:space="0" w:color="auto" w:frame="1"/>
    </w:rPr>
  </w:style>
  <w:style w:type="character" w:customStyle="1" w:styleId="cardCharCharChar1">
    <w:name w:val="card Char Char Char1"/>
    <w:rsid w:val="009B0106"/>
    <w:rPr>
      <w:lang w:val="en-US" w:eastAsia="en-US" w:bidi="ar-SA"/>
    </w:rPr>
  </w:style>
  <w:style w:type="character" w:customStyle="1" w:styleId="authors1">
    <w:name w:val="authors1"/>
    <w:rsid w:val="009B0106"/>
    <w:rPr>
      <w:rFonts w:ascii="Verdana" w:hAnsi="Verdana" w:hint="default"/>
      <w:b/>
      <w:bCs/>
      <w:color w:val="006699"/>
      <w:sz w:val="20"/>
      <w:szCs w:val="20"/>
    </w:rPr>
  </w:style>
  <w:style w:type="character" w:customStyle="1" w:styleId="headlinesectionlarge">
    <w:name w:val="headline_section_large"/>
    <w:rsid w:val="009B0106"/>
  </w:style>
  <w:style w:type="character" w:customStyle="1" w:styleId="Styleunderline11ptBlack">
    <w:name w:val="Style underline + 11 pt Black"/>
    <w:rsid w:val="009B0106"/>
    <w:rPr>
      <w:color w:val="000000"/>
      <w:sz w:val="20"/>
      <w:u w:val="single"/>
    </w:rPr>
  </w:style>
  <w:style w:type="character" w:customStyle="1" w:styleId="Styleunderline11ptBoldBlack">
    <w:name w:val="Style underline + 11 pt Bold Black"/>
    <w:rsid w:val="009B0106"/>
    <w:rPr>
      <w:b/>
      <w:bCs/>
      <w:color w:val="000000"/>
      <w:sz w:val="20"/>
      <w:u w:val="single"/>
    </w:rPr>
  </w:style>
  <w:style w:type="character" w:customStyle="1" w:styleId="Style11ptBoldBlackUnderline">
    <w:name w:val="Style 11 pt Bold Black Underline"/>
    <w:rsid w:val="009B0106"/>
    <w:rPr>
      <w:b/>
      <w:bCs/>
      <w:color w:val="000000"/>
      <w:sz w:val="20"/>
      <w:u w:val="single"/>
    </w:rPr>
  </w:style>
  <w:style w:type="character" w:customStyle="1" w:styleId="Style11ptBoldBlackUnderlineBorderSinglesolidline">
    <w:name w:val="Style 11 pt Bold Black Underline Border: : (Single solid line ..."/>
    <w:rsid w:val="009B0106"/>
    <w:rPr>
      <w:b/>
      <w:bCs/>
      <w:color w:val="000000"/>
      <w:sz w:val="20"/>
      <w:u w:val="single"/>
      <w:bdr w:val="single" w:sz="4" w:space="0" w:color="auto" w:frame="1"/>
    </w:rPr>
  </w:style>
  <w:style w:type="character" w:customStyle="1" w:styleId="StyleLatinMeridien-Italic11ptItalicUnderline">
    <w:name w:val="Style (Latin) Meridien-Italic 11 pt Italic Underline"/>
    <w:rsid w:val="009B0106"/>
    <w:rPr>
      <w:rFonts w:ascii="Meridien-Italic" w:hAnsi="Meridien-Italic" w:hint="default"/>
      <w:i/>
      <w:iCs/>
      <w:sz w:val="20"/>
      <w:u w:val="single"/>
    </w:rPr>
  </w:style>
  <w:style w:type="character" w:customStyle="1" w:styleId="Citation-AuthorDate">
    <w:name w:val="Citation - Author/Date"/>
    <w:rsid w:val="009B0106"/>
    <w:rPr>
      <w:b/>
      <w:bCs w:val="0"/>
      <w:smallCaps/>
      <w:sz w:val="24"/>
      <w:u w:val="single"/>
    </w:rPr>
  </w:style>
  <w:style w:type="character" w:customStyle="1" w:styleId="underlinestylechar0">
    <w:name w:val="underlinestylechar"/>
    <w:rsid w:val="009B0106"/>
  </w:style>
  <w:style w:type="character" w:customStyle="1" w:styleId="highlight">
    <w:name w:val="highlight"/>
    <w:rsid w:val="009B0106"/>
  </w:style>
  <w:style w:type="character" w:customStyle="1" w:styleId="DottedUnderline0">
    <w:name w:val="Dotted Underline"/>
    <w:rsid w:val="009B0106"/>
    <w:rPr>
      <w:rFonts w:ascii="Times New Roman" w:hAnsi="Times New Roman" w:cs="Times New Roman" w:hint="default"/>
      <w:sz w:val="20"/>
      <w:u w:val="dottedHeavy"/>
    </w:rPr>
  </w:style>
  <w:style w:type="character" w:customStyle="1" w:styleId="titleauthoretc">
    <w:name w:val="titleauthoretc"/>
    <w:rsid w:val="009B0106"/>
  </w:style>
  <w:style w:type="character" w:customStyle="1" w:styleId="labeltext">
    <w:name w:val="labeltext"/>
    <w:rsid w:val="009B0106"/>
  </w:style>
  <w:style w:type="character" w:customStyle="1" w:styleId="viewlink">
    <w:name w:val="viewlink"/>
    <w:rsid w:val="009B0106"/>
  </w:style>
  <w:style w:type="character" w:customStyle="1" w:styleId="share">
    <w:name w:val="share"/>
    <w:rsid w:val="009B0106"/>
  </w:style>
  <w:style w:type="character" w:customStyle="1" w:styleId="inlinkchart">
    <w:name w:val="inlink_chart"/>
    <w:rsid w:val="009B0106"/>
  </w:style>
  <w:style w:type="character" w:customStyle="1" w:styleId="underLight">
    <w:name w:val="underLight"/>
    <w:uiPriority w:val="1"/>
    <w:qFormat/>
    <w:rsid w:val="009B010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B0106"/>
  </w:style>
  <w:style w:type="character" w:customStyle="1" w:styleId="author-rss">
    <w:name w:val="author-rss"/>
    <w:rsid w:val="009B0106"/>
  </w:style>
  <w:style w:type="character" w:customStyle="1" w:styleId="fbsharecountwrapper">
    <w:name w:val="fb_share_count_wrapper"/>
    <w:rsid w:val="009B0106"/>
  </w:style>
  <w:style w:type="character" w:customStyle="1" w:styleId="fbbuttontext">
    <w:name w:val="fb_button_text"/>
    <w:rsid w:val="009B0106"/>
  </w:style>
  <w:style w:type="character" w:customStyle="1" w:styleId="hw">
    <w:name w:val="hw"/>
    <w:rsid w:val="009B0106"/>
  </w:style>
  <w:style w:type="character" w:customStyle="1" w:styleId="linktotop">
    <w:name w:val="linktotop"/>
    <w:rsid w:val="009B0106"/>
  </w:style>
  <w:style w:type="character" w:customStyle="1" w:styleId="maintextbldleft">
    <w:name w:val="maintextbldleft"/>
    <w:rsid w:val="009B0106"/>
  </w:style>
  <w:style w:type="character" w:customStyle="1" w:styleId="maintextleft">
    <w:name w:val="maintextleft"/>
    <w:rsid w:val="009B0106"/>
  </w:style>
  <w:style w:type="character" w:customStyle="1" w:styleId="descriptionstyle1block">
    <w:name w:val="description style1 block"/>
    <w:rsid w:val="009B0106"/>
  </w:style>
  <w:style w:type="character" w:customStyle="1" w:styleId="gutter-right-1">
    <w:name w:val="gutter-right-1"/>
    <w:basedOn w:val="DefaultParagraphFont"/>
    <w:rsid w:val="009B0106"/>
  </w:style>
  <w:style w:type="character" w:customStyle="1" w:styleId="ssl3">
    <w:name w:val="ss_l3"/>
    <w:rsid w:val="009B0106"/>
  </w:style>
  <w:style w:type="character" w:customStyle="1" w:styleId="FontStyle39">
    <w:name w:val="Font Style39"/>
    <w:uiPriority w:val="99"/>
    <w:rsid w:val="009B0106"/>
    <w:rPr>
      <w:rFonts w:ascii="Constantia" w:hAnsi="Constantia" w:cs="Constantia" w:hint="default"/>
      <w:b/>
      <w:bCs/>
      <w:sz w:val="18"/>
      <w:szCs w:val="18"/>
    </w:rPr>
  </w:style>
  <w:style w:type="character" w:customStyle="1" w:styleId="6">
    <w:name w:val="6"/>
    <w:rsid w:val="009B0106"/>
    <w:rPr>
      <w:rFonts w:ascii="Arial" w:hAnsi="Arial" w:cs="Arial" w:hint="default"/>
      <w:bCs/>
      <w:sz w:val="20"/>
      <w:u w:val="single"/>
      <w:lang w:val="en-US" w:eastAsia="en-US" w:bidi="ar-SA"/>
    </w:rPr>
  </w:style>
  <w:style w:type="character" w:customStyle="1" w:styleId="Header11">
    <w:name w:val="Header11"/>
    <w:rsid w:val="009B0106"/>
  </w:style>
  <w:style w:type="character" w:customStyle="1" w:styleId="posa">
    <w:name w:val="pos(a)"/>
    <w:basedOn w:val="DefaultParagraphFont"/>
    <w:rsid w:val="009B0106"/>
  </w:style>
  <w:style w:type="character" w:customStyle="1" w:styleId="u-hiddeninnarrowenv">
    <w:name w:val="u-hiddeninnarrowenv"/>
    <w:basedOn w:val="DefaultParagraphFont"/>
    <w:rsid w:val="009B0106"/>
  </w:style>
  <w:style w:type="character" w:customStyle="1" w:styleId="followbutton-bird">
    <w:name w:val="followbutton-bird"/>
    <w:basedOn w:val="DefaultParagraphFont"/>
    <w:rsid w:val="009B0106"/>
  </w:style>
  <w:style w:type="character" w:customStyle="1" w:styleId="tweetauthor-name">
    <w:name w:val="tweetauthor-name"/>
    <w:basedOn w:val="DefaultParagraphFont"/>
    <w:rsid w:val="009B0106"/>
  </w:style>
  <w:style w:type="character" w:customStyle="1" w:styleId="tweetauthor-verifiedbadge">
    <w:name w:val="tweetauthor-verifiedbadge"/>
    <w:basedOn w:val="DefaultParagraphFont"/>
    <w:rsid w:val="009B0106"/>
  </w:style>
  <w:style w:type="character" w:customStyle="1" w:styleId="tweetauthor-screenname">
    <w:name w:val="tweetauthor-screenname"/>
    <w:basedOn w:val="DefaultParagraphFont"/>
    <w:rsid w:val="009B0106"/>
  </w:style>
  <w:style w:type="character" w:customStyle="1" w:styleId="u-hiddenvisually">
    <w:name w:val="u-hiddenvisually"/>
    <w:basedOn w:val="DefaultParagraphFont"/>
    <w:rsid w:val="009B0106"/>
  </w:style>
  <w:style w:type="character" w:customStyle="1" w:styleId="tweetaction-stat">
    <w:name w:val="tweetaction-stat"/>
    <w:basedOn w:val="DefaultParagraphFont"/>
    <w:rsid w:val="009B0106"/>
  </w:style>
  <w:style w:type="character" w:customStyle="1" w:styleId="related">
    <w:name w:val="related"/>
    <w:basedOn w:val="DefaultParagraphFont"/>
    <w:rsid w:val="009B0106"/>
  </w:style>
  <w:style w:type="character" w:customStyle="1" w:styleId="related-content">
    <w:name w:val="related-content"/>
    <w:basedOn w:val="DefaultParagraphFont"/>
    <w:rsid w:val="009B0106"/>
  </w:style>
  <w:style w:type="character" w:customStyle="1" w:styleId="name-of-author">
    <w:name w:val="name-of-author"/>
    <w:basedOn w:val="DefaultParagraphFont"/>
    <w:rsid w:val="009B0106"/>
  </w:style>
  <w:style w:type="character" w:customStyle="1" w:styleId="first-name">
    <w:name w:val="first-name"/>
    <w:basedOn w:val="DefaultParagraphFont"/>
    <w:rsid w:val="009B0106"/>
  </w:style>
  <w:style w:type="character" w:customStyle="1" w:styleId="last-name">
    <w:name w:val="last-name"/>
    <w:basedOn w:val="DefaultParagraphFont"/>
    <w:rsid w:val="009B0106"/>
  </w:style>
  <w:style w:type="character" w:customStyle="1" w:styleId="caption10">
    <w:name w:val="caption1"/>
    <w:basedOn w:val="DefaultParagraphFont"/>
    <w:rsid w:val="009B0106"/>
  </w:style>
  <w:style w:type="character" w:customStyle="1" w:styleId="recirc-text">
    <w:name w:val="&quot;recirc-text”"/>
    <w:basedOn w:val="DefaultParagraphFont"/>
    <w:rsid w:val="009B0106"/>
  </w:style>
  <w:style w:type="character" w:customStyle="1" w:styleId="video-icon">
    <w:name w:val="video-icon"/>
    <w:basedOn w:val="DefaultParagraphFont"/>
    <w:rsid w:val="009B0106"/>
  </w:style>
  <w:style w:type="character" w:customStyle="1" w:styleId="powa-shot-play-btn-text">
    <w:name w:val="powa-shot-play-btn-text"/>
    <w:basedOn w:val="DefaultParagraphFont"/>
    <w:rsid w:val="009B0106"/>
  </w:style>
  <w:style w:type="character" w:customStyle="1" w:styleId="powa-shot-click">
    <w:name w:val="powa-shot-click"/>
    <w:basedOn w:val="DefaultParagraphFont"/>
    <w:rsid w:val="009B0106"/>
  </w:style>
  <w:style w:type="character" w:customStyle="1" w:styleId="wpv-blurb">
    <w:name w:val="wpv-blurb"/>
    <w:basedOn w:val="DefaultParagraphFont"/>
    <w:rsid w:val="009B0106"/>
  </w:style>
  <w:style w:type="character" w:customStyle="1" w:styleId="pb-caption">
    <w:name w:val="pb-caption"/>
    <w:basedOn w:val="DefaultParagraphFont"/>
    <w:rsid w:val="009B0106"/>
  </w:style>
  <w:style w:type="character" w:customStyle="1" w:styleId="Heading5Char1">
    <w:name w:val="Heading 5 Char1"/>
    <w:aliases w:val="Text Char1"/>
    <w:basedOn w:val="DefaultParagraphFont"/>
    <w:semiHidden/>
    <w:rsid w:val="009B010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9B0106"/>
    <w:rPr>
      <w:vertAlign w:val="baseline"/>
    </w:rPr>
  </w:style>
  <w:style w:type="character" w:customStyle="1" w:styleId="Heading7Char1">
    <w:name w:val="Heading 7 Char1"/>
    <w:basedOn w:val="DefaultParagraphFont"/>
    <w:semiHidden/>
    <w:rsid w:val="009B010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9B010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B010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B0106"/>
    <w:rPr>
      <w:rFonts w:ascii="Calibri" w:hAnsi="Calibri" w:cs="Calibri"/>
    </w:rPr>
  </w:style>
  <w:style w:type="numbering" w:customStyle="1" w:styleId="NoList2">
    <w:name w:val="No List2"/>
    <w:next w:val="NoList"/>
    <w:uiPriority w:val="99"/>
    <w:semiHidden/>
    <w:unhideWhenUsed/>
    <w:rsid w:val="009B0106"/>
  </w:style>
  <w:style w:type="numbering" w:customStyle="1" w:styleId="NoList3">
    <w:name w:val="No List3"/>
    <w:next w:val="NoList"/>
    <w:uiPriority w:val="99"/>
    <w:semiHidden/>
    <w:unhideWhenUsed/>
    <w:rsid w:val="009B0106"/>
  </w:style>
  <w:style w:type="numbering" w:customStyle="1" w:styleId="NoList4">
    <w:name w:val="No List4"/>
    <w:next w:val="NoList"/>
    <w:uiPriority w:val="99"/>
    <w:semiHidden/>
    <w:unhideWhenUsed/>
    <w:rsid w:val="009B0106"/>
  </w:style>
  <w:style w:type="numbering" w:customStyle="1" w:styleId="NoList5">
    <w:name w:val="No List5"/>
    <w:next w:val="NoList"/>
    <w:semiHidden/>
    <w:unhideWhenUsed/>
    <w:rsid w:val="009B0106"/>
  </w:style>
  <w:style w:type="paragraph" w:styleId="BlockText">
    <w:name w:val="Block Text"/>
    <w:basedOn w:val="Normal"/>
    <w:rsid w:val="009B0106"/>
    <w:pPr>
      <w:ind w:left="229" w:right="229"/>
    </w:pPr>
    <w:rPr>
      <w:rFonts w:ascii="Verdana" w:eastAsia="Times New Roman" w:hAnsi="Verdana"/>
      <w:szCs w:val="20"/>
    </w:rPr>
  </w:style>
  <w:style w:type="paragraph" w:styleId="NormalIndent">
    <w:name w:val="Normal Indent"/>
    <w:basedOn w:val="Normal"/>
    <w:rsid w:val="009B0106"/>
    <w:pPr>
      <w:ind w:left="720"/>
    </w:pPr>
    <w:rPr>
      <w:rFonts w:eastAsia="Times New Roman"/>
      <w:szCs w:val="20"/>
    </w:rPr>
  </w:style>
  <w:style w:type="paragraph" w:styleId="EnvelopeReturn">
    <w:name w:val="envelope return"/>
    <w:basedOn w:val="Normal"/>
    <w:rsid w:val="009B0106"/>
    <w:rPr>
      <w:rFonts w:eastAsia="Times New Roman"/>
      <w:sz w:val="24"/>
      <w:szCs w:val="20"/>
    </w:rPr>
  </w:style>
  <w:style w:type="paragraph" w:styleId="EnvelopeAddress">
    <w:name w:val="envelope address"/>
    <w:basedOn w:val="Normal"/>
    <w:rsid w:val="009B010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9B0106"/>
  </w:style>
  <w:style w:type="numbering" w:customStyle="1" w:styleId="NoList7">
    <w:name w:val="No List7"/>
    <w:next w:val="NoList"/>
    <w:semiHidden/>
    <w:unhideWhenUsed/>
    <w:rsid w:val="009B0106"/>
  </w:style>
  <w:style w:type="paragraph" w:styleId="ListBullet">
    <w:name w:val="List Bullet"/>
    <w:basedOn w:val="Normal"/>
    <w:link w:val="ListBulletChar"/>
    <w:uiPriority w:val="99"/>
    <w:unhideWhenUsed/>
    <w:rsid w:val="009B0106"/>
    <w:pPr>
      <w:tabs>
        <w:tab w:val="num" w:pos="360"/>
      </w:tabs>
      <w:ind w:left="360" w:hanging="360"/>
      <w:contextualSpacing/>
    </w:pPr>
    <w:rPr>
      <w:rFonts w:eastAsia="Calibri"/>
    </w:rPr>
  </w:style>
  <w:style w:type="table" w:styleId="MediumGrid1">
    <w:name w:val="Medium Grid 1"/>
    <w:basedOn w:val="TableNormal"/>
    <w:uiPriority w:val="67"/>
    <w:rsid w:val="009B010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B0106"/>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9B0106"/>
  </w:style>
  <w:style w:type="numbering" w:customStyle="1" w:styleId="NoList111">
    <w:name w:val="No List111"/>
    <w:next w:val="NoList"/>
    <w:uiPriority w:val="99"/>
    <w:semiHidden/>
    <w:unhideWhenUsed/>
    <w:rsid w:val="009B0106"/>
  </w:style>
  <w:style w:type="numbering" w:customStyle="1" w:styleId="NoList1111">
    <w:name w:val="No List1111"/>
    <w:next w:val="NoList"/>
    <w:uiPriority w:val="99"/>
    <w:semiHidden/>
    <w:unhideWhenUsed/>
    <w:rsid w:val="009B0106"/>
  </w:style>
  <w:style w:type="numbering" w:customStyle="1" w:styleId="NoList11111">
    <w:name w:val="No List11111"/>
    <w:next w:val="NoList"/>
    <w:uiPriority w:val="99"/>
    <w:semiHidden/>
    <w:unhideWhenUsed/>
    <w:rsid w:val="009B0106"/>
  </w:style>
  <w:style w:type="numbering" w:customStyle="1" w:styleId="NoList111111">
    <w:name w:val="No List111111"/>
    <w:next w:val="NoList"/>
    <w:uiPriority w:val="99"/>
    <w:semiHidden/>
    <w:unhideWhenUsed/>
    <w:rsid w:val="009B0106"/>
  </w:style>
  <w:style w:type="numbering" w:customStyle="1" w:styleId="NoList1111111">
    <w:name w:val="No List1111111"/>
    <w:next w:val="NoList"/>
    <w:uiPriority w:val="99"/>
    <w:semiHidden/>
    <w:unhideWhenUsed/>
    <w:rsid w:val="009B0106"/>
  </w:style>
  <w:style w:type="numbering" w:customStyle="1" w:styleId="NoList11111111">
    <w:name w:val="No List11111111"/>
    <w:next w:val="NoList"/>
    <w:uiPriority w:val="99"/>
    <w:semiHidden/>
    <w:unhideWhenUsed/>
    <w:rsid w:val="009B0106"/>
  </w:style>
  <w:style w:type="numbering" w:customStyle="1" w:styleId="NoList111111111">
    <w:name w:val="No List111111111"/>
    <w:next w:val="NoList"/>
    <w:uiPriority w:val="99"/>
    <w:semiHidden/>
    <w:unhideWhenUsed/>
    <w:rsid w:val="009B0106"/>
  </w:style>
  <w:style w:type="numbering" w:customStyle="1" w:styleId="NoList1111111111">
    <w:name w:val="No List1111111111"/>
    <w:next w:val="NoList"/>
    <w:uiPriority w:val="99"/>
    <w:semiHidden/>
    <w:unhideWhenUsed/>
    <w:rsid w:val="009B0106"/>
  </w:style>
  <w:style w:type="numbering" w:customStyle="1" w:styleId="NoList11111111111">
    <w:name w:val="No List11111111111"/>
    <w:next w:val="NoList"/>
    <w:uiPriority w:val="99"/>
    <w:semiHidden/>
    <w:unhideWhenUsed/>
    <w:rsid w:val="009B0106"/>
  </w:style>
  <w:style w:type="numbering" w:customStyle="1" w:styleId="NoList111111111111">
    <w:name w:val="No List111111111111"/>
    <w:next w:val="NoList"/>
    <w:uiPriority w:val="99"/>
    <w:semiHidden/>
    <w:unhideWhenUsed/>
    <w:rsid w:val="009B0106"/>
  </w:style>
  <w:style w:type="numbering" w:customStyle="1" w:styleId="NoList1111111111111">
    <w:name w:val="No List1111111111111"/>
    <w:next w:val="NoList"/>
    <w:uiPriority w:val="99"/>
    <w:semiHidden/>
    <w:unhideWhenUsed/>
    <w:rsid w:val="009B0106"/>
  </w:style>
  <w:style w:type="numbering" w:customStyle="1" w:styleId="NoList11111111111111">
    <w:name w:val="No List11111111111111"/>
    <w:next w:val="NoList"/>
    <w:uiPriority w:val="99"/>
    <w:semiHidden/>
    <w:unhideWhenUsed/>
    <w:rsid w:val="009B0106"/>
  </w:style>
  <w:style w:type="numbering" w:customStyle="1" w:styleId="NoList111111111111111">
    <w:name w:val="No List111111111111111"/>
    <w:next w:val="NoList"/>
    <w:uiPriority w:val="99"/>
    <w:semiHidden/>
    <w:unhideWhenUsed/>
    <w:rsid w:val="009B0106"/>
  </w:style>
  <w:style w:type="numbering" w:customStyle="1" w:styleId="NoList1111111111111111">
    <w:name w:val="No List1111111111111111"/>
    <w:next w:val="NoList"/>
    <w:uiPriority w:val="99"/>
    <w:semiHidden/>
    <w:unhideWhenUsed/>
    <w:rsid w:val="009B0106"/>
  </w:style>
  <w:style w:type="numbering" w:customStyle="1" w:styleId="NoList11111111111111111">
    <w:name w:val="No List11111111111111111"/>
    <w:next w:val="NoList"/>
    <w:uiPriority w:val="99"/>
    <w:semiHidden/>
    <w:unhideWhenUsed/>
    <w:rsid w:val="009B0106"/>
  </w:style>
  <w:style w:type="character" w:customStyle="1" w:styleId="FontStyle220">
    <w:name w:val="Font Style220"/>
    <w:basedOn w:val="DefaultParagraphFont"/>
    <w:uiPriority w:val="99"/>
    <w:rsid w:val="009B0106"/>
    <w:rPr>
      <w:rFonts w:ascii="Candara" w:hAnsi="Candara" w:cs="Candara" w:hint="default"/>
      <w:i/>
      <w:iCs/>
      <w:sz w:val="18"/>
      <w:szCs w:val="18"/>
    </w:rPr>
  </w:style>
  <w:style w:type="character" w:customStyle="1" w:styleId="FontStyle290">
    <w:name w:val="Font Style290"/>
    <w:basedOn w:val="DefaultParagraphFont"/>
    <w:uiPriority w:val="99"/>
    <w:rsid w:val="009B010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B0106"/>
    <w:rPr>
      <w:rFonts w:ascii="Arial" w:hAnsi="Arial" w:cs="Arial"/>
      <w:b/>
      <w:bCs/>
      <w:sz w:val="16"/>
      <w:szCs w:val="16"/>
    </w:rPr>
  </w:style>
  <w:style w:type="paragraph" w:customStyle="1" w:styleId="analytic0">
    <w:name w:val="analytic"/>
    <w:basedOn w:val="Normal"/>
    <w:link w:val="analyticChar0"/>
    <w:uiPriority w:val="4"/>
    <w:qFormat/>
    <w:rsid w:val="009B0106"/>
    <w:pPr>
      <w:spacing w:before="120"/>
    </w:pPr>
    <w:rPr>
      <w:b/>
      <w:sz w:val="20"/>
    </w:rPr>
  </w:style>
  <w:style w:type="character" w:customStyle="1" w:styleId="analyticChar0">
    <w:name w:val="analytic Char"/>
    <w:basedOn w:val="DefaultParagraphFont"/>
    <w:link w:val="analytic0"/>
    <w:uiPriority w:val="4"/>
    <w:rsid w:val="009B0106"/>
    <w:rPr>
      <w:rFonts w:ascii="Calibri" w:hAnsi="Calibri"/>
      <w:b/>
      <w:sz w:val="20"/>
    </w:rPr>
  </w:style>
  <w:style w:type="character" w:customStyle="1" w:styleId="m-5498913268213319940gmail-styleunderline">
    <w:name w:val="m_-5498913268213319940gmail-styleunderline"/>
    <w:basedOn w:val="DefaultParagraphFont"/>
    <w:rsid w:val="009B0106"/>
  </w:style>
  <w:style w:type="paragraph" w:customStyle="1" w:styleId="speakable">
    <w:name w:val="speakable"/>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B0106"/>
  </w:style>
  <w:style w:type="character" w:customStyle="1" w:styleId="copyright">
    <w:name w:val="copyright"/>
    <w:basedOn w:val="DefaultParagraphFont"/>
    <w:rsid w:val="009B0106"/>
  </w:style>
  <w:style w:type="character" w:customStyle="1" w:styleId="TagCharCharCharChar">
    <w:name w:val="Tag Char Char Char Char"/>
    <w:basedOn w:val="DefaultParagraphFont"/>
    <w:rsid w:val="009B0106"/>
    <w:rPr>
      <w:rFonts w:ascii="Calibri" w:hAnsi="Calibri" w:cs="Calibri"/>
      <w:b/>
      <w:sz w:val="24"/>
    </w:rPr>
  </w:style>
  <w:style w:type="paragraph" w:customStyle="1" w:styleId="g-body">
    <w:name w:val="g-body"/>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B0106"/>
    <w:pPr>
      <w:spacing w:before="100" w:beforeAutospacing="1" w:after="100" w:afterAutospacing="1"/>
    </w:pPr>
    <w:rPr>
      <w:sz w:val="24"/>
    </w:rPr>
  </w:style>
  <w:style w:type="paragraph" w:customStyle="1" w:styleId="style41">
    <w:name w:val="style4"/>
    <w:basedOn w:val="Normal"/>
    <w:uiPriority w:val="99"/>
    <w:qFormat/>
    <w:rsid w:val="009B010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9B0106"/>
    <w:pPr>
      <w:spacing w:before="100" w:beforeAutospacing="1" w:after="100" w:afterAutospacing="1"/>
    </w:pPr>
    <w:rPr>
      <w:rFonts w:ascii="Times New Roman" w:hAnsi="Times New Roman"/>
      <w:sz w:val="24"/>
    </w:rPr>
  </w:style>
  <w:style w:type="character" w:customStyle="1" w:styleId="adtext">
    <w:name w:val="adtext"/>
    <w:basedOn w:val="DefaultParagraphFont"/>
    <w:rsid w:val="009B0106"/>
  </w:style>
  <w:style w:type="character" w:customStyle="1" w:styleId="UL-Bold">
    <w:name w:val="UL-Bold"/>
    <w:basedOn w:val="DefaultParagraphFont"/>
    <w:rsid w:val="009B0106"/>
    <w:rPr>
      <w:u w:val="thick"/>
    </w:rPr>
  </w:style>
  <w:style w:type="character" w:customStyle="1" w:styleId="UL-None">
    <w:name w:val="UL-None"/>
    <w:basedOn w:val="DefaultParagraphFont"/>
    <w:rsid w:val="009B0106"/>
    <w:rPr>
      <w:strike w:val="0"/>
      <w:dstrike w:val="0"/>
      <w:u w:val="none"/>
      <w:effect w:val="none"/>
    </w:rPr>
  </w:style>
  <w:style w:type="character" w:customStyle="1" w:styleId="gl">
    <w:name w:val="gl"/>
    <w:basedOn w:val="DefaultParagraphFont"/>
    <w:rsid w:val="009B0106"/>
  </w:style>
  <w:style w:type="character" w:customStyle="1" w:styleId="qu730rj69h">
    <w:name w:val="qu730rj69h"/>
    <w:basedOn w:val="DefaultParagraphFont"/>
    <w:rsid w:val="009B0106"/>
  </w:style>
  <w:style w:type="paragraph" w:customStyle="1" w:styleId="optext">
    <w:name w:val="optext"/>
    <w:basedOn w:val="Normal"/>
    <w:uiPriority w:val="99"/>
    <w:qFormat/>
    <w:rsid w:val="009B010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9B0106"/>
  </w:style>
  <w:style w:type="character" w:customStyle="1" w:styleId="icr880">
    <w:name w:val="icr880"/>
    <w:basedOn w:val="DefaultParagraphFont"/>
    <w:rsid w:val="009B0106"/>
  </w:style>
  <w:style w:type="character" w:customStyle="1" w:styleId="hx23q54">
    <w:name w:val="hx23q54"/>
    <w:basedOn w:val="DefaultParagraphFont"/>
    <w:rsid w:val="009B0106"/>
  </w:style>
  <w:style w:type="character" w:customStyle="1" w:styleId="m-5348258726587825636gmail-style13ptbold">
    <w:name w:val="m_-5348258726587825636gmail-style13ptbold"/>
    <w:basedOn w:val="DefaultParagraphFont"/>
    <w:rsid w:val="009B0106"/>
  </w:style>
  <w:style w:type="character" w:customStyle="1" w:styleId="m-5348258726587825636gmail-styleunderline">
    <w:name w:val="m_-5348258726587825636gmail-styleunderline"/>
    <w:basedOn w:val="DefaultParagraphFont"/>
    <w:rsid w:val="009B0106"/>
  </w:style>
  <w:style w:type="character" w:customStyle="1" w:styleId="UnderlineCharChar1">
    <w:name w:val="Underline Char Char1"/>
    <w:basedOn w:val="DefaultParagraphFont"/>
    <w:rsid w:val="009B0106"/>
    <w:rPr>
      <w:u w:val="single"/>
      <w:lang w:val="en-US" w:eastAsia="en-US" w:bidi="ar-SA"/>
    </w:rPr>
  </w:style>
  <w:style w:type="character" w:customStyle="1" w:styleId="m4385445901877740177gmail-styleunderline">
    <w:name w:val="m_4385445901877740177gmail-styleunderline"/>
    <w:basedOn w:val="DefaultParagraphFont"/>
    <w:rsid w:val="009B0106"/>
  </w:style>
  <w:style w:type="character" w:customStyle="1" w:styleId="CardsFont12ptCharChar">
    <w:name w:val="Cards + Font: 12 pt Char Char"/>
    <w:basedOn w:val="DefaultParagraphFont"/>
    <w:rsid w:val="009B0106"/>
    <w:rPr>
      <w:sz w:val="24"/>
      <w:szCs w:val="24"/>
      <w:u w:val="thick"/>
      <w:lang w:val="en-US" w:eastAsia="en-US" w:bidi="ar-SA"/>
    </w:rPr>
  </w:style>
  <w:style w:type="character" w:customStyle="1" w:styleId="NothingChar1">
    <w:name w:val="Nothing Char1"/>
    <w:basedOn w:val="DefaultParagraphFont"/>
    <w:rsid w:val="009B0106"/>
    <w:rPr>
      <w:lang w:val="en-US" w:eastAsia="en-US" w:bidi="ar-SA"/>
    </w:rPr>
  </w:style>
  <w:style w:type="paragraph" w:customStyle="1" w:styleId="useless">
    <w:name w:val="useless"/>
    <w:basedOn w:val="Normal"/>
    <w:uiPriority w:val="99"/>
    <w:qFormat/>
    <w:rsid w:val="009B0106"/>
    <w:rPr>
      <w:rFonts w:ascii="Times New Roman" w:eastAsia="Times New Roman" w:hAnsi="Times New Roman"/>
      <w:sz w:val="12"/>
    </w:rPr>
  </w:style>
  <w:style w:type="character" w:customStyle="1" w:styleId="DDIUnderline">
    <w:name w:val="DDI Underline"/>
    <w:qFormat/>
    <w:rsid w:val="009B0106"/>
    <w:rPr>
      <w:rFonts w:ascii="Times New Roman" w:hAnsi="Times New Roman"/>
      <w:sz w:val="24"/>
      <w:u w:val="single"/>
    </w:rPr>
  </w:style>
  <w:style w:type="character" w:customStyle="1" w:styleId="Char1">
    <w:name w:val="Char1"/>
    <w:basedOn w:val="DefaultParagraphFont"/>
    <w:rsid w:val="009B0106"/>
    <w:rPr>
      <w:rFonts w:cs="Arial"/>
      <w:b/>
      <w:bCs/>
      <w:iCs/>
      <w:sz w:val="24"/>
      <w:szCs w:val="28"/>
      <w:lang w:val="en-US" w:eastAsia="en-US" w:bidi="ar-SA"/>
    </w:rPr>
  </w:style>
  <w:style w:type="paragraph" w:customStyle="1" w:styleId="ALLCAPS">
    <w:name w:val="ALL CAPS"/>
    <w:basedOn w:val="Normal"/>
    <w:link w:val="ALLCAPSChar"/>
    <w:rsid w:val="009B0106"/>
    <w:rPr>
      <w:rFonts w:ascii="Times New Roman" w:eastAsia="Times New Roman" w:hAnsi="Times New Roman"/>
      <w:b/>
      <w:caps/>
    </w:rPr>
  </w:style>
  <w:style w:type="character" w:customStyle="1" w:styleId="ALLCAPSChar">
    <w:name w:val="ALL CAPS Char"/>
    <w:basedOn w:val="DefaultParagraphFont"/>
    <w:link w:val="ALLCAPS"/>
    <w:rsid w:val="009B0106"/>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9B010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9B0106"/>
    <w:rPr>
      <w:rFonts w:ascii="Times New Roman" w:eastAsia="Times New Roman" w:hAnsi="Times New Roman"/>
      <w:b/>
      <w:sz w:val="24"/>
    </w:rPr>
  </w:style>
  <w:style w:type="character" w:customStyle="1" w:styleId="10ptnotbold">
    <w:name w:val="10ptnotbold"/>
    <w:basedOn w:val="DefaultParagraphFont"/>
    <w:rsid w:val="009B0106"/>
    <w:rPr>
      <w:sz w:val="20"/>
    </w:rPr>
  </w:style>
  <w:style w:type="character" w:customStyle="1" w:styleId="Cites-AuthorDate">
    <w:name w:val="Cites-Author/Date"/>
    <w:rsid w:val="009B0106"/>
    <w:rPr>
      <w:rFonts w:ascii="Helvetica" w:hAnsi="Helvetica"/>
      <w:b/>
      <w:sz w:val="22"/>
      <w:szCs w:val="24"/>
      <w:u w:val="thick"/>
    </w:rPr>
  </w:style>
  <w:style w:type="paragraph" w:customStyle="1" w:styleId="CiteTag">
    <w:name w:val="Cite/Tag"/>
    <w:basedOn w:val="Normal"/>
    <w:uiPriority w:val="99"/>
    <w:qFormat/>
    <w:rsid w:val="009B0106"/>
    <w:rPr>
      <w:rFonts w:ascii="Times New Roman" w:eastAsia="Cambria" w:hAnsi="Times New Roman"/>
      <w:b/>
    </w:rPr>
  </w:style>
  <w:style w:type="character" w:customStyle="1" w:styleId="CardsFont6ptChar1">
    <w:name w:val="Cards + Font: 6 pt Char1"/>
    <w:basedOn w:val="CardsChar"/>
    <w:link w:val="CardsFont6pt"/>
    <w:rsid w:val="009B010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B0106"/>
  </w:style>
  <w:style w:type="character" w:customStyle="1" w:styleId="m489902567989944824gmail-styleunderline">
    <w:name w:val="m_489902567989944824gmail-styleunderline"/>
    <w:basedOn w:val="DefaultParagraphFont"/>
    <w:rsid w:val="009B0106"/>
  </w:style>
  <w:style w:type="character" w:customStyle="1" w:styleId="UnresolvedMention2">
    <w:name w:val="Unresolved Mention2"/>
    <w:basedOn w:val="DefaultParagraphFont"/>
    <w:uiPriority w:val="99"/>
    <w:semiHidden/>
    <w:rsid w:val="009B0106"/>
    <w:rPr>
      <w:color w:val="808080"/>
      <w:shd w:val="clear" w:color="auto" w:fill="E6E6E6"/>
    </w:rPr>
  </w:style>
  <w:style w:type="character" w:customStyle="1" w:styleId="swauthor">
    <w:name w:val="sw_author"/>
    <w:rsid w:val="009B0106"/>
  </w:style>
  <w:style w:type="character" w:customStyle="1" w:styleId="UnderlineCharChar3">
    <w:name w:val="Underline Char Char3"/>
    <w:rsid w:val="009B0106"/>
    <w:rPr>
      <w:szCs w:val="24"/>
      <w:u w:val="single"/>
      <w:lang w:val="en-US" w:eastAsia="en-US" w:bidi="ar-SA"/>
    </w:rPr>
  </w:style>
  <w:style w:type="character" w:customStyle="1" w:styleId="tl8wme">
    <w:name w:val="tl8wme"/>
    <w:basedOn w:val="DefaultParagraphFont"/>
    <w:rsid w:val="009B0106"/>
  </w:style>
  <w:style w:type="character" w:customStyle="1" w:styleId="Mention3">
    <w:name w:val="Mention3"/>
    <w:basedOn w:val="DefaultParagraphFont"/>
    <w:uiPriority w:val="99"/>
    <w:semiHidden/>
    <w:unhideWhenUsed/>
    <w:rsid w:val="009B0106"/>
    <w:rPr>
      <w:color w:val="2B579A"/>
      <w:shd w:val="clear" w:color="auto" w:fill="E6E6E6"/>
    </w:rPr>
  </w:style>
  <w:style w:type="character" w:customStyle="1" w:styleId="m-5251091010484660064gmail-style13ptbold">
    <w:name w:val="m_-5251091010484660064gmail-style13ptbold"/>
    <w:basedOn w:val="DefaultParagraphFont"/>
    <w:rsid w:val="009B0106"/>
  </w:style>
  <w:style w:type="character" w:customStyle="1" w:styleId="m-5251091010484660064gmail-styleunderline">
    <w:name w:val="m_-5251091010484660064gmail-styleunderline"/>
    <w:basedOn w:val="DefaultParagraphFont"/>
    <w:rsid w:val="009B0106"/>
  </w:style>
  <w:style w:type="character" w:customStyle="1" w:styleId="tablecaption">
    <w:name w:val="tablecaption"/>
    <w:basedOn w:val="DefaultParagraphFont"/>
    <w:rsid w:val="009B0106"/>
  </w:style>
  <w:style w:type="character" w:customStyle="1" w:styleId="StyleLatinHelvetica105ptBlack">
    <w:name w:val="Style (Latin) Helvetica 10.5 pt Black"/>
    <w:basedOn w:val="DefaultParagraphFont"/>
    <w:rsid w:val="009B0106"/>
    <w:rPr>
      <w:rFonts w:ascii="Times New Roman" w:hAnsi="Times New Roman"/>
      <w:color w:val="000000"/>
      <w:sz w:val="21"/>
    </w:rPr>
  </w:style>
  <w:style w:type="character" w:customStyle="1" w:styleId="m-413333960618644972gmail-style13ptbold">
    <w:name w:val="m_-413333960618644972gmail-style13ptbold"/>
    <w:basedOn w:val="DefaultParagraphFont"/>
    <w:rsid w:val="009B0106"/>
  </w:style>
  <w:style w:type="character" w:customStyle="1" w:styleId="m-413333960618644972gmail-styleunderline">
    <w:name w:val="m_-413333960618644972gmail-styleunderline"/>
    <w:basedOn w:val="DefaultParagraphFont"/>
    <w:rsid w:val="009B0106"/>
  </w:style>
  <w:style w:type="character" w:customStyle="1" w:styleId="m8314098763611656848gmail-stylestylebold12pt">
    <w:name w:val="m_8314098763611656848gmail-stylestylebold12pt"/>
    <w:basedOn w:val="DefaultParagraphFont"/>
    <w:rsid w:val="009B0106"/>
  </w:style>
  <w:style w:type="character" w:customStyle="1" w:styleId="m8314098763611656848gmail-styleboldunderline">
    <w:name w:val="m_8314098763611656848gmail-styleboldunderline"/>
    <w:basedOn w:val="DefaultParagraphFont"/>
    <w:rsid w:val="009B0106"/>
  </w:style>
  <w:style w:type="paragraph" w:customStyle="1" w:styleId="Spacer">
    <w:name w:val="Spacer"/>
    <w:basedOn w:val="Heading1"/>
    <w:link w:val="SpacerChar"/>
    <w:autoRedefine/>
    <w:uiPriority w:val="4"/>
    <w:qFormat/>
    <w:rsid w:val="009B010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9B0106"/>
    <w:rPr>
      <w:rFonts w:ascii="Calibri" w:eastAsiaTheme="majorEastAsia" w:hAnsi="Calibri" w:cstheme="majorBidi"/>
      <w:b/>
      <w:sz w:val="24"/>
      <w:szCs w:val="32"/>
    </w:rPr>
  </w:style>
  <w:style w:type="paragraph" w:customStyle="1" w:styleId="msonormal0">
    <w:name w:val="msonormal"/>
    <w:basedOn w:val="Normal"/>
    <w:rsid w:val="009B010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B010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B0106"/>
    <w:rPr>
      <w:rFonts w:ascii="Georgia" w:eastAsia="Times New Roman" w:hAnsi="Georgia" w:cs="Arial" w:hint="default"/>
      <w:b/>
      <w:bCs/>
      <w:kern w:val="32"/>
      <w:sz w:val="28"/>
      <w:szCs w:val="32"/>
    </w:rPr>
  </w:style>
  <w:style w:type="character" w:customStyle="1" w:styleId="SmallChar0">
    <w:name w:val="Small Char"/>
    <w:qFormat/>
    <w:rsid w:val="009B0106"/>
    <w:rPr>
      <w:rFonts w:ascii="Arial Narrow" w:hAnsi="Arial Narrow" w:cs="Times New Roman"/>
      <w:color w:val="000000"/>
      <w:sz w:val="16"/>
    </w:rPr>
  </w:style>
  <w:style w:type="character" w:customStyle="1" w:styleId="CiteReal0">
    <w:name w:val="CiteReal"/>
    <w:uiPriority w:val="1"/>
    <w:qFormat/>
    <w:rsid w:val="009B0106"/>
    <w:rPr>
      <w:rFonts w:ascii="Arial" w:hAnsi="Arial"/>
      <w:b/>
      <w:sz w:val="24"/>
      <w:u w:val="single"/>
    </w:rPr>
  </w:style>
  <w:style w:type="character" w:customStyle="1" w:styleId="dropcap1">
    <w:name w:val="dropcap1"/>
    <w:rsid w:val="009B0106"/>
  </w:style>
  <w:style w:type="paragraph" w:customStyle="1" w:styleId="Style31">
    <w:name w:val="Style31"/>
    <w:basedOn w:val="Normal"/>
    <w:uiPriority w:val="99"/>
    <w:rsid w:val="009B0106"/>
    <w:pPr>
      <w:spacing w:line="197" w:lineRule="exact"/>
      <w:jc w:val="both"/>
    </w:pPr>
    <w:rPr>
      <w:rFonts w:ascii="Palatino Linotype" w:hAnsi="Palatino Linotype" w:cs="Palatino Linotype"/>
    </w:rPr>
  </w:style>
  <w:style w:type="paragraph" w:customStyle="1" w:styleId="Style42">
    <w:name w:val="Style42"/>
    <w:basedOn w:val="Normal"/>
    <w:uiPriority w:val="99"/>
    <w:rsid w:val="009B0106"/>
    <w:pPr>
      <w:spacing w:line="202" w:lineRule="exact"/>
      <w:jc w:val="both"/>
    </w:pPr>
    <w:rPr>
      <w:rFonts w:ascii="Palatino Linotype" w:hAnsi="Palatino Linotype" w:cs="Palatino Linotype"/>
    </w:rPr>
  </w:style>
  <w:style w:type="paragraph" w:customStyle="1" w:styleId="Style51">
    <w:name w:val="Style51"/>
    <w:basedOn w:val="Normal"/>
    <w:uiPriority w:val="99"/>
    <w:rsid w:val="009B0106"/>
    <w:pPr>
      <w:spacing w:line="200" w:lineRule="exact"/>
      <w:jc w:val="both"/>
    </w:pPr>
    <w:rPr>
      <w:rFonts w:ascii="Palatino Linotype" w:hAnsi="Palatino Linotype" w:cs="Palatino Linotype"/>
    </w:rPr>
  </w:style>
  <w:style w:type="character" w:customStyle="1" w:styleId="FontStyle72">
    <w:name w:val="Font Style72"/>
    <w:uiPriority w:val="99"/>
    <w:rsid w:val="009B0106"/>
    <w:rPr>
      <w:rFonts w:ascii="Cambria" w:hAnsi="Cambria" w:cs="Cambria" w:hint="default"/>
      <w:sz w:val="16"/>
      <w:szCs w:val="16"/>
    </w:rPr>
  </w:style>
  <w:style w:type="character" w:customStyle="1" w:styleId="FontStyle73">
    <w:name w:val="Font Style73"/>
    <w:uiPriority w:val="99"/>
    <w:rsid w:val="009B0106"/>
    <w:rPr>
      <w:rFonts w:ascii="Cambria" w:hAnsi="Cambria" w:cs="Cambria" w:hint="default"/>
      <w:i/>
      <w:iCs/>
      <w:sz w:val="16"/>
      <w:szCs w:val="16"/>
    </w:rPr>
  </w:style>
  <w:style w:type="character" w:customStyle="1" w:styleId="UnderlinestyleChar2">
    <w:name w:val="Underline style Char2"/>
    <w:rsid w:val="009B0106"/>
    <w:rPr>
      <w:sz w:val="22"/>
      <w:szCs w:val="24"/>
      <w:u w:val="single"/>
      <w:lang w:val="en-US" w:eastAsia="en-US" w:bidi="ar-SA"/>
    </w:rPr>
  </w:style>
  <w:style w:type="paragraph" w:customStyle="1" w:styleId="CitationCharChar">
    <w:name w:val="Citation Char Char"/>
    <w:basedOn w:val="Normal"/>
    <w:uiPriority w:val="6"/>
    <w:qFormat/>
    <w:rsid w:val="009B0106"/>
    <w:pPr>
      <w:ind w:left="1440" w:right="1440"/>
    </w:pPr>
    <w:rPr>
      <w:rFonts w:ascii="Cambria" w:eastAsia="Verdana" w:hAnsi="Cambria" w:cs="Cambria"/>
      <w:szCs w:val="20"/>
      <w:u w:val="single"/>
    </w:rPr>
  </w:style>
  <w:style w:type="character" w:customStyle="1" w:styleId="FontStyle49">
    <w:name w:val="Font Style49"/>
    <w:uiPriority w:val="99"/>
    <w:rsid w:val="009B0106"/>
    <w:rPr>
      <w:rFonts w:ascii="Cambria" w:hAnsi="Cambria" w:cs="Cambria"/>
      <w:sz w:val="20"/>
      <w:szCs w:val="20"/>
    </w:rPr>
  </w:style>
  <w:style w:type="character" w:customStyle="1" w:styleId="FontStyle50">
    <w:name w:val="Font Style50"/>
    <w:uiPriority w:val="99"/>
    <w:rsid w:val="009B010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B010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9B0106"/>
    <w:rPr>
      <w:rFonts w:ascii="Cambria" w:eastAsia="Cambria" w:hAnsi="Cambria" w:cs="Cambria"/>
      <w:spacing w:val="-3"/>
      <w:szCs w:val="20"/>
    </w:rPr>
  </w:style>
  <w:style w:type="character" w:customStyle="1" w:styleId="kn">
    <w:name w:val="kn"/>
    <w:basedOn w:val="DefaultParagraphFont"/>
    <w:rsid w:val="009B0106"/>
  </w:style>
  <w:style w:type="character" w:customStyle="1" w:styleId="StyleStyleUnderlineUnderlineStyleBoldUnderlineIntenseEmphas">
    <w:name w:val="Style Style UnderlineUnderlineStyle Bold UnderlineIntense Emphas..."/>
    <w:basedOn w:val="DefaultParagraphFont"/>
    <w:rsid w:val="009B0106"/>
    <w:rPr>
      <w:b/>
      <w:bCs/>
      <w:sz w:val="26"/>
      <w:u w:val="single"/>
    </w:rPr>
  </w:style>
  <w:style w:type="character" w:customStyle="1" w:styleId="articoloinside">
    <w:name w:val="articolo_inside"/>
    <w:rsid w:val="009B0106"/>
  </w:style>
  <w:style w:type="paragraph" w:customStyle="1" w:styleId="pagetools">
    <w:name w:val="pagetools"/>
    <w:basedOn w:val="Normal"/>
    <w:rsid w:val="009B0106"/>
    <w:pPr>
      <w:spacing w:before="100" w:beforeAutospacing="1" w:after="100" w:afterAutospacing="1"/>
    </w:pPr>
    <w:rPr>
      <w:rFonts w:ascii="Cambria" w:eastAsia="Cambria" w:hAnsi="Cambria"/>
      <w:sz w:val="24"/>
    </w:rPr>
  </w:style>
  <w:style w:type="character" w:customStyle="1" w:styleId="desc">
    <w:name w:val="desc"/>
    <w:basedOn w:val="DefaultParagraphFont"/>
    <w:rsid w:val="009B0106"/>
  </w:style>
  <w:style w:type="character" w:customStyle="1" w:styleId="job">
    <w:name w:val="job"/>
    <w:basedOn w:val="DefaultParagraphFont"/>
    <w:rsid w:val="009B0106"/>
  </w:style>
  <w:style w:type="character" w:customStyle="1" w:styleId="publisher">
    <w:name w:val="publisher"/>
    <w:basedOn w:val="DefaultParagraphFont"/>
    <w:rsid w:val="009B0106"/>
  </w:style>
  <w:style w:type="character" w:customStyle="1" w:styleId="pubyear">
    <w:name w:val="pubyear"/>
    <w:basedOn w:val="DefaultParagraphFont"/>
    <w:rsid w:val="009B0106"/>
  </w:style>
  <w:style w:type="character" w:customStyle="1" w:styleId="pubcity">
    <w:name w:val="pubcity"/>
    <w:basedOn w:val="DefaultParagraphFont"/>
    <w:rsid w:val="009B0106"/>
  </w:style>
  <w:style w:type="character" w:customStyle="1" w:styleId="bodycontentlink">
    <w:name w:val="bodycontentlink"/>
    <w:basedOn w:val="DefaultParagraphFont"/>
    <w:rsid w:val="009B0106"/>
  </w:style>
  <w:style w:type="paragraph" w:customStyle="1" w:styleId="C-Text">
    <w:name w:val="C-Text"/>
    <w:basedOn w:val="Normal"/>
    <w:rsid w:val="009B0106"/>
    <w:pPr>
      <w:tabs>
        <w:tab w:val="num" w:pos="720"/>
      </w:tabs>
      <w:ind w:left="720" w:hanging="360"/>
    </w:pPr>
    <w:rPr>
      <w:rFonts w:ascii="Book Antiqua" w:hAnsi="Book Antiqua"/>
      <w:sz w:val="24"/>
    </w:rPr>
  </w:style>
  <w:style w:type="character" w:customStyle="1" w:styleId="ecdate">
    <w:name w:val="ec_date"/>
    <w:basedOn w:val="DefaultParagraphFont"/>
    <w:rsid w:val="009B0106"/>
    <w:rPr>
      <w:rFonts w:ascii="Symbol" w:hAnsi="Symbol" w:hint="default"/>
      <w:sz w:val="20"/>
      <w:szCs w:val="20"/>
      <w:shd w:val="clear" w:color="auto" w:fill="FFFFFF"/>
    </w:rPr>
  </w:style>
  <w:style w:type="paragraph" w:customStyle="1" w:styleId="ecmsonormal">
    <w:name w:val="ec_msonormal"/>
    <w:basedOn w:val="Normal"/>
    <w:rsid w:val="009B010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9B0106"/>
  </w:style>
  <w:style w:type="character" w:customStyle="1" w:styleId="articleheadline">
    <w:name w:val="articleheadline"/>
    <w:basedOn w:val="DefaultParagraphFont"/>
    <w:rsid w:val="009B0106"/>
  </w:style>
  <w:style w:type="paragraph" w:customStyle="1" w:styleId="u-intro">
    <w:name w:val="u-intro"/>
    <w:basedOn w:val="Normal"/>
    <w:rsid w:val="009B0106"/>
    <w:pPr>
      <w:spacing w:before="100" w:beforeAutospacing="1" w:after="100" w:afterAutospacing="1"/>
    </w:pPr>
    <w:rPr>
      <w:sz w:val="24"/>
    </w:rPr>
  </w:style>
  <w:style w:type="character" w:customStyle="1" w:styleId="u-byline">
    <w:name w:val="u-byline"/>
    <w:basedOn w:val="DefaultParagraphFont"/>
    <w:rsid w:val="009B0106"/>
  </w:style>
  <w:style w:type="character" w:customStyle="1" w:styleId="articlebya">
    <w:name w:val="articleby_a"/>
    <w:basedOn w:val="DefaultParagraphFont"/>
    <w:rsid w:val="009B0106"/>
  </w:style>
  <w:style w:type="character" w:customStyle="1" w:styleId="popupwinby">
    <w:name w:val="popupwinby"/>
    <w:basedOn w:val="DefaultParagraphFont"/>
    <w:rsid w:val="009B0106"/>
  </w:style>
  <w:style w:type="character" w:customStyle="1" w:styleId="storyheader">
    <w:name w:val="storyheader"/>
    <w:basedOn w:val="DefaultParagraphFont"/>
    <w:rsid w:val="009B0106"/>
  </w:style>
  <w:style w:type="character" w:customStyle="1" w:styleId="marron">
    <w:name w:val="marron"/>
    <w:basedOn w:val="DefaultParagraphFont"/>
    <w:rsid w:val="009B0106"/>
  </w:style>
  <w:style w:type="paragraph" w:customStyle="1" w:styleId="StyleNormalWeb10pt">
    <w:name w:val="Style Normal (Web) + 10 pt"/>
    <w:basedOn w:val="NormalWeb"/>
    <w:next w:val="Normal"/>
    <w:rsid w:val="009B0106"/>
    <w:rPr>
      <w:rFonts w:ascii="Bookman Old Style" w:eastAsiaTheme="minorHAnsi" w:hAnsi="Bookman Old Style"/>
      <w:sz w:val="20"/>
      <w:lang w:bidi="ar-SA"/>
    </w:rPr>
  </w:style>
  <w:style w:type="character" w:customStyle="1" w:styleId="StyleNormalWeb10ptChar">
    <w:name w:val="Style Normal (Web) + 10 pt Char"/>
    <w:basedOn w:val="DefaultParagraphFont"/>
    <w:rsid w:val="009B0106"/>
    <w:rPr>
      <w:szCs w:val="24"/>
      <w:lang w:val="en-US" w:eastAsia="en-US" w:bidi="ar-SA"/>
    </w:rPr>
  </w:style>
  <w:style w:type="paragraph" w:customStyle="1" w:styleId="TagCiteShells">
    <w:name w:val="Tag/Cite/Shells"/>
    <w:basedOn w:val="Normal"/>
    <w:rsid w:val="009B0106"/>
    <w:rPr>
      <w:b/>
    </w:rPr>
  </w:style>
  <w:style w:type="paragraph" w:customStyle="1" w:styleId="DefinitionTerm">
    <w:name w:val="Definition Term"/>
    <w:basedOn w:val="Normal"/>
    <w:next w:val="Normal"/>
    <w:rsid w:val="009B0106"/>
    <w:rPr>
      <w:snapToGrid w:val="0"/>
      <w:sz w:val="24"/>
    </w:rPr>
  </w:style>
  <w:style w:type="character" w:customStyle="1" w:styleId="Style3CharChar">
    <w:name w:val="Style3 Char Char"/>
    <w:basedOn w:val="DefaultParagraphFont"/>
    <w:rsid w:val="009B010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B0106"/>
    <w:pPr>
      <w:spacing w:after="60"/>
    </w:pPr>
    <w:rPr>
      <w:rFonts w:eastAsia="Segoe UI" w:cs="Cambria"/>
      <w:caps/>
      <w:sz w:val="20"/>
      <w:lang w:eastAsia="zh-CN"/>
    </w:rPr>
  </w:style>
  <w:style w:type="character" w:customStyle="1" w:styleId="NormalChar0">
    <w:name w:val="Normal Char"/>
    <w:basedOn w:val="DefaultParagraphFont"/>
    <w:rsid w:val="009B0106"/>
    <w:rPr>
      <w:lang w:eastAsia="en-US"/>
    </w:rPr>
  </w:style>
  <w:style w:type="character" w:customStyle="1" w:styleId="BoldUnderlineChar2">
    <w:name w:val="Bold + Underline Char"/>
    <w:basedOn w:val="DefaultParagraphFont"/>
    <w:rsid w:val="009B010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B010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9B0106"/>
  </w:style>
  <w:style w:type="character" w:customStyle="1" w:styleId="CharacterStyle7">
    <w:name w:val="Character Style 7"/>
    <w:rsid w:val="009B0106"/>
    <w:rPr>
      <w:rFonts w:ascii="Trebuchet MS" w:hAnsi="Trebuchet MS" w:cs="Trebuchet MS"/>
      <w:sz w:val="20"/>
      <w:szCs w:val="20"/>
      <w:u w:val="single"/>
    </w:rPr>
  </w:style>
  <w:style w:type="character" w:customStyle="1" w:styleId="StyleStyle4Char">
    <w:name w:val="Style Style4 + Char"/>
    <w:basedOn w:val="DefaultParagraphFont"/>
    <w:rsid w:val="009B010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B010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B0106"/>
    <w:rPr>
      <w:rFonts w:ascii="Symbol" w:hAnsi="Symbol"/>
      <w:sz w:val="21"/>
      <w:szCs w:val="21"/>
      <w:u w:val="thick"/>
    </w:rPr>
  </w:style>
  <w:style w:type="character" w:customStyle="1" w:styleId="UnderlinedEvidenceCharChar">
    <w:name w:val="Underlined Evidence Char Char"/>
    <w:basedOn w:val="DefaultParagraphFont"/>
    <w:rsid w:val="009B0106"/>
    <w:rPr>
      <w:rFonts w:ascii="Symbol" w:hAnsi="Symbol"/>
      <w:sz w:val="21"/>
      <w:szCs w:val="21"/>
      <w:u w:val="thick"/>
      <w:lang w:val="en-US" w:eastAsia="en-US" w:bidi="ar-SA"/>
    </w:rPr>
  </w:style>
  <w:style w:type="character" w:styleId="PlaceholderText">
    <w:name w:val="Placeholder Text"/>
    <w:basedOn w:val="DefaultParagraphFont"/>
    <w:uiPriority w:val="99"/>
    <w:rsid w:val="009B0106"/>
    <w:rPr>
      <w:color w:val="808080"/>
    </w:rPr>
  </w:style>
  <w:style w:type="paragraph" w:customStyle="1" w:styleId="Cite8">
    <w:name w:val="Cite8"/>
    <w:basedOn w:val="Normal"/>
    <w:autoRedefine/>
    <w:qFormat/>
    <w:rsid w:val="009B0106"/>
    <w:rPr>
      <w:rFonts w:ascii="Trebuchet MS" w:eastAsia="Verdana" w:hAnsi="Trebuchet MS" w:cs="Cambria"/>
    </w:rPr>
  </w:style>
  <w:style w:type="paragraph" w:customStyle="1" w:styleId="8font">
    <w:name w:val="8font"/>
    <w:basedOn w:val="Normal"/>
    <w:next w:val="Normal"/>
    <w:autoRedefine/>
    <w:rsid w:val="009B0106"/>
    <w:rPr>
      <w:rFonts w:eastAsia="Cambria Math" w:cs="Cambria"/>
      <w:szCs w:val="16"/>
    </w:rPr>
  </w:style>
  <w:style w:type="character" w:customStyle="1" w:styleId="NoterefInText">
    <w:name w:val="_NoterefInText"/>
    <w:uiPriority w:val="99"/>
    <w:rsid w:val="009B0106"/>
    <w:rPr>
      <w:rFonts w:cs="AKDPE C+ Utopia"/>
      <w:color w:val="000000"/>
    </w:rPr>
  </w:style>
  <w:style w:type="character" w:customStyle="1" w:styleId="postauthor">
    <w:name w:val="postauthor"/>
    <w:basedOn w:val="DefaultParagraphFont"/>
    <w:rsid w:val="009B0106"/>
  </w:style>
  <w:style w:type="paragraph" w:customStyle="1" w:styleId="notes-source-hasnotes">
    <w:name w:val="notes-source-hasnotes"/>
    <w:basedOn w:val="Normal"/>
    <w:rsid w:val="009B0106"/>
    <w:pPr>
      <w:spacing w:before="100" w:beforeAutospacing="1" w:after="100" w:afterAutospacing="1"/>
    </w:pPr>
    <w:rPr>
      <w:rFonts w:ascii="Tahoma" w:hAnsi="Tahoma"/>
      <w:szCs w:val="20"/>
    </w:rPr>
  </w:style>
  <w:style w:type="character" w:customStyle="1" w:styleId="span">
    <w:name w:val="span"/>
    <w:basedOn w:val="DefaultParagraphFont"/>
    <w:rsid w:val="009B0106"/>
  </w:style>
  <w:style w:type="character" w:customStyle="1" w:styleId="maintitle">
    <w:name w:val="maintitle"/>
    <w:basedOn w:val="DefaultParagraphFont"/>
    <w:rsid w:val="009B0106"/>
  </w:style>
  <w:style w:type="character" w:customStyle="1" w:styleId="thirdparty-logo">
    <w:name w:val="thirdparty-logo"/>
    <w:basedOn w:val="DefaultParagraphFont"/>
    <w:rsid w:val="009B0106"/>
  </w:style>
  <w:style w:type="character" w:customStyle="1" w:styleId="posted">
    <w:name w:val="posted"/>
    <w:basedOn w:val="DefaultParagraphFont"/>
    <w:rsid w:val="009B0106"/>
  </w:style>
  <w:style w:type="character" w:customStyle="1" w:styleId="ticker">
    <w:name w:val="ticker"/>
    <w:basedOn w:val="DefaultParagraphFont"/>
    <w:rsid w:val="009B0106"/>
  </w:style>
  <w:style w:type="paragraph" w:customStyle="1" w:styleId="articlemeta">
    <w:name w:val="articlemeta"/>
    <w:basedOn w:val="Normal"/>
    <w:rsid w:val="009B0106"/>
    <w:pPr>
      <w:spacing w:before="100" w:beforeAutospacing="1" w:after="100" w:afterAutospacing="1"/>
    </w:pPr>
    <w:rPr>
      <w:rFonts w:ascii="Tahoma" w:hAnsi="Tahoma"/>
      <w:szCs w:val="20"/>
    </w:rPr>
  </w:style>
  <w:style w:type="character" w:customStyle="1" w:styleId="vcard">
    <w:name w:val="vcard"/>
    <w:basedOn w:val="DefaultParagraphFont"/>
    <w:rsid w:val="009B0106"/>
  </w:style>
  <w:style w:type="character" w:customStyle="1" w:styleId="print-footnote">
    <w:name w:val="print-footnote"/>
    <w:basedOn w:val="DefaultParagraphFont"/>
    <w:rsid w:val="009B0106"/>
  </w:style>
  <w:style w:type="character" w:customStyle="1" w:styleId="datestring">
    <w:name w:val="datestring"/>
    <w:basedOn w:val="DefaultParagraphFont"/>
    <w:rsid w:val="009B0106"/>
  </w:style>
  <w:style w:type="paragraph" w:customStyle="1" w:styleId="noindent0">
    <w:name w:val="no_indent"/>
    <w:basedOn w:val="Normal"/>
    <w:rsid w:val="009B0106"/>
    <w:pPr>
      <w:spacing w:before="100" w:beforeAutospacing="1" w:after="100" w:afterAutospacing="1"/>
    </w:pPr>
    <w:rPr>
      <w:rFonts w:ascii="Tahoma" w:hAnsi="Tahoma"/>
      <w:szCs w:val="20"/>
    </w:rPr>
  </w:style>
  <w:style w:type="character" w:customStyle="1" w:styleId="email">
    <w:name w:val="email"/>
    <w:basedOn w:val="DefaultParagraphFont"/>
    <w:rsid w:val="009B0106"/>
  </w:style>
  <w:style w:type="paragraph" w:customStyle="1" w:styleId="left">
    <w:name w:val="left"/>
    <w:basedOn w:val="Normal"/>
    <w:rsid w:val="009B0106"/>
    <w:pPr>
      <w:spacing w:before="100" w:beforeAutospacing="1" w:after="100" w:afterAutospacing="1"/>
    </w:pPr>
    <w:rPr>
      <w:rFonts w:ascii="Tahoma" w:hAnsi="Tahoma"/>
      <w:szCs w:val="20"/>
    </w:rPr>
  </w:style>
  <w:style w:type="paragraph" w:customStyle="1" w:styleId="right">
    <w:name w:val="right"/>
    <w:basedOn w:val="Normal"/>
    <w:rsid w:val="009B0106"/>
    <w:pPr>
      <w:spacing w:before="100" w:beforeAutospacing="1" w:after="100" w:afterAutospacing="1"/>
    </w:pPr>
    <w:rPr>
      <w:rFonts w:ascii="Tahoma" w:hAnsi="Tahoma"/>
      <w:szCs w:val="20"/>
    </w:rPr>
  </w:style>
  <w:style w:type="character" w:customStyle="1" w:styleId="gptad">
    <w:name w:val="gptad"/>
    <w:basedOn w:val="DefaultParagraphFont"/>
    <w:rsid w:val="009B0106"/>
  </w:style>
  <w:style w:type="paragraph" w:customStyle="1" w:styleId="creditpostedmodified">
    <w:name w:val="credit_posted_modified"/>
    <w:basedOn w:val="Normal"/>
    <w:rsid w:val="009B0106"/>
    <w:pPr>
      <w:spacing w:before="100" w:beforeAutospacing="1" w:after="100" w:afterAutospacing="1"/>
    </w:pPr>
    <w:rPr>
      <w:rFonts w:ascii="Tahoma" w:hAnsi="Tahoma"/>
      <w:szCs w:val="20"/>
    </w:rPr>
  </w:style>
  <w:style w:type="character" w:customStyle="1" w:styleId="creditline">
    <w:name w:val="creditline"/>
    <w:basedOn w:val="DefaultParagraphFont"/>
    <w:rsid w:val="009B0106"/>
  </w:style>
  <w:style w:type="character" w:customStyle="1" w:styleId="grd">
    <w:name w:val="grd"/>
    <w:basedOn w:val="DefaultParagraphFont"/>
    <w:rsid w:val="009B0106"/>
  </w:style>
  <w:style w:type="paragraph" w:customStyle="1" w:styleId="hs-text-container">
    <w:name w:val="hs-text-container"/>
    <w:basedOn w:val="Normal"/>
    <w:rsid w:val="009B0106"/>
    <w:pPr>
      <w:spacing w:before="100" w:beforeAutospacing="1" w:after="100" w:afterAutospacing="1"/>
    </w:pPr>
    <w:rPr>
      <w:rFonts w:ascii="Tahoma" w:hAnsi="Tahoma"/>
      <w:szCs w:val="20"/>
    </w:rPr>
  </w:style>
  <w:style w:type="character" w:customStyle="1" w:styleId="created">
    <w:name w:val="created"/>
    <w:basedOn w:val="DefaultParagraphFont"/>
    <w:rsid w:val="009B0106"/>
  </w:style>
  <w:style w:type="character" w:customStyle="1" w:styleId="changed">
    <w:name w:val="changed"/>
    <w:basedOn w:val="DefaultParagraphFont"/>
    <w:rsid w:val="009B0106"/>
  </w:style>
  <w:style w:type="character" w:customStyle="1" w:styleId="article-author-name">
    <w:name w:val="article-author-name"/>
    <w:basedOn w:val="DefaultParagraphFont"/>
    <w:rsid w:val="009B0106"/>
  </w:style>
  <w:style w:type="character" w:customStyle="1" w:styleId="bioexcerpt">
    <w:name w:val="bio_excerpt"/>
    <w:basedOn w:val="DefaultParagraphFont"/>
    <w:rsid w:val="009B0106"/>
  </w:style>
  <w:style w:type="character" w:customStyle="1" w:styleId="commentcount">
    <w:name w:val="comment_count"/>
    <w:basedOn w:val="DefaultParagraphFont"/>
    <w:rsid w:val="009B0106"/>
  </w:style>
  <w:style w:type="character" w:customStyle="1" w:styleId="searchtermshighlighted">
    <w:name w:val="searchtermshighlighted"/>
    <w:basedOn w:val="DefaultParagraphFont"/>
    <w:rsid w:val="009B0106"/>
  </w:style>
  <w:style w:type="character" w:customStyle="1" w:styleId="contributornametrigger">
    <w:name w:val="contributornametrigger"/>
    <w:basedOn w:val="DefaultParagraphFont"/>
    <w:rsid w:val="009B0106"/>
  </w:style>
  <w:style w:type="character" w:customStyle="1" w:styleId="bylinepipe">
    <w:name w:val="bylinepipe"/>
    <w:basedOn w:val="DefaultParagraphFont"/>
    <w:rsid w:val="009B0106"/>
  </w:style>
  <w:style w:type="character" w:customStyle="1" w:styleId="lucenesearchresulturlb">
    <w:name w:val="lucene_search_result_url_b"/>
    <w:basedOn w:val="DefaultParagraphFont"/>
    <w:rsid w:val="009B0106"/>
  </w:style>
  <w:style w:type="character" w:customStyle="1" w:styleId="faculty-title">
    <w:name w:val="faculty-title"/>
    <w:basedOn w:val="DefaultParagraphFont"/>
    <w:rsid w:val="009B0106"/>
  </w:style>
  <w:style w:type="character" w:customStyle="1" w:styleId="count">
    <w:name w:val="count"/>
    <w:basedOn w:val="DefaultParagraphFont"/>
    <w:rsid w:val="009B0106"/>
  </w:style>
  <w:style w:type="character" w:customStyle="1" w:styleId="volume">
    <w:name w:val="volume"/>
    <w:basedOn w:val="DefaultParagraphFont"/>
    <w:rsid w:val="009B0106"/>
  </w:style>
  <w:style w:type="character" w:customStyle="1" w:styleId="issue">
    <w:name w:val="issue"/>
    <w:basedOn w:val="DefaultParagraphFont"/>
    <w:rsid w:val="009B0106"/>
  </w:style>
  <w:style w:type="character" w:customStyle="1" w:styleId="pages">
    <w:name w:val="pages"/>
    <w:basedOn w:val="DefaultParagraphFont"/>
    <w:rsid w:val="009B0106"/>
  </w:style>
  <w:style w:type="character" w:customStyle="1" w:styleId="field-content">
    <w:name w:val="field-content"/>
    <w:basedOn w:val="DefaultParagraphFont"/>
    <w:rsid w:val="009B0106"/>
  </w:style>
  <w:style w:type="character" w:customStyle="1" w:styleId="person">
    <w:name w:val="person"/>
    <w:basedOn w:val="DefaultParagraphFont"/>
    <w:rsid w:val="009B0106"/>
  </w:style>
  <w:style w:type="character" w:customStyle="1" w:styleId="corresponding">
    <w:name w:val="corresponding"/>
    <w:basedOn w:val="DefaultParagraphFont"/>
    <w:rsid w:val="009B0106"/>
  </w:style>
  <w:style w:type="character" w:customStyle="1" w:styleId="entry-date">
    <w:name w:val="entry-date"/>
    <w:basedOn w:val="DefaultParagraphFont"/>
    <w:rsid w:val="009B0106"/>
  </w:style>
  <w:style w:type="paragraph" w:customStyle="1" w:styleId="entry-meta">
    <w:name w:val="entry-meta"/>
    <w:basedOn w:val="Normal"/>
    <w:rsid w:val="009B0106"/>
    <w:pPr>
      <w:spacing w:before="100" w:beforeAutospacing="1" w:after="100" w:afterAutospacing="1"/>
    </w:pPr>
    <w:rPr>
      <w:rFonts w:ascii="Tahoma" w:hAnsi="Tahoma"/>
      <w:szCs w:val="20"/>
    </w:rPr>
  </w:style>
  <w:style w:type="character" w:customStyle="1" w:styleId="post-time">
    <w:name w:val="post-time"/>
    <w:basedOn w:val="DefaultParagraphFont"/>
    <w:rsid w:val="009B0106"/>
  </w:style>
  <w:style w:type="character" w:customStyle="1" w:styleId="post-category">
    <w:name w:val="post-category"/>
    <w:basedOn w:val="DefaultParagraphFont"/>
    <w:rsid w:val="009B0106"/>
  </w:style>
  <w:style w:type="character" w:customStyle="1" w:styleId="post-author">
    <w:name w:val="post-author"/>
    <w:basedOn w:val="DefaultParagraphFont"/>
    <w:rsid w:val="009B0106"/>
  </w:style>
  <w:style w:type="character" w:customStyle="1" w:styleId="A10">
    <w:name w:val="A10"/>
    <w:uiPriority w:val="99"/>
    <w:rsid w:val="009B0106"/>
    <w:rPr>
      <w:rFonts w:cs="MS Mincho"/>
      <w:color w:val="000000"/>
      <w:sz w:val="11"/>
      <w:szCs w:val="11"/>
    </w:rPr>
  </w:style>
  <w:style w:type="paragraph" w:customStyle="1" w:styleId="Pa10">
    <w:name w:val="Pa10"/>
    <w:basedOn w:val="Default"/>
    <w:next w:val="Default"/>
    <w:uiPriority w:val="99"/>
    <w:rsid w:val="009B010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B0106"/>
    <w:pPr>
      <w:widowControl w:val="0"/>
      <w:spacing w:line="241" w:lineRule="atLeast"/>
    </w:pPr>
    <w:rPr>
      <w:rFonts w:ascii="Verdana" w:eastAsiaTheme="minorEastAsia" w:hAnsi="Verdana" w:cs="Cambria"/>
      <w:color w:val="auto"/>
    </w:rPr>
  </w:style>
  <w:style w:type="character" w:customStyle="1" w:styleId="A9">
    <w:name w:val="A9"/>
    <w:uiPriority w:val="99"/>
    <w:rsid w:val="009B0106"/>
    <w:rPr>
      <w:rFonts w:cs="MS Mincho"/>
      <w:color w:val="000000"/>
      <w:sz w:val="14"/>
      <w:szCs w:val="14"/>
    </w:rPr>
  </w:style>
  <w:style w:type="paragraph" w:customStyle="1" w:styleId="articledetails">
    <w:name w:val="articledetails"/>
    <w:basedOn w:val="Normal"/>
    <w:rsid w:val="009B0106"/>
    <w:pPr>
      <w:spacing w:before="100" w:beforeAutospacing="1" w:after="100" w:afterAutospacing="1"/>
    </w:pPr>
    <w:rPr>
      <w:rFonts w:ascii="Tahoma" w:hAnsi="Tahoma"/>
      <w:szCs w:val="20"/>
    </w:rPr>
  </w:style>
  <w:style w:type="character" w:customStyle="1" w:styleId="posted-and-updated">
    <w:name w:val="posted-and-updated"/>
    <w:basedOn w:val="DefaultParagraphFont"/>
    <w:rsid w:val="009B0106"/>
  </w:style>
  <w:style w:type="paragraph" w:customStyle="1" w:styleId="aff">
    <w:name w:val="aff"/>
    <w:basedOn w:val="Normal"/>
    <w:rsid w:val="009B0106"/>
    <w:pPr>
      <w:spacing w:before="100" w:beforeAutospacing="1" w:after="100" w:afterAutospacing="1"/>
    </w:pPr>
    <w:rPr>
      <w:rFonts w:ascii="Tahoma" w:hAnsi="Tahoma"/>
      <w:szCs w:val="20"/>
    </w:rPr>
  </w:style>
  <w:style w:type="character" w:customStyle="1" w:styleId="entry-author">
    <w:name w:val="entry-author"/>
    <w:basedOn w:val="DefaultParagraphFont"/>
    <w:rsid w:val="009B0106"/>
  </w:style>
  <w:style w:type="character" w:customStyle="1" w:styleId="entry-author-name">
    <w:name w:val="entry-author-name"/>
    <w:basedOn w:val="DefaultParagraphFont"/>
    <w:rsid w:val="009B0106"/>
  </w:style>
  <w:style w:type="character" w:customStyle="1" w:styleId="arial11">
    <w:name w:val="arial_11"/>
    <w:basedOn w:val="DefaultParagraphFont"/>
    <w:rsid w:val="009B0106"/>
  </w:style>
  <w:style w:type="character" w:customStyle="1" w:styleId="contrib-degrees">
    <w:name w:val="contrib-degrees"/>
    <w:basedOn w:val="DefaultParagraphFont"/>
    <w:rsid w:val="009B0106"/>
  </w:style>
  <w:style w:type="character" w:customStyle="1" w:styleId="contrib-on-behalf-of">
    <w:name w:val="contrib-on-behalf-of"/>
    <w:basedOn w:val="DefaultParagraphFont"/>
    <w:rsid w:val="009B0106"/>
  </w:style>
  <w:style w:type="character" w:customStyle="1" w:styleId="pubtime">
    <w:name w:val="pubtime"/>
    <w:basedOn w:val="DefaultParagraphFont"/>
    <w:rsid w:val="009B0106"/>
  </w:style>
  <w:style w:type="character" w:customStyle="1" w:styleId="time">
    <w:name w:val="time"/>
    <w:basedOn w:val="DefaultParagraphFont"/>
    <w:rsid w:val="009B0106"/>
  </w:style>
  <w:style w:type="character" w:customStyle="1" w:styleId="fbcommentscount">
    <w:name w:val="fb_comments_count"/>
    <w:basedOn w:val="DefaultParagraphFont"/>
    <w:rsid w:val="009B0106"/>
  </w:style>
  <w:style w:type="character" w:customStyle="1" w:styleId="stsharethiscustom">
    <w:name w:val="st_sharethis_custom"/>
    <w:basedOn w:val="DefaultParagraphFont"/>
    <w:rsid w:val="009B0106"/>
  </w:style>
  <w:style w:type="paragraph" w:customStyle="1" w:styleId="permalinkable">
    <w:name w:val="permalinkable"/>
    <w:basedOn w:val="Normal"/>
    <w:rsid w:val="009B0106"/>
    <w:pPr>
      <w:spacing w:before="100" w:beforeAutospacing="1" w:after="100" w:afterAutospacing="1"/>
    </w:pPr>
    <w:rPr>
      <w:rFonts w:ascii="Tahoma" w:hAnsi="Tahoma"/>
      <w:szCs w:val="20"/>
    </w:rPr>
  </w:style>
  <w:style w:type="character" w:customStyle="1" w:styleId="post-date">
    <w:name w:val="post-date"/>
    <w:basedOn w:val="DefaultParagraphFont"/>
    <w:rsid w:val="009B0106"/>
  </w:style>
  <w:style w:type="character" w:customStyle="1" w:styleId="link-external">
    <w:name w:val="link-external"/>
    <w:basedOn w:val="DefaultParagraphFont"/>
    <w:rsid w:val="009B0106"/>
  </w:style>
  <w:style w:type="character" w:customStyle="1" w:styleId="articleauthor">
    <w:name w:val="article_author"/>
    <w:basedOn w:val="DefaultParagraphFont"/>
    <w:rsid w:val="009B0106"/>
  </w:style>
  <w:style w:type="character" w:customStyle="1" w:styleId="articleissue">
    <w:name w:val="article_issue"/>
    <w:basedOn w:val="DefaultParagraphFont"/>
    <w:rsid w:val="009B0106"/>
  </w:style>
  <w:style w:type="character" w:customStyle="1" w:styleId="a-size-large">
    <w:name w:val="a-size-large"/>
    <w:basedOn w:val="DefaultParagraphFont"/>
    <w:rsid w:val="009B0106"/>
  </w:style>
  <w:style w:type="character" w:customStyle="1" w:styleId="a-size-medium">
    <w:name w:val="a-size-medium"/>
    <w:basedOn w:val="DefaultParagraphFont"/>
    <w:rsid w:val="009B0106"/>
  </w:style>
  <w:style w:type="character" w:customStyle="1" w:styleId="contribution">
    <w:name w:val="contribution"/>
    <w:basedOn w:val="DefaultParagraphFont"/>
    <w:rsid w:val="009B0106"/>
  </w:style>
  <w:style w:type="character" w:customStyle="1" w:styleId="a-color-secondary">
    <w:name w:val="a-color-secondary"/>
    <w:basedOn w:val="DefaultParagraphFont"/>
    <w:rsid w:val="009B0106"/>
  </w:style>
  <w:style w:type="paragraph" w:customStyle="1" w:styleId="sbyline">
    <w:name w:val="sbyline"/>
    <w:basedOn w:val="Normal"/>
    <w:rsid w:val="009B0106"/>
    <w:pPr>
      <w:spacing w:before="100" w:beforeAutospacing="1" w:after="100" w:afterAutospacing="1"/>
    </w:pPr>
    <w:rPr>
      <w:rFonts w:ascii="Tahoma" w:hAnsi="Tahoma"/>
      <w:szCs w:val="20"/>
    </w:rPr>
  </w:style>
  <w:style w:type="character" w:customStyle="1" w:styleId="ui-author">
    <w:name w:val="ui-author"/>
    <w:basedOn w:val="DefaultParagraphFont"/>
    <w:rsid w:val="009B0106"/>
  </w:style>
  <w:style w:type="character" w:customStyle="1" w:styleId="ui-staffline">
    <w:name w:val="ui-staffline"/>
    <w:basedOn w:val="DefaultParagraphFont"/>
    <w:rsid w:val="009B0106"/>
  </w:style>
  <w:style w:type="paragraph" w:customStyle="1" w:styleId="promotion-tag-p">
    <w:name w:val="promotion-tag-p"/>
    <w:basedOn w:val="Normal"/>
    <w:rsid w:val="009B0106"/>
    <w:pPr>
      <w:spacing w:before="100" w:beforeAutospacing="1" w:after="100" w:afterAutospacing="1"/>
    </w:pPr>
    <w:rPr>
      <w:rFonts w:ascii="Tahoma" w:hAnsi="Tahoma"/>
      <w:szCs w:val="20"/>
    </w:rPr>
  </w:style>
  <w:style w:type="paragraph" w:customStyle="1" w:styleId="heading">
    <w:name w:val="heading"/>
    <w:basedOn w:val="Normal"/>
    <w:rsid w:val="009B0106"/>
    <w:pPr>
      <w:spacing w:before="100" w:beforeAutospacing="1" w:after="100" w:afterAutospacing="1"/>
    </w:pPr>
    <w:rPr>
      <w:rFonts w:ascii="Tahoma" w:hAnsi="Tahoma"/>
      <w:szCs w:val="20"/>
    </w:rPr>
  </w:style>
  <w:style w:type="character" w:customStyle="1" w:styleId="value">
    <w:name w:val="value"/>
    <w:basedOn w:val="DefaultParagraphFont"/>
    <w:rsid w:val="009B0106"/>
  </w:style>
  <w:style w:type="character" w:customStyle="1" w:styleId="specialissuelabel">
    <w:name w:val="specialissuelabel"/>
    <w:basedOn w:val="DefaultParagraphFont"/>
    <w:rsid w:val="009B0106"/>
  </w:style>
  <w:style w:type="character" w:customStyle="1" w:styleId="referencediv">
    <w:name w:val="referencediv"/>
    <w:basedOn w:val="DefaultParagraphFont"/>
    <w:rsid w:val="009B0106"/>
  </w:style>
  <w:style w:type="character" w:customStyle="1" w:styleId="wp-smiley">
    <w:name w:val="wp-smiley"/>
    <w:basedOn w:val="DefaultParagraphFont"/>
    <w:rsid w:val="009B0106"/>
  </w:style>
  <w:style w:type="character" w:customStyle="1" w:styleId="meta-prep">
    <w:name w:val="meta-prep"/>
    <w:basedOn w:val="DefaultParagraphFont"/>
    <w:rsid w:val="009B0106"/>
  </w:style>
  <w:style w:type="character" w:customStyle="1" w:styleId="artjournal">
    <w:name w:val="art_journal"/>
    <w:basedOn w:val="DefaultParagraphFont"/>
    <w:rsid w:val="009B0106"/>
  </w:style>
  <w:style w:type="character" w:customStyle="1" w:styleId="artdatevolumeissuepart">
    <w:name w:val="art_datevolumeissuepart"/>
    <w:basedOn w:val="DefaultParagraphFont"/>
    <w:rsid w:val="009B0106"/>
  </w:style>
  <w:style w:type="character" w:customStyle="1" w:styleId="artpages">
    <w:name w:val="art_pages"/>
    <w:basedOn w:val="DefaultParagraphFont"/>
    <w:rsid w:val="009B0106"/>
  </w:style>
  <w:style w:type="character" w:customStyle="1" w:styleId="singlehighlightclass">
    <w:name w:val="single_highlight_class"/>
    <w:basedOn w:val="DefaultParagraphFont"/>
    <w:rsid w:val="009B0106"/>
  </w:style>
  <w:style w:type="character" w:customStyle="1" w:styleId="degree">
    <w:name w:val="degree"/>
    <w:basedOn w:val="DefaultParagraphFont"/>
    <w:rsid w:val="009B0106"/>
  </w:style>
  <w:style w:type="character" w:customStyle="1" w:styleId="major">
    <w:name w:val="major"/>
    <w:basedOn w:val="DefaultParagraphFont"/>
    <w:rsid w:val="009B0106"/>
  </w:style>
  <w:style w:type="character" w:customStyle="1" w:styleId="authors">
    <w:name w:val="authors"/>
    <w:basedOn w:val="DefaultParagraphFont"/>
    <w:rsid w:val="009B0106"/>
  </w:style>
  <w:style w:type="character" w:customStyle="1" w:styleId="views">
    <w:name w:val="views"/>
    <w:basedOn w:val="DefaultParagraphFont"/>
    <w:rsid w:val="009B0106"/>
  </w:style>
  <w:style w:type="character" w:customStyle="1" w:styleId="stmainservices">
    <w:name w:val="stmainservices"/>
    <w:basedOn w:val="DefaultParagraphFont"/>
    <w:rsid w:val="009B0106"/>
  </w:style>
  <w:style w:type="character" w:customStyle="1" w:styleId="stbubblehcount">
    <w:name w:val="stbubble_hcount"/>
    <w:basedOn w:val="DefaultParagraphFont"/>
    <w:rsid w:val="009B0106"/>
  </w:style>
  <w:style w:type="paragraph" w:customStyle="1" w:styleId="Document">
    <w:name w:val="_Document"/>
    <w:basedOn w:val="Default"/>
    <w:next w:val="Default"/>
    <w:uiPriority w:val="99"/>
    <w:rsid w:val="009B010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B010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B0106"/>
    <w:pPr>
      <w:widowControl w:val="0"/>
    </w:pPr>
    <w:rPr>
      <w:rFonts w:ascii="AKDPE C+ Utopia" w:eastAsiaTheme="minorEastAsia" w:hAnsi="AKDPE C+ Utopia" w:cs="Cambria"/>
      <w:color w:val="auto"/>
    </w:rPr>
  </w:style>
  <w:style w:type="paragraph" w:customStyle="1" w:styleId="collapsed-hide">
    <w:name w:val="collapsed-hide"/>
    <w:basedOn w:val="Normal"/>
    <w:rsid w:val="009B0106"/>
    <w:pPr>
      <w:spacing w:before="100" w:beforeAutospacing="1" w:after="100" w:afterAutospacing="1"/>
    </w:pPr>
    <w:rPr>
      <w:rFonts w:ascii="Tahoma" w:hAnsi="Tahoma"/>
      <w:szCs w:val="20"/>
    </w:rPr>
  </w:style>
  <w:style w:type="paragraph" w:customStyle="1" w:styleId="Pa7">
    <w:name w:val="Pa7"/>
    <w:basedOn w:val="Default"/>
    <w:next w:val="Default"/>
    <w:uiPriority w:val="99"/>
    <w:rsid w:val="009B0106"/>
    <w:pPr>
      <w:widowControl w:val="0"/>
      <w:spacing w:line="211" w:lineRule="atLeast"/>
    </w:pPr>
    <w:rPr>
      <w:rFonts w:ascii="Courier New" w:eastAsiaTheme="minorEastAsia" w:hAnsi="Courier New" w:cs="Cambria"/>
      <w:color w:val="auto"/>
    </w:rPr>
  </w:style>
  <w:style w:type="paragraph" w:customStyle="1" w:styleId="odd">
    <w:name w:val="odd"/>
    <w:basedOn w:val="Normal"/>
    <w:rsid w:val="009B0106"/>
    <w:pPr>
      <w:spacing w:before="100" w:beforeAutospacing="1" w:after="100" w:afterAutospacing="1"/>
    </w:pPr>
    <w:rPr>
      <w:rFonts w:ascii="Tahoma" w:hAnsi="Tahoma"/>
      <w:szCs w:val="20"/>
    </w:rPr>
  </w:style>
  <w:style w:type="character" w:customStyle="1" w:styleId="article-date">
    <w:name w:val="article-date"/>
    <w:basedOn w:val="DefaultParagraphFont"/>
    <w:rsid w:val="009B0106"/>
  </w:style>
  <w:style w:type="character" w:customStyle="1" w:styleId="article-author">
    <w:name w:val="article-author"/>
    <w:basedOn w:val="DefaultParagraphFont"/>
    <w:rsid w:val="009B0106"/>
  </w:style>
  <w:style w:type="character" w:customStyle="1" w:styleId="tolocaltime">
    <w:name w:val="tolocaltime"/>
    <w:basedOn w:val="DefaultParagraphFont"/>
    <w:rsid w:val="009B0106"/>
  </w:style>
  <w:style w:type="character" w:customStyle="1" w:styleId="pb-byline">
    <w:name w:val="pb-byline"/>
    <w:basedOn w:val="DefaultParagraphFont"/>
    <w:rsid w:val="009B0106"/>
  </w:style>
  <w:style w:type="character" w:customStyle="1" w:styleId="pb-timestamp">
    <w:name w:val="pb-timestamp"/>
    <w:basedOn w:val="DefaultParagraphFont"/>
    <w:rsid w:val="009B0106"/>
  </w:style>
  <w:style w:type="paragraph" w:customStyle="1" w:styleId="Pa8">
    <w:name w:val="Pa8"/>
    <w:basedOn w:val="Default"/>
    <w:next w:val="Default"/>
    <w:uiPriority w:val="99"/>
    <w:rsid w:val="009B010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B010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B0106"/>
  </w:style>
  <w:style w:type="character" w:customStyle="1" w:styleId="even">
    <w:name w:val="even"/>
    <w:basedOn w:val="DefaultParagraphFont"/>
    <w:rsid w:val="009B0106"/>
  </w:style>
  <w:style w:type="paragraph" w:customStyle="1" w:styleId="volissue">
    <w:name w:val="volissue"/>
    <w:basedOn w:val="Normal"/>
    <w:rsid w:val="009B0106"/>
    <w:pPr>
      <w:spacing w:before="100" w:beforeAutospacing="1" w:after="100" w:afterAutospacing="1"/>
    </w:pPr>
    <w:rPr>
      <w:rFonts w:ascii="Tahoma" w:hAnsi="Tahoma"/>
      <w:szCs w:val="20"/>
    </w:rPr>
  </w:style>
  <w:style w:type="character" w:customStyle="1" w:styleId="view-count">
    <w:name w:val="view-count"/>
    <w:basedOn w:val="DefaultParagraphFont"/>
    <w:rsid w:val="009B0106"/>
  </w:style>
  <w:style w:type="character" w:customStyle="1" w:styleId="tChar">
    <w:name w:val="t Char"/>
    <w:rsid w:val="009B0106"/>
    <w:rPr>
      <w:rFonts w:ascii="Georgia" w:eastAsia="Times New Roman" w:hAnsi="Georgia" w:cs="Calibri"/>
      <w:b/>
      <w:lang w:val="x-none" w:eastAsia="x-none"/>
    </w:rPr>
  </w:style>
  <w:style w:type="paragraph" w:customStyle="1" w:styleId="BoldUnderlineChar20">
    <w:name w:val="BoldUnderline Char2"/>
    <w:link w:val="BoldUnderlineChar2Char"/>
    <w:rsid w:val="009B010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9B0106"/>
    <w:rPr>
      <w:rFonts w:ascii="Times New Roman" w:eastAsia="Times New Roman" w:hAnsi="Times New Roman" w:cs="Times New Roman"/>
      <w:b/>
      <w:sz w:val="20"/>
      <w:szCs w:val="24"/>
      <w:u w:val="single"/>
    </w:rPr>
  </w:style>
  <w:style w:type="character" w:customStyle="1" w:styleId="UnderlineCharChar4">
    <w:name w:val="Underline Char Char4"/>
    <w:rsid w:val="009B0106"/>
    <w:rPr>
      <w:szCs w:val="24"/>
      <w:u w:val="single"/>
      <w:lang w:val="en-US" w:eastAsia="en-US" w:bidi="ar-SA"/>
    </w:rPr>
  </w:style>
  <w:style w:type="character" w:customStyle="1" w:styleId="BoldUnderlineCharChar3">
    <w:name w:val="BoldUnderline Char Char3"/>
    <w:rsid w:val="009B0106"/>
    <w:rPr>
      <w:b/>
      <w:szCs w:val="24"/>
      <w:u w:val="single"/>
      <w:lang w:val="en-US" w:eastAsia="en-US" w:bidi="ar-SA"/>
    </w:rPr>
  </w:style>
  <w:style w:type="character" w:customStyle="1" w:styleId="BoldUnderlineCharChar2">
    <w:name w:val="BoldUnderline Char Char2"/>
    <w:rsid w:val="009B0106"/>
    <w:rPr>
      <w:b/>
      <w:szCs w:val="24"/>
      <w:u w:val="single"/>
      <w:lang w:val="en-US" w:eastAsia="en-US" w:bidi="ar-SA"/>
    </w:rPr>
  </w:style>
  <w:style w:type="paragraph" w:customStyle="1" w:styleId="UnderlineCard0">
    <w:name w:val="UnderlineCard"/>
    <w:basedOn w:val="Heading3"/>
    <w:link w:val="UnderlineCardChar"/>
    <w:qFormat/>
    <w:rsid w:val="009B0106"/>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9B0106"/>
    <w:rPr>
      <w:rFonts w:ascii="Calibri" w:eastAsia="Calibri" w:hAnsi="Calibri" w:cs="Times New Roman"/>
      <w:bCs/>
      <w:sz w:val="20"/>
      <w:szCs w:val="20"/>
      <w:u w:val="single"/>
      <w:lang w:val="x-none" w:eastAsia="x-none"/>
    </w:rPr>
  </w:style>
  <w:style w:type="character" w:customStyle="1" w:styleId="5Notunderlined">
    <w:name w:val="5 Not underlined"/>
    <w:rsid w:val="009B0106"/>
    <w:rPr>
      <w:rFonts w:ascii="Times New Roman" w:hAnsi="Times New Roman"/>
      <w:sz w:val="16"/>
    </w:rPr>
  </w:style>
  <w:style w:type="character" w:customStyle="1" w:styleId="volume-issue">
    <w:name w:val="volume-issue"/>
    <w:rsid w:val="009B0106"/>
    <w:rPr>
      <w:rFonts w:cs="Times New Roman"/>
    </w:rPr>
  </w:style>
  <w:style w:type="character" w:customStyle="1" w:styleId="i">
    <w:name w:val="i"/>
    <w:basedOn w:val="DefaultParagraphFont"/>
    <w:uiPriority w:val="99"/>
    <w:rsid w:val="009B0106"/>
  </w:style>
  <w:style w:type="character" w:customStyle="1" w:styleId="storytext">
    <w:name w:val="storytext"/>
    <w:basedOn w:val="DefaultParagraphFont"/>
    <w:rsid w:val="009B0106"/>
  </w:style>
  <w:style w:type="character" w:customStyle="1" w:styleId="heading3char0">
    <w:name w:val="heading3char"/>
    <w:rsid w:val="009B0106"/>
  </w:style>
  <w:style w:type="character" w:customStyle="1" w:styleId="boldness1">
    <w:name w:val="boldness1"/>
    <w:rsid w:val="009B0106"/>
  </w:style>
  <w:style w:type="paragraph" w:customStyle="1" w:styleId="Cardd">
    <w:name w:val="Cardd"/>
    <w:basedOn w:val="Normal"/>
    <w:uiPriority w:val="4"/>
    <w:qFormat/>
    <w:rsid w:val="009B0106"/>
    <w:pPr>
      <w:ind w:left="288" w:right="288"/>
    </w:pPr>
  </w:style>
  <w:style w:type="paragraph" w:customStyle="1" w:styleId="document0">
    <w:name w:val="document"/>
    <w:basedOn w:val="Normal"/>
    <w:rsid w:val="009B010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9B0106"/>
    <w:rPr>
      <w:rFonts w:cs="Arial"/>
      <w:bCs/>
      <w:szCs w:val="26"/>
      <w:u w:val="single"/>
      <w:lang w:val="en-US" w:eastAsia="en-US" w:bidi="ar-SA"/>
    </w:rPr>
  </w:style>
  <w:style w:type="character" w:customStyle="1" w:styleId="current-selection">
    <w:name w:val="current-selection"/>
    <w:basedOn w:val="DefaultParagraphFont"/>
    <w:rsid w:val="009B0106"/>
  </w:style>
  <w:style w:type="character" w:customStyle="1" w:styleId="a2">
    <w:name w:val="_"/>
    <w:basedOn w:val="DefaultParagraphFont"/>
    <w:rsid w:val="009B0106"/>
  </w:style>
  <w:style w:type="paragraph" w:customStyle="1" w:styleId="Shrink6">
    <w:name w:val="Shrink 6"/>
    <w:basedOn w:val="Normal"/>
    <w:qFormat/>
    <w:rsid w:val="009B0106"/>
    <w:rPr>
      <w:rFonts w:eastAsia="Calibri" w:cs="Times New Roman"/>
      <w:sz w:val="12"/>
    </w:rPr>
  </w:style>
  <w:style w:type="character" w:customStyle="1" w:styleId="messagecontent">
    <w:name w:val="message_content"/>
    <w:rsid w:val="009B0106"/>
  </w:style>
  <w:style w:type="character" w:customStyle="1" w:styleId="StyleUnderlineChar">
    <w:name w:val="Style Underline Char"/>
    <w:basedOn w:val="DefaultParagraphFont"/>
    <w:rsid w:val="009B010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B01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9B0106"/>
    <w:rPr>
      <w:rFonts w:ascii="Calibri" w:eastAsia="Times New Roman" w:hAnsi="Calibri" w:cs="Arial"/>
      <w:b/>
      <w:kern w:val="32"/>
      <w:sz w:val="24"/>
      <w:szCs w:val="32"/>
      <w:u w:val="single"/>
    </w:rPr>
  </w:style>
  <w:style w:type="character" w:customStyle="1" w:styleId="twelptblackblack1">
    <w:name w:val="twelptblackblack1"/>
    <w:basedOn w:val="DefaultParagraphFont"/>
    <w:rsid w:val="009B0106"/>
    <w:rPr>
      <w:rFonts w:ascii="Verdana" w:hAnsi="Verdana" w:hint="default"/>
      <w:color w:val="000000"/>
      <w:sz w:val="16"/>
      <w:szCs w:val="16"/>
    </w:rPr>
  </w:style>
  <w:style w:type="character" w:customStyle="1" w:styleId="Heading3CharCharCharChar1">
    <w:name w:val="Heading 3 Char Char Char Char1"/>
    <w:rsid w:val="009B0106"/>
    <w:rPr>
      <w:rFonts w:cs="Arial"/>
      <w:bCs/>
      <w:szCs w:val="26"/>
      <w:u w:val="single"/>
      <w:lang w:val="en-US" w:eastAsia="en-US" w:bidi="ar-SA"/>
    </w:rPr>
  </w:style>
  <w:style w:type="paragraph" w:customStyle="1" w:styleId="conintrotext">
    <w:name w:val="conintrotext"/>
    <w:basedOn w:val="Normal"/>
    <w:uiPriority w:val="99"/>
    <w:rsid w:val="009B0106"/>
    <w:pPr>
      <w:spacing w:before="100" w:beforeAutospacing="1" w:after="100" w:afterAutospacing="1"/>
    </w:pPr>
    <w:rPr>
      <w:rFonts w:eastAsia="Times New Roman"/>
      <w:sz w:val="24"/>
    </w:rPr>
  </w:style>
  <w:style w:type="character" w:customStyle="1" w:styleId="comment-body">
    <w:name w:val="comment-body"/>
    <w:rsid w:val="009B0106"/>
  </w:style>
  <w:style w:type="character" w:customStyle="1" w:styleId="UnderlineCharCharChar1">
    <w:name w:val="Underline Char Char Char1"/>
    <w:rsid w:val="009B010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B010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B0106"/>
    <w:rPr>
      <w:rFonts w:asciiTheme="minorHAnsi" w:eastAsia="MS Mincho" w:hAnsiTheme="minorHAnsi"/>
      <w:b/>
      <w:u w:val="single"/>
    </w:rPr>
  </w:style>
  <w:style w:type="character" w:customStyle="1" w:styleId="mw-headline">
    <w:name w:val="mw-headline"/>
    <w:rsid w:val="009B0106"/>
  </w:style>
  <w:style w:type="character" w:customStyle="1" w:styleId="flagicon">
    <w:name w:val="flagicon"/>
    <w:rsid w:val="009B0106"/>
  </w:style>
  <w:style w:type="paragraph" w:customStyle="1" w:styleId="assert">
    <w:name w:val="assert"/>
    <w:basedOn w:val="Normal"/>
    <w:uiPriority w:val="99"/>
    <w:rsid w:val="009B0106"/>
    <w:pPr>
      <w:spacing w:before="100" w:beforeAutospacing="1" w:after="100" w:afterAutospacing="1"/>
    </w:pPr>
    <w:rPr>
      <w:rFonts w:eastAsia="Times New Roman"/>
      <w:sz w:val="24"/>
    </w:rPr>
  </w:style>
  <w:style w:type="character" w:customStyle="1" w:styleId="apturelink">
    <w:name w:val="apturelink"/>
    <w:rsid w:val="009B0106"/>
  </w:style>
  <w:style w:type="character" w:customStyle="1" w:styleId="apturelinkicon">
    <w:name w:val="apturelinkicon"/>
    <w:rsid w:val="009B0106"/>
  </w:style>
  <w:style w:type="paragraph" w:customStyle="1" w:styleId="Default1">
    <w:name w:val="Default1"/>
    <w:basedOn w:val="Default"/>
    <w:next w:val="Default"/>
    <w:uiPriority w:val="99"/>
    <w:rsid w:val="009B0106"/>
    <w:rPr>
      <w:color w:val="auto"/>
    </w:rPr>
  </w:style>
  <w:style w:type="paragraph" w:customStyle="1" w:styleId="center">
    <w:name w:val="center"/>
    <w:basedOn w:val="Normal"/>
    <w:uiPriority w:val="99"/>
    <w:rsid w:val="009B0106"/>
    <w:pPr>
      <w:spacing w:before="100" w:beforeAutospacing="1" w:after="100" w:afterAutospacing="1"/>
    </w:pPr>
    <w:rPr>
      <w:rFonts w:eastAsia="Times New Roman"/>
      <w:sz w:val="24"/>
    </w:rPr>
  </w:style>
  <w:style w:type="character" w:customStyle="1" w:styleId="LittleChar">
    <w:name w:val="Little Char"/>
    <w:link w:val="Little"/>
    <w:rsid w:val="009B0106"/>
    <w:rPr>
      <w:rFonts w:ascii="Garamond" w:eastAsia="Times New Roman" w:hAnsi="Garamond"/>
    </w:rPr>
  </w:style>
  <w:style w:type="character" w:customStyle="1" w:styleId="UnderlineChar1Char">
    <w:name w:val="Underline Char1 Char"/>
    <w:rsid w:val="009B010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B010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B010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B010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B010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B010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B0106"/>
    <w:rPr>
      <w:rFonts w:asciiTheme="minorHAnsi" w:eastAsia="MS Mincho" w:hAnsiTheme="minorHAnsi"/>
      <w:b/>
      <w:u w:val="single"/>
    </w:rPr>
  </w:style>
  <w:style w:type="paragraph" w:customStyle="1" w:styleId="CardBody">
    <w:name w:val="Card Body"/>
    <w:basedOn w:val="Normal"/>
    <w:link w:val="CardBodyChar"/>
    <w:rsid w:val="009B0106"/>
    <w:rPr>
      <w:rFonts w:eastAsia="Times New Roman"/>
    </w:rPr>
  </w:style>
  <w:style w:type="character" w:customStyle="1" w:styleId="CardBodyChar">
    <w:name w:val="Card Body Char"/>
    <w:link w:val="CardBody"/>
    <w:rsid w:val="009B0106"/>
    <w:rPr>
      <w:rFonts w:ascii="Calibri" w:eastAsia="Times New Roman" w:hAnsi="Calibri"/>
    </w:rPr>
  </w:style>
  <w:style w:type="character" w:customStyle="1" w:styleId="ptitleinside">
    <w:name w:val="p_title_inside"/>
    <w:rsid w:val="009B0106"/>
  </w:style>
  <w:style w:type="paragraph" w:customStyle="1" w:styleId="StyleBoldandUnderlineChar11ptBorderSinglesolidline">
    <w:name w:val="Style Bold and Underline Char + 11 pt Border: : (Single solid line..."/>
    <w:link w:val="StyleBoldandUnderlineChar11ptBorderSinglesolidlineChar"/>
    <w:rsid w:val="009B010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B0106"/>
    <w:rPr>
      <w:rFonts w:eastAsia="Times New Roman"/>
      <w:b/>
      <w:bCs/>
      <w:szCs w:val="20"/>
      <w:u w:val="single"/>
      <w:bdr w:val="single" w:sz="4" w:space="0" w:color="auto"/>
    </w:rPr>
  </w:style>
  <w:style w:type="character" w:customStyle="1" w:styleId="Heading1CharChar1">
    <w:name w:val="Heading 1 Char Char1"/>
    <w:rsid w:val="009B0106"/>
    <w:rPr>
      <w:rFonts w:cs="Arial"/>
      <w:b/>
      <w:bCs/>
      <w:szCs w:val="32"/>
      <w:lang w:val="en-US" w:eastAsia="en-US" w:bidi="ar-SA"/>
    </w:rPr>
  </w:style>
  <w:style w:type="paragraph" w:customStyle="1" w:styleId="Indentation">
    <w:name w:val="Indentation"/>
    <w:basedOn w:val="Normal"/>
    <w:uiPriority w:val="99"/>
    <w:rsid w:val="009B0106"/>
    <w:pPr>
      <w:ind w:left="288" w:right="288"/>
    </w:pPr>
  </w:style>
  <w:style w:type="character" w:customStyle="1" w:styleId="StyleUnderlineCharChar9ptBold">
    <w:name w:val="Style Underline Char Char + 9 pt Bold"/>
    <w:rsid w:val="009B010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B0106"/>
    <w:rPr>
      <w:rFonts w:eastAsia="Times New Roman"/>
      <w:u w:val="single"/>
    </w:rPr>
  </w:style>
  <w:style w:type="character" w:customStyle="1" w:styleId="StyleStyle4ArialNarrow9ptChar">
    <w:name w:val="Style Style4 + Arial Narrow 9 pt Char"/>
    <w:link w:val="StyleStyle4ArialNarrow9pt"/>
    <w:rsid w:val="009B0106"/>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9B0106"/>
    <w:rPr>
      <w:rFonts w:eastAsia="Times New Roman"/>
      <w:b/>
      <w:bCs/>
      <w:u w:val="single"/>
    </w:rPr>
  </w:style>
  <w:style w:type="character" w:customStyle="1" w:styleId="StyleStyle4ArialNarrow9ptBoldChar">
    <w:name w:val="Style Style4 + Arial Narrow 9 pt Bold Char"/>
    <w:link w:val="StyleStyle4ArialNarrow9ptBold"/>
    <w:rsid w:val="009B0106"/>
    <w:rPr>
      <w:rFonts w:ascii="Calibri" w:eastAsia="Times New Roman" w:hAnsi="Calibri"/>
      <w:b/>
      <w:bCs/>
      <w:u w:val="single"/>
    </w:rPr>
  </w:style>
  <w:style w:type="character" w:customStyle="1" w:styleId="StyleBoldandUnderlineCharChar29pt">
    <w:name w:val="Style Bold and Underline Char Char2 + 9 pt"/>
    <w:rsid w:val="009B0106"/>
    <w:rPr>
      <w:rFonts w:ascii="Times New Roman" w:hAnsi="Times New Roman"/>
      <w:b/>
      <w:bCs/>
      <w:noProof w:val="0"/>
      <w:sz w:val="20"/>
      <w:u w:val="single"/>
    </w:rPr>
  </w:style>
  <w:style w:type="character" w:customStyle="1" w:styleId="StyleUnderlineCharChar19pt">
    <w:name w:val="Style Underline Char Char1 + 9 pt"/>
    <w:rsid w:val="009B010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B010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B0106"/>
    <w:rPr>
      <w:rFonts w:ascii="Georgia" w:eastAsia="Times New Roman" w:hAnsi="Georgia"/>
      <w:b/>
      <w:smallCaps/>
      <w:sz w:val="24"/>
      <w:szCs w:val="24"/>
      <w:u w:val="single"/>
    </w:rPr>
  </w:style>
  <w:style w:type="character" w:customStyle="1" w:styleId="CardTextCharChar">
    <w:name w:val="Card Text Char Char"/>
    <w:rsid w:val="009B0106"/>
    <w:rPr>
      <w:rFonts w:ascii="Times New Roman" w:eastAsia="Times New Roman" w:hAnsi="Times New Roman" w:cs="Times New Roman"/>
      <w:sz w:val="20"/>
      <w:szCs w:val="20"/>
    </w:rPr>
  </w:style>
  <w:style w:type="character" w:customStyle="1" w:styleId="citeChar1">
    <w:name w:val="cite Char"/>
    <w:locked/>
    <w:rsid w:val="009B010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B010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B010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B0106"/>
    <w:rPr>
      <w:i/>
      <w:iCs/>
      <w:sz w:val="20"/>
      <w:u w:val="single"/>
    </w:rPr>
  </w:style>
  <w:style w:type="character" w:customStyle="1" w:styleId="HIGHLIGHT0">
    <w:name w:val="HIGHLIGHT"/>
    <w:uiPriority w:val="1"/>
    <w:rsid w:val="009B010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B010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B0106"/>
    <w:rPr>
      <w:rFonts w:ascii="Times New Roman" w:eastAsia="Times New Roman" w:hAnsi="Times New Roman" w:cs="Times New Roman"/>
      <w:b/>
      <w:sz w:val="28"/>
      <w:szCs w:val="24"/>
    </w:rPr>
  </w:style>
  <w:style w:type="character" w:customStyle="1" w:styleId="FifthChar">
    <w:name w:val="Fifth Char"/>
    <w:link w:val="Fifth"/>
    <w:rsid w:val="009B0106"/>
    <w:rPr>
      <w:rFonts w:ascii="Calibri" w:eastAsia="Calibri" w:hAnsi="Calibri"/>
    </w:rPr>
  </w:style>
  <w:style w:type="paragraph" w:customStyle="1" w:styleId="Third">
    <w:name w:val="Third"/>
    <w:basedOn w:val="Normal"/>
    <w:link w:val="ThirdChar"/>
    <w:rsid w:val="009B0106"/>
    <w:rPr>
      <w:rFonts w:eastAsia="Times New Roman"/>
      <w:b/>
      <w:u w:val="single"/>
      <w:lang w:val="x-none" w:eastAsia="x-none"/>
    </w:rPr>
  </w:style>
  <w:style w:type="character" w:customStyle="1" w:styleId="ThirdChar">
    <w:name w:val="Third Char"/>
    <w:link w:val="Third"/>
    <w:rsid w:val="009B0106"/>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9B010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9B0106"/>
    <w:rPr>
      <w:rFonts w:ascii="Times New Roman" w:eastAsia="Times New Roman" w:hAnsi="Times New Roman"/>
      <w:szCs w:val="24"/>
    </w:rPr>
  </w:style>
  <w:style w:type="character" w:customStyle="1" w:styleId="article-record-publication-volume-issue">
    <w:name w:val="article-record-publication-volume-issue"/>
    <w:rsid w:val="009B0106"/>
  </w:style>
  <w:style w:type="character" w:customStyle="1" w:styleId="NothingCharChar">
    <w:name w:val="Nothing Char Char"/>
    <w:link w:val="NothingCharCharChar"/>
    <w:rsid w:val="009B0106"/>
  </w:style>
  <w:style w:type="paragraph" w:customStyle="1" w:styleId="DebateUnderlineBoldChar">
    <w:name w:val="Debate Underline Bold Char"/>
    <w:basedOn w:val="Normal"/>
    <w:link w:val="DebateUnderlineBoldCharChar"/>
    <w:rsid w:val="009B0106"/>
    <w:pPr>
      <w:jc w:val="both"/>
    </w:pPr>
    <w:rPr>
      <w:rFonts w:eastAsia="Times New Roman"/>
      <w:b/>
      <w:u w:val="thick"/>
    </w:rPr>
  </w:style>
  <w:style w:type="character" w:customStyle="1" w:styleId="DebateUnderlineBoldCharChar">
    <w:name w:val="Debate Underline Bold Char Char"/>
    <w:link w:val="DebateUnderlineBoldChar"/>
    <w:rsid w:val="009B0106"/>
    <w:rPr>
      <w:rFonts w:ascii="Calibri" w:eastAsia="Times New Roman" w:hAnsi="Calibri"/>
      <w:b/>
      <w:u w:val="thick"/>
    </w:rPr>
  </w:style>
  <w:style w:type="character" w:customStyle="1" w:styleId="resultbodyblack">
    <w:name w:val="resultbodyblack"/>
    <w:rsid w:val="009B0106"/>
    <w:rPr>
      <w:rFonts w:cs="Times New Roman"/>
    </w:rPr>
  </w:style>
  <w:style w:type="paragraph" w:customStyle="1" w:styleId="bloctitles">
    <w:name w:val="bloc titles"/>
    <w:basedOn w:val="Heading1"/>
    <w:next w:val="Normal"/>
    <w:link w:val="bloctitlesChar"/>
    <w:autoRedefine/>
    <w:rsid w:val="009B010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9B0106"/>
    <w:rPr>
      <w:rFonts w:ascii="Calibri" w:eastAsia="Malgun Gothic" w:hAnsi="Calibri" w:cs="Arial"/>
      <w:b/>
      <w:sz w:val="28"/>
      <w:szCs w:val="32"/>
      <w:u w:val="single"/>
    </w:rPr>
  </w:style>
  <w:style w:type="paragraph" w:customStyle="1" w:styleId="CiteSmallText">
    <w:name w:val="Cite Small Text"/>
    <w:basedOn w:val="Normal"/>
    <w:uiPriority w:val="99"/>
    <w:rsid w:val="009B0106"/>
    <w:pPr>
      <w:widowControl w:val="0"/>
      <w:spacing w:after="200"/>
    </w:pPr>
    <w:rPr>
      <w:rFonts w:ascii="Helvetica Neue" w:hAnsi="Helvetica Neue"/>
      <w:b/>
      <w:sz w:val="18"/>
    </w:rPr>
  </w:style>
  <w:style w:type="character" w:customStyle="1" w:styleId="3TagCite">
    <w:name w:val="3 Tag/Cite"/>
    <w:rsid w:val="009B0106"/>
    <w:rPr>
      <w:rFonts w:ascii="Times New Roman" w:hAnsi="Times New Roman"/>
      <w:b/>
    </w:rPr>
  </w:style>
  <w:style w:type="character" w:customStyle="1" w:styleId="4Qualifications">
    <w:name w:val="4 Qualifications"/>
    <w:rsid w:val="009B0106"/>
    <w:rPr>
      <w:rFonts w:ascii="Times New Roman" w:hAnsi="Times New Roman"/>
      <w:sz w:val="19"/>
    </w:rPr>
  </w:style>
  <w:style w:type="character" w:customStyle="1" w:styleId="6Underlined">
    <w:name w:val="6 Underlined"/>
    <w:rsid w:val="009B0106"/>
    <w:rPr>
      <w:rFonts w:ascii="Times New Roman" w:hAnsi="Times New Roman"/>
      <w:b/>
      <w:sz w:val="21"/>
      <w:u w:val="single"/>
    </w:rPr>
  </w:style>
  <w:style w:type="paragraph" w:customStyle="1" w:styleId="Cards1CharChar">
    <w:name w:val="Cards1 Char Char"/>
    <w:basedOn w:val="Normal"/>
    <w:link w:val="Cards1CharCharChar"/>
    <w:rsid w:val="009B0106"/>
    <w:pPr>
      <w:autoSpaceDE w:val="0"/>
      <w:autoSpaceDN w:val="0"/>
      <w:adjustRightInd w:val="0"/>
      <w:ind w:left="432" w:right="432"/>
      <w:jc w:val="both"/>
    </w:pPr>
    <w:rPr>
      <w:lang w:val="x-none"/>
    </w:rPr>
  </w:style>
  <w:style w:type="character" w:customStyle="1" w:styleId="Cards1CharCharChar">
    <w:name w:val="Cards1 Char Char Char"/>
    <w:link w:val="Cards1CharChar"/>
    <w:rsid w:val="009B0106"/>
    <w:rPr>
      <w:rFonts w:ascii="Calibri" w:hAnsi="Calibri"/>
      <w:lang w:val="x-none"/>
    </w:rPr>
  </w:style>
  <w:style w:type="character" w:customStyle="1" w:styleId="UnderlineCharCharCharCharCharCharCharChar">
    <w:name w:val="Underline Char Char Char Char Char Char Char Char"/>
    <w:link w:val="UnderlineCharCharCharCharCharCharChar"/>
    <w:rsid w:val="009B0106"/>
    <w:rPr>
      <w:u w:val="single"/>
    </w:rPr>
  </w:style>
  <w:style w:type="paragraph" w:customStyle="1" w:styleId="UnderlineCharCharCharCharCharCharChar">
    <w:name w:val="Underline Char Char Char Char Char Char Char"/>
    <w:basedOn w:val="Normal"/>
    <w:link w:val="UnderlineCharCharCharCharCharCharCharChar"/>
    <w:rsid w:val="009B0106"/>
    <w:rPr>
      <w:rFonts w:asciiTheme="minorHAnsi" w:hAnsiTheme="minorHAnsi"/>
      <w:u w:val="single"/>
    </w:rPr>
  </w:style>
  <w:style w:type="paragraph" w:customStyle="1" w:styleId="CitesCharChar">
    <w:name w:val="Cites Char Char"/>
    <w:next w:val="Normal"/>
    <w:link w:val="CitesCharCharChar"/>
    <w:rsid w:val="009B0106"/>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9B0106"/>
    <w:rPr>
      <w:rFonts w:ascii="Times New Roman" w:eastAsia="Times New Roman" w:hAnsi="Times New Roman" w:cs="Times New Roman"/>
      <w:sz w:val="20"/>
      <w:szCs w:val="24"/>
    </w:rPr>
  </w:style>
  <w:style w:type="character" w:customStyle="1" w:styleId="nohighlighting">
    <w:name w:val="no highlighting"/>
    <w:rsid w:val="009B010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B0106"/>
    <w:rPr>
      <w:rFonts w:ascii="Cambria" w:hAnsi="Cambria" w:hint="default"/>
      <w:sz w:val="21"/>
      <w:u w:val="single"/>
    </w:rPr>
  </w:style>
  <w:style w:type="paragraph" w:customStyle="1" w:styleId="Swag">
    <w:name w:val="Swag"/>
    <w:basedOn w:val="Normal"/>
    <w:link w:val="SwagChar"/>
    <w:qFormat/>
    <w:rsid w:val="009B0106"/>
    <w:rPr>
      <w:color w:val="0000FF"/>
      <w:sz w:val="12"/>
      <w:u w:val="single"/>
    </w:rPr>
  </w:style>
  <w:style w:type="character" w:customStyle="1" w:styleId="SwagChar">
    <w:name w:val="Swag Char"/>
    <w:link w:val="Swag"/>
    <w:rsid w:val="009B0106"/>
    <w:rPr>
      <w:rFonts w:ascii="Calibri" w:hAnsi="Calibri"/>
      <w:color w:val="0000FF"/>
      <w:sz w:val="12"/>
      <w:u w:val="single"/>
    </w:rPr>
  </w:style>
  <w:style w:type="paragraph" w:customStyle="1" w:styleId="StyleUnderlineTimesNewRoman1">
    <w:name w:val="Style Underline + Times New Roman1"/>
    <w:link w:val="StyleUnderlineTimesNewRoman1Char"/>
    <w:rsid w:val="009B010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9B010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9B010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9B010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9B0106"/>
    <w:rPr>
      <w:rFonts w:ascii="Garamond" w:eastAsia="MS Mincho" w:hAnsi="Garamond"/>
    </w:rPr>
  </w:style>
  <w:style w:type="character" w:customStyle="1" w:styleId="StyleStyleCardTextLeft-075Right0Char">
    <w:name w:val="Style Style Card Text + Left:  -0.75&quot; + Right:  0&quot; Char"/>
    <w:link w:val="StyleStyleCardTextLeft-075Right0"/>
    <w:rsid w:val="009B0106"/>
    <w:rPr>
      <w:rFonts w:ascii="Garamond" w:eastAsia="MS Mincho" w:hAnsi="Garamond"/>
    </w:rPr>
  </w:style>
  <w:style w:type="character" w:customStyle="1" w:styleId="CharChar61">
    <w:name w:val="Char Char61"/>
    <w:rsid w:val="009B0106"/>
    <w:rPr>
      <w:rFonts w:cs="Arial"/>
      <w:bCs/>
      <w:sz w:val="16"/>
      <w:szCs w:val="26"/>
      <w:lang w:val="en-US" w:eastAsia="en-US" w:bidi="ar-SA"/>
    </w:rPr>
  </w:style>
  <w:style w:type="character" w:customStyle="1" w:styleId="ListBulletChar">
    <w:name w:val="List Bullet Char"/>
    <w:link w:val="ListBullet"/>
    <w:uiPriority w:val="99"/>
    <w:rsid w:val="009B0106"/>
    <w:rPr>
      <w:rFonts w:ascii="Calibri" w:eastAsia="Calibri" w:hAnsi="Calibri"/>
    </w:rPr>
  </w:style>
  <w:style w:type="paragraph" w:customStyle="1" w:styleId="subhead10">
    <w:name w:val="subhead1"/>
    <w:basedOn w:val="Normal"/>
    <w:uiPriority w:val="99"/>
    <w:rsid w:val="009B0106"/>
    <w:pPr>
      <w:spacing w:before="100" w:beforeAutospacing="1" w:after="100" w:afterAutospacing="1"/>
    </w:pPr>
    <w:rPr>
      <w:rFonts w:eastAsia="Times New Roman"/>
      <w:sz w:val="24"/>
    </w:rPr>
  </w:style>
  <w:style w:type="character" w:customStyle="1" w:styleId="styledate">
    <w:name w:val="styledate"/>
    <w:rsid w:val="009B0106"/>
  </w:style>
  <w:style w:type="character" w:customStyle="1" w:styleId="BoldandUnderlineChar1">
    <w:name w:val="Bold and Underline Char1"/>
    <w:rsid w:val="009B0106"/>
    <w:rPr>
      <w:b/>
      <w:szCs w:val="24"/>
      <w:u w:val="single"/>
      <w:lang w:val="en-US" w:eastAsia="en-US" w:bidi="ar-SA"/>
    </w:rPr>
  </w:style>
  <w:style w:type="character" w:customStyle="1" w:styleId="BoldandUnderlineChar1Char2">
    <w:name w:val="Bold and Underline Char1 Char2"/>
    <w:rsid w:val="009B0106"/>
    <w:rPr>
      <w:b/>
      <w:szCs w:val="24"/>
      <w:u w:val="single"/>
      <w:lang w:val="en-US" w:eastAsia="en-US" w:bidi="ar-SA"/>
    </w:rPr>
  </w:style>
  <w:style w:type="character" w:customStyle="1" w:styleId="BoldandUnderlineCharChar1">
    <w:name w:val="Bold and Underline Char Char1"/>
    <w:rsid w:val="009B0106"/>
    <w:rPr>
      <w:b/>
      <w:szCs w:val="24"/>
      <w:u w:val="single"/>
      <w:lang w:val="en-US" w:eastAsia="en-US" w:bidi="ar-SA"/>
    </w:rPr>
  </w:style>
  <w:style w:type="character" w:customStyle="1" w:styleId="BoldandUnderlineChar6">
    <w:name w:val="Bold and Underline Char6"/>
    <w:rsid w:val="009B0106"/>
    <w:rPr>
      <w:b/>
      <w:szCs w:val="24"/>
      <w:u w:val="single"/>
      <w:lang w:val="en-US" w:eastAsia="en-US" w:bidi="ar-SA"/>
    </w:rPr>
  </w:style>
  <w:style w:type="character" w:customStyle="1" w:styleId="title-link-wrapper">
    <w:name w:val="title-link-wrapper"/>
    <w:rsid w:val="009B0106"/>
  </w:style>
  <w:style w:type="character" w:customStyle="1" w:styleId="medium-font">
    <w:name w:val="medium-font"/>
    <w:rsid w:val="009B0106"/>
  </w:style>
  <w:style w:type="paragraph" w:customStyle="1" w:styleId="abstract">
    <w:name w:val="abstract"/>
    <w:basedOn w:val="Normal"/>
    <w:uiPriority w:val="99"/>
    <w:rsid w:val="009B010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9B0106"/>
    <w:rPr>
      <w:rFonts w:eastAsia="Times New Roman"/>
      <w:b/>
      <w:bCs/>
      <w:u w:val="single"/>
    </w:rPr>
  </w:style>
  <w:style w:type="character" w:customStyle="1" w:styleId="StyleUnderlineChar11ptBold2Char">
    <w:name w:val="Style Underline Char + 11 pt Bold2 Char"/>
    <w:link w:val="StyleUnderlineChar11ptBold2"/>
    <w:rsid w:val="009B0106"/>
    <w:rPr>
      <w:rFonts w:ascii="Calibri" w:eastAsia="Times New Roman" w:hAnsi="Calibri"/>
      <w:b/>
      <w:bCs/>
      <w:u w:val="single"/>
    </w:rPr>
  </w:style>
  <w:style w:type="character" w:customStyle="1" w:styleId="ReallySamllTextChar">
    <w:name w:val="ReallySamllText Char"/>
    <w:rsid w:val="009B010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B0106"/>
    <w:rPr>
      <w:rFonts w:eastAsia="Times New Roman"/>
      <w:u w:val="single"/>
    </w:rPr>
  </w:style>
  <w:style w:type="character" w:customStyle="1" w:styleId="StyleStyleUnderlineTimesNewRoman11ptChar">
    <w:name w:val="Style Style Underline + Times New Roman + 11 pt Char"/>
    <w:link w:val="StyleStyleUnderlineTimesNewRoman11pt"/>
    <w:rsid w:val="009B0106"/>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B010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9B0106"/>
    <w:rPr>
      <w:rFonts w:ascii="Calibri" w:eastAsia="Times New Roman" w:hAnsi="Calibri"/>
      <w:u w:val="single"/>
    </w:rPr>
  </w:style>
  <w:style w:type="character" w:customStyle="1" w:styleId="style10">
    <w:name w:val="style1"/>
    <w:rsid w:val="009B0106"/>
  </w:style>
  <w:style w:type="character" w:customStyle="1" w:styleId="pmtermsel">
    <w:name w:val="pmtermsel"/>
    <w:rsid w:val="009B0106"/>
  </w:style>
  <w:style w:type="character" w:customStyle="1" w:styleId="showipapr">
    <w:name w:val="show_ipapr"/>
    <w:rsid w:val="009B0106"/>
  </w:style>
  <w:style w:type="character" w:customStyle="1" w:styleId="dnindex">
    <w:name w:val="dnindex"/>
    <w:rsid w:val="009B0106"/>
  </w:style>
  <w:style w:type="character" w:customStyle="1" w:styleId="23">
    <w:name w:val="23"/>
    <w:rsid w:val="009B0106"/>
    <w:rPr>
      <w:rFonts w:ascii="Times New Roman" w:hAnsi="Times New Roman" w:cs="Arial"/>
      <w:bCs/>
      <w:sz w:val="20"/>
      <w:u w:val="single"/>
      <w:lang w:val="en-US" w:eastAsia="en-US" w:bidi="ar-SA"/>
    </w:rPr>
  </w:style>
  <w:style w:type="character" w:customStyle="1" w:styleId="33">
    <w:name w:val="33"/>
    <w:rsid w:val="009B0106"/>
    <w:rPr>
      <w:rFonts w:ascii="Times New Roman" w:hAnsi="Times New Roman" w:cs="Arial"/>
      <w:b/>
      <w:bCs/>
      <w:sz w:val="20"/>
      <w:u w:val="single"/>
      <w:lang w:val="en-US" w:eastAsia="en-US" w:bidi="ar-SA"/>
    </w:rPr>
  </w:style>
  <w:style w:type="character" w:customStyle="1" w:styleId="55">
    <w:name w:val="55"/>
    <w:rsid w:val="009B0106"/>
    <w:rPr>
      <w:rFonts w:cs="Arial"/>
      <w:bCs/>
      <w:sz w:val="20"/>
      <w:u w:val="single"/>
      <w:lang w:val="en-US" w:eastAsia="en-US" w:bidi="ar-SA"/>
    </w:rPr>
  </w:style>
  <w:style w:type="character" w:customStyle="1" w:styleId="authoraffil">
    <w:name w:val="authoraffil"/>
    <w:rsid w:val="009B0106"/>
  </w:style>
  <w:style w:type="character" w:customStyle="1" w:styleId="CharChar8">
    <w:name w:val="Char Char8"/>
    <w:rsid w:val="009B0106"/>
    <w:rPr>
      <w:rFonts w:ascii="Georgia" w:eastAsia="Times New Roman" w:hAnsi="Georgia"/>
      <w:b/>
      <w:bCs/>
      <w:sz w:val="30"/>
      <w:szCs w:val="28"/>
      <w:u w:val="single"/>
    </w:rPr>
  </w:style>
  <w:style w:type="character" w:customStyle="1" w:styleId="FontStyle13">
    <w:name w:val="Font Style13"/>
    <w:uiPriority w:val="99"/>
    <w:rsid w:val="009B0106"/>
    <w:rPr>
      <w:rFonts w:ascii="Constantia" w:hAnsi="Constantia" w:cs="Constantia"/>
      <w:sz w:val="18"/>
      <w:szCs w:val="18"/>
    </w:rPr>
  </w:style>
  <w:style w:type="character" w:customStyle="1" w:styleId="TagsCharCharCharChar">
    <w:name w:val="Tags Char Char Char Char"/>
    <w:rsid w:val="009B0106"/>
    <w:rPr>
      <w:rFonts w:ascii="Times New Roman" w:eastAsia="Times New Roman" w:hAnsi="Times New Roman" w:cs="Times New Roman"/>
      <w:b/>
      <w:sz w:val="24"/>
      <w:szCs w:val="24"/>
    </w:rPr>
  </w:style>
  <w:style w:type="character" w:customStyle="1" w:styleId="Citation1Char">
    <w:name w:val="Citation1 Char"/>
    <w:link w:val="Citation10"/>
    <w:locked/>
    <w:rsid w:val="009B0106"/>
    <w:rPr>
      <w:rFonts w:ascii="Georgia" w:hAnsi="Georgia"/>
      <w:b/>
      <w:u w:val="single"/>
    </w:rPr>
  </w:style>
  <w:style w:type="paragraph" w:customStyle="1" w:styleId="Citation10">
    <w:name w:val="Citation1"/>
    <w:basedOn w:val="Normal"/>
    <w:link w:val="Citation1Char"/>
    <w:qFormat/>
    <w:rsid w:val="009B0106"/>
    <w:rPr>
      <w:rFonts w:ascii="Georgia" w:hAnsi="Georgia"/>
      <w:b/>
      <w:u w:val="single"/>
    </w:rPr>
  </w:style>
  <w:style w:type="character" w:customStyle="1" w:styleId="TaglineChar">
    <w:name w:val="Tagline Char"/>
    <w:link w:val="Tagline0"/>
    <w:locked/>
    <w:rsid w:val="009B0106"/>
    <w:rPr>
      <w:rFonts w:ascii="Georgia" w:hAnsi="Georgia"/>
      <w:b/>
    </w:rPr>
  </w:style>
  <w:style w:type="paragraph" w:customStyle="1" w:styleId="Tagline0">
    <w:name w:val="Tagline"/>
    <w:basedOn w:val="Normal"/>
    <w:link w:val="TaglineChar"/>
    <w:qFormat/>
    <w:rsid w:val="009B0106"/>
    <w:rPr>
      <w:rFonts w:ascii="Georgia" w:hAnsi="Georgia"/>
      <w:b/>
    </w:rPr>
  </w:style>
  <w:style w:type="paragraph" w:customStyle="1" w:styleId="NothingCharCharChar">
    <w:name w:val="Nothing Char Char Char"/>
    <w:link w:val="NothingCharChar"/>
    <w:rsid w:val="009B0106"/>
    <w:pPr>
      <w:spacing w:after="0" w:line="240" w:lineRule="auto"/>
      <w:jc w:val="both"/>
    </w:pPr>
  </w:style>
  <w:style w:type="paragraph" w:customStyle="1" w:styleId="StyleLeft021">
    <w:name w:val="Style Left:  0.2&quot;1"/>
    <w:basedOn w:val="Normal"/>
    <w:uiPriority w:val="99"/>
    <w:rsid w:val="009B010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B010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B0106"/>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B010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B0106"/>
    <w:rPr>
      <w:rFonts w:ascii="Calibri" w:eastAsia="Times New Roman" w:hAnsi="Calibri"/>
      <w:u w:val="single"/>
      <w:bdr w:val="single" w:sz="4" w:space="0" w:color="auto"/>
    </w:rPr>
  </w:style>
  <w:style w:type="character" w:customStyle="1" w:styleId="boldcitationChar">
    <w:name w:val="bold citation Char"/>
    <w:rsid w:val="009B0106"/>
    <w:rPr>
      <w:rFonts w:ascii="Arial" w:hAnsi="Arial"/>
      <w:b/>
      <w:sz w:val="28"/>
      <w:szCs w:val="24"/>
      <w:u w:val="thick"/>
      <w:lang w:val="en-US" w:eastAsia="en-US" w:bidi="ar-SA"/>
    </w:rPr>
  </w:style>
  <w:style w:type="paragraph" w:customStyle="1" w:styleId="BlockTitle20">
    <w:name w:val="Block Title #2"/>
    <w:basedOn w:val="Normal"/>
    <w:uiPriority w:val="99"/>
    <w:rsid w:val="009B010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9B0106"/>
    <w:rPr>
      <w:b/>
    </w:rPr>
  </w:style>
  <w:style w:type="character" w:customStyle="1" w:styleId="BoldunderlineChar3">
    <w:name w:val="Bold/underline Char"/>
    <w:rsid w:val="009B0106"/>
    <w:rPr>
      <w:rFonts w:eastAsia="SimSun"/>
      <w:b/>
      <w:noProof w:val="0"/>
      <w:sz w:val="24"/>
      <w:szCs w:val="24"/>
      <w:u w:val="single"/>
      <w:lang w:val="en-US" w:eastAsia="zh-CN" w:bidi="ar-SA"/>
    </w:rPr>
  </w:style>
  <w:style w:type="character" w:customStyle="1" w:styleId="underlinetextchar0">
    <w:name w:val="underlinetextchar"/>
    <w:rsid w:val="009B0106"/>
  </w:style>
  <w:style w:type="character" w:customStyle="1" w:styleId="boldciteChar1">
    <w:name w:val="bold cite Char1"/>
    <w:rsid w:val="009B0106"/>
    <w:rPr>
      <w:b/>
      <w:sz w:val="28"/>
      <w:u w:val="thick" w:color="000000"/>
    </w:rPr>
  </w:style>
  <w:style w:type="character" w:customStyle="1" w:styleId="tagCharCharChar1">
    <w:name w:val="tag Char Char Char1"/>
    <w:rsid w:val="009B0106"/>
    <w:rPr>
      <w:b/>
      <w:sz w:val="24"/>
      <w:lang w:val="en-US" w:eastAsia="en-US" w:bidi="ar-SA"/>
    </w:rPr>
  </w:style>
  <w:style w:type="character" w:customStyle="1" w:styleId="underlinecardChar0">
    <w:name w:val="underline card Char"/>
    <w:rsid w:val="009B0106"/>
    <w:rPr>
      <w:rFonts w:ascii="Arial" w:hAnsi="Arial"/>
      <w:sz w:val="18"/>
      <w:szCs w:val="24"/>
      <w:u w:val="single"/>
      <w:lang w:val="en-US" w:eastAsia="en-US" w:bidi="ar-SA"/>
    </w:rPr>
  </w:style>
  <w:style w:type="paragraph" w:customStyle="1" w:styleId="date-comments">
    <w:name w:val="date-comments"/>
    <w:basedOn w:val="Normal"/>
    <w:uiPriority w:val="99"/>
    <w:rsid w:val="009B0106"/>
    <w:pPr>
      <w:spacing w:before="100" w:beforeAutospacing="1" w:after="100" w:afterAutospacing="1"/>
    </w:pPr>
    <w:rPr>
      <w:rFonts w:ascii="Times" w:hAnsi="Times"/>
      <w:szCs w:val="20"/>
    </w:rPr>
  </w:style>
  <w:style w:type="character" w:customStyle="1" w:styleId="articleauthor0">
    <w:name w:val="articleauthor"/>
    <w:rsid w:val="009B0106"/>
  </w:style>
  <w:style w:type="character" w:customStyle="1" w:styleId="bodysubtoc">
    <w:name w:val="bodysubtoc"/>
    <w:rsid w:val="009B0106"/>
  </w:style>
  <w:style w:type="character" w:customStyle="1" w:styleId="lefttitlesmaller">
    <w:name w:val="lefttitlesmaller"/>
    <w:rsid w:val="009B0106"/>
  </w:style>
  <w:style w:type="character" w:customStyle="1" w:styleId="mb">
    <w:name w:val="mb"/>
    <w:rsid w:val="009B0106"/>
  </w:style>
  <w:style w:type="character" w:customStyle="1" w:styleId="submitted-date">
    <w:name w:val="submitted-date"/>
    <w:rsid w:val="009B0106"/>
  </w:style>
  <w:style w:type="character" w:customStyle="1" w:styleId="submitted-time">
    <w:name w:val="submitted-time"/>
    <w:rsid w:val="009B0106"/>
  </w:style>
  <w:style w:type="character" w:customStyle="1" w:styleId="A20">
    <w:name w:val="A2"/>
    <w:uiPriority w:val="99"/>
    <w:rsid w:val="009B0106"/>
    <w:rPr>
      <w:rFonts w:ascii="Sabon LT Std" w:hAnsi="Sabon LT Std" w:cs="Sabon LT Std" w:hint="default"/>
      <w:color w:val="000000"/>
      <w:sz w:val="15"/>
      <w:szCs w:val="15"/>
    </w:rPr>
  </w:style>
  <w:style w:type="character" w:customStyle="1" w:styleId="searchword">
    <w:name w:val="searchword"/>
    <w:rsid w:val="009B0106"/>
  </w:style>
  <w:style w:type="paragraph" w:customStyle="1" w:styleId="Heading2Char2CharChar12">
    <w:name w:val="Heading 2 Char2 Char Char12"/>
    <w:aliases w:val="Char Char Char Char Char Char1 Char Char Char Char Char1,Char Char22"/>
    <w:next w:val="Normal"/>
    <w:uiPriority w:val="99"/>
    <w:rsid w:val="009B010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9B0106"/>
    <w:rPr>
      <w:rFonts w:ascii="Times New Roman" w:hAnsi="Times New Roman" w:cs="Times New Roman"/>
      <w:sz w:val="18"/>
      <w:szCs w:val="18"/>
    </w:rPr>
  </w:style>
  <w:style w:type="character" w:customStyle="1" w:styleId="bylines">
    <w:name w:val="bylines"/>
    <w:basedOn w:val="DefaultParagraphFont"/>
    <w:rsid w:val="009B0106"/>
  </w:style>
  <w:style w:type="character" w:customStyle="1" w:styleId="StyleStyleBoldUnderlineUnderlineIntenseEmphasis1apple-style-2">
    <w:name w:val="Style Style Bold UnderlineUnderlineIntense Emphasis1apple-style-...2"/>
    <w:basedOn w:val="DefaultParagraphFont"/>
    <w:rsid w:val="009B0106"/>
    <w:rPr>
      <w:b w:val="0"/>
      <w:bCs/>
      <w:sz w:val="22"/>
      <w:u w:val="single"/>
    </w:rPr>
  </w:style>
  <w:style w:type="character" w:customStyle="1" w:styleId="FontStyle57">
    <w:name w:val="Font Style57"/>
    <w:rsid w:val="009B0106"/>
    <w:rPr>
      <w:rFonts w:ascii="Georgia" w:hAnsi="Georgia" w:cs="Georgia"/>
      <w:b/>
      <w:bCs/>
      <w:sz w:val="14"/>
      <w:szCs w:val="14"/>
    </w:rPr>
  </w:style>
  <w:style w:type="character" w:customStyle="1" w:styleId="FontStyle89">
    <w:name w:val="Font Style89"/>
    <w:rsid w:val="009B0106"/>
    <w:rPr>
      <w:rFonts w:ascii="Times New Roman" w:hAnsi="Times New Roman" w:cs="Times New Roman"/>
      <w:b/>
      <w:bCs/>
      <w:smallCaps/>
      <w:spacing w:val="40"/>
      <w:sz w:val="16"/>
      <w:szCs w:val="16"/>
    </w:rPr>
  </w:style>
  <w:style w:type="character" w:customStyle="1" w:styleId="style3Char0">
    <w:name w:val="style 3 Char"/>
    <w:rsid w:val="009B0106"/>
    <w:rPr>
      <w:sz w:val="18"/>
      <w:szCs w:val="24"/>
      <w:lang w:val="en-US" w:eastAsia="en-US" w:bidi="ar-SA"/>
    </w:rPr>
  </w:style>
  <w:style w:type="paragraph" w:customStyle="1" w:styleId="003Cite">
    <w:name w:val="003Cite"/>
    <w:basedOn w:val="Normal"/>
    <w:rsid w:val="009B010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9B0106"/>
    <w:pPr>
      <w:jc w:val="both"/>
    </w:pPr>
    <w:rPr>
      <w:b/>
      <w:color w:val="000000"/>
      <w:u w:val="single"/>
    </w:rPr>
  </w:style>
  <w:style w:type="character" w:customStyle="1" w:styleId="NormalBoldChar">
    <w:name w:val="Normal + Bold Char"/>
    <w:aliases w:val="Double Underline Char"/>
    <w:basedOn w:val="DefaultParagraphFont"/>
    <w:link w:val="NormalBold"/>
    <w:rsid w:val="009B0106"/>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9B010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B0106"/>
    <w:rPr>
      <w:rFonts w:ascii="Times New Roman" w:eastAsia="Times New Roman" w:hAnsi="Times New Roman" w:cs="Times New Roman"/>
      <w:sz w:val="24"/>
      <w:u w:val="thick"/>
      <w:lang w:val="x-none" w:eastAsia="x-none"/>
    </w:rPr>
  </w:style>
  <w:style w:type="character" w:customStyle="1" w:styleId="BlockHeadingsChar1">
    <w:name w:val="Block Headings Char1"/>
    <w:rsid w:val="009B0106"/>
    <w:rPr>
      <w:b/>
      <w:caps/>
    </w:rPr>
  </w:style>
  <w:style w:type="character" w:customStyle="1" w:styleId="Longcite">
    <w:name w:val="Longcite"/>
    <w:rsid w:val="009B0106"/>
    <w:rPr>
      <w:sz w:val="16"/>
    </w:rPr>
  </w:style>
  <w:style w:type="paragraph" w:customStyle="1" w:styleId="NormalUnderline0">
    <w:name w:val="Normal + Underline"/>
    <w:basedOn w:val="Normal"/>
    <w:link w:val="NormalUnderlineChar0"/>
    <w:rsid w:val="009B010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B0106"/>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9B0106"/>
    <w:rPr>
      <w:rFonts w:ascii="Bookman Old Style" w:hAnsi="Bookman Old Style" w:cs="Bookman Old Style"/>
      <w:sz w:val="16"/>
      <w:szCs w:val="16"/>
    </w:rPr>
  </w:style>
  <w:style w:type="character" w:customStyle="1" w:styleId="FontStyle17">
    <w:name w:val="Font Style17"/>
    <w:uiPriority w:val="99"/>
    <w:rsid w:val="009B0106"/>
    <w:rPr>
      <w:rFonts w:ascii="Book Antiqua" w:hAnsi="Book Antiqua" w:cs="Book Antiqua"/>
      <w:i/>
      <w:iCs/>
      <w:spacing w:val="10"/>
      <w:sz w:val="22"/>
      <w:szCs w:val="22"/>
    </w:rPr>
  </w:style>
  <w:style w:type="character" w:customStyle="1" w:styleId="FontStyle329">
    <w:name w:val="Font Style329"/>
    <w:basedOn w:val="DefaultParagraphFont"/>
    <w:uiPriority w:val="99"/>
    <w:rsid w:val="009B010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9B0106"/>
  </w:style>
  <w:style w:type="character" w:customStyle="1" w:styleId="DateTimeChar">
    <w:name w:val="DateTime Char"/>
    <w:basedOn w:val="DefaultParagraphFont"/>
    <w:link w:val="DateTime"/>
    <w:uiPriority w:val="4"/>
    <w:rsid w:val="009B0106"/>
    <w:rPr>
      <w:rFonts w:ascii="Calibri" w:hAnsi="Calibri"/>
    </w:rPr>
  </w:style>
  <w:style w:type="paragraph" w:customStyle="1" w:styleId="Lecture">
    <w:name w:val="Lecture"/>
    <w:next w:val="BodyText"/>
    <w:link w:val="LectureChar"/>
    <w:autoRedefine/>
    <w:uiPriority w:val="4"/>
    <w:qFormat/>
    <w:rsid w:val="009B0106"/>
    <w:pPr>
      <w:spacing w:after="0"/>
      <w:outlineLvl w:val="5"/>
    </w:pPr>
    <w:rPr>
      <w:rFonts w:ascii="Arial" w:hAnsi="Arial" w:cs="Arial"/>
      <w:spacing w:val="-10"/>
    </w:rPr>
  </w:style>
  <w:style w:type="character" w:customStyle="1" w:styleId="LectureChar">
    <w:name w:val="Lecture Char"/>
    <w:basedOn w:val="DateTimeChar"/>
    <w:link w:val="Lecture"/>
    <w:uiPriority w:val="4"/>
    <w:rsid w:val="009B0106"/>
    <w:rPr>
      <w:rFonts w:ascii="Arial" w:hAnsi="Arial" w:cs="Arial"/>
      <w:spacing w:val="-10"/>
    </w:rPr>
  </w:style>
  <w:style w:type="character" w:customStyle="1" w:styleId="m3262662096238345512gmail-style13ptbold">
    <w:name w:val="m_3262662096238345512gmail-style13ptbold"/>
    <w:basedOn w:val="DefaultParagraphFont"/>
    <w:rsid w:val="009B0106"/>
  </w:style>
  <w:style w:type="character" w:customStyle="1" w:styleId="m-8559461887574130099gmail-styleunderline">
    <w:name w:val="m_-8559461887574130099gmail-styleunderline"/>
    <w:basedOn w:val="DefaultParagraphFont"/>
    <w:rsid w:val="009B0106"/>
  </w:style>
  <w:style w:type="paragraph" w:styleId="NoSpacing">
    <w:name w:val="No Spacing"/>
    <w:link w:val="NoSpacingChar"/>
    <w:uiPriority w:val="1"/>
    <w:semiHidden/>
    <w:unhideWhenUsed/>
    <w:qFormat/>
    <w:rsid w:val="009B010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www2.ucar.edu/atmosnews/just-published/3995/nuclear-war-and-ultraviolet-radiation" TargetMode="External"/><Relationship Id="rId26" Type="http://schemas.openxmlformats.org/officeDocument/2006/relationships/hyperlink" Target="https://pubs.acs.org/action/doSearch?field1=Contrib&amp;text1=Nicolas++Reul" TargetMode="External"/><Relationship Id="rId21" Type="http://schemas.openxmlformats.org/officeDocument/2006/relationships/hyperlink" Target="https://pubs.acs.org/action/doSearch?field1=Contrib&amp;text1=Peter+E.++Land" TargetMode="External"/><Relationship Id="rId34" Type="http://schemas.openxmlformats.org/officeDocument/2006/relationships/hyperlink" Target="https://www.culsr.org/articles/the-international-legal-regulation-of-space-debris" TargetMode="External"/><Relationship Id="rId7" Type="http://schemas.openxmlformats.org/officeDocument/2006/relationships/image" Target="media/image1.jpeg"/><Relationship Id="rId12" Type="http://schemas.openxmlformats.org/officeDocument/2006/relationships/hyperlink" Target="https://www.vox.com/2014/4/21/5625246/space-war-china-north-korea-iran"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pubs.acs.org/action/doSearch?field1=Contrib&amp;text1=Roberto++Sabia" TargetMode="External"/><Relationship Id="rId33" Type="http://schemas.openxmlformats.org/officeDocument/2006/relationships/hyperlink" Target="https://pubs.acs.org/action/doSearch?field1=Contrib&amp;text1=Punyasloke++Bhadury"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energyskeptic.com/2016/the-scariest-u-s-house-session-ever-electromagnetic-pulse-and-the-fall-of-civilization/" TargetMode="External"/><Relationship Id="rId29" Type="http://schemas.openxmlformats.org/officeDocument/2006/relationships/hyperlink" Target="https://pubs.acs.org/action/doSearch?field1=Contrib&amp;text1=Yves++Quilfen" TargetMode="External"/><Relationship Id="rId1" Type="http://schemas.openxmlformats.org/officeDocument/2006/relationships/customXml" Target="../customXml/item1.xml"/><Relationship Id="rId6" Type="http://schemas.openxmlformats.org/officeDocument/2006/relationships/hyperlink" Target="https://www.sciencedirect.com/science/article/pii/S246889671930045X?via%3Dihub"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s://pubs.acs.org/action/doSearch?field1=Contrib&amp;text1=Fanny++Girard-Ardhuin" TargetMode="External"/><Relationship Id="rId32" Type="http://schemas.openxmlformats.org/officeDocument/2006/relationships/hyperlink" Target="https://pubs.acs.org/action/doSearch?field1=Contrib&amp;text1=Richard++Bellerby"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pubs.acs.org/action/doSearch?field1=Contrib&amp;text1=Helen+S.++Findlay" TargetMode="External"/><Relationship Id="rId28" Type="http://schemas.openxmlformats.org/officeDocument/2006/relationships/hyperlink" Target="https://pubs.acs.org/action/doSearch?field1=Contrib&amp;text1=Bertrand++Chapron" TargetMode="External"/><Relationship Id="rId36" Type="http://schemas.openxmlformats.org/officeDocument/2006/relationships/hyperlink" Target="https://www.files.ethz.ch/isn/111193/Taking%20Sovereignty%20Out%20of%20This%20World.pdf" TargetMode="External"/><Relationship Id="rId10" Type="http://schemas.openxmlformats.org/officeDocument/2006/relationships/hyperlink" Target="https://sci-hub.se/10.1016/j.actaastro.2016.03.034" TargetMode="External"/><Relationship Id="rId19" Type="http://schemas.openxmlformats.org/officeDocument/2006/relationships/hyperlink" Target="https://www.iss.europa.eu/content/space-security-europe" TargetMode="External"/><Relationship Id="rId31" Type="http://schemas.openxmlformats.org/officeDocument/2006/relationships/hyperlink" Target="https://pubs.acs.org/action/doSearch?field1=Contrib&amp;text1=Douglas++Vandemar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sr.org/" TargetMode="External"/><Relationship Id="rId22" Type="http://schemas.openxmlformats.org/officeDocument/2006/relationships/hyperlink" Target="https://pubs.acs.org/action/doSearch?field1=Contrib&amp;text1=Jamie+D.++Shutler" TargetMode="External"/><Relationship Id="rId27" Type="http://schemas.openxmlformats.org/officeDocument/2006/relationships/hyperlink" Target="https://pubs.acs.org/action/doSearch?field1=Contrib&amp;text1=Jean-Francois++Piolle" TargetMode="External"/><Relationship Id="rId30" Type="http://schemas.openxmlformats.org/officeDocument/2006/relationships/hyperlink" Target="https://pubs.acs.org/action/doSearch?field1=Contrib&amp;text1=Joseph++Salisbury" TargetMode="External"/><Relationship Id="rId35" Type="http://schemas.openxmlformats.org/officeDocument/2006/relationships/hyperlink" Target="https://doi.org/10.1080/014959302317350855" TargetMode="External"/><Relationship Id="rId8" Type="http://schemas.openxmlformats.org/officeDocument/2006/relationships/hyperlink" Target="https://onezero.medium.com/get-ready-for-the-kessler-syndrome-to-wreck-outer-space-7f29cfe62c3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4</Pages>
  <Words>16720</Words>
  <Characters>95304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1</cp:revision>
  <dcterms:created xsi:type="dcterms:W3CDTF">2022-01-14T21:04:00Z</dcterms:created>
  <dcterms:modified xsi:type="dcterms:W3CDTF">2022-01-14T21:26:00Z</dcterms:modified>
</cp:coreProperties>
</file>