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202E4" w14:textId="77777777" w:rsidR="0069312C" w:rsidRPr="00976E44" w:rsidRDefault="0069312C" w:rsidP="0069312C">
      <w:pPr>
        <w:pStyle w:val="Heading3"/>
        <w:rPr>
          <w:rFonts w:cs="Calibri"/>
        </w:rPr>
      </w:pPr>
      <w:r w:rsidRPr="00976E44">
        <w:rPr>
          <w:rFonts w:cs="Calibri"/>
        </w:rPr>
        <w:t>1AC – Adv – Vaccine Diplomacy</w:t>
      </w:r>
    </w:p>
    <w:p w14:paraId="1315D72C" w14:textId="77777777" w:rsidR="0069312C" w:rsidRPr="00976E44" w:rsidRDefault="0069312C" w:rsidP="0069312C">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47EC6D81" w14:textId="77777777" w:rsidR="0069312C" w:rsidRPr="00976E44" w:rsidRDefault="0069312C" w:rsidP="0069312C">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6" w:history="1">
        <w:r w:rsidRPr="00976E44">
          <w:rPr>
            <w:rStyle w:val="Hyperlink"/>
          </w:rPr>
          <w:t>https://theglobalamericans.org/2021/06/a-u-s-vaccine-diplomacy-strategy-for-latin-america-and-the-caribbean/</w:t>
        </w:r>
      </w:hyperlink>
      <w:r w:rsidRPr="00976E44">
        <w:t xml:space="preserve">] Justin </w:t>
      </w:r>
    </w:p>
    <w:p w14:paraId="5431C262" w14:textId="77777777" w:rsidR="0069312C" w:rsidRPr="00976E44" w:rsidRDefault="0069312C" w:rsidP="0069312C">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13FAFF3F" w14:textId="77777777" w:rsidR="0069312C" w:rsidRPr="00976E44" w:rsidRDefault="0069312C" w:rsidP="0069312C">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F1EDEF8" w14:textId="77777777" w:rsidR="0069312C" w:rsidRPr="00976E44" w:rsidRDefault="0069312C" w:rsidP="0069312C">
      <w:pPr>
        <w:rPr>
          <w:sz w:val="16"/>
        </w:rPr>
      </w:pPr>
      <w:r w:rsidRPr="00976E44">
        <w:rPr>
          <w:sz w:val="16"/>
        </w:rPr>
        <w:t>History repeats itself</w:t>
      </w:r>
    </w:p>
    <w:p w14:paraId="7E5C83B7" w14:textId="77777777" w:rsidR="0069312C" w:rsidRPr="00976E44" w:rsidRDefault="0069312C" w:rsidP="0069312C">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3E360974" w14:textId="77777777" w:rsidR="0069312C" w:rsidRPr="00976E44" w:rsidRDefault="0069312C" w:rsidP="0069312C">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3A15784A" w14:textId="77777777" w:rsidR="0069312C" w:rsidRPr="00976E44" w:rsidRDefault="0069312C" w:rsidP="0069312C">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4B47DDB" w14:textId="77777777" w:rsidR="0069312C" w:rsidRPr="00976E44" w:rsidRDefault="0069312C" w:rsidP="0069312C">
      <w:pPr>
        <w:rPr>
          <w:sz w:val="16"/>
        </w:rPr>
      </w:pPr>
      <w:r w:rsidRPr="00976E44">
        <w:rPr>
          <w:sz w:val="16"/>
        </w:rPr>
        <w:lastRenderedPageBreak/>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7B4D25A1" w14:textId="77777777" w:rsidR="0069312C" w:rsidRPr="00976E44" w:rsidRDefault="0069312C" w:rsidP="0069312C">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59A980FB" w14:textId="77777777" w:rsidR="0069312C" w:rsidRPr="00976E44" w:rsidRDefault="0069312C" w:rsidP="0069312C">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56C601D0" w14:textId="77777777" w:rsidR="0069312C" w:rsidRPr="00976E44" w:rsidRDefault="0069312C" w:rsidP="0069312C">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0540603C" w14:textId="77777777" w:rsidR="0069312C" w:rsidRPr="00976E44" w:rsidRDefault="0069312C" w:rsidP="0069312C">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11B87ED8" w14:textId="77777777" w:rsidR="0069312C" w:rsidRPr="00976E44" w:rsidRDefault="0069312C" w:rsidP="0069312C">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6DE6DBEA" w14:textId="77777777" w:rsidR="0069312C" w:rsidRPr="00976E44" w:rsidRDefault="0069312C" w:rsidP="0069312C">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4C8F89BB" w14:textId="77777777" w:rsidR="0069312C" w:rsidRPr="00976E44" w:rsidRDefault="0069312C" w:rsidP="0069312C">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 xml:space="preserve">vaccine </w:t>
      </w:r>
      <w:r w:rsidRPr="00976E44">
        <w:rPr>
          <w:rStyle w:val="Emphasis"/>
          <w:highlight w:val="green"/>
        </w:rPr>
        <w:lastRenderedPageBreak/>
        <w:t>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39A3B02A" w14:textId="77777777" w:rsidR="0069312C" w:rsidRPr="00976E44" w:rsidRDefault="0069312C" w:rsidP="0069312C">
      <w:pPr>
        <w:rPr>
          <w:sz w:val="16"/>
        </w:rPr>
      </w:pPr>
      <w:r w:rsidRPr="00976E44">
        <w:rPr>
          <w:sz w:val="16"/>
        </w:rPr>
        <w:t>A lack of strategy and political will</w:t>
      </w:r>
    </w:p>
    <w:p w14:paraId="57A9FDF1" w14:textId="77777777" w:rsidR="0069312C" w:rsidRPr="00976E44" w:rsidRDefault="0069312C" w:rsidP="0069312C">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F7FF9B8" w14:textId="77777777" w:rsidR="0069312C" w:rsidRPr="00976E44" w:rsidRDefault="0069312C" w:rsidP="0069312C">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5B9BC249" w14:textId="77777777" w:rsidR="0069312C" w:rsidRPr="00976E44" w:rsidRDefault="0069312C" w:rsidP="0069312C">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01795E70" w14:textId="77777777" w:rsidR="0069312C" w:rsidRPr="00976E44" w:rsidRDefault="0069312C" w:rsidP="0069312C">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2828A217" w14:textId="77777777" w:rsidR="0069312C" w:rsidRPr="00976E44" w:rsidRDefault="0069312C" w:rsidP="0069312C">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39DF1710" w14:textId="77777777" w:rsidR="0069312C" w:rsidRPr="00976E44" w:rsidRDefault="0069312C" w:rsidP="0069312C">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w:t>
      </w:r>
      <w:r w:rsidRPr="00976E44">
        <w:rPr>
          <w:sz w:val="16"/>
        </w:rPr>
        <w:lastRenderedPageBreak/>
        <w:t xml:space="preserve">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p>
    <w:p w14:paraId="3E848376" w14:textId="77777777" w:rsidR="0069312C" w:rsidRPr="00976E44" w:rsidRDefault="0069312C" w:rsidP="0069312C">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7CB42253" w14:textId="77777777" w:rsidR="0069312C" w:rsidRPr="00976E44" w:rsidRDefault="0069312C" w:rsidP="0069312C">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595CFE7" w14:textId="77777777" w:rsidR="0069312C" w:rsidRPr="00976E44" w:rsidRDefault="0069312C" w:rsidP="0069312C">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7F558D3B" w14:textId="77777777" w:rsidR="0069312C" w:rsidRPr="00976E44" w:rsidRDefault="0069312C" w:rsidP="0069312C">
      <w:pPr>
        <w:rPr>
          <w:sz w:val="16"/>
        </w:rPr>
      </w:pPr>
      <w:r w:rsidRPr="00976E44">
        <w:rPr>
          <w:sz w:val="16"/>
        </w:rPr>
        <w:t>A forward-thinking strategy</w:t>
      </w:r>
    </w:p>
    <w:p w14:paraId="1018191B" w14:textId="77777777" w:rsidR="0069312C" w:rsidRPr="00976E44" w:rsidRDefault="0069312C" w:rsidP="0069312C">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0787E047" w14:textId="77777777" w:rsidR="0069312C" w:rsidRPr="00976E44" w:rsidRDefault="0069312C" w:rsidP="0069312C">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02B3B181" w14:textId="77777777" w:rsidR="0069312C" w:rsidRPr="00976E44" w:rsidRDefault="0069312C" w:rsidP="0069312C">
      <w:pPr>
        <w:rPr>
          <w:sz w:val="16"/>
        </w:rPr>
      </w:pP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42AD4DB2" w14:textId="77777777" w:rsidR="0069312C" w:rsidRPr="00976E44" w:rsidRDefault="0069312C" w:rsidP="0069312C"/>
    <w:p w14:paraId="0D8A8979" w14:textId="77777777" w:rsidR="0069312C" w:rsidRPr="00976E44" w:rsidRDefault="0069312C" w:rsidP="0069312C">
      <w:pPr>
        <w:pStyle w:val="Heading4"/>
        <w:jc w:val="both"/>
        <w:rPr>
          <w:rFonts w:cs="Calibri"/>
        </w:rPr>
      </w:pPr>
      <w:r w:rsidRPr="00976E44">
        <w:rPr>
          <w:rFonts w:cs="Calibri"/>
        </w:rPr>
        <w:lastRenderedPageBreak/>
        <w:t xml:space="preserve">It's </w:t>
      </w:r>
      <w:r w:rsidRPr="00976E44">
        <w:rPr>
          <w:rFonts w:cs="Calibri"/>
          <w:u w:val="single"/>
        </w:rPr>
        <w:t>not over</w:t>
      </w:r>
      <w:r w:rsidRPr="00976E44">
        <w:rPr>
          <w:rFonts w:cs="Calibri"/>
        </w:rPr>
        <w:t xml:space="preserve"> – 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16C8AF57" w14:textId="77777777" w:rsidR="0069312C" w:rsidRPr="00976E44" w:rsidRDefault="0069312C" w:rsidP="0069312C">
      <w:r w:rsidRPr="00976E44">
        <w:rPr>
          <w:rStyle w:val="Style13ptBold"/>
        </w:rPr>
        <w:t>Kneip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7" w:history="1">
        <w:r w:rsidRPr="00976E44">
          <w:rPr>
            <w:rStyle w:val="Hyperlink"/>
          </w:rPr>
          <w:t>https://thediplomat.com/2021/08/chinas-vaccine-diplomacy-in-latin-america/</w:t>
        </w:r>
      </w:hyperlink>
      <w:r w:rsidRPr="00976E44">
        <w:t>] Justin</w:t>
      </w:r>
    </w:p>
    <w:p w14:paraId="2BFB61EA" w14:textId="77777777" w:rsidR="0069312C" w:rsidRPr="00976E44" w:rsidRDefault="0069312C" w:rsidP="0069312C">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65E82885" w14:textId="77777777" w:rsidR="0069312C" w:rsidRPr="00976E44" w:rsidRDefault="0069312C" w:rsidP="0069312C">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16676058" w14:textId="77777777" w:rsidR="0069312C" w:rsidRPr="00976E44" w:rsidRDefault="0069312C" w:rsidP="0069312C">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proofErr w:type="gramStart"/>
      <w:r w:rsidRPr="00976E44">
        <w:rPr>
          <w:u w:val="single"/>
        </w:rPr>
        <w:t>the majority of</w:t>
      </w:r>
      <w:proofErr w:type="gramEnd"/>
      <w:r w:rsidRPr="00976E44">
        <w:rPr>
          <w:u w:val="single"/>
        </w:rPr>
        <w:t xml:space="preserve">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16E7C446" w14:textId="77777777" w:rsidR="0069312C" w:rsidRPr="00976E44" w:rsidRDefault="0069312C" w:rsidP="0069312C">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54615CAA" w14:textId="77777777" w:rsidR="0069312C" w:rsidRPr="00976E44" w:rsidRDefault="0069312C" w:rsidP="0069312C">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362CB82E" w14:textId="77777777" w:rsidR="0069312C" w:rsidRPr="00976E44" w:rsidRDefault="0069312C" w:rsidP="0069312C"/>
    <w:p w14:paraId="6CA28F0E" w14:textId="77777777" w:rsidR="0069312C" w:rsidRPr="00976E44" w:rsidRDefault="0069312C" w:rsidP="0069312C">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3356FDD4" w14:textId="77777777" w:rsidR="0069312C" w:rsidRPr="00976E44" w:rsidRDefault="0069312C" w:rsidP="0069312C">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w:t>
      </w:r>
      <w:r w:rsidRPr="00976E44">
        <w:lastRenderedPageBreak/>
        <w:t xml:space="preserve">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8" w:history="1">
        <w:r w:rsidRPr="00976E44">
          <w:rPr>
            <w:rStyle w:val="Hyperlink"/>
          </w:rPr>
          <w:t>https://scroll.in/article/1000114/in-latin-america-chinese-vaccine-diplomacy-is-directly-challenging-uss-declining-authority</w:t>
        </w:r>
      </w:hyperlink>
      <w:r w:rsidRPr="00976E44">
        <w:t>] Justin</w:t>
      </w:r>
    </w:p>
    <w:p w14:paraId="2B547DAA" w14:textId="77777777" w:rsidR="0069312C" w:rsidRPr="00976E44" w:rsidRDefault="0069312C" w:rsidP="0069312C">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6365BFD1" w14:textId="77777777" w:rsidR="0069312C" w:rsidRPr="00976E44" w:rsidRDefault="0069312C" w:rsidP="0069312C">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517CA5B1" w14:textId="77777777" w:rsidR="0069312C" w:rsidRPr="00976E44" w:rsidRDefault="0069312C" w:rsidP="0069312C">
      <w:pPr>
        <w:rPr>
          <w:sz w:val="16"/>
        </w:rPr>
      </w:pPr>
      <w:r w:rsidRPr="00976E44">
        <w:rPr>
          <w:sz w:val="16"/>
        </w:rPr>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35ED5F4D" w14:textId="77777777" w:rsidR="0069312C" w:rsidRPr="00976E44" w:rsidRDefault="0069312C" w:rsidP="0069312C">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6E6DEB4E" w14:textId="77777777" w:rsidR="0069312C" w:rsidRPr="00976E44" w:rsidRDefault="0069312C" w:rsidP="0069312C">
      <w:pPr>
        <w:rPr>
          <w:sz w:val="16"/>
        </w:rPr>
      </w:pPr>
      <w:r w:rsidRPr="00976E44">
        <w:rPr>
          <w:sz w:val="16"/>
        </w:rPr>
        <w:t>As of May, no other country can match this figure. Most countries are focused primarily on achieving their own herd immunity first.</w:t>
      </w:r>
    </w:p>
    <w:p w14:paraId="09E9037A" w14:textId="77777777" w:rsidR="0069312C" w:rsidRPr="00976E44" w:rsidRDefault="0069312C" w:rsidP="0069312C">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4B3727C7" w14:textId="77777777" w:rsidR="0069312C" w:rsidRPr="00976E44" w:rsidRDefault="0069312C" w:rsidP="0069312C">
      <w:pPr>
        <w:rPr>
          <w:u w:val="single"/>
        </w:rPr>
      </w:pPr>
      <w:r w:rsidRPr="00976E44">
        <w:rPr>
          <w:u w:val="single"/>
        </w:rPr>
        <w:t xml:space="preserve">Declining </w:t>
      </w:r>
      <w:r w:rsidRPr="00976E44">
        <w:rPr>
          <w:rStyle w:val="Emphasis"/>
        </w:rPr>
        <w:t>‘Washington Consensus’</w:t>
      </w:r>
    </w:p>
    <w:p w14:paraId="1DFDC993" w14:textId="77777777" w:rsidR="0069312C" w:rsidRPr="00976E44" w:rsidRDefault="0069312C" w:rsidP="0069312C">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2C2ABC6F" w14:textId="77777777" w:rsidR="0069312C" w:rsidRPr="00976E44" w:rsidRDefault="0069312C" w:rsidP="0069312C">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7E8BB25B" w14:textId="77777777" w:rsidR="0069312C" w:rsidRPr="00976E44" w:rsidRDefault="0069312C" w:rsidP="0069312C">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50464A90" w14:textId="77777777" w:rsidR="0069312C" w:rsidRPr="00976E44" w:rsidRDefault="0069312C" w:rsidP="0069312C">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3A759BE" w14:textId="77777777" w:rsidR="0069312C" w:rsidRPr="00976E44" w:rsidRDefault="0069312C" w:rsidP="0069312C">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362AA949" w14:textId="77777777" w:rsidR="0069312C" w:rsidRPr="00976E44" w:rsidRDefault="0069312C" w:rsidP="0069312C">
      <w:pPr>
        <w:rPr>
          <w:sz w:val="16"/>
        </w:rPr>
      </w:pPr>
      <w:r w:rsidRPr="00976E44">
        <w:rPr>
          <w:sz w:val="16"/>
        </w:rPr>
        <w:t>Rising Chinese power</w:t>
      </w:r>
    </w:p>
    <w:p w14:paraId="1DAD3881" w14:textId="77777777" w:rsidR="0069312C" w:rsidRPr="00976E44" w:rsidRDefault="0069312C" w:rsidP="0069312C">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195D5E52" w14:textId="77777777" w:rsidR="0069312C" w:rsidRPr="00976E44" w:rsidRDefault="0069312C" w:rsidP="0069312C">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2DF81EC5" w14:textId="77777777" w:rsidR="0069312C" w:rsidRPr="00976E44" w:rsidRDefault="0069312C" w:rsidP="0069312C">
      <w:pPr>
        <w:rPr>
          <w:sz w:val="16"/>
        </w:rPr>
      </w:pPr>
      <w:r w:rsidRPr="00976E44">
        <w:rPr>
          <w:sz w:val="16"/>
        </w:rPr>
        <w:t>The US and Chinese tools for economic diplomacy are very similar in practice, yet fundamentally different in philosophy.</w:t>
      </w:r>
    </w:p>
    <w:p w14:paraId="22C14123" w14:textId="77777777" w:rsidR="0069312C" w:rsidRPr="00976E44" w:rsidRDefault="0069312C" w:rsidP="0069312C">
      <w:pPr>
        <w:rPr>
          <w:u w:val="single"/>
        </w:rPr>
      </w:pPr>
      <w:r w:rsidRPr="00976E44">
        <w:rPr>
          <w:u w:val="single"/>
        </w:rPr>
        <w:lastRenderedPageBreak/>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6AEC9FD3" w14:textId="77777777" w:rsidR="0069312C" w:rsidRPr="00976E44" w:rsidRDefault="0069312C" w:rsidP="0069312C">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12BC3FC4" w14:textId="77777777" w:rsidR="0069312C" w:rsidRPr="00976E44" w:rsidRDefault="0069312C" w:rsidP="0069312C">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AE6FB13" w14:textId="77777777" w:rsidR="0069312C" w:rsidRPr="00976E44" w:rsidRDefault="0069312C" w:rsidP="0069312C">
      <w:pPr>
        <w:rPr>
          <w:sz w:val="16"/>
        </w:rPr>
      </w:pPr>
      <w:r w:rsidRPr="00976E44">
        <w:rPr>
          <w:sz w:val="16"/>
        </w:rPr>
        <w:t>Old international order</w:t>
      </w:r>
    </w:p>
    <w:p w14:paraId="6A3ADC92" w14:textId="77777777" w:rsidR="0069312C" w:rsidRPr="00976E44" w:rsidRDefault="0069312C" w:rsidP="0069312C">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6F2CB09E" w14:textId="77777777" w:rsidR="0069312C" w:rsidRPr="00976E44" w:rsidRDefault="0069312C" w:rsidP="0069312C">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2080869A" w14:textId="77777777" w:rsidR="0069312C" w:rsidRPr="00976E44" w:rsidRDefault="0069312C" w:rsidP="0069312C">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7DB87651" w14:textId="77777777" w:rsidR="0069312C" w:rsidRPr="00976E44" w:rsidRDefault="0069312C" w:rsidP="0069312C"/>
    <w:p w14:paraId="28A0005B" w14:textId="77777777" w:rsidR="0069312C" w:rsidRPr="00976E44" w:rsidRDefault="0069312C" w:rsidP="0069312C">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1D3A7183" w14:textId="77777777" w:rsidR="0069312C" w:rsidRPr="00976E44" w:rsidRDefault="0069312C" w:rsidP="0069312C">
      <w:r w:rsidRPr="00976E44">
        <w:rPr>
          <w:rStyle w:val="Style13ptBold"/>
        </w:rPr>
        <w:t>Yulis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9" w:history="1">
        <w:r w:rsidRPr="00976E44">
          <w:rPr>
            <w:rStyle w:val="Hyperlink"/>
          </w:rPr>
          <w:t>http://pennpoliticalreview.org/2017/04/in-defense-of-liberal-internationalism/</w:t>
        </w:r>
      </w:hyperlink>
      <w:r w:rsidRPr="00976E44">
        <w:t>] // Re-Cut Justin</w:t>
      </w:r>
    </w:p>
    <w:p w14:paraId="662168E2" w14:textId="77777777" w:rsidR="0069312C" w:rsidRPr="00976E44" w:rsidRDefault="0069312C" w:rsidP="0069312C">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2AC18C15" w14:textId="77777777" w:rsidR="0069312C" w:rsidRPr="00976E44" w:rsidRDefault="0069312C" w:rsidP="0069312C">
      <w:pPr>
        <w:rPr>
          <w:sz w:val="16"/>
        </w:rPr>
      </w:pPr>
      <w:r w:rsidRPr="00976E44">
        <w:rPr>
          <w:sz w:val="16"/>
        </w:rPr>
        <w:lastRenderedPageBreak/>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5E27BD45" w14:textId="77777777" w:rsidR="0069312C" w:rsidRPr="00976E44" w:rsidRDefault="0069312C" w:rsidP="0069312C">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3594F063" w14:textId="77777777" w:rsidR="0069312C" w:rsidRPr="00976E44" w:rsidRDefault="0069312C" w:rsidP="0069312C"/>
    <w:p w14:paraId="2DD6C428" w14:textId="77777777" w:rsidR="0069312C" w:rsidRPr="00976E44" w:rsidRDefault="0069312C" w:rsidP="0069312C">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2330033B" w14:textId="77777777" w:rsidR="0069312C" w:rsidRPr="00976E44" w:rsidRDefault="0069312C" w:rsidP="0069312C">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0" w:history="1">
        <w:r w:rsidRPr="00976E44">
          <w:rPr>
            <w:rStyle w:val="Hyperlink"/>
          </w:rPr>
          <w:t>https://www.emerald.com/insight/content/doi/10.1108/ITPD-02-2019-003/full/html</w:t>
        </w:r>
      </w:hyperlink>
      <w:r w:rsidRPr="00976E44">
        <w:rPr>
          <w:rStyle w:val="Hyperlink"/>
        </w:rPr>
        <w:t xml:space="preserve"> // Re-Cut Justin</w:t>
      </w:r>
    </w:p>
    <w:p w14:paraId="03F8B9F7" w14:textId="77777777" w:rsidR="0069312C" w:rsidRPr="00976E44" w:rsidRDefault="0069312C" w:rsidP="0069312C">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w:t>
      </w:r>
      <w:r w:rsidRPr="00976E44">
        <w:rPr>
          <w:u w:val="single"/>
        </w:rPr>
        <w:lastRenderedPageBreak/>
        <w:t xml:space="preserve">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7802EFCD" w14:textId="77777777" w:rsidR="0069312C" w:rsidRPr="00976E44" w:rsidRDefault="0069312C" w:rsidP="0069312C"/>
    <w:p w14:paraId="23B678B8" w14:textId="77777777" w:rsidR="0069312C" w:rsidRPr="00976E44" w:rsidRDefault="0069312C" w:rsidP="0069312C">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2A41FE64" w14:textId="77777777" w:rsidR="0069312C" w:rsidRPr="00976E44" w:rsidRDefault="0069312C" w:rsidP="0069312C">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0C90A1C" w14:textId="77777777" w:rsidR="0069312C" w:rsidRPr="00976E44" w:rsidRDefault="0069312C" w:rsidP="0069312C">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Edel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7B95AE75" w14:textId="77777777" w:rsidR="0069312C" w:rsidRPr="00976E44" w:rsidRDefault="0069312C" w:rsidP="0069312C">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3852B9FD" w14:textId="77777777" w:rsidR="0069312C" w:rsidRPr="00976E44" w:rsidRDefault="0069312C" w:rsidP="0069312C">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58B5DF92" w14:textId="77777777" w:rsidR="0069312C" w:rsidRPr="00976E44" w:rsidRDefault="0069312C" w:rsidP="0069312C">
      <w:pPr>
        <w:rPr>
          <w:sz w:val="16"/>
        </w:rPr>
      </w:pPr>
      <w:r w:rsidRPr="00976E44">
        <w:rPr>
          <w:sz w:val="16"/>
        </w:rPr>
        <w:t>GIVE THEM AN INCH…</w:t>
      </w:r>
    </w:p>
    <w:p w14:paraId="544EDAE0" w14:textId="77777777" w:rsidR="0069312C" w:rsidRPr="00976E44" w:rsidRDefault="0069312C" w:rsidP="0069312C">
      <w:pPr>
        <w:rPr>
          <w:u w:val="single"/>
        </w:rPr>
      </w:pPr>
      <w:r w:rsidRPr="00976E44">
        <w:rPr>
          <w:sz w:val="16"/>
        </w:rPr>
        <w:lastRenderedPageBreak/>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702FA05C" w14:textId="77777777" w:rsidR="0069312C" w:rsidRPr="00976E44" w:rsidRDefault="0069312C" w:rsidP="0069312C">
      <w:pPr>
        <w:rPr>
          <w:sz w:val="16"/>
        </w:rPr>
      </w:pPr>
      <w:r w:rsidRPr="00976E4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w:t>
      </w:r>
      <w:proofErr w:type="gramStart"/>
      <w:r w:rsidRPr="00976E44">
        <w:rPr>
          <w:sz w:val="16"/>
        </w:rPr>
        <w:t>Yet in reality, a</w:t>
      </w:r>
      <w:proofErr w:type="gramEnd"/>
      <w:r w:rsidRPr="00976E44">
        <w:rPr>
          <w:sz w:val="16"/>
        </w:rPr>
        <w:t xml:space="preserve"> spheres-of-influence world would bring more peril than safety.</w:t>
      </w:r>
    </w:p>
    <w:p w14:paraId="6E27D338" w14:textId="77777777" w:rsidR="0069312C" w:rsidRPr="00976E44" w:rsidRDefault="0069312C" w:rsidP="0069312C">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08DEF778" w14:textId="77777777" w:rsidR="0069312C" w:rsidRPr="00976E44" w:rsidRDefault="0069312C" w:rsidP="0069312C">
      <w:pPr>
        <w:rPr>
          <w:sz w:val="16"/>
        </w:rPr>
      </w:pPr>
      <w:r w:rsidRPr="00976E44">
        <w:rPr>
          <w:u w:val="single"/>
        </w:rPr>
        <w:t>The United States would suffer economically, too. China</w:t>
      </w:r>
      <w:proofErr w:type="gramStart"/>
      <w:r w:rsidRPr="00976E44">
        <w:rPr>
          <w:u w:val="single"/>
        </w:rPr>
        <w:t>, in particular, is</w:t>
      </w:r>
      <w:proofErr w:type="gramEnd"/>
      <w:r w:rsidRPr="00976E44">
        <w:rPr>
          <w:u w:val="single"/>
        </w:rPr>
        <w:t xml:space="preserve">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6CC86E43" w14:textId="77777777" w:rsidR="0069312C" w:rsidRPr="00976E44" w:rsidRDefault="0069312C" w:rsidP="0069312C">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603AFEF8" w14:textId="77777777" w:rsidR="0069312C" w:rsidRPr="00976E44" w:rsidRDefault="0069312C" w:rsidP="0069312C">
      <w:pPr>
        <w:rPr>
          <w:sz w:val="16"/>
        </w:rPr>
      </w:pPr>
    </w:p>
    <w:p w14:paraId="52544908" w14:textId="77777777" w:rsidR="0069312C" w:rsidRPr="00976E44" w:rsidRDefault="0069312C" w:rsidP="0069312C">
      <w:pPr>
        <w:pStyle w:val="Heading3"/>
        <w:rPr>
          <w:rFonts w:cs="Calibri"/>
        </w:rPr>
      </w:pPr>
      <w:r w:rsidRPr="00976E44">
        <w:rPr>
          <w:rFonts w:cs="Calibri"/>
        </w:rPr>
        <w:lastRenderedPageBreak/>
        <w:t>1AC – Adv – Pandemics</w:t>
      </w:r>
    </w:p>
    <w:p w14:paraId="0682A90D" w14:textId="77777777" w:rsidR="0069312C" w:rsidRPr="00976E44" w:rsidRDefault="0069312C" w:rsidP="0069312C">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D9C15D6" w14:textId="77777777" w:rsidR="0069312C" w:rsidRPr="00976E44" w:rsidRDefault="0069312C" w:rsidP="0069312C">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976E44">
          <w:rPr>
            <w:rStyle w:val="Hyperlink"/>
          </w:rPr>
          <w:t>https://idsa.in/issuebrief/wto-trips-waiver-covid-vaccine-rkumar-120721</w:t>
        </w:r>
      </w:hyperlink>
      <w:r w:rsidRPr="00976E44">
        <w:t>] Justin</w:t>
      </w:r>
    </w:p>
    <w:p w14:paraId="47FEA2D6" w14:textId="77777777" w:rsidR="0069312C" w:rsidRPr="00976E44" w:rsidRDefault="0069312C" w:rsidP="0069312C">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EB9BB65" w14:textId="77777777" w:rsidR="0069312C" w:rsidRPr="00976E44" w:rsidRDefault="0069312C" w:rsidP="0069312C">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0656C865" w14:textId="77777777" w:rsidR="0069312C" w:rsidRPr="00976E44" w:rsidRDefault="0069312C" w:rsidP="0069312C">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A526EBB" w14:textId="77777777" w:rsidR="0069312C" w:rsidRPr="00976E44" w:rsidRDefault="0069312C" w:rsidP="0069312C">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576EE3EF" w14:textId="77777777" w:rsidR="0069312C" w:rsidRPr="00976E44" w:rsidRDefault="0069312C" w:rsidP="0069312C">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w:t>
      </w:r>
      <w:r w:rsidRPr="00976E44">
        <w:rPr>
          <w:sz w:val="16"/>
        </w:rPr>
        <w:lastRenderedPageBreak/>
        <w:t xml:space="preserve">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542B2628" w14:textId="77777777" w:rsidR="0069312C" w:rsidRPr="00976E44" w:rsidRDefault="0069312C" w:rsidP="0069312C">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663C0AC" w14:textId="77777777" w:rsidR="0069312C" w:rsidRPr="00976E44" w:rsidRDefault="0069312C" w:rsidP="0069312C">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BE34ECB" w14:textId="77777777" w:rsidR="0069312C" w:rsidRPr="00976E44" w:rsidRDefault="0069312C" w:rsidP="0069312C">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A528017" w14:textId="77777777" w:rsidR="0069312C" w:rsidRPr="00976E44" w:rsidRDefault="0069312C" w:rsidP="0069312C">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A08AAA1" w14:textId="77777777" w:rsidR="0069312C" w:rsidRPr="00976E44" w:rsidRDefault="0069312C" w:rsidP="0069312C">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986A5C5" w14:textId="77777777" w:rsidR="0069312C" w:rsidRPr="00976E44" w:rsidRDefault="0069312C" w:rsidP="0069312C">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D927B1D" w14:textId="77777777" w:rsidR="0069312C" w:rsidRPr="00976E44" w:rsidRDefault="0069312C" w:rsidP="0069312C">
      <w:pPr>
        <w:rPr>
          <w:u w:val="single"/>
        </w:rPr>
      </w:pPr>
      <w:r w:rsidRPr="00976E44">
        <w:rPr>
          <w:sz w:val="16"/>
        </w:rPr>
        <w:lastRenderedPageBreak/>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Shantha sold over 120 million doses of vaccines globally.</w:t>
      </w:r>
    </w:p>
    <w:p w14:paraId="3789EDD0" w14:textId="77777777" w:rsidR="0069312C" w:rsidRPr="00976E44" w:rsidRDefault="0069312C" w:rsidP="0069312C">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1751C14" w14:textId="77777777" w:rsidR="0069312C" w:rsidRPr="00976E44" w:rsidRDefault="0069312C" w:rsidP="0069312C">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44C30B19" w14:textId="77777777" w:rsidR="0069312C" w:rsidRPr="00976E44" w:rsidRDefault="0069312C" w:rsidP="0069312C">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98DA423" w14:textId="77777777" w:rsidR="0069312C" w:rsidRPr="00976E44" w:rsidRDefault="0069312C" w:rsidP="0069312C">
      <w:pPr>
        <w:pStyle w:val="Heading4"/>
        <w:rPr>
          <w:rFonts w:cs="Calibri"/>
        </w:rPr>
      </w:pPr>
      <w:r w:rsidRPr="00976E44">
        <w:rPr>
          <w:rFonts w:cs="Calibri"/>
        </w:rPr>
        <w:lastRenderedPageBreak/>
        <w:t xml:space="preserve">Yes </w:t>
      </w:r>
      <w:r w:rsidRPr="00976E44">
        <w:rPr>
          <w:rFonts w:cs="Calibri"/>
          <w:u w:val="single"/>
        </w:rPr>
        <w:t>scale-up</w:t>
      </w:r>
      <w:r w:rsidRPr="00976E44">
        <w:rPr>
          <w:rFonts w:cs="Calibri"/>
        </w:rPr>
        <w:t xml:space="preserve"> for covid.</w:t>
      </w:r>
    </w:p>
    <w:p w14:paraId="19DE9554" w14:textId="77777777" w:rsidR="0069312C" w:rsidRPr="00976E44" w:rsidRDefault="0069312C" w:rsidP="0069312C">
      <w:r w:rsidRPr="00976E44">
        <w:rPr>
          <w:rStyle w:val="Style13ptBold"/>
        </w:rPr>
        <w:t>Erfani et al 21</w:t>
      </w:r>
      <w:r w:rsidRPr="00976E44">
        <w:t xml:space="preserve"> [Parsa; Lawrence </w:t>
      </w:r>
      <w:proofErr w:type="spellStart"/>
      <w:r w:rsidRPr="00976E44">
        <w:t>Gostin</w:t>
      </w:r>
      <w:proofErr w:type="spellEnd"/>
      <w:r w:rsidRPr="00976E44">
        <w:t xml:space="preserve">; Vanessa Kerry; Parsa Erfani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976E44">
          <w:rPr>
            <w:rStyle w:val="Hyperlink"/>
          </w:rPr>
          <w:t>https://www.statnews.com/2021/05/19/beyond-a-symbolic-gesture-whats-needed-to-turn-the-ip-waiver-into-covid-19-vaccines/</w:t>
        </w:r>
      </w:hyperlink>
      <w:r w:rsidRPr="00976E44">
        <w:t>] Justin</w:t>
      </w:r>
    </w:p>
    <w:p w14:paraId="0B137D5A" w14:textId="77777777" w:rsidR="0069312C" w:rsidRPr="00976E44" w:rsidRDefault="0069312C" w:rsidP="0069312C">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05BCA444" w14:textId="77777777" w:rsidR="0069312C" w:rsidRPr="00976E44" w:rsidRDefault="0069312C" w:rsidP="0069312C">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30F66B84" w14:textId="77777777" w:rsidR="0069312C" w:rsidRPr="00976E44" w:rsidRDefault="0069312C" w:rsidP="0069312C">
      <w:pPr>
        <w:rPr>
          <w:rStyle w:val="Emphasis"/>
        </w:rPr>
      </w:pPr>
      <w:r w:rsidRPr="00976E44">
        <w:rPr>
          <w:u w:val="single"/>
        </w:rPr>
        <w:t xml:space="preserve">Both truths suggest that we </w:t>
      </w:r>
      <w:r w:rsidRPr="00976E44">
        <w:rPr>
          <w:rStyle w:val="Emphasis"/>
        </w:rPr>
        <w:t>pass the blueprint and build the kitchen.</w:t>
      </w:r>
    </w:p>
    <w:p w14:paraId="7887843C" w14:textId="77777777" w:rsidR="0069312C" w:rsidRPr="00976E44" w:rsidRDefault="0069312C" w:rsidP="0069312C">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01E8F779" w14:textId="77777777" w:rsidR="0069312C" w:rsidRPr="00976E44" w:rsidRDefault="0069312C" w:rsidP="0069312C"/>
    <w:p w14:paraId="616A923B" w14:textId="77777777" w:rsidR="0069312C" w:rsidRPr="00976E44" w:rsidRDefault="0069312C" w:rsidP="0069312C">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5078C0E5" w14:textId="77777777" w:rsidR="0069312C" w:rsidRPr="00976E44" w:rsidRDefault="0069312C" w:rsidP="0069312C">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3" w:anchor="Sec4" w:history="1">
        <w:r w:rsidRPr="00976E44">
          <w:rPr>
            <w:rStyle w:val="Hyperlink"/>
          </w:rPr>
          <w:t>https://link.springer.com/article/10.1007/s40319-020-00985-0#Sec4</w:t>
        </w:r>
      </w:hyperlink>
      <w:r w:rsidRPr="00976E44">
        <w:t>] Justin</w:t>
      </w:r>
    </w:p>
    <w:p w14:paraId="438CEB68" w14:textId="77777777" w:rsidR="0069312C" w:rsidRPr="00976E44" w:rsidRDefault="0069312C" w:rsidP="0069312C">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w:t>
      </w:r>
      <w:r w:rsidRPr="00976E44">
        <w:rPr>
          <w:u w:val="single"/>
        </w:rPr>
        <w:lastRenderedPageBreak/>
        <w:t xml:space="preserve">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102FC2EF" w14:textId="77777777" w:rsidR="0069312C" w:rsidRPr="00976E44" w:rsidRDefault="0069312C" w:rsidP="0069312C">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13560F9D" w14:textId="77777777" w:rsidR="0069312C" w:rsidRPr="00976E44" w:rsidRDefault="0069312C" w:rsidP="0069312C">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67A1A3C5" w14:textId="77777777" w:rsidR="0069312C" w:rsidRPr="00976E44" w:rsidRDefault="0069312C" w:rsidP="0069312C">
      <w:pPr>
        <w:rPr>
          <w:sz w:val="16"/>
        </w:rPr>
      </w:pPr>
      <w:r w:rsidRPr="00976E44">
        <w:rPr>
          <w:sz w:val="16"/>
        </w:rPr>
        <w:t>Pharmaceutical Innovation and Generic Competition in the Pharmaceutical Industry</w:t>
      </w:r>
    </w:p>
    <w:p w14:paraId="3F149D13" w14:textId="77777777" w:rsidR="0069312C" w:rsidRPr="00976E44" w:rsidRDefault="0069312C" w:rsidP="0069312C">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14DAB9F2" w14:textId="77777777" w:rsidR="0069312C" w:rsidRPr="00976E44" w:rsidRDefault="0069312C" w:rsidP="0069312C">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w:t>
      </w:r>
      <w:r w:rsidRPr="00976E44">
        <w:rPr>
          <w:sz w:val="16"/>
        </w:rPr>
        <w:lastRenderedPageBreak/>
        <w:t xml:space="preserve">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261C3CCD" w14:textId="77777777" w:rsidR="0069312C" w:rsidRPr="00976E44" w:rsidRDefault="0069312C" w:rsidP="0069312C">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24554DAE" w14:textId="77777777" w:rsidR="0069312C" w:rsidRPr="00976E44" w:rsidRDefault="0069312C" w:rsidP="0069312C">
      <w:pPr>
        <w:rPr>
          <w:sz w:val="16"/>
        </w:rPr>
      </w:pPr>
      <w:r w:rsidRPr="00976E44">
        <w:rPr>
          <w:sz w:val="16"/>
        </w:rPr>
        <w:t>Patenting Practices by Pharmaceutical Companies</w:t>
      </w:r>
    </w:p>
    <w:p w14:paraId="7791D171" w14:textId="77777777" w:rsidR="0069312C" w:rsidRPr="00976E44" w:rsidRDefault="0069312C" w:rsidP="0069312C">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301CD5F6" w14:textId="77777777" w:rsidR="0069312C" w:rsidRPr="00976E44" w:rsidRDefault="0069312C" w:rsidP="0069312C">
      <w:pPr>
        <w:rPr>
          <w:sz w:val="16"/>
        </w:rPr>
      </w:pPr>
      <w:r w:rsidRPr="00976E44">
        <w:rPr>
          <w:sz w:val="16"/>
        </w:rPr>
        <w:t>Defining Strategic Patenting</w:t>
      </w:r>
    </w:p>
    <w:p w14:paraId="5D490639" w14:textId="77777777" w:rsidR="0069312C" w:rsidRPr="00976E44" w:rsidRDefault="0069312C" w:rsidP="0069312C">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558099F7" w14:textId="77777777" w:rsidR="0069312C" w:rsidRPr="00976E44" w:rsidRDefault="0069312C" w:rsidP="0069312C">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t>
      </w:r>
      <w:r w:rsidRPr="00976E44">
        <w:rPr>
          <w:sz w:val="16"/>
        </w:rPr>
        <w:lastRenderedPageBreak/>
        <w:t xml:space="preserve">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419F69BA" w14:textId="77777777" w:rsidR="0069312C" w:rsidRPr="00976E44" w:rsidRDefault="0069312C" w:rsidP="0069312C">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1BA7EBF9" w14:textId="77777777" w:rsidR="0069312C" w:rsidRPr="00976E44" w:rsidRDefault="0069312C" w:rsidP="0069312C">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14147C69" w14:textId="77777777" w:rsidR="0069312C" w:rsidRPr="00976E44" w:rsidRDefault="0069312C" w:rsidP="0069312C">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70F59086" w14:textId="77777777" w:rsidR="0069312C" w:rsidRPr="00976E44" w:rsidRDefault="0069312C" w:rsidP="0069312C">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17B6505B" w14:textId="77777777" w:rsidR="0069312C" w:rsidRPr="00976E44" w:rsidRDefault="0069312C" w:rsidP="0069312C">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48356749" w14:textId="77777777" w:rsidR="0069312C" w:rsidRPr="00976E44" w:rsidRDefault="0069312C" w:rsidP="0069312C">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 xml:space="preserve">essential element of undistorted competition on the </w:t>
      </w:r>
      <w:r w:rsidRPr="00976E44">
        <w:rPr>
          <w:rStyle w:val="Emphasis"/>
        </w:rPr>
        <w:lastRenderedPageBreak/>
        <w:t>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43C82626" w14:textId="77777777" w:rsidR="0069312C" w:rsidRPr="00976E44" w:rsidRDefault="0069312C" w:rsidP="0069312C">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706C5658" w14:textId="77777777" w:rsidR="0069312C" w:rsidRPr="00976E44" w:rsidRDefault="0069312C" w:rsidP="0069312C">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0739664F" w14:textId="77777777" w:rsidR="0069312C" w:rsidRPr="00976E44" w:rsidRDefault="0069312C" w:rsidP="0069312C">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40168D63" w14:textId="77777777" w:rsidR="0069312C" w:rsidRPr="00976E44" w:rsidRDefault="0069312C" w:rsidP="0069312C">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3C3ADAA5" w14:textId="77777777" w:rsidR="0069312C" w:rsidRPr="00976E44" w:rsidRDefault="0069312C" w:rsidP="0069312C">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8E2B0F3" w14:textId="77777777" w:rsidR="0069312C" w:rsidRPr="00976E44" w:rsidRDefault="0069312C" w:rsidP="0069312C">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82 Such a position may find some support in the arguments put forward by </w:t>
      </w:r>
      <w:r w:rsidRPr="00976E44">
        <w:rPr>
          <w:sz w:val="16"/>
        </w:rPr>
        <w:lastRenderedPageBreak/>
        <w:t>Joseph Schumpeter and his followers, who claimed that since monopoly increases the reward of the innovator, monopolists are more prone to innovation.Footnote83 However, as Lowe noted:Footnote84</w:t>
      </w:r>
    </w:p>
    <w:p w14:paraId="6BAB3F47" w14:textId="77777777" w:rsidR="0069312C" w:rsidRPr="00976E44" w:rsidRDefault="0069312C" w:rsidP="0069312C">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23A7814E" w14:textId="77777777" w:rsidR="0069312C" w:rsidRPr="00976E44" w:rsidRDefault="0069312C" w:rsidP="0069312C">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6C184036" w14:textId="77777777" w:rsidR="0069312C" w:rsidRPr="00976E44" w:rsidRDefault="0069312C" w:rsidP="0069312C">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79643E44" w14:textId="77777777" w:rsidR="0069312C" w:rsidRPr="00976E44" w:rsidRDefault="0069312C" w:rsidP="0069312C">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15B5B137" w14:textId="77777777" w:rsidR="0069312C" w:rsidRPr="00976E44" w:rsidRDefault="0069312C" w:rsidP="0069312C">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765C3DDB" w14:textId="77777777" w:rsidR="0069312C" w:rsidRPr="00976E44" w:rsidRDefault="0069312C" w:rsidP="0069312C">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4BBDE136" w14:textId="77777777" w:rsidR="0069312C" w:rsidRPr="00976E44" w:rsidRDefault="0069312C" w:rsidP="0069312C">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4E75A8C3" w14:textId="77777777" w:rsidR="0069312C" w:rsidRPr="00976E44" w:rsidRDefault="0069312C" w:rsidP="0069312C">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w:t>
      </w:r>
      <w:r w:rsidRPr="00976E44">
        <w:rPr>
          <w:rStyle w:val="Emphasis"/>
        </w:rPr>
        <w:lastRenderedPageBreak/>
        <w:t xml:space="preserve">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12D81A02" w14:textId="77777777" w:rsidR="0069312C" w:rsidRPr="00976E44" w:rsidRDefault="0069312C" w:rsidP="0069312C">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076A780D" w14:textId="77777777" w:rsidR="0069312C" w:rsidRPr="00976E44" w:rsidRDefault="0069312C" w:rsidP="0069312C">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1A8C3C7A" w14:textId="77777777" w:rsidR="0069312C" w:rsidRPr="00976E44" w:rsidRDefault="0069312C" w:rsidP="0069312C">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0F8DF2D" w14:textId="77777777" w:rsidR="0069312C" w:rsidRPr="00976E44" w:rsidRDefault="0069312C" w:rsidP="0069312C"/>
    <w:p w14:paraId="3696866F" w14:textId="77777777" w:rsidR="0069312C" w:rsidRPr="00976E44" w:rsidRDefault="0069312C" w:rsidP="0069312C">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47B015EF" w14:textId="77777777" w:rsidR="0069312C" w:rsidRPr="00976E44" w:rsidRDefault="0069312C" w:rsidP="0069312C">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976E44">
          <w:rPr>
            <w:rStyle w:val="Hyperlink"/>
          </w:rPr>
          <w:t>https://www.tandfonline.com/doi/full/10.1080/25751654.2021.1890867</w:t>
        </w:r>
      </w:hyperlink>
      <w:r w:rsidRPr="00976E44">
        <w:t>] Justin</w:t>
      </w:r>
    </w:p>
    <w:p w14:paraId="494641D9" w14:textId="77777777" w:rsidR="0069312C" w:rsidRPr="00976E44" w:rsidRDefault="0069312C" w:rsidP="0069312C">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758FB60" w14:textId="77777777" w:rsidR="0069312C" w:rsidRPr="00976E44" w:rsidRDefault="0069312C" w:rsidP="0069312C">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BB047AD" w14:textId="77777777" w:rsidR="0069312C" w:rsidRPr="00976E44" w:rsidRDefault="0069312C" w:rsidP="0069312C">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54BA7B5B" w14:textId="77777777" w:rsidR="0069312C" w:rsidRPr="00976E44" w:rsidRDefault="0069312C" w:rsidP="0069312C">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lastRenderedPageBreak/>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111B4527" w14:textId="77777777" w:rsidR="0069312C" w:rsidRPr="00976E44" w:rsidRDefault="0069312C" w:rsidP="0069312C">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5E389CA4" w14:textId="77777777" w:rsidR="0069312C" w:rsidRPr="00976E44" w:rsidRDefault="0069312C" w:rsidP="0069312C">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3CDE379D" w14:textId="77777777" w:rsidR="0069312C" w:rsidRPr="00976E44" w:rsidRDefault="0069312C" w:rsidP="0069312C">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4085B6D" w14:textId="77777777" w:rsidR="0069312C" w:rsidRPr="00976E44" w:rsidRDefault="0069312C" w:rsidP="0069312C">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3FA832D3" w14:textId="77777777" w:rsidR="0069312C" w:rsidRPr="00976E44" w:rsidRDefault="0069312C" w:rsidP="0069312C">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1B763EFB" w14:textId="77777777" w:rsidR="0069312C" w:rsidRPr="00976E44" w:rsidRDefault="0069312C" w:rsidP="0069312C">
      <w:pPr>
        <w:pStyle w:val="Heading3"/>
        <w:rPr>
          <w:rFonts w:cs="Calibri"/>
        </w:rPr>
      </w:pPr>
      <w:r w:rsidRPr="00976E44">
        <w:rPr>
          <w:rFonts w:cs="Calibri"/>
        </w:rPr>
        <w:lastRenderedPageBreak/>
        <w:t xml:space="preserve">1AC – Plan </w:t>
      </w:r>
    </w:p>
    <w:p w14:paraId="562B2CDA" w14:textId="77777777" w:rsidR="00644874" w:rsidRPr="00976E44" w:rsidRDefault="00644874" w:rsidP="00644874">
      <w:pPr>
        <w:pStyle w:val="Heading4"/>
        <w:rPr>
          <w:rFonts w:cs="Calibri"/>
        </w:rPr>
      </w:pPr>
      <w:r w:rsidRPr="00976E44">
        <w:rPr>
          <w:rFonts w:cs="Calibri"/>
        </w:rPr>
        <w:t>Plan text: The member nations of the World Trade Organization ought to reduce intellectual property protections for medicines during pandemics.</w:t>
      </w:r>
    </w:p>
    <w:p w14:paraId="5164968A" w14:textId="77777777" w:rsidR="00644874" w:rsidRPr="00976E44" w:rsidRDefault="00644874" w:rsidP="00644874"/>
    <w:p w14:paraId="39005DB6" w14:textId="77777777" w:rsidR="0069312C" w:rsidRPr="00976E44" w:rsidRDefault="0069312C" w:rsidP="0069312C">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E17D553" w14:textId="77777777" w:rsidR="0069312C" w:rsidRPr="00976E44" w:rsidRDefault="0069312C" w:rsidP="0069312C">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976E44">
          <w:rPr>
            <w:rStyle w:val="Hyperlink"/>
          </w:rPr>
          <w:t>https://www.ipwatchdog.com/2021/07/21/third-option-limited-ip-waiver-solve-pandemic-vaccine-problems/id=135732/</w:t>
        </w:r>
      </w:hyperlink>
      <w:r w:rsidRPr="00976E44">
        <w:t>] Justin</w:t>
      </w:r>
    </w:p>
    <w:p w14:paraId="535FB28F" w14:textId="77777777" w:rsidR="0069312C" w:rsidRPr="00976E44" w:rsidRDefault="0069312C" w:rsidP="0069312C">
      <w:pPr>
        <w:rPr>
          <w:u w:val="single"/>
        </w:rPr>
      </w:pPr>
      <w:r w:rsidRPr="00976E44">
        <w:rPr>
          <w:highlight w:val="green"/>
          <w:u w:val="single"/>
        </w:rPr>
        <w:t>Limited Waiver</w:t>
      </w:r>
      <w:r w:rsidRPr="00976E44">
        <w:rPr>
          <w:u w:val="single"/>
        </w:rPr>
        <w:t xml:space="preserve"> Approach</w:t>
      </w:r>
    </w:p>
    <w:p w14:paraId="1951F6E3" w14:textId="77777777" w:rsidR="0069312C" w:rsidRPr="00976E44" w:rsidRDefault="0069312C" w:rsidP="0069312C">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78791B42" w14:textId="77777777" w:rsidR="0069312C" w:rsidRPr="00976E44" w:rsidRDefault="0069312C" w:rsidP="0069312C">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5917A70A" w14:textId="77777777" w:rsidR="0069312C" w:rsidRPr="00976E44" w:rsidRDefault="0069312C" w:rsidP="0069312C">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7B701268" w14:textId="77777777" w:rsidR="0069312C" w:rsidRPr="00976E44" w:rsidRDefault="0069312C" w:rsidP="0069312C">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w:t>
      </w:r>
      <w:r w:rsidRPr="00976E44">
        <w:rPr>
          <w:u w:val="single"/>
        </w:rPr>
        <w:lastRenderedPageBreak/>
        <w:t xml:space="preserve">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157F0F94" w14:textId="77777777" w:rsidR="0069312C" w:rsidRPr="00976E44" w:rsidRDefault="0069312C" w:rsidP="0069312C">
      <w:pPr>
        <w:rPr>
          <w:sz w:val="16"/>
        </w:rPr>
      </w:pPr>
      <w:r w:rsidRPr="00976E44">
        <w:rPr>
          <w:sz w:val="16"/>
        </w:rPr>
        <w:t>Let’s Not Repeat Past Mistakes</w:t>
      </w:r>
    </w:p>
    <w:p w14:paraId="4685548A" w14:textId="77777777" w:rsidR="0069312C" w:rsidRPr="00976E44" w:rsidRDefault="0069312C" w:rsidP="0069312C">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04091FAF" w14:textId="77777777" w:rsidR="0069312C" w:rsidRPr="00976E44" w:rsidRDefault="0069312C" w:rsidP="0069312C"/>
    <w:p w14:paraId="6D111F1D" w14:textId="77777777" w:rsidR="0069312C" w:rsidRPr="00976E44" w:rsidRDefault="0069312C" w:rsidP="0069312C">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44E3919F" w14:textId="77777777" w:rsidR="0069312C" w:rsidRPr="00976E44" w:rsidRDefault="0069312C" w:rsidP="0069312C">
      <w:r w:rsidRPr="00976E44">
        <w:rPr>
          <w:rStyle w:val="Style13ptBold"/>
        </w:rPr>
        <w:t>Navnit 21</w:t>
      </w:r>
      <w:r w:rsidRPr="00976E44">
        <w:t xml:space="preserve"> [Brajendra; Ambassador and Permanent Representative of India to WTO; “Science has delivered, will the WTO deliver?” Helsinki Times; 1/18/21; </w:t>
      </w:r>
      <w:hyperlink r:id="rId16" w:history="1">
        <w:r w:rsidRPr="00976E44">
          <w:rPr>
            <w:rStyle w:val="Hyperlink"/>
          </w:rPr>
          <w:t>https://www.helsinkitimes.fi/columns/columns/viewpoint/18561-science-has-delivered-will-the-wto-deliver.html</w:t>
        </w:r>
      </w:hyperlink>
      <w:r w:rsidRPr="00976E44">
        <w:t>] Justin</w:t>
      </w:r>
    </w:p>
    <w:p w14:paraId="695664CA" w14:textId="77777777" w:rsidR="0069312C" w:rsidRPr="00976E44" w:rsidRDefault="0069312C" w:rsidP="0069312C">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32658608" w14:textId="77777777" w:rsidR="0069312C" w:rsidRPr="00976E44" w:rsidRDefault="0069312C" w:rsidP="0069312C">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7BD3A2EA" w14:textId="77777777" w:rsidR="0069312C" w:rsidRPr="00976E44" w:rsidRDefault="0069312C" w:rsidP="0069312C">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011DEC30" w14:textId="77777777" w:rsidR="0069312C" w:rsidRPr="00976E44" w:rsidRDefault="0069312C" w:rsidP="0069312C">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73FAA69B" w14:textId="77777777" w:rsidR="0069312C" w:rsidRPr="00976E44" w:rsidRDefault="0069312C" w:rsidP="0069312C">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71D678D9" w14:textId="77777777" w:rsidR="0069312C" w:rsidRPr="00976E44" w:rsidRDefault="0069312C" w:rsidP="0069312C">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BE721D4" w14:textId="77777777" w:rsidR="0069312C" w:rsidRPr="00976E44" w:rsidRDefault="0069312C" w:rsidP="0069312C">
      <w:pPr>
        <w:rPr>
          <w:sz w:val="16"/>
        </w:rPr>
      </w:pPr>
      <w:r w:rsidRPr="00976E44">
        <w:rPr>
          <w:sz w:val="16"/>
        </w:rPr>
        <w:lastRenderedPageBreak/>
        <w:t>Why existing flexibilities under the TRIPS Agreement are not enough</w:t>
      </w:r>
    </w:p>
    <w:p w14:paraId="7D09ABBC" w14:textId="77777777" w:rsidR="0069312C" w:rsidRPr="00976E44" w:rsidRDefault="0069312C" w:rsidP="0069312C">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770E56CF" w14:textId="77777777" w:rsidR="0069312C" w:rsidRPr="00976E44" w:rsidRDefault="0069312C" w:rsidP="0069312C">
      <w:pPr>
        <w:rPr>
          <w:sz w:val="16"/>
        </w:rPr>
      </w:pPr>
      <w:r w:rsidRPr="00976E44">
        <w:rPr>
          <w:sz w:val="16"/>
        </w:rPr>
        <w:t>Why is there a need to go beyond existing global cooperation initiatives?</w:t>
      </w:r>
    </w:p>
    <w:p w14:paraId="7C254BCA" w14:textId="77777777" w:rsidR="0069312C" w:rsidRPr="00976E44" w:rsidRDefault="0069312C" w:rsidP="0069312C">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3DD989AE" w14:textId="77777777" w:rsidR="0069312C" w:rsidRPr="00976E44" w:rsidRDefault="0069312C" w:rsidP="0069312C">
      <w:pPr>
        <w:rPr>
          <w:sz w:val="16"/>
        </w:rPr>
      </w:pPr>
      <w:proofErr w:type="gramStart"/>
      <w:r w:rsidRPr="00976E44">
        <w:rPr>
          <w:sz w:val="16"/>
        </w:rPr>
        <w:t>Past experience</w:t>
      </w:r>
      <w:proofErr w:type="gramEnd"/>
    </w:p>
    <w:p w14:paraId="5D83B771" w14:textId="77777777" w:rsidR="0069312C" w:rsidRPr="00976E44" w:rsidRDefault="0069312C" w:rsidP="0069312C">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21216516" w14:textId="77777777" w:rsidR="0069312C" w:rsidRPr="00976E44" w:rsidRDefault="0069312C" w:rsidP="0069312C">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92FBA36" w14:textId="77777777" w:rsidR="0069312C" w:rsidRPr="00976E44" w:rsidRDefault="0069312C" w:rsidP="0069312C">
      <w:pPr>
        <w:rPr>
          <w:sz w:val="16"/>
        </w:rPr>
      </w:pPr>
      <w:r w:rsidRPr="00976E44">
        <w:rPr>
          <w:sz w:val="16"/>
        </w:rPr>
        <w:t>Way forward</w:t>
      </w:r>
    </w:p>
    <w:p w14:paraId="57076C74" w14:textId="77777777" w:rsidR="0069312C" w:rsidRPr="00976E44" w:rsidRDefault="0069312C" w:rsidP="0069312C">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52D878E1" w14:textId="77777777" w:rsidR="0069312C" w:rsidRPr="00976E44" w:rsidRDefault="0069312C" w:rsidP="0069312C">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55A2284D" w14:textId="77777777" w:rsidR="0069312C" w:rsidRPr="00976E44" w:rsidRDefault="0069312C" w:rsidP="0069312C">
      <w:pPr>
        <w:rPr>
          <w:sz w:val="16"/>
        </w:rPr>
      </w:pPr>
    </w:p>
    <w:p w14:paraId="48F106A3" w14:textId="77777777" w:rsidR="0069312C" w:rsidRPr="00976E44" w:rsidRDefault="0069312C" w:rsidP="0069312C">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61986DEF" w14:textId="77777777" w:rsidR="0069312C" w:rsidRPr="00976E44" w:rsidRDefault="0069312C" w:rsidP="0069312C">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2FBE580C" w14:textId="77777777" w:rsidR="0069312C" w:rsidRPr="00976E44" w:rsidRDefault="0069312C" w:rsidP="0069312C">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w:t>
      </w:r>
      <w:r w:rsidRPr="00976E44">
        <w:rPr>
          <w:u w:val="single"/>
        </w:rPr>
        <w:lastRenderedPageBreak/>
        <w:t xml:space="preserve">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4447F41" w14:textId="77777777" w:rsidR="0069312C" w:rsidRDefault="0069312C" w:rsidP="0069312C">
      <w:pPr>
        <w:pStyle w:val="Heading3"/>
        <w:rPr>
          <w:rFonts w:cs="Calibri"/>
        </w:rPr>
      </w:pPr>
      <w:r w:rsidRPr="00976E44">
        <w:rPr>
          <w:rFonts w:cs="Calibri"/>
        </w:rPr>
        <w:lastRenderedPageBreak/>
        <w:t>1AC – Framing</w:t>
      </w:r>
    </w:p>
    <w:p w14:paraId="42D2B19C" w14:textId="77777777" w:rsidR="0069312C" w:rsidRDefault="0069312C" w:rsidP="0069312C">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27F49513" w14:textId="77777777" w:rsidR="0069312C" w:rsidRDefault="0069312C" w:rsidP="0069312C">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D07C6DA" w14:textId="77777777" w:rsidR="0069312C" w:rsidRDefault="0069312C" w:rsidP="0069312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E6487F0" w14:textId="77777777" w:rsidR="0069312C" w:rsidRPr="00611177" w:rsidRDefault="0069312C" w:rsidP="0069312C">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51BFEE02" w14:textId="77777777" w:rsidR="0069312C" w:rsidRPr="00611177" w:rsidRDefault="0069312C" w:rsidP="0069312C">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4B1AAB2D" w14:textId="77777777" w:rsidR="0069312C" w:rsidRPr="00484031" w:rsidRDefault="0069312C" w:rsidP="0069312C">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w:t>
      </w:r>
      <w:r w:rsidRPr="00611177">
        <w:rPr>
          <w:sz w:val="12"/>
        </w:rPr>
        <w:lastRenderedPageBreak/>
        <w:t xml:space="preserve">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5925BF21" w14:textId="77777777" w:rsidR="0069312C" w:rsidRDefault="0069312C" w:rsidP="0069312C">
      <w:pPr>
        <w:pStyle w:val="Heading4"/>
      </w:pPr>
      <w:r>
        <w:t>4] Extinction outweighs</w:t>
      </w:r>
    </w:p>
    <w:p w14:paraId="18223067" w14:textId="77777777" w:rsidR="0069312C" w:rsidRPr="00166CFF" w:rsidRDefault="0069312C" w:rsidP="0069312C">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2A7A9F8" w14:textId="77777777" w:rsidR="0069312C" w:rsidRDefault="0069312C" w:rsidP="0069312C">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25308508" w14:textId="77777777" w:rsidR="0069312C" w:rsidRPr="00976E44" w:rsidRDefault="0069312C" w:rsidP="0069312C">
      <w:pPr>
        <w:pStyle w:val="Heading4"/>
        <w:rPr>
          <w:rFonts w:cs="Calibri"/>
        </w:rPr>
      </w:pPr>
      <w:r>
        <w:rPr>
          <w:sz w:val="14"/>
          <w:szCs w:val="26"/>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516C5A26" w14:textId="77777777" w:rsidR="0069312C" w:rsidRPr="00976E44" w:rsidRDefault="0069312C" w:rsidP="0069312C">
      <w:r w:rsidRPr="00976E44">
        <w:rPr>
          <w:rStyle w:val="Style13ptBold"/>
        </w:rPr>
        <w:t>Kar 19</w:t>
      </w:r>
      <w:r w:rsidRPr="00976E44">
        <w:t xml:space="preserve"> [Mohit; Writer at the Original Position; “Utilitarianism in the Context of Intellectual Property,” The Original Position; 9/18/19; </w:t>
      </w:r>
      <w:hyperlink r:id="rId17" w:history="1">
        <w:r w:rsidRPr="00976E44">
          <w:rPr>
            <w:rStyle w:val="Hyperlink"/>
          </w:rPr>
          <w:t>https://originalpositionnluj.wordpress.com/2019/09/18/utilitarianism-in-the-context-of-intellectual-property/</w:t>
        </w:r>
      </w:hyperlink>
      <w:r w:rsidRPr="00976E44">
        <w:t>] Justin</w:t>
      </w:r>
    </w:p>
    <w:p w14:paraId="44CB4044" w14:textId="77777777" w:rsidR="0069312C" w:rsidRPr="00976E44" w:rsidRDefault="0069312C" w:rsidP="0069312C">
      <w:pPr>
        <w:rPr>
          <w:rStyle w:val="Emphasis"/>
        </w:rPr>
      </w:pPr>
      <w:r w:rsidRPr="00976E44">
        <w:rPr>
          <w:sz w:val="16"/>
        </w:rPr>
        <w:lastRenderedPageBreak/>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446D5016" w14:textId="77777777" w:rsidR="0069312C" w:rsidRPr="00976E44" w:rsidRDefault="0069312C" w:rsidP="0069312C">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30A63E99" w14:textId="77777777" w:rsidR="0069312C" w:rsidRPr="00976E44" w:rsidRDefault="0069312C" w:rsidP="0069312C">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74BC4EEB" w14:textId="77777777" w:rsidR="0069312C" w:rsidRPr="00976E44" w:rsidRDefault="0069312C" w:rsidP="0069312C">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772C7751" w14:textId="77777777" w:rsidR="0069312C" w:rsidRPr="00976E44" w:rsidRDefault="0069312C" w:rsidP="0069312C">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976E44">
        <w:rPr>
          <w:sz w:val="16"/>
        </w:rPr>
        <w:t>activity.[</w:t>
      </w:r>
      <w:proofErr w:type="gramEnd"/>
      <w:r w:rsidRPr="00976E44">
        <w:rPr>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7FEA58A1" w14:textId="77777777" w:rsidR="0069312C" w:rsidRPr="00976E44" w:rsidRDefault="0069312C" w:rsidP="0069312C">
      <w:pPr>
        <w:rPr>
          <w:rStyle w:val="Emphasis"/>
        </w:rPr>
      </w:pPr>
      <w:r w:rsidRPr="00976E44">
        <w:rPr>
          <w:sz w:val="16"/>
        </w:rPr>
        <w:t xml:space="preserve">The contemporary version of this theory has been presented to us by William Landes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5C572294" w14:textId="77777777" w:rsidR="0069312C" w:rsidRPr="00976E44" w:rsidRDefault="0069312C" w:rsidP="0069312C">
      <w:pPr>
        <w:rPr>
          <w:sz w:val="16"/>
        </w:rPr>
      </w:pPr>
      <w:r w:rsidRPr="00976E44">
        <w:rPr>
          <w:sz w:val="16"/>
        </w:rPr>
        <w:t xml:space="preserve">William Landes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15D67EFB" w14:textId="77777777" w:rsidR="0069312C" w:rsidRPr="00976E44" w:rsidRDefault="0069312C" w:rsidP="0069312C">
      <w:pPr>
        <w:rPr>
          <w:sz w:val="16"/>
        </w:rPr>
      </w:pPr>
      <w:r w:rsidRPr="00976E44">
        <w:rPr>
          <w:u w:val="single"/>
        </w:rPr>
        <w:lastRenderedPageBreak/>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60D21648" w14:textId="77777777" w:rsidR="0069312C" w:rsidRPr="00976E44" w:rsidRDefault="0069312C" w:rsidP="0069312C">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76ADC3B6" w14:textId="77777777" w:rsidR="0069312C" w:rsidRPr="00976E44" w:rsidRDefault="0069312C" w:rsidP="0069312C">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033A0B1E" w14:textId="77777777" w:rsidR="0069312C" w:rsidRPr="00976E44" w:rsidRDefault="0069312C" w:rsidP="0069312C">
      <w:pPr>
        <w:rPr>
          <w:sz w:val="16"/>
        </w:rPr>
      </w:pPr>
      <w:r w:rsidRPr="00976E44">
        <w:rPr>
          <w:sz w:val="16"/>
        </w:rPr>
        <w:t>CONCLUSION</w:t>
      </w:r>
    </w:p>
    <w:p w14:paraId="64C923E3" w14:textId="77777777" w:rsidR="0069312C" w:rsidRPr="00976E44" w:rsidRDefault="0069312C" w:rsidP="0069312C">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137298D5" w14:textId="77777777" w:rsidR="0069312C" w:rsidRPr="00976E44" w:rsidRDefault="0069312C" w:rsidP="0069312C">
      <w:pPr>
        <w:pStyle w:val="Heading4"/>
        <w:rPr>
          <w:rFonts w:cs="Calibri"/>
          <w:color w:val="000000" w:themeColor="text1"/>
        </w:rPr>
      </w:pPr>
      <w:r w:rsidRPr="00976E44">
        <w:rPr>
          <w:rFonts w:cs="Calibri"/>
          <w:color w:val="000000" w:themeColor="text1"/>
        </w:rPr>
        <w:t xml:space="preserve">Outweighs – </w:t>
      </w:r>
    </w:p>
    <w:p w14:paraId="2E5DD3EF" w14:textId="77777777" w:rsidR="0069312C" w:rsidRPr="00976E44" w:rsidRDefault="0069312C" w:rsidP="0069312C">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60984646" w14:textId="77777777" w:rsidR="0069312C" w:rsidRPr="00976E44" w:rsidRDefault="0069312C" w:rsidP="0069312C">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4CCCCC16" w14:textId="77777777" w:rsidR="0069312C" w:rsidRPr="00947060" w:rsidRDefault="0069312C" w:rsidP="0069312C">
      <w:pPr>
        <w:rPr>
          <w:sz w:val="14"/>
          <w:szCs w:val="26"/>
        </w:rPr>
      </w:pPr>
    </w:p>
    <w:p w14:paraId="67BE4DF8" w14:textId="77777777" w:rsidR="0069312C" w:rsidRDefault="0069312C" w:rsidP="0069312C">
      <w:pPr>
        <w:pStyle w:val="Heading3"/>
      </w:pPr>
      <w:proofErr w:type="spellStart"/>
      <w:r>
        <w:lastRenderedPageBreak/>
        <w:t>Underview</w:t>
      </w:r>
      <w:proofErr w:type="spellEnd"/>
    </w:p>
    <w:p w14:paraId="0AC2051B" w14:textId="77777777" w:rsidR="0069312C" w:rsidRPr="00394AF8" w:rsidRDefault="0069312C" w:rsidP="0069312C">
      <w:pPr>
        <w:pStyle w:val="Heading4"/>
        <w:rPr>
          <w:b w:val="0"/>
          <w:bCs/>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504A8066" w14:textId="77777777" w:rsidR="0069312C" w:rsidRPr="00100679" w:rsidRDefault="0069312C" w:rsidP="0069312C">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552CAD9C" w14:textId="77777777" w:rsidR="0069312C" w:rsidRPr="00292257" w:rsidRDefault="0069312C" w:rsidP="0069312C">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2E0D0A5F" w14:textId="77777777" w:rsidR="0069312C" w:rsidRPr="00635624" w:rsidRDefault="0069312C" w:rsidP="0069312C">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 xml:space="preserve">but also revolutionary forms of social </w:t>
      </w:r>
      <w:r w:rsidRPr="006564FC">
        <w:rPr>
          <w:rStyle w:val="StyleUnderline"/>
          <w:highlight w:val="green"/>
        </w:rPr>
        <w:lastRenderedPageBreak/>
        <w:t>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4553AA0A" w14:textId="77777777" w:rsidR="0069312C" w:rsidRPr="002C4482" w:rsidRDefault="0069312C" w:rsidP="0069312C">
      <w:pPr>
        <w:pStyle w:val="Heading4"/>
      </w:pPr>
      <w:r>
        <w:t>3</w:t>
      </w:r>
      <w:r w:rsidRPr="002C4482">
        <w:t xml:space="preserve">] Policy education is key to advocacy – that outweighs on portable skills. </w:t>
      </w:r>
    </w:p>
    <w:p w14:paraId="35AF1F12" w14:textId="77777777" w:rsidR="0069312C" w:rsidRPr="00394AF8" w:rsidRDefault="0069312C" w:rsidP="0069312C">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1A47BC6D" w14:textId="77777777" w:rsidR="0069312C" w:rsidRPr="00394AF8" w:rsidRDefault="0069312C" w:rsidP="0069312C">
      <w:pPr>
        <w:pStyle w:val="Body"/>
        <w:widowControl w:val="0"/>
        <w:suppressAutoHyphens/>
        <w:rPr>
          <w:rFonts w:ascii="Calibri" w:hAnsi="Calibri" w:cstheme="minorHAnsi"/>
          <w:color w:val="000000" w:themeColor="text1"/>
          <w:sz w:val="18"/>
          <w:szCs w:val="16"/>
        </w:rPr>
      </w:pPr>
    </w:p>
    <w:p w14:paraId="4D144EA1" w14:textId="77777777" w:rsidR="0069312C" w:rsidRPr="00394AF8" w:rsidRDefault="0069312C" w:rsidP="0069312C">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2BF9F1A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312C"/>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4874"/>
    <w:rsid w:val="00645FA9"/>
    <w:rsid w:val="00647866"/>
    <w:rsid w:val="00665003"/>
    <w:rsid w:val="0069312C"/>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58D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6F3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EB0CB"/>
  <w15:chartTrackingRefBased/>
  <w15:docId w15:val="{B5D584A8-4699-4A29-BF14-E60B063B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58D9"/>
    <w:rPr>
      <w:rFonts w:ascii="Calibri" w:hAnsi="Calibri"/>
    </w:rPr>
  </w:style>
  <w:style w:type="paragraph" w:styleId="Heading1">
    <w:name w:val="heading 1"/>
    <w:aliases w:val="Pocket"/>
    <w:basedOn w:val="Normal"/>
    <w:next w:val="Normal"/>
    <w:link w:val="Heading1Char"/>
    <w:qFormat/>
    <w:rsid w:val="00AC58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58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58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C58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58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8D9"/>
  </w:style>
  <w:style w:type="character" w:customStyle="1" w:styleId="Heading1Char">
    <w:name w:val="Heading 1 Char"/>
    <w:aliases w:val="Pocket Char"/>
    <w:basedOn w:val="DefaultParagraphFont"/>
    <w:link w:val="Heading1"/>
    <w:rsid w:val="00AC58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58D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58D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C58D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AC58D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C58D9"/>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AC58D9"/>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C58D9"/>
    <w:rPr>
      <w:color w:val="auto"/>
      <w:u w:val="none"/>
    </w:rPr>
  </w:style>
  <w:style w:type="character" w:styleId="FollowedHyperlink">
    <w:name w:val="FollowedHyperlink"/>
    <w:basedOn w:val="DefaultParagraphFont"/>
    <w:uiPriority w:val="99"/>
    <w:semiHidden/>
    <w:unhideWhenUsed/>
    <w:rsid w:val="00AC58D9"/>
    <w:rPr>
      <w:color w:val="auto"/>
      <w:u w:val="none"/>
    </w:rPr>
  </w:style>
  <w:style w:type="character" w:styleId="UnresolvedMention">
    <w:name w:val="Unresolved Mention"/>
    <w:basedOn w:val="DefaultParagraphFont"/>
    <w:uiPriority w:val="99"/>
    <w:semiHidden/>
    <w:unhideWhenUsed/>
    <w:rsid w:val="0069312C"/>
    <w:rPr>
      <w:color w:val="605E5C"/>
      <w:shd w:val="clear" w:color="auto" w:fill="E1DFDD"/>
    </w:rPr>
  </w:style>
  <w:style w:type="paragraph" w:customStyle="1" w:styleId="textbold">
    <w:name w:val="text bold"/>
    <w:basedOn w:val="Normal"/>
    <w:link w:val="Emphasis"/>
    <w:uiPriority w:val="7"/>
    <w:qFormat/>
    <w:rsid w:val="0069312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69312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9312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69312C"/>
    <w:pPr>
      <w:ind w:left="720"/>
      <w:contextualSpacing/>
    </w:pPr>
  </w:style>
  <w:style w:type="paragraph" w:styleId="DocumentMap">
    <w:name w:val="Document Map"/>
    <w:basedOn w:val="Normal"/>
    <w:link w:val="DocumentMapChar"/>
    <w:uiPriority w:val="99"/>
    <w:semiHidden/>
    <w:unhideWhenUsed/>
    <w:rsid w:val="0069312C"/>
    <w:rPr>
      <w:rFonts w:ascii="Lucida Grande" w:hAnsi="Lucida Grande" w:cs="Lucida Grande"/>
    </w:rPr>
  </w:style>
  <w:style w:type="character" w:customStyle="1" w:styleId="DocumentMapChar">
    <w:name w:val="Document Map Char"/>
    <w:basedOn w:val="DefaultParagraphFont"/>
    <w:link w:val="DocumentMap"/>
    <w:uiPriority w:val="99"/>
    <w:semiHidden/>
    <w:rsid w:val="0069312C"/>
    <w:rPr>
      <w:rFonts w:ascii="Lucida Grande" w:hAnsi="Lucida Grande" w:cs="Lucida Grande"/>
    </w:rPr>
  </w:style>
  <w:style w:type="paragraph" w:styleId="Header">
    <w:name w:val="header"/>
    <w:basedOn w:val="Normal"/>
    <w:link w:val="HeaderChar"/>
    <w:uiPriority w:val="99"/>
    <w:unhideWhenUsed/>
    <w:rsid w:val="00693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12C"/>
    <w:rPr>
      <w:rFonts w:ascii="Calibri" w:hAnsi="Calibri"/>
    </w:rPr>
  </w:style>
  <w:style w:type="paragraph" w:styleId="Footer">
    <w:name w:val="footer"/>
    <w:basedOn w:val="Normal"/>
    <w:link w:val="FooterChar"/>
    <w:uiPriority w:val="99"/>
    <w:unhideWhenUsed/>
    <w:rsid w:val="00693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12C"/>
    <w:rPr>
      <w:rFonts w:ascii="Calibri" w:hAnsi="Calibri"/>
    </w:rPr>
  </w:style>
  <w:style w:type="character" w:customStyle="1" w:styleId="TitleChar">
    <w:name w:val="Title Char"/>
    <w:basedOn w:val="DefaultParagraphFont"/>
    <w:link w:val="Title"/>
    <w:uiPriority w:val="1"/>
    <w:qFormat/>
    <w:rsid w:val="0069312C"/>
    <w:rPr>
      <w:u w:val="single"/>
    </w:rPr>
  </w:style>
  <w:style w:type="paragraph" w:styleId="Title">
    <w:name w:val="Title"/>
    <w:basedOn w:val="Normal"/>
    <w:link w:val="TitleChar"/>
    <w:uiPriority w:val="1"/>
    <w:qFormat/>
    <w:rsid w:val="0069312C"/>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69312C"/>
    <w:rPr>
      <w:rFonts w:asciiTheme="majorHAnsi" w:eastAsiaTheme="majorEastAsia" w:hAnsiTheme="majorHAnsi" w:cstheme="majorBidi"/>
      <w:spacing w:val="-10"/>
      <w:kern w:val="28"/>
      <w:sz w:val="56"/>
      <w:szCs w:val="56"/>
    </w:rPr>
  </w:style>
  <w:style w:type="paragraph" w:customStyle="1" w:styleId="Body">
    <w:name w:val="Body"/>
    <w:autoRedefine/>
    <w:rsid w:val="0069312C"/>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oll.in/article/1000114/in-latin-america-chinese-vaccine-diplomacy-is-directly-challenging-uss-declining-authority" TargetMode="External"/><Relationship Id="rId13" Type="http://schemas.openxmlformats.org/officeDocument/2006/relationships/hyperlink" Target="https://link.springer.com/article/10.1007/s40319-020-00985-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diplomat.com/2021/08/chinas-vaccine-diplomacy-in-latin-america/" TargetMode="External"/><Relationship Id="rId12" Type="http://schemas.openxmlformats.org/officeDocument/2006/relationships/hyperlink" Target="https://www.statnews.com/2021/05/19/beyond-a-symbolic-gesture-whats-needed-to-turn-the-ip-waiver-into-covid-19-vaccines/" TargetMode="External"/><Relationship Id="rId17" Type="http://schemas.openxmlformats.org/officeDocument/2006/relationships/hyperlink" Target="https://originalpositionnluj.wordpress.com/2019/09/18/utilitarianism-in-the-context-of-intellectual-property/" TargetMode="External"/><Relationship Id="rId2" Type="http://schemas.openxmlformats.org/officeDocument/2006/relationships/numbering" Target="numbering.xml"/><Relationship Id="rId16" Type="http://schemas.openxmlformats.org/officeDocument/2006/relationships/hyperlink" Target="https://www.helsinkitimes.fi/columns/columns/viewpoint/18561-science-has-delivered-will-the-wto-deliver.html" TargetMode="External"/><Relationship Id="rId1" Type="http://schemas.openxmlformats.org/officeDocument/2006/relationships/customXml" Target="../customXml/item1.xml"/><Relationship Id="rId6" Type="http://schemas.openxmlformats.org/officeDocument/2006/relationships/hyperlink" Target="https://theglobalamericans.org/2021/06/a-u-s-vaccine-diplomacy-strategy-for-latin-america-and-the-caribbean/" TargetMode="External"/><Relationship Id="rId11"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hyperlink" Target="https://www.ipwatchdog.com/2021/07/21/third-option-limited-ip-waiver-solve-pandemic-vaccine-problems/id=135732/" TargetMode="External"/><Relationship Id="rId10" Type="http://schemas.openxmlformats.org/officeDocument/2006/relationships/hyperlink" Target="https://www.emerald.com/insight/content/doi/10.1108/ITPD-02-2019-003/full/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ennpoliticalreview.org/2017/04/in-defense-of-liberal-internationalism/"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31</Pages>
  <Words>22280</Words>
  <Characters>127002</Characters>
  <Application>Microsoft Office Word</Application>
  <DocSecurity>0</DocSecurity>
  <Lines>1058</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2021-09-11T20:02:00Z</dcterms:created>
  <dcterms:modified xsi:type="dcterms:W3CDTF">2021-09-11T20:02:00Z</dcterms:modified>
</cp:coreProperties>
</file>