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8045" w14:textId="0546D99E" w:rsidR="007C413E" w:rsidRDefault="007C413E" w:rsidP="007C413E">
      <w:pPr>
        <w:pStyle w:val="Heading2"/>
      </w:pPr>
      <w:r>
        <w:t>1AC</w:t>
      </w:r>
    </w:p>
    <w:p w14:paraId="2DC2B8E1" w14:textId="4E3720F7" w:rsidR="007C413E" w:rsidRDefault="007C413E" w:rsidP="007C413E">
      <w:pPr>
        <w:pStyle w:val="Heading4"/>
      </w:pPr>
      <w:r>
        <w:t>Plan – The appropriation of outer space through the production of orbital debris by private entities is unjust.</w:t>
      </w:r>
    </w:p>
    <w:p w14:paraId="223B4C0F" w14:textId="77777777" w:rsidR="007C413E" w:rsidRDefault="007C413E" w:rsidP="007C413E"/>
    <w:p w14:paraId="57E19764" w14:textId="77777777" w:rsidR="007C413E" w:rsidRDefault="007C413E" w:rsidP="007C413E">
      <w:pPr>
        <w:pStyle w:val="Heading4"/>
      </w:pPr>
      <w:r>
        <w:t>Orbital debris is</w:t>
      </w:r>
    </w:p>
    <w:p w14:paraId="0479BD29" w14:textId="77777777" w:rsidR="007C413E" w:rsidRPr="00172966" w:rsidRDefault="007C413E" w:rsidP="007C413E">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6" w:history="1">
        <w:r w:rsidRPr="00EE4324">
          <w:rPr>
            <w:rStyle w:val="Hyperlink"/>
          </w:rPr>
          <w:t>https://www.nasa.gov/mission_pages/station/news/orbital_debris.html</w:t>
        </w:r>
      </w:hyperlink>
      <w:r>
        <w:t>] Justin</w:t>
      </w:r>
    </w:p>
    <w:p w14:paraId="4D5A7B9A" w14:textId="77777777" w:rsidR="007C413E" w:rsidRPr="00172966" w:rsidRDefault="007C413E" w:rsidP="007C413E">
      <w:pPr>
        <w:rPr>
          <w:sz w:val="16"/>
        </w:rPr>
      </w:pPr>
      <w:r w:rsidRPr="00172966">
        <w:rPr>
          <w:sz w:val="16"/>
        </w:rPr>
        <w:t>Orbital Debris</w:t>
      </w:r>
    </w:p>
    <w:p w14:paraId="23449525" w14:textId="77777777" w:rsidR="007C413E" w:rsidRPr="00172966" w:rsidRDefault="007C413E" w:rsidP="007C413E">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191A69E3" w14:textId="77777777" w:rsidR="007C413E" w:rsidRDefault="007C413E" w:rsidP="007C413E">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255CDAD8" w14:textId="77777777" w:rsidR="007C413E" w:rsidRDefault="007C413E" w:rsidP="007C413E"/>
    <w:p w14:paraId="76445ED7" w14:textId="77777777" w:rsidR="007C413E" w:rsidRDefault="007C413E" w:rsidP="007C413E">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37F75E29" w14:textId="77777777" w:rsidR="007C413E" w:rsidRPr="009B41D4" w:rsidRDefault="007C413E" w:rsidP="007C413E">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27E40EB5" w14:textId="77777777" w:rsidR="007C413E" w:rsidRPr="00FB4B6B" w:rsidRDefault="007C413E" w:rsidP="007C413E">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7314F7FD" w14:textId="77777777" w:rsidR="007C413E" w:rsidRPr="00BA44E4" w:rsidRDefault="007C413E" w:rsidP="007C413E">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w:t>
      </w:r>
      <w:r w:rsidRPr="00BA44E4">
        <w:rPr>
          <w:sz w:val="14"/>
        </w:rPr>
        <w:lastRenderedPageBreak/>
        <w:t xml:space="preserve">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067A94A2" w14:textId="77777777" w:rsidR="007C413E" w:rsidRPr="00BA44E4" w:rsidRDefault="007C413E" w:rsidP="007C413E">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27A4B7BC" w14:textId="77777777" w:rsidR="007C413E" w:rsidRPr="00BA44E4" w:rsidRDefault="007C413E" w:rsidP="007C413E">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75297991" w14:textId="77777777" w:rsidR="007C413E" w:rsidRPr="00BA44E4" w:rsidRDefault="007C413E" w:rsidP="007C413E">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3299A73" w14:textId="77777777" w:rsidR="007C413E" w:rsidRPr="00BA44E4" w:rsidRDefault="007C413E" w:rsidP="007C413E">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E170178" w14:textId="77777777" w:rsidR="007C413E" w:rsidRPr="00BA44E4" w:rsidRDefault="007C413E" w:rsidP="007C413E">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53A054AD" w14:textId="77777777" w:rsidR="007C413E" w:rsidRPr="00BA44E4" w:rsidRDefault="007C413E" w:rsidP="007C413E">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8DD42E5" w14:textId="77777777" w:rsidR="007C413E" w:rsidRPr="00BA44E4" w:rsidRDefault="007C413E" w:rsidP="007C413E">
      <w:pPr>
        <w:rPr>
          <w:sz w:val="14"/>
        </w:rPr>
      </w:pPr>
      <w:r w:rsidRPr="00BA44E4">
        <w:rPr>
          <w:sz w:val="14"/>
        </w:rPr>
        <w:t>RESULTS</w:t>
      </w:r>
    </w:p>
    <w:p w14:paraId="6B5C210F" w14:textId="77777777" w:rsidR="007C413E" w:rsidRPr="00BA44E4" w:rsidRDefault="007C413E" w:rsidP="007C413E">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486D1C6F" w14:textId="77777777" w:rsidR="007C413E" w:rsidRDefault="007C413E" w:rsidP="007C413E">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 xml:space="preserve">-year </w:t>
      </w:r>
      <w:r w:rsidRPr="00BA44E4">
        <w:rPr>
          <w:u w:val="single"/>
        </w:rPr>
        <w:lastRenderedPageBreak/>
        <w:t>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1CE89C07" w14:textId="77777777" w:rsidR="007C413E" w:rsidRDefault="007C413E" w:rsidP="007C413E">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22B679E2" w14:textId="77777777" w:rsidR="007C413E" w:rsidRDefault="007C413E" w:rsidP="007C413E">
      <w:pPr>
        <w:rPr>
          <w:sz w:val="14"/>
        </w:rPr>
      </w:pPr>
      <w:r>
        <w:rPr>
          <w:sz w:val="14"/>
        </w:rPr>
        <w:t>DISCUSSION</w:t>
      </w:r>
    </w:p>
    <w:p w14:paraId="4D6E9590" w14:textId="77777777" w:rsidR="007C413E" w:rsidRDefault="007C413E" w:rsidP="007C413E">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66C9393" w14:textId="77777777" w:rsidR="007C413E" w:rsidRDefault="007C413E" w:rsidP="007C413E">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2E663536" w14:textId="77777777" w:rsidR="007C413E" w:rsidRDefault="007C413E" w:rsidP="007C413E">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2214250C" w14:textId="77777777" w:rsidR="007C413E" w:rsidRDefault="007C413E" w:rsidP="007C413E">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79DDFB52" w14:textId="77777777" w:rsidR="007C413E" w:rsidRDefault="007C413E" w:rsidP="007C413E">
      <w:pPr>
        <w:rPr>
          <w:sz w:val="16"/>
        </w:rPr>
      </w:pPr>
    </w:p>
    <w:p w14:paraId="53FF814F" w14:textId="77777777" w:rsidR="007C413E" w:rsidRDefault="007C413E" w:rsidP="007C413E">
      <w:pPr>
        <w:pStyle w:val="Heading3"/>
      </w:pPr>
      <w:r>
        <w:lastRenderedPageBreak/>
        <w:t>1AC – Advantage</w:t>
      </w:r>
    </w:p>
    <w:p w14:paraId="0C108BBE" w14:textId="77777777" w:rsidR="007C413E" w:rsidRDefault="007C413E" w:rsidP="007C413E">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71CDBBE8" w14:textId="77777777" w:rsidR="007C413E" w:rsidRPr="00667B14" w:rsidRDefault="007C413E" w:rsidP="007C413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CAEA2D9" w14:textId="77777777" w:rsidR="007C413E" w:rsidRPr="0039526D" w:rsidRDefault="007C413E" w:rsidP="007C413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52AA4A81" w14:textId="77777777" w:rsidR="007C413E" w:rsidRPr="0039526D" w:rsidRDefault="007C413E" w:rsidP="007C413E">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9F91173" w14:textId="77777777" w:rsidR="007C413E" w:rsidRPr="0039526D" w:rsidRDefault="007C413E" w:rsidP="007C413E">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31F59C6" w14:textId="77777777" w:rsidR="007C413E" w:rsidRPr="0039526D" w:rsidRDefault="007C413E" w:rsidP="007C413E">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4C3B11C" w14:textId="77777777" w:rsidR="007C413E" w:rsidRPr="0039526D" w:rsidRDefault="007C413E" w:rsidP="007C413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526E5125" w14:textId="77777777" w:rsidR="007C413E" w:rsidRPr="00283EEC" w:rsidRDefault="007C413E" w:rsidP="007C413E">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D2BC757" w14:textId="77777777" w:rsidR="007C413E" w:rsidRPr="00172966" w:rsidRDefault="007C413E" w:rsidP="007C413E"/>
    <w:p w14:paraId="438B38B6" w14:textId="77777777" w:rsidR="007C413E" w:rsidRDefault="007C413E" w:rsidP="007C413E">
      <w:pPr>
        <w:pStyle w:val="Heading4"/>
      </w:pPr>
      <w:r>
        <w:lastRenderedPageBreak/>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4F0B6B5E" w14:textId="77777777" w:rsidR="007C413E" w:rsidRPr="00667B14" w:rsidRDefault="007C413E" w:rsidP="007C413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422D968" w14:textId="77777777" w:rsidR="007C413E" w:rsidRDefault="007C413E" w:rsidP="007C413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7FB1F9B" w14:textId="77777777" w:rsidR="007C413E" w:rsidRDefault="007C413E" w:rsidP="007C413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7F85953" w14:textId="77777777" w:rsidR="007C413E" w:rsidRDefault="007C413E" w:rsidP="007C413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D877AB9" w14:textId="77777777" w:rsidR="007C413E" w:rsidRPr="00BE0EC1" w:rsidRDefault="007C413E" w:rsidP="007C413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317C068A" w14:textId="77777777" w:rsidR="007C413E" w:rsidRDefault="007C413E" w:rsidP="007C413E">
      <w:r w:rsidRPr="00A44E95">
        <w:rPr>
          <w:noProof/>
        </w:rPr>
        <w:drawing>
          <wp:inline distT="0" distB="0" distL="0" distR="0" wp14:anchorId="43CB00CF" wp14:editId="5DEACD81">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7E13B538" w14:textId="77777777" w:rsidR="007C413E" w:rsidRPr="005361D2" w:rsidRDefault="007C413E" w:rsidP="007C413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551C246C" w14:textId="77777777" w:rsidR="007C413E" w:rsidRDefault="007C413E" w:rsidP="007C413E">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w:t>
      </w:r>
      <w:r w:rsidRPr="005361D2">
        <w:rPr>
          <w:u w:val="single"/>
        </w:rPr>
        <w:lastRenderedPageBreak/>
        <w:t>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33AE1F79" w14:textId="77777777" w:rsidR="007C413E" w:rsidRDefault="007C413E" w:rsidP="007C413E">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39FA2F70" w14:textId="77777777" w:rsidR="007C413E" w:rsidRDefault="007C413E" w:rsidP="007C413E">
      <w:pPr>
        <w:rPr>
          <w:rStyle w:val="Emphasis"/>
        </w:rPr>
      </w:pPr>
    </w:p>
    <w:p w14:paraId="4DFAA44B" w14:textId="77777777" w:rsidR="007C413E" w:rsidRPr="00FF4115" w:rsidRDefault="007C413E" w:rsidP="007C413E">
      <w:pPr>
        <w:pStyle w:val="Heading4"/>
      </w:pPr>
      <w:r>
        <w:t xml:space="preserve">Models are </w:t>
      </w:r>
      <w:r w:rsidRPr="0039526D">
        <w:t>rigorous</w:t>
      </w:r>
      <w:r>
        <w:t>.</w:t>
      </w:r>
    </w:p>
    <w:p w14:paraId="237DAB76" w14:textId="77777777" w:rsidR="007C413E" w:rsidRDefault="007C413E" w:rsidP="007C413E">
      <w:r w:rsidRPr="00FF4115">
        <w:rPr>
          <w:rStyle w:val="Style13ptBold"/>
        </w:rPr>
        <w:t>Virgili et al. 16</w:t>
      </w:r>
      <w:r>
        <w:t xml:space="preserve"> – Bastida, </w:t>
      </w:r>
      <w:r w:rsidRPr="00FF4115">
        <w:t xml:space="preserve">J.C. </w:t>
      </w:r>
      <w:proofErr w:type="spellStart"/>
      <w:r w:rsidRPr="00FF4115">
        <w:t>Dolado</w:t>
      </w:r>
      <w:proofErr w:type="spellEnd"/>
      <w:r w:rsidRPr="00FF4115">
        <w:t xml:space="preserve">, H.G. Lewis, J. Radtke, H. Krag, B. Revelin,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9" w:history="1">
        <w:r w:rsidRPr="008E3DAC">
          <w:rPr>
            <w:rStyle w:val="Hyperlink"/>
          </w:rPr>
          <w:t>https://sci-hub.se/10.1016/j.actaastro.2016.03.034</w:t>
        </w:r>
      </w:hyperlink>
      <w:r w:rsidRPr="00FF4115">
        <w:t>.</w:t>
      </w:r>
      <w:r>
        <w:t>] Justin</w:t>
      </w:r>
    </w:p>
    <w:p w14:paraId="27279C05" w14:textId="77777777" w:rsidR="007C413E" w:rsidRPr="00E85DC2" w:rsidRDefault="007C413E" w:rsidP="007C413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599309A" w14:textId="77777777" w:rsidR="007C413E" w:rsidRDefault="007C413E" w:rsidP="007C413E"/>
    <w:p w14:paraId="50EA540B" w14:textId="77777777" w:rsidR="007C413E" w:rsidRDefault="007C413E" w:rsidP="007C413E">
      <w:pPr>
        <w:pStyle w:val="Heading4"/>
      </w:pPr>
      <w:r>
        <w:lastRenderedPageBreak/>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aff is our best shot making it </w:t>
      </w:r>
      <w:r w:rsidRPr="00E642CB">
        <w:rPr>
          <w:u w:val="single"/>
        </w:rPr>
        <w:t>try-or-die</w:t>
      </w:r>
      <w:r>
        <w:t>.</w:t>
      </w:r>
    </w:p>
    <w:p w14:paraId="48A70A81" w14:textId="77777777" w:rsidR="007C413E" w:rsidRPr="00E642CB" w:rsidRDefault="007C413E" w:rsidP="007C413E">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w:t>
      </w:r>
      <w:proofErr w:type="gramStart"/>
      <w:r>
        <w:t>Internally</w:t>
      </w:r>
      <w:proofErr w:type="gramEnd"/>
      <w:r>
        <w:t xml:space="preserve">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0" w:history="1">
        <w:r w:rsidRPr="00EE4324">
          <w:rPr>
            <w:rStyle w:val="Hyperlink"/>
          </w:rPr>
          <w:t>https://astrobites.org/2022/02/24/space-sustainability/</w:t>
        </w:r>
      </w:hyperlink>
      <w:r>
        <w:t>] Justin</w:t>
      </w:r>
    </w:p>
    <w:p w14:paraId="4B4ACEE7" w14:textId="77777777" w:rsidR="007C413E" w:rsidRPr="00E642CB" w:rsidRDefault="007C413E" w:rsidP="007C413E">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0FF05E2B" w14:textId="77777777" w:rsidR="007C413E" w:rsidRPr="00E642CB" w:rsidRDefault="007C413E" w:rsidP="007C413E">
      <w:pPr>
        <w:rPr>
          <w:sz w:val="14"/>
        </w:rPr>
      </w:pPr>
      <w:r w:rsidRPr="00E642CB">
        <w:rPr>
          <w:sz w:val="14"/>
        </w:rPr>
        <w:t>What’s up there?</w:t>
      </w:r>
    </w:p>
    <w:p w14:paraId="135960D4" w14:textId="77777777" w:rsidR="007C413E" w:rsidRPr="00E642CB" w:rsidRDefault="007C413E" w:rsidP="007C413E">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66E46A3F" w14:textId="77777777" w:rsidR="007C413E" w:rsidRPr="00E642CB" w:rsidRDefault="007C413E" w:rsidP="007C413E">
      <w:pPr>
        <w:rPr>
          <w:sz w:val="14"/>
        </w:rPr>
      </w:pPr>
      <w:r w:rsidRPr="00E642CB">
        <w:rPr>
          <w:sz w:val="14"/>
        </w:rPr>
        <w:t>Fig. 2: Number of tracked objects in Low-Earth Orbit (LEO) and Geo-synchronous orbit (GSO). Modified from Fig.2 of the paper.</w:t>
      </w:r>
    </w:p>
    <w:p w14:paraId="63CCECCB" w14:textId="77777777" w:rsidR="007C413E" w:rsidRPr="00E642CB" w:rsidRDefault="007C413E" w:rsidP="007C413E">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47A515E4" w14:textId="77777777" w:rsidR="007C413E" w:rsidRPr="00E642CB" w:rsidRDefault="007C413E" w:rsidP="007C413E">
      <w:pPr>
        <w:rPr>
          <w:sz w:val="14"/>
        </w:rPr>
      </w:pPr>
      <w:r w:rsidRPr="00E642CB">
        <w:rPr>
          <w:sz w:val="14"/>
        </w:rPr>
        <w:t>What can be done?</w:t>
      </w:r>
    </w:p>
    <w:p w14:paraId="2345A61E" w14:textId="77777777" w:rsidR="007C413E" w:rsidRPr="00CB5887" w:rsidRDefault="007C413E" w:rsidP="007C413E">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4202A204" w14:textId="77777777" w:rsidR="007C413E" w:rsidRPr="00E642CB" w:rsidRDefault="007C413E" w:rsidP="007C413E">
      <w:pPr>
        <w:rPr>
          <w:sz w:val="14"/>
        </w:rPr>
      </w:pPr>
      <w:r w:rsidRPr="00E642CB">
        <w:rPr>
          <w:sz w:val="14"/>
        </w:rPr>
        <w:t>Looking towards the future</w:t>
      </w:r>
    </w:p>
    <w:p w14:paraId="7A0E5A7A" w14:textId="77777777" w:rsidR="007C413E" w:rsidRDefault="007C413E" w:rsidP="007C413E">
      <w:pPr>
        <w:rPr>
          <w:sz w:val="14"/>
        </w:rPr>
      </w:pPr>
      <w:r w:rsidRPr="00E642CB">
        <w:rPr>
          <w:sz w:val="14"/>
        </w:rPr>
        <w:lastRenderedPageBreak/>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13B1F129" w14:textId="77777777" w:rsidR="007C413E" w:rsidRDefault="007C413E" w:rsidP="007C413E"/>
    <w:p w14:paraId="2C7D68AB" w14:textId="77777777" w:rsidR="007C413E" w:rsidRDefault="007C413E" w:rsidP="007C413E">
      <w:pPr>
        <w:pStyle w:val="Heading4"/>
      </w:pPr>
      <w:r>
        <w:t xml:space="preserve">Current regulatory guidelines </w:t>
      </w:r>
      <w:r w:rsidRPr="00966BE3">
        <w:rPr>
          <w:u w:val="single"/>
        </w:rPr>
        <w:t>fail</w:t>
      </w:r>
      <w:r>
        <w:t xml:space="preserve"> – answers neg turns.</w:t>
      </w:r>
    </w:p>
    <w:p w14:paraId="6225397E" w14:textId="77777777" w:rsidR="007C413E" w:rsidRPr="005D6684" w:rsidRDefault="007C413E" w:rsidP="007C413E">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1" w:history="1">
        <w:r w:rsidRPr="00457B9A">
          <w:rPr>
            <w:rStyle w:val="Hyperlink"/>
          </w:rPr>
          <w:t>https://www.nature.com/articles/s41598-021-89909-7</w:t>
        </w:r>
      </w:hyperlink>
      <w:r>
        <w:t>] Justin</w:t>
      </w:r>
    </w:p>
    <w:p w14:paraId="491B7AA7" w14:textId="77777777" w:rsidR="007C413E" w:rsidRPr="005D6684" w:rsidRDefault="007C413E" w:rsidP="007C413E">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3E3D3761" w14:textId="77777777" w:rsidR="007C413E" w:rsidRPr="005D6684" w:rsidRDefault="007C413E" w:rsidP="007C413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4D824E7E" w14:textId="77777777" w:rsidR="007C413E" w:rsidRPr="005D6684" w:rsidRDefault="007C413E" w:rsidP="007C413E">
      <w:pPr>
        <w:rPr>
          <w:sz w:val="14"/>
        </w:rPr>
      </w:pPr>
      <w:r w:rsidRPr="005D6684">
        <w:rPr>
          <w:sz w:val="14"/>
        </w:rPr>
        <w:t>[Omitted Figures 1 and 2]</w:t>
      </w:r>
    </w:p>
    <w:p w14:paraId="1B0A11D7" w14:textId="77777777" w:rsidR="007C413E" w:rsidRPr="005D6684" w:rsidRDefault="007C413E" w:rsidP="007C413E">
      <w:pPr>
        <w:rPr>
          <w:sz w:val="14"/>
        </w:rPr>
      </w:pPr>
      <w:r w:rsidRPr="005D6684">
        <w:rPr>
          <w:sz w:val="14"/>
        </w:rPr>
        <w:t>Results</w:t>
      </w:r>
    </w:p>
    <w:p w14:paraId="6C5B2551" w14:textId="77777777" w:rsidR="007C413E" w:rsidRPr="005D6684" w:rsidRDefault="007C413E" w:rsidP="007C413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7FB387D0" w14:textId="77777777" w:rsidR="007C413E" w:rsidRPr="005D6684" w:rsidRDefault="007C413E" w:rsidP="007C413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w:t>
      </w:r>
      <w:r w:rsidRPr="005D6684">
        <w:rPr>
          <w:sz w:val="14"/>
        </w:rPr>
        <w:lastRenderedPageBreak/>
        <w:t xml:space="preserve">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56E2C47" w14:textId="77777777" w:rsidR="007C413E" w:rsidRPr="005D6684" w:rsidRDefault="007C413E" w:rsidP="007C413E">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0EA5610F" w14:textId="77777777" w:rsidR="007C413E" w:rsidRPr="005D6684" w:rsidRDefault="007C413E" w:rsidP="007C413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798937F0" w14:textId="77777777" w:rsidR="007C413E" w:rsidRPr="005D6684" w:rsidRDefault="007C413E" w:rsidP="007C413E">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033FAEF" w14:textId="77777777" w:rsidR="007C413E" w:rsidRPr="005D6684" w:rsidRDefault="007C413E" w:rsidP="007C413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052E6956" w14:textId="77777777" w:rsidR="007C413E" w:rsidRPr="005D6684" w:rsidRDefault="007C413E" w:rsidP="007C413E">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608BB8CB" w14:textId="77777777" w:rsidR="007C413E" w:rsidRDefault="007C413E" w:rsidP="007C413E"/>
    <w:p w14:paraId="6B3D388F" w14:textId="77777777" w:rsidR="007C413E" w:rsidRDefault="007C413E" w:rsidP="007C413E">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6AFA69C" w14:textId="77777777" w:rsidR="007C413E" w:rsidRPr="0039480E" w:rsidRDefault="007C413E" w:rsidP="007C413E">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2" w:history="1">
        <w:r w:rsidRPr="00EE4324">
          <w:rPr>
            <w:rStyle w:val="Hyperlink"/>
          </w:rPr>
          <w:t>https://aerospace.org/article/space-debris-101</w:t>
        </w:r>
      </w:hyperlink>
      <w:r>
        <w:t>] Justin</w:t>
      </w:r>
    </w:p>
    <w:p w14:paraId="3B976E70" w14:textId="77777777" w:rsidR="007C413E" w:rsidRPr="0039480E" w:rsidRDefault="007C413E" w:rsidP="007C413E">
      <w:pPr>
        <w:rPr>
          <w:sz w:val="14"/>
        </w:rPr>
      </w:pPr>
      <w:r w:rsidRPr="0039480E">
        <w:rPr>
          <w:sz w:val="14"/>
        </w:rPr>
        <w:t>Can you see space debris coming at you?</w:t>
      </w:r>
    </w:p>
    <w:p w14:paraId="3B748845" w14:textId="77777777" w:rsidR="007C413E" w:rsidRPr="0039480E" w:rsidRDefault="007C413E" w:rsidP="007C413E">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009C80C8" w14:textId="77777777" w:rsidR="007C413E" w:rsidRPr="0039480E" w:rsidRDefault="007C413E" w:rsidP="007C413E">
      <w:pPr>
        <w:rPr>
          <w:sz w:val="14"/>
        </w:rPr>
      </w:pPr>
      <w:r w:rsidRPr="0039480E">
        <w:rPr>
          <w:sz w:val="14"/>
        </w:rPr>
        <w:t>What is an on-orbit collision like?</w:t>
      </w:r>
    </w:p>
    <w:p w14:paraId="0F053799" w14:textId="77777777" w:rsidR="007C413E" w:rsidRPr="0039480E" w:rsidRDefault="007C413E" w:rsidP="007C413E">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5632B23D" w14:textId="77777777" w:rsidR="007C413E" w:rsidRPr="0039480E" w:rsidRDefault="007C413E" w:rsidP="007C413E">
      <w:pPr>
        <w:rPr>
          <w:sz w:val="14"/>
        </w:rPr>
      </w:pPr>
      <w:r w:rsidRPr="0039480E">
        <w:rPr>
          <w:sz w:val="14"/>
        </w:rPr>
        <w:lastRenderedPageBreak/>
        <w:t>Do breakups look like the movies?</w:t>
      </w:r>
    </w:p>
    <w:p w14:paraId="71ECA257" w14:textId="77777777" w:rsidR="007C413E" w:rsidRPr="0039480E" w:rsidRDefault="007C413E" w:rsidP="007C413E">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1E1CD367" w14:textId="77777777" w:rsidR="007C413E" w:rsidRDefault="007C413E" w:rsidP="007C413E"/>
    <w:p w14:paraId="52E6CA31" w14:textId="77777777" w:rsidR="007C413E" w:rsidRDefault="007C413E" w:rsidP="007C413E">
      <w:pPr>
        <w:pStyle w:val="Heading4"/>
      </w:pPr>
      <w:r>
        <w:t xml:space="preserve">Rivalrous orbits create space conflict and </w:t>
      </w:r>
      <w:r w:rsidRPr="0082664C">
        <w:rPr>
          <w:u w:val="single"/>
        </w:rPr>
        <w:t>turn</w:t>
      </w:r>
      <w:r>
        <w:t xml:space="preserve"> good satellites.</w:t>
      </w:r>
    </w:p>
    <w:p w14:paraId="7AE7A758" w14:textId="77777777" w:rsidR="007C413E" w:rsidRPr="004254A0" w:rsidRDefault="007C413E" w:rsidP="007C413E">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40BCA3D" w14:textId="77777777" w:rsidR="007C413E" w:rsidRPr="004254A0" w:rsidRDefault="007C413E" w:rsidP="007C413E">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735A55F5" w14:textId="77777777" w:rsidR="007C413E" w:rsidRPr="0082664C" w:rsidRDefault="007C413E" w:rsidP="007C413E">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6BA08300" w14:textId="77777777" w:rsidR="007C413E" w:rsidRPr="004254A0" w:rsidRDefault="007C413E" w:rsidP="007C413E">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07CE7F87" w14:textId="77777777" w:rsidR="007C413E" w:rsidRPr="004254A0" w:rsidRDefault="007C413E" w:rsidP="007C413E">
      <w:pPr>
        <w:rPr>
          <w:sz w:val="14"/>
        </w:rPr>
      </w:pPr>
      <w:r w:rsidRPr="004254A0">
        <w:rPr>
          <w:sz w:val="14"/>
        </w:rPr>
        <w:t>A little history</w:t>
      </w:r>
    </w:p>
    <w:p w14:paraId="17FF2082" w14:textId="77777777" w:rsidR="007C413E" w:rsidRPr="004254A0" w:rsidRDefault="007C413E" w:rsidP="007C413E">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18ED320" w14:textId="77777777" w:rsidR="007C413E" w:rsidRPr="004254A0" w:rsidRDefault="007C413E" w:rsidP="007C413E">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4F46396E" w14:textId="77777777" w:rsidR="007C413E" w:rsidRPr="004254A0" w:rsidRDefault="007C413E" w:rsidP="007C413E">
      <w:pPr>
        <w:rPr>
          <w:sz w:val="14"/>
        </w:rPr>
      </w:pPr>
      <w:r w:rsidRPr="004254A0">
        <w:rPr>
          <w:sz w:val="14"/>
        </w:rPr>
        <w:lastRenderedPageBreak/>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541623C0" w14:textId="77777777" w:rsidR="007C413E" w:rsidRPr="004254A0" w:rsidRDefault="007C413E" w:rsidP="007C413E">
      <w:pPr>
        <w:rPr>
          <w:sz w:val="14"/>
        </w:rPr>
      </w:pPr>
      <w:r w:rsidRPr="004254A0">
        <w:rPr>
          <w:sz w:val="14"/>
        </w:rPr>
        <w:t>A lack of coordination</w:t>
      </w:r>
    </w:p>
    <w:p w14:paraId="70666114" w14:textId="77777777" w:rsidR="007C413E" w:rsidRPr="004254A0" w:rsidRDefault="007C413E" w:rsidP="007C413E">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22A71E6C" w14:textId="77777777" w:rsidR="007C413E" w:rsidRPr="004254A0" w:rsidRDefault="007C413E" w:rsidP="007C413E">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0046ED48" w14:textId="77777777" w:rsidR="007C413E" w:rsidRDefault="007C413E" w:rsidP="007C413E">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3C0980AE" w14:textId="77777777" w:rsidR="007C413E" w:rsidRDefault="007C413E" w:rsidP="007C413E">
      <w:pPr>
        <w:pStyle w:val="Heading4"/>
      </w:pPr>
      <w:r>
        <w:t xml:space="preserve">Triggers </w:t>
      </w:r>
      <w:r w:rsidRPr="00B70BA9">
        <w:rPr>
          <w:u w:val="single"/>
        </w:rPr>
        <w:t>space escalation</w:t>
      </w:r>
      <w:r>
        <w:t xml:space="preserve"> and nuclear war.</w:t>
      </w:r>
    </w:p>
    <w:p w14:paraId="539A5C6B" w14:textId="77777777" w:rsidR="007C413E" w:rsidRPr="00B70BA9" w:rsidRDefault="007C413E" w:rsidP="007C413E">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3" w:history="1">
        <w:r w:rsidRPr="001A64CC">
          <w:rPr>
            <w:rStyle w:val="Hyperlink"/>
          </w:rPr>
          <w:t>https://www.theintlscholar.com/periodical/12/14/2020/analysis-commercialization-space-risk-international-law-military-space-race</w:t>
        </w:r>
      </w:hyperlink>
      <w:r>
        <w:t>] Justin</w:t>
      </w:r>
    </w:p>
    <w:p w14:paraId="63D8487D" w14:textId="77777777" w:rsidR="007C413E" w:rsidRPr="00B70BA9" w:rsidRDefault="007C413E" w:rsidP="007C413E">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B61D885" w14:textId="77777777" w:rsidR="007C413E" w:rsidRPr="00B70BA9" w:rsidRDefault="007C413E" w:rsidP="007C413E">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3BC62D8" w14:textId="77777777" w:rsidR="007C413E" w:rsidRPr="00B70BA9" w:rsidRDefault="007C413E" w:rsidP="007C413E">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1D28F47A" w14:textId="77777777" w:rsidR="007C413E" w:rsidRDefault="007C413E" w:rsidP="007C413E">
      <w:pPr>
        <w:rPr>
          <w:sz w:val="14"/>
        </w:rPr>
      </w:pPr>
      <w:r w:rsidRPr="00B70BA9">
        <w:rPr>
          <w:sz w:val="14"/>
        </w:rPr>
        <w:lastRenderedPageBreak/>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4737B779" w14:textId="77777777" w:rsidR="007C413E" w:rsidRDefault="007C413E" w:rsidP="007C413E"/>
    <w:p w14:paraId="3F867DEA" w14:textId="77777777" w:rsidR="007C413E" w:rsidRDefault="007C413E" w:rsidP="007C413E">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2599557F" w14:textId="77777777" w:rsidR="007C413E" w:rsidRPr="003B5F2E" w:rsidRDefault="007C413E" w:rsidP="007C413E">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4" w:history="1">
        <w:r w:rsidRPr="00EE4324">
          <w:rPr>
            <w:rStyle w:val="Hyperlink"/>
          </w:rPr>
          <w:t>https://arxiv.org/pdf/2202.06994.pdf</w:t>
        </w:r>
      </w:hyperlink>
      <w:r>
        <w:t>] Justin</w:t>
      </w:r>
    </w:p>
    <w:p w14:paraId="0671BAAA" w14:textId="77777777" w:rsidR="007C413E" w:rsidRPr="003B5F2E" w:rsidRDefault="007C413E" w:rsidP="007C413E">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5412B0D9" w14:textId="77777777" w:rsidR="007C413E" w:rsidRPr="003B5F2E" w:rsidRDefault="007C413E" w:rsidP="007C413E">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proofErr w:type="spellStart"/>
      <w:r w:rsidRPr="003B5F2E">
        <w:rPr>
          <w:highlight w:val="green"/>
          <w:u w:val="single"/>
        </w:rPr>
        <w:t>OneWeb</w:t>
      </w:r>
      <w:proofErr w:type="spellEnd"/>
      <w:r w:rsidRPr="00CB5887">
        <w:rPr>
          <w:u w:val="single"/>
        </w:rPr>
        <w:t xml:space="preserve"> constellation</w:t>
      </w:r>
      <w:r w:rsidRPr="003B5F2E">
        <w:rPr>
          <w:sz w:val="14"/>
        </w:rPr>
        <w:t xml:space="preserve">, now part-owned by the UK government. </w:t>
      </w:r>
      <w:proofErr w:type="spellStart"/>
      <w:r w:rsidRPr="003B5F2E">
        <w:rPr>
          <w:sz w:val="14"/>
        </w:rPr>
        <w:t>OneWeb</w:t>
      </w:r>
      <w:proofErr w:type="spellEnd"/>
      <w:r w:rsidRPr="003B5F2E">
        <w:rPr>
          <w:sz w:val="14"/>
        </w:rPr>
        <w:t xml:space="preserve"> satellites reside in altitude bands around 1200 km, to take advantage of a local minimum in the debris population. Seitzer (2020) has recommended that constellation operators take precautions to keep their satellites faint, and opt for altitude bands below roughly 600 km, to best combat the issue.</w:t>
      </w:r>
    </w:p>
    <w:p w14:paraId="6C174B4C" w14:textId="77777777" w:rsidR="007C413E" w:rsidRDefault="007C413E" w:rsidP="007C413E">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w:t>
      </w:r>
      <w:proofErr w:type="spellStart"/>
      <w:r w:rsidRPr="003B5F2E">
        <w:rPr>
          <w:u w:val="single"/>
        </w:rPr>
        <w:t>programme</w:t>
      </w:r>
      <w:proofErr w:type="spellEnd"/>
      <w:r w:rsidRPr="003B5F2E">
        <w:rPr>
          <w:u w:val="single"/>
        </w:rPr>
        <w:t xml:space="preserv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Pirovano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54B093FA" w14:textId="77777777" w:rsidR="007C413E" w:rsidRDefault="007C413E" w:rsidP="007C413E"/>
    <w:p w14:paraId="1529B0EB" w14:textId="77777777" w:rsidR="007C413E" w:rsidRDefault="007C413E" w:rsidP="007C413E">
      <w:pPr>
        <w:pStyle w:val="Heading4"/>
      </w:pPr>
      <w:r>
        <w:t xml:space="preserve">Astronomical research solves </w:t>
      </w:r>
      <w:r w:rsidRPr="0094096E">
        <w:rPr>
          <w:u w:val="single"/>
        </w:rPr>
        <w:t>every existential threat</w:t>
      </w:r>
      <w:r>
        <w:t>.</w:t>
      </w:r>
    </w:p>
    <w:p w14:paraId="7B74EBB4" w14:textId="77777777" w:rsidR="007C413E" w:rsidRDefault="007C413E" w:rsidP="007C413E">
      <w:r w:rsidRPr="0094096E">
        <w:rPr>
          <w:rStyle w:val="Style13ptBold"/>
        </w:rPr>
        <w:t>Harvard 17</w:t>
      </w:r>
      <w:r>
        <w:t xml:space="preserve"> [Harvard &amp; Smithsonian. No exact date but most recent image cited is from 2017. “</w:t>
      </w:r>
      <w:r w:rsidRPr="0094096E">
        <w:t xml:space="preserve">How can astronomy improve life on </w:t>
      </w:r>
      <w:proofErr w:type="gramStart"/>
      <w:r w:rsidRPr="0094096E">
        <w:t>earth?</w:t>
      </w:r>
      <w:r>
        <w:t>.</w:t>
      </w:r>
      <w:proofErr w:type="gramEnd"/>
      <w:r>
        <w:t xml:space="preserve">” Center for Astrophysics. </w:t>
      </w:r>
      <w:hyperlink r:id="rId15" w:history="1">
        <w:r w:rsidRPr="00EE4324">
          <w:rPr>
            <w:rStyle w:val="Hyperlink"/>
          </w:rPr>
          <w:t>https://www.cfa.harvard.edu/big-questions/how-can-astronomy-improve-life-earth</w:t>
        </w:r>
      </w:hyperlink>
      <w:r>
        <w:t>] Justin</w:t>
      </w:r>
    </w:p>
    <w:p w14:paraId="4F834B68" w14:textId="77777777" w:rsidR="007C413E" w:rsidRPr="0094096E" w:rsidRDefault="007C413E" w:rsidP="007C413E">
      <w:pPr>
        <w:rPr>
          <w:sz w:val="14"/>
        </w:rPr>
      </w:pPr>
      <w:r w:rsidRPr="0094096E">
        <w:rPr>
          <w:sz w:val="14"/>
        </w:rPr>
        <w:t>Our Work</w:t>
      </w:r>
    </w:p>
    <w:p w14:paraId="7AF0A7B9" w14:textId="77777777" w:rsidR="007C413E" w:rsidRPr="0094096E" w:rsidRDefault="007C413E" w:rsidP="007C413E">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7D5F6754" w14:textId="77777777" w:rsidR="007C413E" w:rsidRPr="0094096E" w:rsidRDefault="007C413E" w:rsidP="007C413E">
      <w:pPr>
        <w:rPr>
          <w:sz w:val="14"/>
        </w:rPr>
      </w:pPr>
      <w:r w:rsidRPr="0094096E">
        <w:rPr>
          <w:u w:val="single"/>
        </w:rPr>
        <w:lastRenderedPageBreak/>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500BFCEC" w14:textId="77777777" w:rsidR="007C413E" w:rsidRPr="0094096E" w:rsidRDefault="007C413E" w:rsidP="007C413E">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xml:space="preserve">. When used for imaging, this is known as magnetic resonance imaging, or MRI. Scientists at the </w:t>
      </w:r>
      <w:proofErr w:type="spellStart"/>
      <w:r w:rsidRPr="0094096E">
        <w:rPr>
          <w:sz w:val="14"/>
        </w:rPr>
        <w:t>CfA</w:t>
      </w:r>
      <w:proofErr w:type="spellEnd"/>
      <w:r w:rsidRPr="0094096E">
        <w:rPr>
          <w:sz w:val="14"/>
        </w:rPr>
        <w:t xml:space="preserve"> are developing an open-access, low-magnetic-field human MRI instrument, that can be used for molecular imaging and the study of traumatic brain injury.</w:t>
      </w:r>
    </w:p>
    <w:p w14:paraId="76F2C9DD" w14:textId="77777777" w:rsidR="007C413E" w:rsidRPr="0094096E" w:rsidRDefault="007C413E" w:rsidP="007C413E">
      <w:pPr>
        <w:rPr>
          <w:sz w:val="14"/>
        </w:rPr>
      </w:pPr>
      <w:r w:rsidRPr="0094096E">
        <w:rPr>
          <w:sz w:val="14"/>
        </w:rPr>
        <w:t xml:space="preserve">On the other side of the coin, astrophysics sometimes adapts technology from the medical field. The complicated debris </w:t>
      </w:r>
      <w:proofErr w:type="spellStart"/>
      <w:r w:rsidRPr="0094096E">
        <w:rPr>
          <w:sz w:val="14"/>
        </w:rPr>
        <w:t>leftover</w:t>
      </w:r>
      <w:proofErr w:type="spellEnd"/>
      <w:r w:rsidRPr="0094096E">
        <w:rPr>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5B372536" w14:textId="77777777" w:rsidR="007C413E" w:rsidRPr="0094096E" w:rsidRDefault="007C413E" w:rsidP="007C413E">
      <w:pPr>
        <w:rPr>
          <w:sz w:val="14"/>
        </w:rPr>
      </w:pPr>
      <w:r w:rsidRPr="0094096E">
        <w:rPr>
          <w:sz w:val="14"/>
        </w:rPr>
        <w:t xml:space="preserve">The Center for Astrophysics | Harvard &amp; Smithsonian sets the standard for astronomical discovery. By pursuing scientific research, our scientists never know what </w:t>
      </w:r>
      <w:proofErr w:type="gramStart"/>
      <w:r w:rsidRPr="0094096E">
        <w:rPr>
          <w:sz w:val="14"/>
        </w:rPr>
        <w:t>might be the next big breakthrough</w:t>
      </w:r>
      <w:proofErr w:type="gramEnd"/>
      <w:r w:rsidRPr="0094096E">
        <w:rPr>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6D9B6141" w14:textId="77777777" w:rsidR="007C413E" w:rsidRPr="0094096E" w:rsidRDefault="007C413E" w:rsidP="007C413E">
      <w:pPr>
        <w:rPr>
          <w:sz w:val="14"/>
        </w:rPr>
      </w:pPr>
      <w:r w:rsidRPr="0094096E">
        <w:rPr>
          <w:sz w:val="14"/>
        </w:rPr>
        <w:t>How Curiosity Drives Ingenuity</w:t>
      </w:r>
    </w:p>
    <w:p w14:paraId="7CEEF63E" w14:textId="77777777" w:rsidR="007C413E" w:rsidRPr="0094096E" w:rsidRDefault="007C413E" w:rsidP="007C413E">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76699DA2" w14:textId="77777777" w:rsidR="007C413E" w:rsidRPr="0094096E" w:rsidRDefault="007C413E" w:rsidP="007C413E">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4CD14C75" w14:textId="77777777" w:rsidR="007C413E" w:rsidRPr="0094096E" w:rsidRDefault="007C413E" w:rsidP="007C413E">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146F010B" w14:textId="77777777" w:rsidR="007C413E" w:rsidRPr="0094096E" w:rsidRDefault="007C413E" w:rsidP="007C413E">
      <w:pPr>
        <w:rPr>
          <w:sz w:val="14"/>
        </w:rPr>
      </w:pPr>
      <w:r w:rsidRPr="0094096E">
        <w:rPr>
          <w:sz w:val="14"/>
        </w:rPr>
        <w:t>Protecting the Planet</w:t>
      </w:r>
      <w:r>
        <w:rPr>
          <w:sz w:val="14"/>
        </w:rPr>
        <w:t xml:space="preserve"> </w:t>
      </w:r>
      <w:r w:rsidRPr="0094096E">
        <w:rPr>
          <w:sz w:val="14"/>
        </w:rPr>
        <w:t xml:space="preserve">In 1859, the Sun launched an </w:t>
      </w:r>
      <w:proofErr w:type="gramStart"/>
      <w:r w:rsidRPr="0094096E">
        <w:rPr>
          <w:sz w:val="14"/>
        </w:rPr>
        <w:t>enormous magnetized</w:t>
      </w:r>
      <w:proofErr w:type="gramEnd"/>
      <w:r w:rsidRPr="0094096E">
        <w:rPr>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The X-ray Telescope (XRT) aboard the Hinode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w:t>
      </w:r>
      <w:proofErr w:type="spellStart"/>
      <w:r w:rsidRPr="0094096E">
        <w:rPr>
          <w:sz w:val="14"/>
        </w:rPr>
        <w:t>CfA</w:t>
      </w:r>
      <w:proofErr w:type="spellEnd"/>
      <w:r w:rsidRPr="0094096E">
        <w:rPr>
          <w:sz w:val="14"/>
        </w:rPr>
        <w:t>),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 xml:space="preserve">The Parker Solar Probe, will race through the Sun’s atmosphere, collecting material and measuring the solar wind at its source. It will eventually orbit seven times closer than any previous </w:t>
      </w:r>
      <w:proofErr w:type="gramStart"/>
      <w:r w:rsidRPr="0094096E">
        <w:rPr>
          <w:sz w:val="14"/>
        </w:rPr>
        <w:t>satellite, and</w:t>
      </w:r>
      <w:proofErr w:type="gramEnd"/>
      <w:r w:rsidRPr="0094096E">
        <w:rPr>
          <w:sz w:val="14"/>
        </w:rPr>
        <w:t xml:space="preserve"> withstand temperatures of 2,500 degrees (1,377 degrees Celsius). The Solar Wind Electrons Alphas and Protons (SWEAP) Investigation, developed by </w:t>
      </w:r>
      <w:proofErr w:type="spellStart"/>
      <w:r w:rsidRPr="0094096E">
        <w:rPr>
          <w:sz w:val="14"/>
        </w:rPr>
        <w:t>CfA</w:t>
      </w:r>
      <w:proofErr w:type="spellEnd"/>
      <w:r w:rsidRPr="0094096E">
        <w:rPr>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0187C2FD" w14:textId="77777777" w:rsidR="007C413E" w:rsidRPr="0094096E" w:rsidRDefault="007C413E" w:rsidP="007C413E">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50501C08" w14:textId="77777777" w:rsidR="007C413E" w:rsidRPr="0094096E" w:rsidRDefault="007C413E" w:rsidP="007C413E">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2C503A9F" w14:textId="77777777" w:rsidR="007C413E" w:rsidRPr="0094096E" w:rsidRDefault="007C413E" w:rsidP="007C413E">
      <w:pPr>
        <w:rPr>
          <w:sz w:val="14"/>
        </w:rPr>
      </w:pPr>
      <w:r w:rsidRPr="0094096E">
        <w:rPr>
          <w:sz w:val="14"/>
        </w:rPr>
        <w:t>Benefits Beyond the Balance Sheet</w:t>
      </w:r>
    </w:p>
    <w:p w14:paraId="1CE5B14B" w14:textId="77777777" w:rsidR="007C413E" w:rsidRPr="0094096E" w:rsidRDefault="007C413E" w:rsidP="007C413E">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32CF4152" w14:textId="77777777" w:rsidR="007C413E" w:rsidRPr="0094096E" w:rsidRDefault="007C413E" w:rsidP="007C413E">
      <w:pPr>
        <w:rPr>
          <w:sz w:val="14"/>
        </w:rPr>
      </w:pPr>
      <w:r w:rsidRPr="0094096E">
        <w:rPr>
          <w:sz w:val="14"/>
        </w:rPr>
        <w:lastRenderedPageBreak/>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5409ADAC" w14:textId="77777777" w:rsidR="007C413E" w:rsidRDefault="007C413E" w:rsidP="007C413E">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125872E2" w14:textId="77777777" w:rsidR="007C413E" w:rsidRDefault="007C413E" w:rsidP="007C413E"/>
    <w:p w14:paraId="663C01F2" w14:textId="77777777" w:rsidR="007C413E" w:rsidRPr="004B3D48" w:rsidRDefault="007C413E" w:rsidP="007C413E">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7238372" w14:textId="77777777" w:rsidR="007C413E" w:rsidRPr="004B3D48" w:rsidRDefault="007C413E" w:rsidP="007C413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187680C9" w14:textId="77777777" w:rsidR="007C413E" w:rsidRPr="00283EEC" w:rsidRDefault="007C413E" w:rsidP="007C413E">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153766BB" w14:textId="77777777" w:rsidR="007C413E" w:rsidRPr="00966BE3" w:rsidRDefault="007C413E" w:rsidP="007C413E">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096CC0E5" w14:textId="77777777" w:rsidR="007C413E" w:rsidRPr="00283EEC" w:rsidRDefault="007C413E" w:rsidP="007C413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2C30C412" w14:textId="77777777" w:rsidR="007C413E" w:rsidRDefault="007C413E" w:rsidP="007C413E">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65DEA6D3" w14:textId="77777777" w:rsidR="007C413E" w:rsidRDefault="007C413E" w:rsidP="007C413E">
      <w:pPr>
        <w:rPr>
          <w:sz w:val="14"/>
        </w:rPr>
      </w:pPr>
    </w:p>
    <w:p w14:paraId="29B2E703" w14:textId="77777777" w:rsidR="007C413E" w:rsidRPr="00137DC2" w:rsidRDefault="007C413E" w:rsidP="007C413E">
      <w:pPr>
        <w:pStyle w:val="Heading4"/>
      </w:pPr>
      <w:r>
        <w:lastRenderedPageBreak/>
        <w:t xml:space="preserve">Grid security is an </w:t>
      </w:r>
      <w:r>
        <w:rPr>
          <w:u w:val="single"/>
        </w:rPr>
        <w:t>impact filter</w:t>
      </w:r>
      <w:r>
        <w:t>.</w:t>
      </w:r>
    </w:p>
    <w:p w14:paraId="4F552951" w14:textId="77777777" w:rsidR="007C413E" w:rsidRPr="0041280F" w:rsidRDefault="007C413E" w:rsidP="007C413E">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111EF05B" w14:textId="77777777" w:rsidR="007C413E" w:rsidRPr="00137DC2" w:rsidRDefault="007C413E" w:rsidP="007C413E">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 xml:space="preserve">to provide </w:t>
      </w:r>
      <w:proofErr w:type="gramStart"/>
      <w:r w:rsidRPr="00137DC2">
        <w:rPr>
          <w:rStyle w:val="StyleUnderline"/>
        </w:rPr>
        <w:t>basic necessities</w:t>
      </w:r>
      <w:proofErr w:type="gramEnd"/>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6AF7840F" w14:textId="77777777" w:rsidR="007C413E" w:rsidRPr="0094096E" w:rsidRDefault="007C413E" w:rsidP="007C413E">
      <w:pPr>
        <w:rPr>
          <w:sz w:val="14"/>
        </w:rPr>
      </w:pPr>
      <w:r w:rsidRPr="0094096E">
        <w:rPr>
          <w:sz w:val="14"/>
        </w:rPr>
        <w:t xml:space="preserve">Though industry </w:t>
      </w:r>
      <w:proofErr w:type="gramStart"/>
      <w:r w:rsidRPr="0094096E">
        <w:rPr>
          <w:sz w:val="14"/>
        </w:rPr>
        <w:t>is capable of resisting</w:t>
      </w:r>
      <w:proofErr w:type="gramEnd"/>
      <w:r w:rsidRPr="0094096E">
        <w:rPr>
          <w:sz w:val="14"/>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34922BB6" w14:textId="77777777" w:rsidR="007C413E" w:rsidRPr="0094096E" w:rsidRDefault="007C413E" w:rsidP="007C413E">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94096E">
        <w:rPr>
          <w:sz w:val="14"/>
          <w:szCs w:val="16"/>
        </w:rPr>
        <w:t>it is clear that most</w:t>
      </w:r>
      <w:proofErr w:type="gramEnd"/>
      <w:r w:rsidRPr="0094096E">
        <w:rPr>
          <w:sz w:val="14"/>
          <w:szCs w:val="16"/>
        </w:rPr>
        <w:t xml:space="preserve"> academic and institutional emphasis has been on “ordinary” rather than extreme disasters, and risks from industry to the public and environment rather than widespread failures of industrial services causing harm.</w:t>
      </w:r>
    </w:p>
    <w:p w14:paraId="66A3AD1F" w14:textId="77777777" w:rsidR="007C413E" w:rsidRPr="0094096E" w:rsidRDefault="007C413E" w:rsidP="007C413E">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proofErr w:type="gramStart"/>
      <w:r w:rsidRPr="00697263">
        <w:rPr>
          <w:rStyle w:val="StyleUnderline"/>
        </w:rPr>
        <w:t>a number of</w:t>
      </w:r>
      <w:proofErr w:type="gramEnd"/>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94096E">
        <w:rPr>
          <w:sz w:val="14"/>
        </w:rPr>
        <w:t>the majority of</w:t>
      </w:r>
      <w:proofErr w:type="gramEnd"/>
      <w:r w:rsidRPr="0094096E">
        <w:rPr>
          <w:sz w:val="14"/>
        </w:rPr>
        <w:t xml:space="preserve">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30356D75" w14:textId="77777777" w:rsidR="007C413E" w:rsidRPr="0094096E" w:rsidRDefault="007C413E" w:rsidP="007C413E">
      <w:pPr>
        <w:rPr>
          <w:sz w:val="14"/>
        </w:rPr>
      </w:pPr>
      <w:r w:rsidRPr="0094096E">
        <w:rPr>
          <w:sz w:val="14"/>
        </w:rPr>
        <w:t xml:space="preserve">Lastly, </w:t>
      </w:r>
      <w:r w:rsidRPr="0094096E">
        <w:rPr>
          <w:rStyle w:val="StyleUnderline"/>
        </w:rPr>
        <w:t>both physical</w:t>
      </w:r>
      <w:r w:rsidRPr="0094096E">
        <w:rPr>
          <w:sz w:val="14"/>
        </w:rPr>
        <w:t xml:space="preserve"> [6, 8, 69, 89, 111] and </w:t>
      </w:r>
      <w:proofErr w:type="spellStart"/>
      <w:r w:rsidRPr="0094096E">
        <w:rPr>
          <w:rStyle w:val="StyleUnderline"/>
        </w:rPr>
        <w:t>cyber attacks</w:t>
      </w:r>
      <w:proofErr w:type="spellEnd"/>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0CB4EA43" w14:textId="77777777" w:rsidR="007C413E" w:rsidRPr="0094096E" w:rsidRDefault="007C413E" w:rsidP="007C413E">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lastRenderedPageBreak/>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138BCE21" w14:textId="77777777" w:rsidR="007C413E" w:rsidRPr="0094096E" w:rsidRDefault="007C413E" w:rsidP="007C413E">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756F8DE5" w14:textId="77777777" w:rsidR="007C413E" w:rsidRDefault="007C413E" w:rsidP="007C413E">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xml:space="preserve">, through denial of webpage services to consumers, disruption to supervisory control and data acquisition (SCADA) operating systems, or sustained widespread power outages [3, 72, 118, 120]. </w:t>
      </w:r>
      <w:proofErr w:type="gramStart"/>
      <w:r w:rsidRPr="0094096E">
        <w:rPr>
          <w:sz w:val="14"/>
        </w:rPr>
        <w:t>Thus</w:t>
      </w:r>
      <w:proofErr w:type="gramEnd"/>
      <w:r w:rsidRPr="0094096E">
        <w:rPr>
          <w:sz w:val="14"/>
        </w:rPr>
        <w:t xml:space="preserve"> global or regional loss of the Internet could have similar implications.</w:t>
      </w:r>
    </w:p>
    <w:p w14:paraId="53A37616" w14:textId="77777777" w:rsidR="007C413E" w:rsidRDefault="007C413E" w:rsidP="007C413E">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40F61969" w14:textId="77777777" w:rsidR="007C413E" w:rsidRPr="00452115" w:rsidRDefault="007C413E" w:rsidP="007C413E">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3C39AECE" w14:textId="77777777" w:rsidR="007C413E" w:rsidRDefault="007C413E" w:rsidP="007C413E">
      <w:pPr>
        <w:pStyle w:val="Heading4"/>
      </w:pPr>
      <w:r>
        <w:t xml:space="preserve">Debris triggers </w:t>
      </w:r>
      <w:r w:rsidRPr="006A63EE">
        <w:rPr>
          <w:u w:val="single"/>
        </w:rPr>
        <w:t>miscalculated war</w:t>
      </w:r>
      <w:r>
        <w:t>.</w:t>
      </w:r>
    </w:p>
    <w:p w14:paraId="0BF3F0A0" w14:textId="77777777" w:rsidR="007C413E" w:rsidRPr="00A70361" w:rsidRDefault="007C413E" w:rsidP="007C413E">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7" w:history="1">
        <w:r w:rsidRPr="00BE0E32">
          <w:rPr>
            <w:rStyle w:val="Hyperlink"/>
          </w:rPr>
          <w:t>https://www.19fortyfive.com/2022/01/does-a-space-war-mean-a-nuclear-war/</w:t>
        </w:r>
      </w:hyperlink>
      <w:r>
        <w:t>] Justin</w:t>
      </w:r>
    </w:p>
    <w:p w14:paraId="2862F129" w14:textId="77777777" w:rsidR="007C413E" w:rsidRPr="00A70361" w:rsidRDefault="007C413E" w:rsidP="007C413E">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lastRenderedPageBreak/>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6CA6CDC" w14:textId="77777777" w:rsidR="007C413E" w:rsidRPr="00A70361" w:rsidRDefault="007C413E" w:rsidP="007C413E">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EBF3240" w14:textId="77777777" w:rsidR="007C413E" w:rsidRPr="00A70361" w:rsidRDefault="007C413E" w:rsidP="007C413E">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7F7A4AF" w14:textId="77777777" w:rsidR="007C413E" w:rsidRDefault="007C413E" w:rsidP="007C413E">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1275827A" w14:textId="77777777" w:rsidR="007C413E" w:rsidRPr="00831EB4" w:rsidRDefault="007C413E" w:rsidP="007C413E">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411B3EF0" w14:textId="77777777" w:rsidR="007C413E" w:rsidRPr="00581846" w:rsidRDefault="007C413E" w:rsidP="007C413E">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4D4A5501" w14:textId="77777777" w:rsidR="007C413E" w:rsidRPr="00B70BA9" w:rsidRDefault="007C413E" w:rsidP="007C413E">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37ABDCB5" w14:textId="77777777" w:rsidR="007C413E" w:rsidRDefault="007C413E" w:rsidP="007C413E">
      <w:pPr>
        <w:pStyle w:val="Heading4"/>
      </w:pPr>
      <w:r>
        <w:lastRenderedPageBreak/>
        <w:t xml:space="preserve">No limited nuclear wars – </w:t>
      </w:r>
      <w:r w:rsidRPr="00784AC4">
        <w:rPr>
          <w:u w:val="single"/>
        </w:rPr>
        <w:t>extinction</w:t>
      </w:r>
      <w:r>
        <w:t xml:space="preserve">. </w:t>
      </w:r>
    </w:p>
    <w:p w14:paraId="573EE152" w14:textId="77777777" w:rsidR="007C413E" w:rsidRPr="00F35F0D" w:rsidRDefault="007C413E" w:rsidP="007C413E">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2256F144" w14:textId="77777777" w:rsidR="007C413E" w:rsidRPr="00177BE1" w:rsidRDefault="007C413E" w:rsidP="007C413E">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C727572" w14:textId="77777777" w:rsidR="007C413E" w:rsidRPr="00177BE1" w:rsidRDefault="007C413E" w:rsidP="007C413E">
      <w:pPr>
        <w:rPr>
          <w:sz w:val="14"/>
        </w:rPr>
      </w:pPr>
      <w:r w:rsidRPr="00177BE1">
        <w:rPr>
          <w:sz w:val="14"/>
        </w:rPr>
        <w:t>Most (93%) have been built by Russia and in the US, 3,100 of them are ready to fire within hours.</w:t>
      </w:r>
    </w:p>
    <w:p w14:paraId="4E109C03" w14:textId="77777777" w:rsidR="007C413E" w:rsidRPr="00177BE1" w:rsidRDefault="007C413E" w:rsidP="007C413E">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6E3DF3D5" w14:textId="77777777" w:rsidR="007C413E" w:rsidRPr="00177BE1" w:rsidRDefault="007C413E" w:rsidP="007C413E">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59C01CED" w14:textId="77777777" w:rsidR="007C413E" w:rsidRPr="00177BE1" w:rsidRDefault="007C413E" w:rsidP="007C413E">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A229554" w14:textId="77777777" w:rsidR="007C413E" w:rsidRPr="00177BE1" w:rsidRDefault="007C413E" w:rsidP="007C413E">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5BC77A33" w14:textId="77777777" w:rsidR="007C413E" w:rsidRPr="00177BE1" w:rsidRDefault="007C413E" w:rsidP="007C413E">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0EA7E9B2" w14:textId="77777777" w:rsidR="007C413E" w:rsidRPr="00177BE1" w:rsidRDefault="007C413E" w:rsidP="007C413E">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5ABD0C1B" w14:textId="77777777" w:rsidR="007C413E" w:rsidRPr="00177BE1" w:rsidRDefault="007C413E" w:rsidP="007C413E">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21865BBA" w14:textId="77777777" w:rsidR="007C413E" w:rsidRPr="00177BE1" w:rsidRDefault="007C413E" w:rsidP="007C413E">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3A79A1F9" w14:textId="77777777" w:rsidR="007C413E" w:rsidRPr="00177BE1" w:rsidRDefault="007C413E" w:rsidP="007C413E">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67479829" w14:textId="77777777" w:rsidR="007C413E" w:rsidRPr="00177BE1" w:rsidRDefault="007C413E" w:rsidP="007C413E">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40A53A68" w14:textId="77777777" w:rsidR="007C413E" w:rsidRPr="00177BE1" w:rsidRDefault="007C413E" w:rsidP="007C413E">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1DBE75A2" w14:textId="77777777" w:rsidR="007C413E" w:rsidRPr="00177BE1" w:rsidRDefault="007C413E" w:rsidP="007C413E">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2EB39721" w14:textId="77777777" w:rsidR="007C413E" w:rsidRPr="00177BE1" w:rsidRDefault="007C413E" w:rsidP="007C413E">
      <w:pPr>
        <w:rPr>
          <w:u w:val="single"/>
        </w:rPr>
      </w:pPr>
      <w:r w:rsidRPr="00177BE1">
        <w:rPr>
          <w:u w:val="single"/>
        </w:rPr>
        <w:lastRenderedPageBreak/>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AB98735" w14:textId="77777777" w:rsidR="007C413E" w:rsidRPr="00177BE1" w:rsidRDefault="007C413E" w:rsidP="007C413E">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7A84DB42" w14:textId="77777777" w:rsidR="007C413E" w:rsidRPr="0094096E" w:rsidRDefault="007C413E" w:rsidP="007C413E">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55DC7F77" w14:textId="77777777" w:rsidR="007C413E" w:rsidRDefault="007C413E" w:rsidP="007C413E">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0712E841" w14:textId="77777777" w:rsidR="007C413E" w:rsidRDefault="007C413E" w:rsidP="007C413E">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Ege University, “</w:t>
      </w:r>
      <w:r w:rsidRPr="00BC10CA">
        <w:t>Precision Agriculture in Terms of Food Security : Needs for The Future</w:t>
      </w:r>
      <w:r>
        <w:t xml:space="preserve">,” </w:t>
      </w:r>
      <w:hyperlink r:id="rId20" w:history="1">
        <w:r w:rsidRPr="00062733">
          <w:rPr>
            <w:rStyle w:val="Hyperlink"/>
          </w:rPr>
          <w:t>https://www.researchgate.net/publication/328655146_Precision_Agriculture_in_Terms_of_Food_Security_Needs_for_The_Future</w:t>
        </w:r>
      </w:hyperlink>
    </w:p>
    <w:p w14:paraId="7B64A7ED" w14:textId="77777777" w:rsidR="007C413E" w:rsidRDefault="007C413E" w:rsidP="007C413E">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5F8B36A4" w14:textId="77777777" w:rsidR="007C413E" w:rsidRPr="00A17C83" w:rsidRDefault="007C413E" w:rsidP="007C413E">
      <w:pPr>
        <w:pStyle w:val="Heading4"/>
      </w:pPr>
      <w:r w:rsidRPr="00A17C83">
        <w:lastRenderedPageBreak/>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7ABC220B" w14:textId="77777777" w:rsidR="007C413E" w:rsidRPr="00A17C83" w:rsidRDefault="007C413E" w:rsidP="007C413E">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 xml:space="preserve">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1" w:history="1">
        <w:r w:rsidRPr="00A17C83">
          <w:rPr>
            <w:rStyle w:val="Hyperlink"/>
          </w:rPr>
          <w:t>https://www.cambridge.org/core/books/food-or-war/food-as-an-existential-risk/8C45279588CD572FE805B7E240DE7368</w:t>
        </w:r>
      </w:hyperlink>
      <w:r w:rsidRPr="00A17C83">
        <w:t>] Justin</w:t>
      </w:r>
    </w:p>
    <w:p w14:paraId="1E72F27D" w14:textId="77777777" w:rsidR="007C413E" w:rsidRPr="008551FE" w:rsidRDefault="007C413E" w:rsidP="007C413E">
      <w:pPr>
        <w:rPr>
          <w:sz w:val="12"/>
        </w:rPr>
      </w:pPr>
      <w:r w:rsidRPr="008551FE">
        <w:rPr>
          <w:sz w:val="12"/>
        </w:rPr>
        <w:t>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proofErr w:type="gramStart"/>
      <w:r w:rsidRPr="00C62E98">
        <w:rPr>
          <w:u w:val="single"/>
        </w:rPr>
        <w:t>all of</w:t>
      </w:r>
      <w:proofErr w:type="gramEnd"/>
      <w:r w:rsidRPr="00C62E98">
        <w:rPr>
          <w:u w:val="single"/>
        </w:rPr>
        <w:t xml:space="preserve">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 xml:space="preserve">wild animals </w:t>
      </w:r>
      <w:r w:rsidRPr="00C62E98">
        <w:rPr>
          <w:rStyle w:val="Emphasis"/>
        </w:rPr>
        <w:lastRenderedPageBreak/>
        <w:t>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3ACD6DDE" w14:textId="77777777" w:rsidR="007C413E" w:rsidRPr="0094096E" w:rsidRDefault="007C413E" w:rsidP="007C413E">
      <w:pPr>
        <w:rPr>
          <w:sz w:val="14"/>
        </w:rPr>
      </w:pPr>
    </w:p>
    <w:p w14:paraId="75FCA9EC" w14:textId="77777777" w:rsidR="007C413E" w:rsidRDefault="007C413E" w:rsidP="007C413E">
      <w:pPr>
        <w:pStyle w:val="Heading4"/>
      </w:pPr>
      <w:r>
        <w:t xml:space="preserve">Satellites </w:t>
      </w:r>
      <w:r w:rsidRPr="00C56E26">
        <w:rPr>
          <w:u w:val="single"/>
        </w:rPr>
        <w:t>revolutionize</w:t>
      </w:r>
      <w:r>
        <w:t xml:space="preserve"> acidification response.</w:t>
      </w:r>
    </w:p>
    <w:p w14:paraId="790FBF7D" w14:textId="77777777" w:rsidR="007C413E" w:rsidRPr="00784AC4" w:rsidRDefault="007C413E" w:rsidP="007C413E">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22" w:history="1">
        <w:r w:rsidRPr="001A64CC">
          <w:rPr>
            <w:rStyle w:val="Hyperlink"/>
          </w:rPr>
          <w:t>https://en.reset.org/satellite-technology-could-hold-key-measuring-oceans-increasing-acidification-08112020/</w:t>
        </w:r>
      </w:hyperlink>
      <w:r>
        <w:t>] Justin</w:t>
      </w:r>
    </w:p>
    <w:p w14:paraId="6C3208E2" w14:textId="77777777" w:rsidR="007C413E" w:rsidRPr="00784AC4" w:rsidRDefault="007C413E" w:rsidP="007C413E">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568BA449" w14:textId="77777777" w:rsidR="007C413E" w:rsidRPr="00784AC4" w:rsidRDefault="007C413E" w:rsidP="007C413E">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462A6ACC" w14:textId="77777777" w:rsidR="007C413E" w:rsidRPr="00784AC4" w:rsidRDefault="007C413E" w:rsidP="007C413E">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644FEBA0" w14:textId="77777777" w:rsidR="007C413E" w:rsidRPr="00784AC4" w:rsidRDefault="007C413E" w:rsidP="007C413E">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690F38F5" w14:textId="77777777" w:rsidR="007C413E" w:rsidRPr="00784AC4" w:rsidRDefault="007C413E" w:rsidP="007C413E">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0808F50F" w14:textId="77777777" w:rsidR="007C413E" w:rsidRPr="00784AC4" w:rsidRDefault="007C413E" w:rsidP="007C413E">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5AAE030F" w14:textId="77777777" w:rsidR="007C413E" w:rsidRPr="00784AC4" w:rsidRDefault="007C413E" w:rsidP="007C413E">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60B842A5" w14:textId="77777777" w:rsidR="007C413E" w:rsidRPr="00784AC4" w:rsidRDefault="007C413E" w:rsidP="007C413E">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17E198DF" w14:textId="77777777" w:rsidR="007C413E" w:rsidRPr="00784AC4" w:rsidRDefault="007C413E" w:rsidP="007C413E">
      <w:pPr>
        <w:rPr>
          <w:sz w:val="14"/>
        </w:rPr>
      </w:pPr>
      <w:r w:rsidRPr="00784AC4">
        <w:rPr>
          <w:sz w:val="14"/>
        </w:rPr>
        <w:lastRenderedPageBreak/>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44B27030" w14:textId="77777777" w:rsidR="007C413E" w:rsidRPr="00784AC4" w:rsidRDefault="007C413E" w:rsidP="007C413E">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C86BEBA" w14:textId="77777777" w:rsidR="007C413E" w:rsidRPr="00784AC4" w:rsidRDefault="007C413E" w:rsidP="007C413E">
      <w:pPr>
        <w:rPr>
          <w:sz w:val="14"/>
        </w:rPr>
      </w:pPr>
      <w:r w:rsidRPr="00784AC4">
        <w:rPr>
          <w:sz w:val="14"/>
        </w:rPr>
        <w:t>Are Satellites Up to the Task?</w:t>
      </w:r>
    </w:p>
    <w:p w14:paraId="284F9E85" w14:textId="77777777" w:rsidR="007C413E" w:rsidRPr="00784AC4" w:rsidRDefault="007C413E" w:rsidP="007C413E">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1810998" w14:textId="77777777" w:rsidR="007C413E" w:rsidRDefault="007C413E" w:rsidP="007C413E">
      <w:pPr>
        <w:pStyle w:val="Heading4"/>
      </w:pPr>
      <w:r>
        <w:t xml:space="preserve">Extinction – </w:t>
      </w:r>
      <w:r w:rsidRPr="00A02DAA">
        <w:rPr>
          <w:u w:val="single"/>
        </w:rPr>
        <w:t>empirics</w:t>
      </w:r>
      <w:r>
        <w:t>.</w:t>
      </w:r>
    </w:p>
    <w:p w14:paraId="1E59C551" w14:textId="77777777" w:rsidR="007C413E" w:rsidRPr="00A02DAA" w:rsidRDefault="007C413E" w:rsidP="007C413E">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23"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74F377A2" w14:textId="77777777" w:rsidR="007C413E" w:rsidRPr="00A02DAA" w:rsidRDefault="007C413E" w:rsidP="007C413E">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3B417F6F" w14:textId="77777777" w:rsidR="007C413E" w:rsidRPr="00A02DAA" w:rsidRDefault="007C413E" w:rsidP="007C413E">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5AC28948" w14:textId="77777777" w:rsidR="007C413E" w:rsidRPr="00A02DAA" w:rsidRDefault="007C413E" w:rsidP="007C413E">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741985B1" w14:textId="77777777" w:rsidR="007C413E" w:rsidRPr="00A02DAA" w:rsidRDefault="007C413E" w:rsidP="007C413E">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122ABEC8" w14:textId="77777777" w:rsidR="007C413E" w:rsidRPr="00A02DAA" w:rsidRDefault="007C413E" w:rsidP="007C413E">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0CE5AC4B" w14:textId="77777777" w:rsidR="007C413E" w:rsidRPr="00A02DAA" w:rsidRDefault="007C413E" w:rsidP="007C413E">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Henehan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620F5E1C" w14:textId="77777777" w:rsidR="007C413E" w:rsidRPr="00A02DAA" w:rsidRDefault="007C413E" w:rsidP="007C413E">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029A401A" w14:textId="77777777" w:rsidR="007C413E" w:rsidRPr="00A02DAA" w:rsidRDefault="007C413E" w:rsidP="007C413E">
      <w:pPr>
        <w:rPr>
          <w:sz w:val="14"/>
        </w:rPr>
      </w:pPr>
      <w:r w:rsidRPr="00A02DAA">
        <w:rPr>
          <w:sz w:val="14"/>
        </w:rPr>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7299D672" w14:textId="77777777" w:rsidR="007C413E" w:rsidRPr="00A02DAA" w:rsidRDefault="007C413E" w:rsidP="007C413E">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12C4CBAE" w14:textId="77777777" w:rsidR="007C413E" w:rsidRPr="00A02DAA" w:rsidRDefault="007C413E" w:rsidP="007C413E">
      <w:pPr>
        <w:rPr>
          <w:sz w:val="14"/>
        </w:rPr>
      </w:pPr>
      <w:r w:rsidRPr="00A02DAA">
        <w:rPr>
          <w:sz w:val="14"/>
        </w:rPr>
        <w:lastRenderedPageBreak/>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22C68AC9" w14:textId="77777777" w:rsidR="007C413E" w:rsidRPr="00A02DAA" w:rsidRDefault="007C413E" w:rsidP="007C413E">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35C6F9D1" w14:textId="77777777" w:rsidR="007C413E" w:rsidRPr="00A02DAA" w:rsidRDefault="007C413E" w:rsidP="007C413E">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2D6A94A1" w14:textId="77777777" w:rsidR="007C413E" w:rsidRPr="00A02DAA" w:rsidRDefault="007C413E" w:rsidP="007C413E">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6CD4A5D3" w14:textId="77777777" w:rsidR="007C413E" w:rsidRPr="00A02DAA" w:rsidRDefault="007C413E" w:rsidP="007C413E">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34EA787A" w14:textId="77777777" w:rsidR="007C413E" w:rsidRPr="00A02DAA" w:rsidRDefault="007C413E" w:rsidP="007C413E">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221CBEA8" w14:textId="77777777" w:rsidR="007C413E" w:rsidRPr="00C62E98" w:rsidRDefault="007C413E" w:rsidP="007C413E">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60F8D82" w14:textId="77777777" w:rsidR="00AC1187" w:rsidRDefault="00AC1187" w:rsidP="00AC1187">
      <w:pPr>
        <w:pStyle w:val="Heading2"/>
      </w:pPr>
      <w:r>
        <w:lastRenderedPageBreak/>
        <w:t>FW</w:t>
      </w:r>
    </w:p>
    <w:p w14:paraId="7DB49721" w14:textId="77777777" w:rsidR="00AC1187" w:rsidRPr="00CE11B7" w:rsidRDefault="00AC1187" w:rsidP="00AC1187">
      <w:pPr>
        <w:pStyle w:val="Heading4"/>
      </w:pPr>
      <w:r w:rsidRPr="00CE11B7">
        <w:t>The standard is maximizing life. Prefer it:</w:t>
      </w:r>
    </w:p>
    <w:p w14:paraId="1416C434" w14:textId="77777777" w:rsidR="00AC1187" w:rsidRDefault="00AC1187" w:rsidP="00AC1187">
      <w:pPr>
        <w:pStyle w:val="Heading4"/>
      </w:pPr>
      <w:r w:rsidRPr="00CE11B7">
        <w:t xml:space="preserve">[1] Actor </w:t>
      </w:r>
      <w:r>
        <w:t>spec</w:t>
      </w:r>
      <w:r w:rsidRPr="00CE11B7">
        <w:t xml:space="preserve">: util is the best for governments, which is the actor in the rez – multiple warrants: </w:t>
      </w:r>
    </w:p>
    <w:p w14:paraId="4871B211" w14:textId="77777777" w:rsidR="00AC1187" w:rsidRDefault="00AC1187" w:rsidP="00AC1187">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4CC91256" w14:textId="77777777" w:rsidR="00AC1187" w:rsidRDefault="00AC1187" w:rsidP="00AC1187">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8D1571D" w14:textId="77777777" w:rsidR="00AC1187" w:rsidRPr="00402E94" w:rsidRDefault="00AC1187" w:rsidP="00AC1187">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7207E69F" w14:textId="77777777" w:rsidR="00AC1187" w:rsidRDefault="00AC1187" w:rsidP="00AC1187">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42761F7" w14:textId="77777777" w:rsidR="00AC1187" w:rsidRPr="0010606C" w:rsidRDefault="00AC1187" w:rsidP="00AC1187">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65E6127A" w14:textId="77777777" w:rsidR="00AC1187" w:rsidRPr="001A154F" w:rsidRDefault="00AC1187" w:rsidP="00AC1187">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465FB2AE" w14:textId="77777777" w:rsidR="00AC1187" w:rsidRPr="00CE11B7" w:rsidRDefault="00AC1187" w:rsidP="00AC1187">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60568750" w14:textId="77777777" w:rsidR="00AC1187" w:rsidRPr="00CE11B7" w:rsidRDefault="00AC1187" w:rsidP="00AC1187">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7291FA8D" w14:textId="77777777" w:rsidR="00AC1187" w:rsidRPr="00CE11B7" w:rsidRDefault="00AC1187" w:rsidP="00AC1187">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545E20A" w14:textId="77777777" w:rsidR="00AC1187" w:rsidRPr="00941301" w:rsidRDefault="00AC1187" w:rsidP="00AC1187">
      <w:pPr>
        <w:pStyle w:val="Heading4"/>
      </w:pPr>
      <w:r w:rsidRPr="00941301">
        <w:lastRenderedPageBreak/>
        <w:t>[</w:t>
      </w:r>
      <w:r>
        <w:t>3</w:t>
      </w:r>
      <w:r w:rsidRPr="00941301">
        <w:t>] Extinction outweighs under any framework</w:t>
      </w:r>
    </w:p>
    <w:p w14:paraId="44FD8C59" w14:textId="77777777" w:rsidR="00AC1187" w:rsidRPr="00941301" w:rsidRDefault="00AC1187" w:rsidP="00AC1187">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4DFE0FB1" w14:textId="77777777" w:rsidR="00AC1187" w:rsidRDefault="00AC1187" w:rsidP="00AC1187">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w:t>
      </w:r>
      <w:r w:rsidRPr="006B677E">
        <w:rPr>
          <w:rFonts w:cstheme="majorHAnsi"/>
          <w:sz w:val="16"/>
        </w:rPr>
        <w:lastRenderedPageBreak/>
        <w:t xml:space="preserve">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6ACDF94" w14:textId="77777777" w:rsidR="00AC1187" w:rsidRPr="00B55AD5" w:rsidRDefault="00AC1187" w:rsidP="00AC1187"/>
    <w:p w14:paraId="2DEC32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D9E8D9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604591">
    <w:abstractNumId w:val="10"/>
  </w:num>
  <w:num w:numId="2" w16cid:durableId="1075011632">
    <w:abstractNumId w:val="8"/>
  </w:num>
  <w:num w:numId="3" w16cid:durableId="468476842">
    <w:abstractNumId w:val="7"/>
  </w:num>
  <w:num w:numId="4" w16cid:durableId="1057705420">
    <w:abstractNumId w:val="6"/>
  </w:num>
  <w:num w:numId="5" w16cid:durableId="90244174">
    <w:abstractNumId w:val="5"/>
  </w:num>
  <w:num w:numId="6" w16cid:durableId="2033995825">
    <w:abstractNumId w:val="9"/>
  </w:num>
  <w:num w:numId="7" w16cid:durableId="1023215594">
    <w:abstractNumId w:val="4"/>
  </w:num>
  <w:num w:numId="8" w16cid:durableId="243728889">
    <w:abstractNumId w:val="3"/>
  </w:num>
  <w:num w:numId="9" w16cid:durableId="48388635">
    <w:abstractNumId w:val="2"/>
  </w:num>
  <w:num w:numId="10" w16cid:durableId="402333481">
    <w:abstractNumId w:val="1"/>
  </w:num>
  <w:num w:numId="11" w16cid:durableId="1823111569">
    <w:abstractNumId w:val="12"/>
  </w:num>
  <w:num w:numId="12" w16cid:durableId="159581836">
    <w:abstractNumId w:val="23"/>
  </w:num>
  <w:num w:numId="13" w16cid:durableId="1763331912">
    <w:abstractNumId w:val="20"/>
  </w:num>
  <w:num w:numId="14" w16cid:durableId="1150294242">
    <w:abstractNumId w:val="0"/>
  </w:num>
  <w:num w:numId="15" w16cid:durableId="1405831259">
    <w:abstractNumId w:val="15"/>
  </w:num>
  <w:num w:numId="16" w16cid:durableId="477185160">
    <w:abstractNumId w:val="17"/>
  </w:num>
  <w:num w:numId="17" w16cid:durableId="1437019494">
    <w:abstractNumId w:val="21"/>
  </w:num>
  <w:num w:numId="18" w16cid:durableId="1276256709">
    <w:abstractNumId w:val="16"/>
  </w:num>
  <w:num w:numId="19" w16cid:durableId="1251232377">
    <w:abstractNumId w:val="11"/>
  </w:num>
  <w:num w:numId="20" w16cid:durableId="1232891413">
    <w:abstractNumId w:val="19"/>
  </w:num>
  <w:num w:numId="21" w16cid:durableId="1851096929">
    <w:abstractNumId w:val="22"/>
  </w:num>
  <w:num w:numId="22" w16cid:durableId="180094042">
    <w:abstractNumId w:val="13"/>
  </w:num>
  <w:num w:numId="23" w16cid:durableId="430706853">
    <w:abstractNumId w:val="18"/>
  </w:num>
  <w:num w:numId="24" w16cid:durableId="8715300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413E"/>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413E"/>
    <w:rsid w:val="007F5B66"/>
    <w:rsid w:val="00823A1C"/>
    <w:rsid w:val="00845B9D"/>
    <w:rsid w:val="00860984"/>
    <w:rsid w:val="008B3ECB"/>
    <w:rsid w:val="008B4E85"/>
    <w:rsid w:val="008C1B2E"/>
    <w:rsid w:val="0091627E"/>
    <w:rsid w:val="0097032B"/>
    <w:rsid w:val="009D2EAD"/>
    <w:rsid w:val="009D54B2"/>
    <w:rsid w:val="009E1922"/>
    <w:rsid w:val="009F7ED2"/>
    <w:rsid w:val="00A1301C"/>
    <w:rsid w:val="00A93661"/>
    <w:rsid w:val="00A95652"/>
    <w:rsid w:val="00AC0AB8"/>
    <w:rsid w:val="00AC118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837AD"/>
  <w15:chartTrackingRefBased/>
  <w15:docId w15:val="{F3A19859-89DC-450C-A0D9-E13CE683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413E"/>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7C41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C41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7C41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C413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7C413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C413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C413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C413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C413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C41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13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7C413E"/>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7C413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7C413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C413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C41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413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C413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C413E"/>
    <w:rPr>
      <w:color w:val="auto"/>
      <w:u w:val="none"/>
    </w:rPr>
  </w:style>
  <w:style w:type="character" w:styleId="FollowedHyperlink">
    <w:name w:val="FollowedHyperlink"/>
    <w:basedOn w:val="DefaultParagraphFont"/>
    <w:uiPriority w:val="99"/>
    <w:unhideWhenUsed/>
    <w:rsid w:val="007C413E"/>
    <w:rPr>
      <w:color w:val="auto"/>
      <w:u w:val="none"/>
    </w:rPr>
  </w:style>
  <w:style w:type="character" w:customStyle="1" w:styleId="Heading5Char">
    <w:name w:val="Heading 5 Char"/>
    <w:aliases w:val="Text Char"/>
    <w:basedOn w:val="DefaultParagraphFont"/>
    <w:link w:val="Heading5"/>
    <w:rsid w:val="007C413E"/>
    <w:rPr>
      <w:rFonts w:ascii="Cambria" w:eastAsia="Times New Roman" w:hAnsi="Cambria"/>
      <w:b/>
      <w:bCs/>
      <w:i/>
      <w:iCs/>
      <w:sz w:val="20"/>
      <w:lang w:bidi="en-US"/>
    </w:rPr>
  </w:style>
  <w:style w:type="character" w:customStyle="1" w:styleId="Heading6Char">
    <w:name w:val="Heading 6 Char"/>
    <w:basedOn w:val="DefaultParagraphFont"/>
    <w:link w:val="Heading6"/>
    <w:rsid w:val="007C413E"/>
    <w:rPr>
      <w:rFonts w:ascii="Cambria" w:eastAsia="Times New Roman" w:hAnsi="Cambria"/>
      <w:b/>
      <w:bCs/>
      <w:i/>
      <w:iCs/>
      <w:sz w:val="20"/>
      <w:lang w:bidi="en-US"/>
    </w:rPr>
  </w:style>
  <w:style w:type="character" w:customStyle="1" w:styleId="Heading7Char">
    <w:name w:val="Heading 7 Char"/>
    <w:basedOn w:val="DefaultParagraphFont"/>
    <w:link w:val="Heading7"/>
    <w:rsid w:val="007C413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C413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C413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7C413E"/>
    <w:rPr>
      <w:color w:val="605E5C"/>
      <w:shd w:val="clear" w:color="auto" w:fill="E1DFDD"/>
    </w:rPr>
  </w:style>
  <w:style w:type="paragraph" w:styleId="ListParagraph">
    <w:name w:val="List Paragraph"/>
    <w:aliases w:val="6 font"/>
    <w:basedOn w:val="Normal"/>
    <w:uiPriority w:val="99"/>
    <w:unhideWhenUsed/>
    <w:qFormat/>
    <w:rsid w:val="007C413E"/>
    <w:pPr>
      <w:ind w:left="720"/>
      <w:contextualSpacing/>
    </w:pPr>
  </w:style>
  <w:style w:type="paragraph" w:customStyle="1" w:styleId="Emphasis1">
    <w:name w:val="Emphasis1"/>
    <w:basedOn w:val="Normal"/>
    <w:link w:val="Emphasis"/>
    <w:autoRedefine/>
    <w:uiPriority w:val="7"/>
    <w:qFormat/>
    <w:rsid w:val="007C41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C41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7C41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7C413E"/>
    <w:rPr>
      <w:u w:val="single"/>
    </w:rPr>
  </w:style>
  <w:style w:type="paragraph" w:styleId="Title">
    <w:name w:val="Title"/>
    <w:aliases w:val="Cites and Cards,UNDERLINE,Bold Underlined,title,Block Heading,Read This"/>
    <w:basedOn w:val="Normal"/>
    <w:next w:val="Normal"/>
    <w:link w:val="TitleChar"/>
    <w:uiPriority w:val="6"/>
    <w:qFormat/>
    <w:rsid w:val="007C413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C413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C413E"/>
  </w:style>
  <w:style w:type="paragraph" w:styleId="DocumentMap">
    <w:name w:val="Document Map"/>
    <w:basedOn w:val="Normal"/>
    <w:link w:val="DocumentMapChar"/>
    <w:uiPriority w:val="99"/>
    <w:unhideWhenUsed/>
    <w:rsid w:val="007C413E"/>
    <w:rPr>
      <w:rFonts w:ascii="Lucida Grande" w:hAnsi="Lucida Grande" w:cs="Lucida Grande"/>
    </w:rPr>
  </w:style>
  <w:style w:type="character" w:customStyle="1" w:styleId="DocumentMapChar">
    <w:name w:val="Document Map Char"/>
    <w:basedOn w:val="DefaultParagraphFont"/>
    <w:link w:val="DocumentMap"/>
    <w:uiPriority w:val="99"/>
    <w:rsid w:val="007C413E"/>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7C413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C413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C413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C413E"/>
    <w:rPr>
      <w:rFonts w:ascii="Tahoma" w:hAnsi="Tahoma" w:cs="Tahoma"/>
      <w:szCs w:val="16"/>
    </w:rPr>
  </w:style>
  <w:style w:type="character" w:customStyle="1" w:styleId="BalloonTextChar">
    <w:name w:val="Balloon Text Char"/>
    <w:basedOn w:val="DefaultParagraphFont"/>
    <w:link w:val="BalloonText"/>
    <w:uiPriority w:val="99"/>
    <w:rsid w:val="007C413E"/>
    <w:rPr>
      <w:rFonts w:ascii="Tahoma" w:hAnsi="Tahoma" w:cs="Tahoma"/>
      <w:szCs w:val="16"/>
    </w:rPr>
  </w:style>
  <w:style w:type="paragraph" w:styleId="Header">
    <w:name w:val="header"/>
    <w:basedOn w:val="Normal"/>
    <w:link w:val="HeaderChar"/>
    <w:uiPriority w:val="99"/>
    <w:unhideWhenUsed/>
    <w:qFormat/>
    <w:rsid w:val="007C413E"/>
    <w:pPr>
      <w:tabs>
        <w:tab w:val="center" w:pos="4680"/>
        <w:tab w:val="right" w:pos="9360"/>
      </w:tabs>
    </w:pPr>
  </w:style>
  <w:style w:type="character" w:customStyle="1" w:styleId="HeaderChar">
    <w:name w:val="Header Char"/>
    <w:basedOn w:val="DefaultParagraphFont"/>
    <w:link w:val="Header"/>
    <w:uiPriority w:val="99"/>
    <w:rsid w:val="007C413E"/>
    <w:rPr>
      <w:rFonts w:ascii="Calibri" w:hAnsi="Calibri"/>
    </w:rPr>
  </w:style>
  <w:style w:type="paragraph" w:styleId="Footer">
    <w:name w:val="footer"/>
    <w:basedOn w:val="Normal"/>
    <w:link w:val="FooterChar"/>
    <w:uiPriority w:val="99"/>
    <w:unhideWhenUsed/>
    <w:rsid w:val="007C413E"/>
    <w:pPr>
      <w:tabs>
        <w:tab w:val="center" w:pos="4680"/>
        <w:tab w:val="right" w:pos="9360"/>
      </w:tabs>
    </w:pPr>
  </w:style>
  <w:style w:type="character" w:customStyle="1" w:styleId="FooterChar">
    <w:name w:val="Footer Char"/>
    <w:basedOn w:val="DefaultParagraphFont"/>
    <w:link w:val="Footer"/>
    <w:uiPriority w:val="99"/>
    <w:rsid w:val="007C413E"/>
    <w:rPr>
      <w:rFonts w:ascii="Calibri" w:hAnsi="Calibri"/>
    </w:rPr>
  </w:style>
  <w:style w:type="character" w:customStyle="1" w:styleId="m4841727538114946087gmail-styleunderline">
    <w:name w:val="m_4841727538114946087gmail-styleunderline"/>
    <w:basedOn w:val="DefaultParagraphFont"/>
    <w:rsid w:val="007C413E"/>
  </w:style>
  <w:style w:type="paragraph" w:customStyle="1" w:styleId="Analytic">
    <w:name w:val="Analytic"/>
    <w:basedOn w:val="Normal"/>
    <w:link w:val="AnalyticChar"/>
    <w:autoRedefine/>
    <w:rsid w:val="007C413E"/>
    <w:rPr>
      <w:b/>
      <w:sz w:val="24"/>
    </w:rPr>
  </w:style>
  <w:style w:type="paragraph" w:customStyle="1" w:styleId="BreakTag">
    <w:name w:val="Break Tag"/>
    <w:basedOn w:val="Normal"/>
    <w:autoRedefine/>
    <w:uiPriority w:val="4"/>
    <w:qFormat/>
    <w:rsid w:val="007C413E"/>
    <w:pPr>
      <w:spacing w:before="240"/>
    </w:pPr>
    <w:rPr>
      <w:b/>
      <w:sz w:val="26"/>
    </w:rPr>
  </w:style>
  <w:style w:type="paragraph" w:customStyle="1" w:styleId="BreakBlock">
    <w:name w:val="Break Block"/>
    <w:basedOn w:val="Normal"/>
    <w:link w:val="BreakBlockChar"/>
    <w:autoRedefine/>
    <w:qFormat/>
    <w:rsid w:val="007C413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C413E"/>
    <w:rPr>
      <w:rFonts w:ascii="Arial Bold" w:hAnsi="Arial Bold"/>
      <w:b/>
      <w:caps/>
      <w:sz w:val="32"/>
      <w:u w:val="single"/>
    </w:rPr>
  </w:style>
  <w:style w:type="character" w:customStyle="1" w:styleId="Mention1">
    <w:name w:val="Mention1"/>
    <w:basedOn w:val="DefaultParagraphFont"/>
    <w:uiPriority w:val="99"/>
    <w:semiHidden/>
    <w:unhideWhenUsed/>
    <w:rsid w:val="007C413E"/>
    <w:rPr>
      <w:color w:val="2B579A"/>
      <w:shd w:val="clear" w:color="auto" w:fill="E6E6E6"/>
    </w:rPr>
  </w:style>
  <w:style w:type="character" w:customStyle="1" w:styleId="UnresolvedMention1">
    <w:name w:val="Unresolved Mention1"/>
    <w:basedOn w:val="DefaultParagraphFont"/>
    <w:uiPriority w:val="99"/>
    <w:unhideWhenUsed/>
    <w:rsid w:val="007C413E"/>
    <w:rPr>
      <w:color w:val="808080"/>
      <w:shd w:val="clear" w:color="auto" w:fill="E6E6E6"/>
    </w:rPr>
  </w:style>
  <w:style w:type="paragraph" w:customStyle="1" w:styleId="evidencetext">
    <w:name w:val="evidence text"/>
    <w:basedOn w:val="Normal"/>
    <w:link w:val="evidencetextChar1"/>
    <w:qFormat/>
    <w:rsid w:val="007C413E"/>
    <w:pPr>
      <w:ind w:left="432" w:right="432"/>
    </w:pPr>
    <w:rPr>
      <w:color w:val="000000"/>
      <w:lang w:val="x-none" w:eastAsia="x-none"/>
    </w:rPr>
  </w:style>
  <w:style w:type="character" w:customStyle="1" w:styleId="evidencetextChar1">
    <w:name w:val="evidence text Char1"/>
    <w:link w:val="evidencetext"/>
    <w:rsid w:val="007C413E"/>
    <w:rPr>
      <w:rFonts w:ascii="Calibri" w:hAnsi="Calibri"/>
      <w:color w:val="000000"/>
      <w:lang w:val="x-none" w:eastAsia="x-none"/>
    </w:rPr>
  </w:style>
  <w:style w:type="character" w:customStyle="1" w:styleId="Author-Date">
    <w:name w:val="Author-Date"/>
    <w:qFormat/>
    <w:rsid w:val="007C413E"/>
    <w:rPr>
      <w:b/>
      <w:sz w:val="24"/>
    </w:rPr>
  </w:style>
  <w:style w:type="paragraph" w:customStyle="1" w:styleId="Nothing">
    <w:name w:val="Nothing"/>
    <w:link w:val="NothingChar"/>
    <w:qFormat/>
    <w:rsid w:val="007C413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C413E"/>
    <w:rPr>
      <w:rFonts w:eastAsia="Times New Roman"/>
      <w:u w:val="single"/>
    </w:rPr>
  </w:style>
  <w:style w:type="character" w:customStyle="1" w:styleId="Style4Char">
    <w:name w:val="Style4 Char"/>
    <w:link w:val="Style4"/>
    <w:rsid w:val="007C413E"/>
    <w:rPr>
      <w:rFonts w:ascii="Calibri" w:eastAsia="Times New Roman" w:hAnsi="Calibri"/>
      <w:u w:val="single"/>
    </w:rPr>
  </w:style>
  <w:style w:type="character" w:customStyle="1" w:styleId="cardChar">
    <w:name w:val="card Char"/>
    <w:aliases w:val="Bold Cite Char Char,Speed Cite Char"/>
    <w:basedOn w:val="DefaultParagraphFont"/>
    <w:rsid w:val="007C413E"/>
    <w:rPr>
      <w:rFonts w:ascii="Calibri" w:hAnsi="Calibri" w:cs="Calibri"/>
      <w:u w:val="single"/>
    </w:rPr>
  </w:style>
  <w:style w:type="character" w:customStyle="1" w:styleId="term">
    <w:name w:val="term"/>
    <w:basedOn w:val="DefaultParagraphFont"/>
    <w:rsid w:val="007C413E"/>
  </w:style>
  <w:style w:type="character" w:customStyle="1" w:styleId="Style1Char">
    <w:name w:val="Style1 Char"/>
    <w:rsid w:val="007C413E"/>
    <w:rPr>
      <w:rFonts w:ascii="Times New Roman" w:eastAsia="SimSun" w:hAnsi="Times New Roman" w:cs="Times New Roman"/>
      <w:sz w:val="20"/>
      <w:szCs w:val="24"/>
      <w:u w:val="single"/>
      <w:lang w:eastAsia="zh-CN"/>
    </w:rPr>
  </w:style>
  <w:style w:type="character" w:customStyle="1" w:styleId="Styleunderline11pt">
    <w:name w:val="Style underline + 11 pt"/>
    <w:rsid w:val="007C413E"/>
    <w:rPr>
      <w:rFonts w:ascii="Times New Roman" w:hAnsi="Times New Roman"/>
      <w:sz w:val="20"/>
      <w:u w:val="single"/>
    </w:rPr>
  </w:style>
  <w:style w:type="paragraph" w:customStyle="1" w:styleId="Stylecard11pt">
    <w:name w:val="Style card + 11 pt"/>
    <w:basedOn w:val="Normal"/>
    <w:link w:val="Stylecard11ptChar"/>
    <w:qFormat/>
    <w:rsid w:val="007C413E"/>
    <w:pPr>
      <w:ind w:left="288" w:right="288"/>
    </w:pPr>
    <w:rPr>
      <w:rFonts w:eastAsia="SimSun"/>
      <w:lang w:eastAsia="zh-CN"/>
    </w:rPr>
  </w:style>
  <w:style w:type="character" w:customStyle="1" w:styleId="Stylecard11ptChar">
    <w:name w:val="Style card + 11 pt Char"/>
    <w:link w:val="Stylecard11pt"/>
    <w:rsid w:val="007C413E"/>
    <w:rPr>
      <w:rFonts w:ascii="Calibri" w:eastAsia="SimSun" w:hAnsi="Calibri"/>
      <w:lang w:eastAsia="zh-CN"/>
    </w:rPr>
  </w:style>
  <w:style w:type="paragraph" w:customStyle="1" w:styleId="Minimize">
    <w:name w:val="Minimize"/>
    <w:basedOn w:val="Normal"/>
    <w:next w:val="Normal"/>
    <w:link w:val="MinimizeChar"/>
    <w:qFormat/>
    <w:rsid w:val="007C413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C413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C413E"/>
    <w:pPr>
      <w:spacing w:after="0" w:line="240" w:lineRule="auto"/>
    </w:pPr>
    <w:rPr>
      <w:rFonts w:ascii="Arial" w:hAnsi="Arial" w:cs="Arial"/>
      <w:u w:val="single"/>
    </w:rPr>
  </w:style>
  <w:style w:type="paragraph" w:customStyle="1" w:styleId="cardtext">
    <w:name w:val="card text"/>
    <w:basedOn w:val="Normal"/>
    <w:link w:val="cardtextChar"/>
    <w:qFormat/>
    <w:rsid w:val="007C413E"/>
    <w:pPr>
      <w:ind w:left="288" w:right="288"/>
    </w:pPr>
  </w:style>
  <w:style w:type="character" w:customStyle="1" w:styleId="cardtextChar">
    <w:name w:val="card text Char"/>
    <w:basedOn w:val="DefaultParagraphFont"/>
    <w:link w:val="cardtext"/>
    <w:rsid w:val="007C413E"/>
    <w:rPr>
      <w:rFonts w:ascii="Calibri" w:hAnsi="Calibri"/>
    </w:rPr>
  </w:style>
  <w:style w:type="character" w:customStyle="1" w:styleId="byline">
    <w:name w:val="byline"/>
    <w:basedOn w:val="DefaultParagraphFont"/>
    <w:rsid w:val="007C413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C413E"/>
    <w:rPr>
      <w:rFonts w:ascii="Arial" w:hAnsi="Arial"/>
      <w:b/>
      <w:sz w:val="24"/>
      <w:szCs w:val="22"/>
      <w:u w:val="single"/>
    </w:rPr>
  </w:style>
  <w:style w:type="paragraph" w:customStyle="1" w:styleId="StyleStyle411pt">
    <w:name w:val="Style Style4 + 11 pt"/>
    <w:basedOn w:val="Normal"/>
    <w:link w:val="StyleStyle411ptChar"/>
    <w:qFormat/>
    <w:rsid w:val="007C413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C413E"/>
    <w:rPr>
      <w:rFonts w:ascii="Calibri" w:eastAsia="Times New Roman" w:hAnsi="Calibri"/>
      <w:u w:val="single"/>
    </w:rPr>
  </w:style>
  <w:style w:type="character" w:customStyle="1" w:styleId="Style11ptUnderline">
    <w:name w:val="Style 11 pt Underline"/>
    <w:rsid w:val="007C413E"/>
    <w:rPr>
      <w:sz w:val="20"/>
      <w:u w:val="single"/>
    </w:rPr>
  </w:style>
  <w:style w:type="character" w:customStyle="1" w:styleId="Style11ptBoldUnderline">
    <w:name w:val="Style 11 pt Bold Underline"/>
    <w:rsid w:val="007C413E"/>
    <w:rPr>
      <w:b/>
      <w:bCs/>
      <w:sz w:val="20"/>
      <w:u w:val="single"/>
    </w:rPr>
  </w:style>
  <w:style w:type="character" w:customStyle="1" w:styleId="Style11pt">
    <w:name w:val="Style 11 pt"/>
    <w:rsid w:val="007C413E"/>
    <w:rPr>
      <w:sz w:val="20"/>
    </w:rPr>
  </w:style>
  <w:style w:type="paragraph" w:customStyle="1" w:styleId="StyleStyle411ptBold">
    <w:name w:val="Style Style4 + 11 pt Bold"/>
    <w:basedOn w:val="Normal"/>
    <w:link w:val="StyleStyle411ptBoldChar"/>
    <w:qFormat/>
    <w:rsid w:val="007C413E"/>
    <w:rPr>
      <w:rFonts w:eastAsia="Times New Roman"/>
      <w:b/>
      <w:bCs/>
      <w:u w:val="single"/>
    </w:rPr>
  </w:style>
  <w:style w:type="character" w:customStyle="1" w:styleId="StyleStyle411ptBoldChar">
    <w:name w:val="Style Style4 + 11 pt Bold Char"/>
    <w:basedOn w:val="DefaultParagraphFont"/>
    <w:link w:val="StyleStyle411ptBold"/>
    <w:rsid w:val="007C413E"/>
    <w:rPr>
      <w:rFonts w:ascii="Calibri" w:eastAsia="Times New Roman" w:hAnsi="Calibri"/>
      <w:b/>
      <w:bCs/>
      <w:u w:val="single"/>
    </w:rPr>
  </w:style>
  <w:style w:type="paragraph" w:customStyle="1" w:styleId="BlockTitle">
    <w:name w:val="Block Title"/>
    <w:basedOn w:val="Normal"/>
    <w:next w:val="Normal"/>
    <w:qFormat/>
    <w:rsid w:val="007C413E"/>
    <w:pPr>
      <w:spacing w:after="120"/>
      <w:jc w:val="center"/>
      <w:outlineLvl w:val="0"/>
    </w:pPr>
    <w:rPr>
      <w:rFonts w:eastAsia="Times New Roman"/>
      <w:b/>
      <w:sz w:val="32"/>
      <w:szCs w:val="20"/>
      <w:u w:val="single"/>
    </w:rPr>
  </w:style>
  <w:style w:type="character" w:customStyle="1" w:styleId="Emphasis2">
    <w:name w:val="Emphasis2"/>
    <w:basedOn w:val="DefaultParagraphFont"/>
    <w:rsid w:val="007C413E"/>
    <w:rPr>
      <w:rFonts w:ascii="Franklin Gothic Heavy" w:hAnsi="Franklin Gothic Heavy"/>
      <w:iCs/>
      <w:u w:val="single"/>
    </w:rPr>
  </w:style>
  <w:style w:type="paragraph" w:customStyle="1" w:styleId="Cards">
    <w:name w:val="Cards"/>
    <w:basedOn w:val="Normal"/>
    <w:link w:val="CardsChar1"/>
    <w:qFormat/>
    <w:rsid w:val="007C413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C413E"/>
    <w:rPr>
      <w:rFonts w:ascii="Times New Roman" w:eastAsia="Times New Roman" w:hAnsi="Times New Roman" w:cs="Times New Roman"/>
      <w:sz w:val="20"/>
      <w:szCs w:val="24"/>
    </w:rPr>
  </w:style>
  <w:style w:type="character" w:customStyle="1" w:styleId="pmterms1">
    <w:name w:val="pmterms1"/>
    <w:basedOn w:val="DefaultParagraphFont"/>
    <w:rsid w:val="007C413E"/>
  </w:style>
  <w:style w:type="character" w:customStyle="1" w:styleId="hilite1">
    <w:name w:val="hilite1"/>
    <w:basedOn w:val="DefaultParagraphFont"/>
    <w:rsid w:val="007C413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C413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C413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C413E"/>
    <w:rPr>
      <w:rFonts w:eastAsia="Times New Roman"/>
      <w:b/>
      <w:szCs w:val="20"/>
    </w:rPr>
  </w:style>
  <w:style w:type="character" w:customStyle="1" w:styleId="NormaltagChar">
    <w:name w:val="Normal tag Char"/>
    <w:basedOn w:val="DefaultParagraphFont"/>
    <w:link w:val="Normaltag"/>
    <w:uiPriority w:val="99"/>
    <w:locked/>
    <w:rsid w:val="007C413E"/>
    <w:rPr>
      <w:rFonts w:ascii="Calibri" w:eastAsia="Times New Roman" w:hAnsi="Calibri"/>
      <w:b/>
      <w:szCs w:val="20"/>
    </w:rPr>
  </w:style>
  <w:style w:type="character" w:customStyle="1" w:styleId="DebateUnderline">
    <w:name w:val="Debate Underline"/>
    <w:qFormat/>
    <w:rsid w:val="007C413E"/>
    <w:rPr>
      <w:rFonts w:ascii="Times New Roman" w:hAnsi="Times New Roman"/>
      <w:sz w:val="20"/>
      <w:szCs w:val="24"/>
      <w:u w:val="thick"/>
    </w:rPr>
  </w:style>
  <w:style w:type="character" w:customStyle="1" w:styleId="blue">
    <w:name w:val="blue"/>
    <w:basedOn w:val="DefaultParagraphFont"/>
    <w:rsid w:val="007C413E"/>
    <w:rPr>
      <w:rFonts w:cs="Times New Roman"/>
    </w:rPr>
  </w:style>
  <w:style w:type="paragraph" w:customStyle="1" w:styleId="cites">
    <w:name w:val="cites"/>
    <w:link w:val="Heading1Char3"/>
    <w:autoRedefine/>
    <w:qFormat/>
    <w:rsid w:val="007C413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7C413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C413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C413E"/>
    <w:rPr>
      <w:rFonts w:ascii="Times New Roman" w:eastAsia="Malgun Gothic" w:hAnsi="Times New Roman" w:cs="Times New Roman"/>
      <w:sz w:val="12"/>
      <w:szCs w:val="24"/>
    </w:rPr>
  </w:style>
  <w:style w:type="character" w:customStyle="1" w:styleId="CitesChar2">
    <w:name w:val="Cites Char2"/>
    <w:link w:val="Cites0"/>
    <w:rsid w:val="007C413E"/>
    <w:rPr>
      <w:rFonts w:eastAsia="Times New Roman" w:cs="Times New Roman"/>
      <w:b/>
      <w:bCs/>
      <w:sz w:val="20"/>
      <w:szCs w:val="20"/>
    </w:rPr>
  </w:style>
  <w:style w:type="paragraph" w:customStyle="1" w:styleId="BlockTitle2">
    <w:name w:val="Block Title2"/>
    <w:basedOn w:val="Normal"/>
    <w:next w:val="Normal"/>
    <w:qFormat/>
    <w:rsid w:val="007C413E"/>
    <w:pPr>
      <w:spacing w:after="240"/>
      <w:jc w:val="center"/>
    </w:pPr>
    <w:rPr>
      <w:rFonts w:eastAsia="Times New Roman"/>
      <w:b/>
      <w:sz w:val="32"/>
      <w:u w:val="single"/>
      <w:lang w:bidi="en-US"/>
    </w:rPr>
  </w:style>
  <w:style w:type="paragraph" w:styleId="TOC1">
    <w:name w:val="toc 1"/>
    <w:basedOn w:val="Normal"/>
    <w:next w:val="Normal"/>
    <w:autoRedefine/>
    <w:uiPriority w:val="39"/>
    <w:rsid w:val="007C413E"/>
    <w:pPr>
      <w:spacing w:before="120" w:after="120"/>
    </w:pPr>
    <w:rPr>
      <w:rFonts w:eastAsia="Times New Roman"/>
      <w:b/>
      <w:u w:val="single"/>
      <w:lang w:bidi="en-US"/>
    </w:rPr>
  </w:style>
  <w:style w:type="paragraph" w:styleId="TOC9">
    <w:name w:val="toc 9"/>
    <w:basedOn w:val="Normal"/>
    <w:next w:val="Normal"/>
    <w:autoRedefine/>
    <w:rsid w:val="007C413E"/>
    <w:pPr>
      <w:ind w:left="1600"/>
    </w:pPr>
    <w:rPr>
      <w:rFonts w:eastAsia="Times New Roman"/>
      <w:sz w:val="20"/>
      <w:lang w:bidi="en-US"/>
    </w:rPr>
  </w:style>
  <w:style w:type="paragraph" w:customStyle="1" w:styleId="TxBrp1">
    <w:name w:val="TxBr_p1"/>
    <w:basedOn w:val="Normal"/>
    <w:qFormat/>
    <w:rsid w:val="007C413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C413E"/>
    <w:pPr>
      <w:spacing w:before="100" w:beforeAutospacing="1" w:after="100" w:afterAutospacing="1"/>
    </w:pPr>
    <w:rPr>
      <w:rFonts w:eastAsia="Times New Roman"/>
      <w:lang w:bidi="en-US"/>
    </w:rPr>
  </w:style>
  <w:style w:type="paragraph" w:customStyle="1" w:styleId="fullstory">
    <w:name w:val="fullstory"/>
    <w:basedOn w:val="Normal"/>
    <w:qFormat/>
    <w:rsid w:val="007C413E"/>
    <w:pPr>
      <w:spacing w:before="100" w:beforeAutospacing="1" w:after="100" w:afterAutospacing="1"/>
    </w:pPr>
    <w:rPr>
      <w:rFonts w:eastAsia="Times New Roman"/>
      <w:lang w:bidi="en-US"/>
    </w:rPr>
  </w:style>
  <w:style w:type="character" w:customStyle="1" w:styleId="standardcontent">
    <w:name w:val="standardcontent"/>
    <w:basedOn w:val="DefaultParagraphFont"/>
    <w:rsid w:val="007C413E"/>
  </w:style>
  <w:style w:type="paragraph" w:customStyle="1" w:styleId="hat">
    <w:name w:val="hat"/>
    <w:basedOn w:val="Normal"/>
    <w:next w:val="Normal"/>
    <w:link w:val="hatChar"/>
    <w:qFormat/>
    <w:rsid w:val="007C413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C413E"/>
  </w:style>
  <w:style w:type="paragraph" w:customStyle="1" w:styleId="HotRouteChar">
    <w:name w:val="Hot Route! Char"/>
    <w:basedOn w:val="Normal"/>
    <w:qFormat/>
    <w:rsid w:val="007C413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C413E"/>
    <w:rPr>
      <w:rFonts w:cs="Times New Roman"/>
      <w:b/>
      <w:bCs/>
    </w:rPr>
  </w:style>
  <w:style w:type="paragraph" w:customStyle="1" w:styleId="Default">
    <w:name w:val="Default"/>
    <w:qFormat/>
    <w:rsid w:val="007C41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C413E"/>
    <w:rPr>
      <w:rFonts w:ascii="Cambria" w:hAnsi="Cambria" w:cs="Times New Roman"/>
      <w:b/>
      <w:bCs/>
      <w:sz w:val="26"/>
      <w:szCs w:val="26"/>
    </w:rPr>
  </w:style>
  <w:style w:type="character" w:customStyle="1" w:styleId="UnderliningChar">
    <w:name w:val="Underlining Char"/>
    <w:basedOn w:val="DefaultParagraphFont"/>
    <w:link w:val="Underlining"/>
    <w:rsid w:val="007C413E"/>
    <w:rPr>
      <w:rFonts w:ascii="Arial Narrow" w:hAnsi="Arial Narrow" w:cs="Times New Roman"/>
      <w:u w:val="single"/>
    </w:rPr>
  </w:style>
  <w:style w:type="character" w:customStyle="1" w:styleId="CardCharChar1">
    <w:name w:val="Card Char Char1"/>
    <w:basedOn w:val="DefaultParagraphFont"/>
    <w:rsid w:val="007C413E"/>
    <w:rPr>
      <w:rFonts w:cs="Times New Roman"/>
      <w:b/>
      <w:bCs/>
      <w:sz w:val="28"/>
      <w:szCs w:val="28"/>
    </w:rPr>
  </w:style>
  <w:style w:type="paragraph" w:customStyle="1" w:styleId="Cites0">
    <w:name w:val="Cites"/>
    <w:basedOn w:val="Normal"/>
    <w:link w:val="CitesChar2"/>
    <w:qFormat/>
    <w:rsid w:val="007C413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C413E"/>
    <w:rPr>
      <w:rFonts w:ascii="Times New Roman" w:eastAsia="Calibri" w:hAnsi="Times New Roman" w:cs="Times New Roman"/>
      <w:sz w:val="24"/>
      <w:szCs w:val="24"/>
    </w:rPr>
  </w:style>
  <w:style w:type="character" w:customStyle="1" w:styleId="apple-converted-space">
    <w:name w:val="apple-converted-space"/>
    <w:basedOn w:val="DefaultParagraphFont"/>
    <w:rsid w:val="007C413E"/>
  </w:style>
  <w:style w:type="character" w:customStyle="1" w:styleId="hit">
    <w:name w:val="hit"/>
    <w:basedOn w:val="DefaultParagraphFont"/>
    <w:rsid w:val="007C413E"/>
    <w:rPr>
      <w:rFonts w:cs="Times New Roman"/>
    </w:rPr>
  </w:style>
  <w:style w:type="paragraph" w:customStyle="1" w:styleId="SmallFont">
    <w:name w:val="Small Font"/>
    <w:basedOn w:val="Normal"/>
    <w:link w:val="SmallFontChar"/>
    <w:qFormat/>
    <w:rsid w:val="007C413E"/>
    <w:pPr>
      <w:spacing w:after="200"/>
      <w:jc w:val="both"/>
    </w:pPr>
    <w:rPr>
      <w:rFonts w:eastAsia="Calibri"/>
      <w:szCs w:val="18"/>
    </w:rPr>
  </w:style>
  <w:style w:type="character" w:customStyle="1" w:styleId="SmallFontChar">
    <w:name w:val="Small Font Char"/>
    <w:basedOn w:val="DefaultParagraphFont"/>
    <w:link w:val="SmallFont"/>
    <w:locked/>
    <w:rsid w:val="007C413E"/>
    <w:rPr>
      <w:rFonts w:ascii="Calibri" w:eastAsia="Calibri" w:hAnsi="Calibri"/>
      <w:szCs w:val="18"/>
    </w:rPr>
  </w:style>
  <w:style w:type="character" w:customStyle="1" w:styleId="CircleChar1">
    <w:name w:val="Circle Char1"/>
    <w:basedOn w:val="DefaultParagraphFont"/>
    <w:rsid w:val="007C413E"/>
    <w:rPr>
      <w:rFonts w:cs="Times New Roman"/>
      <w:b/>
      <w:i/>
      <w:sz w:val="18"/>
      <w:szCs w:val="18"/>
      <w:u w:val="single"/>
      <w:lang w:val="en-US" w:eastAsia="en-US" w:bidi="ar-SA"/>
    </w:rPr>
  </w:style>
  <w:style w:type="paragraph" w:styleId="BodyText">
    <w:name w:val="Body Text"/>
    <w:basedOn w:val="Normal"/>
    <w:link w:val="BodyTextChar"/>
    <w:uiPriority w:val="99"/>
    <w:unhideWhenUsed/>
    <w:rsid w:val="007C413E"/>
    <w:pPr>
      <w:spacing w:after="120"/>
    </w:pPr>
  </w:style>
  <w:style w:type="character" w:customStyle="1" w:styleId="BodyTextChar">
    <w:name w:val="Body Text Char"/>
    <w:basedOn w:val="DefaultParagraphFont"/>
    <w:link w:val="BodyText"/>
    <w:uiPriority w:val="99"/>
    <w:rsid w:val="007C413E"/>
    <w:rPr>
      <w:rFonts w:ascii="Calibri" w:hAnsi="Calibri"/>
    </w:rPr>
  </w:style>
  <w:style w:type="character" w:customStyle="1" w:styleId="verdana">
    <w:name w:val="verdana"/>
    <w:basedOn w:val="DefaultParagraphFont"/>
    <w:rsid w:val="007C413E"/>
  </w:style>
  <w:style w:type="character" w:customStyle="1" w:styleId="CardsChar1">
    <w:name w:val="Cards Char1"/>
    <w:link w:val="Cards"/>
    <w:rsid w:val="007C413E"/>
    <w:rPr>
      <w:rFonts w:ascii="Calibri" w:eastAsia="Times New Roman" w:hAnsi="Calibri" w:cs="Times New Roman"/>
      <w:sz w:val="20"/>
      <w:szCs w:val="20"/>
    </w:rPr>
  </w:style>
  <w:style w:type="paragraph" w:customStyle="1" w:styleId="BlockHeadings">
    <w:name w:val="Block Headings"/>
    <w:basedOn w:val="Normal"/>
    <w:link w:val="BlockHeadingsChar"/>
    <w:qFormat/>
    <w:rsid w:val="007C413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C413E"/>
    <w:rPr>
      <w:rFonts w:ascii="Calibri" w:eastAsia="Times New Roman" w:hAnsi="Calibri" w:cs="Times New Roman"/>
      <w:b/>
      <w:sz w:val="20"/>
      <w:szCs w:val="20"/>
    </w:rPr>
  </w:style>
  <w:style w:type="paragraph" w:customStyle="1" w:styleId="loose">
    <w:name w:val="loose"/>
    <w:basedOn w:val="Normal"/>
    <w:qFormat/>
    <w:rsid w:val="007C413E"/>
    <w:pPr>
      <w:spacing w:before="210"/>
    </w:pPr>
    <w:rPr>
      <w:rFonts w:eastAsia="Times New Roman"/>
      <w:lang w:eastAsia="zh-CN" w:bidi="he-IL"/>
    </w:rPr>
  </w:style>
  <w:style w:type="character" w:customStyle="1" w:styleId="hit1">
    <w:name w:val="hit1"/>
    <w:basedOn w:val="DefaultParagraphFont"/>
    <w:rsid w:val="007C413E"/>
    <w:rPr>
      <w:b/>
      <w:bCs/>
      <w:color w:val="CC0033"/>
    </w:rPr>
  </w:style>
  <w:style w:type="character" w:customStyle="1" w:styleId="upper">
    <w:name w:val="upper"/>
    <w:basedOn w:val="DefaultParagraphFont"/>
    <w:rsid w:val="007C413E"/>
  </w:style>
  <w:style w:type="character" w:customStyle="1" w:styleId="Author">
    <w:name w:val="Author"/>
    <w:aliases w:val="Style Date"/>
    <w:basedOn w:val="DefaultParagraphFont"/>
    <w:qFormat/>
    <w:rsid w:val="007C413E"/>
    <w:rPr>
      <w:b/>
      <w:sz w:val="24"/>
    </w:rPr>
  </w:style>
  <w:style w:type="character" w:customStyle="1" w:styleId="SmallFont7pt">
    <w:name w:val="Small Font (7 pt)"/>
    <w:basedOn w:val="DefaultParagraphFont"/>
    <w:rsid w:val="007C413E"/>
    <w:rPr>
      <w:sz w:val="14"/>
    </w:rPr>
  </w:style>
  <w:style w:type="paragraph" w:customStyle="1" w:styleId="UnderlinedText">
    <w:name w:val="Underlined Text"/>
    <w:basedOn w:val="Normal"/>
    <w:qFormat/>
    <w:rsid w:val="007C413E"/>
    <w:rPr>
      <w:rFonts w:eastAsia="Times New Roman"/>
      <w:b/>
      <w:szCs w:val="20"/>
    </w:rPr>
  </w:style>
  <w:style w:type="character" w:customStyle="1" w:styleId="SmallText-New">
    <w:name w:val="Small Text - New"/>
    <w:basedOn w:val="DefaultParagraphFont"/>
    <w:rsid w:val="007C413E"/>
    <w:rPr>
      <w:rFonts w:ascii="Arial Narrow" w:hAnsi="Arial Narrow"/>
      <w:sz w:val="14"/>
    </w:rPr>
  </w:style>
  <w:style w:type="paragraph" w:customStyle="1" w:styleId="Smalltext">
    <w:name w:val="Small text"/>
    <w:aliases w:val="Quote1,Quote11"/>
    <w:basedOn w:val="Normal"/>
    <w:link w:val="SmalltextChar"/>
    <w:qFormat/>
    <w:rsid w:val="007C413E"/>
    <w:rPr>
      <w:rFonts w:ascii="Arial Narrow" w:eastAsia="Times New Roman" w:hAnsi="Arial Narrow"/>
    </w:rPr>
  </w:style>
  <w:style w:type="character" w:customStyle="1" w:styleId="Underlined-New">
    <w:name w:val="Underlined - New"/>
    <w:basedOn w:val="DefaultParagraphFont"/>
    <w:rsid w:val="007C413E"/>
    <w:rPr>
      <w:rFonts w:ascii="Arial Narrow" w:hAnsi="Arial Narrow"/>
      <w:sz w:val="16"/>
      <w:u w:val="single"/>
    </w:rPr>
  </w:style>
  <w:style w:type="paragraph" w:styleId="TOC2">
    <w:name w:val="toc 2"/>
    <w:basedOn w:val="Normal"/>
    <w:next w:val="Normal"/>
    <w:autoRedefine/>
    <w:uiPriority w:val="39"/>
    <w:rsid w:val="007C413E"/>
    <w:pPr>
      <w:ind w:left="200"/>
    </w:pPr>
    <w:rPr>
      <w:rFonts w:eastAsia="Times New Roman"/>
      <w:sz w:val="20"/>
      <w:lang w:bidi="en-US"/>
    </w:rPr>
  </w:style>
  <w:style w:type="paragraph" w:styleId="Caption">
    <w:name w:val="caption"/>
    <w:basedOn w:val="Normal"/>
    <w:next w:val="Normal"/>
    <w:qFormat/>
    <w:rsid w:val="007C413E"/>
    <w:rPr>
      <w:rFonts w:eastAsia="Times New Roman"/>
      <w:b/>
      <w:bCs/>
      <w:sz w:val="18"/>
      <w:szCs w:val="18"/>
      <w:lang w:bidi="en-US"/>
    </w:rPr>
  </w:style>
  <w:style w:type="paragraph" w:styleId="TOCHeading">
    <w:name w:val="TOC Heading"/>
    <w:basedOn w:val="Heading1"/>
    <w:next w:val="Normal"/>
    <w:uiPriority w:val="39"/>
    <w:qFormat/>
    <w:rsid w:val="007C413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C413E"/>
    <w:rPr>
      <w:rFonts w:ascii="Arial Narrow" w:hAnsi="Arial Narrow"/>
      <w:dstrike w:val="0"/>
      <w:sz w:val="20"/>
      <w:bdr w:val="single" w:sz="2" w:space="0" w:color="auto"/>
      <w:vertAlign w:val="baseline"/>
    </w:rPr>
  </w:style>
  <w:style w:type="character" w:customStyle="1" w:styleId="style65">
    <w:name w:val="style65"/>
    <w:basedOn w:val="DefaultParagraphFont"/>
    <w:rsid w:val="007C413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C413E"/>
    <w:rPr>
      <w:rFonts w:cs="Arial"/>
      <w:bCs/>
      <w:szCs w:val="26"/>
      <w:u w:val="single"/>
      <w:lang w:val="en-US" w:eastAsia="en-US" w:bidi="ar-SA"/>
    </w:rPr>
  </w:style>
  <w:style w:type="character" w:customStyle="1" w:styleId="qlabel">
    <w:name w:val="q_label"/>
    <w:basedOn w:val="DefaultParagraphFont"/>
    <w:rsid w:val="007C413E"/>
  </w:style>
  <w:style w:type="character" w:customStyle="1" w:styleId="alabel">
    <w:name w:val="a_label"/>
    <w:basedOn w:val="DefaultParagraphFont"/>
    <w:rsid w:val="007C413E"/>
  </w:style>
  <w:style w:type="character" w:customStyle="1" w:styleId="Style1Char1">
    <w:name w:val="Style1 Char1"/>
    <w:basedOn w:val="DefaultParagraphFont"/>
    <w:rsid w:val="007C413E"/>
    <w:rPr>
      <w:rFonts w:eastAsia="SimSun"/>
      <w:sz w:val="20"/>
      <w:szCs w:val="24"/>
      <w:u w:val="single"/>
      <w:lang w:val="en-US" w:eastAsia="zh-CN" w:bidi="ar-SA"/>
    </w:rPr>
  </w:style>
  <w:style w:type="character" w:customStyle="1" w:styleId="UnderlineCharChar">
    <w:name w:val="Underline Char Char"/>
    <w:basedOn w:val="DefaultParagraphFont"/>
    <w:rsid w:val="007C413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C413E"/>
    <w:rPr>
      <w:rFonts w:eastAsia="MS Mincho"/>
      <w:b/>
      <w:u w:val="single"/>
      <w:lang w:val="en-US" w:eastAsia="en-US" w:bidi="ar-SA"/>
    </w:rPr>
  </w:style>
  <w:style w:type="character" w:customStyle="1" w:styleId="CardTextChar0">
    <w:name w:val="Card Text Char"/>
    <w:basedOn w:val="DefaultParagraphFont"/>
    <w:rsid w:val="007C413E"/>
    <w:rPr>
      <w:rFonts w:ascii="Times New Roman" w:eastAsia="Times New Roman" w:hAnsi="Times New Roman" w:cs="Times New Roman"/>
      <w:szCs w:val="24"/>
    </w:rPr>
  </w:style>
  <w:style w:type="character" w:customStyle="1" w:styleId="reduce2">
    <w:name w:val="reduce2"/>
    <w:basedOn w:val="DefaultParagraphFont"/>
    <w:rsid w:val="007C413E"/>
    <w:rPr>
      <w:rFonts w:ascii="Arial" w:hAnsi="Arial" w:cs="Arial"/>
      <w:color w:val="000000"/>
      <w:sz w:val="10"/>
      <w:szCs w:val="22"/>
    </w:rPr>
  </w:style>
  <w:style w:type="paragraph" w:customStyle="1" w:styleId="BoldUnderline">
    <w:name w:val="BoldUnderline"/>
    <w:link w:val="BoldUnderlineChar"/>
    <w:uiPriority w:val="99"/>
    <w:qFormat/>
    <w:rsid w:val="007C413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C413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C413E"/>
    <w:rPr>
      <w:rFonts w:cs="Arial"/>
      <w:bCs/>
      <w:szCs w:val="26"/>
      <w:u w:val="single"/>
      <w:lang w:val="en-US" w:eastAsia="en-US" w:bidi="ar-SA"/>
    </w:rPr>
  </w:style>
  <w:style w:type="paragraph" w:customStyle="1" w:styleId="evidencetextChar">
    <w:name w:val="evidence text Char"/>
    <w:basedOn w:val="Normal"/>
    <w:qFormat/>
    <w:rsid w:val="007C413E"/>
    <w:pPr>
      <w:ind w:left="1728" w:right="1008"/>
    </w:pPr>
    <w:rPr>
      <w:rFonts w:eastAsia="Times New Roman"/>
      <w:color w:val="000000"/>
      <w:sz w:val="18"/>
    </w:rPr>
  </w:style>
  <w:style w:type="character" w:customStyle="1" w:styleId="underline2">
    <w:name w:val="underline2"/>
    <w:basedOn w:val="DefaultParagraphFont"/>
    <w:rsid w:val="007C413E"/>
    <w:rPr>
      <w:u w:val="single"/>
    </w:rPr>
  </w:style>
  <w:style w:type="character" w:customStyle="1" w:styleId="Style11ptUnderlineBorderSinglesolidlineAuto05pt">
    <w:name w:val="Style 11 pt Underline Border: : (Single solid line Auto  0.5 pt..."/>
    <w:rsid w:val="007C413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C413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C413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7C413E"/>
    <w:rPr>
      <w:u w:val="single"/>
    </w:rPr>
  </w:style>
  <w:style w:type="paragraph" w:customStyle="1" w:styleId="UnderlineChar4">
    <w:name w:val="Underline Char4"/>
    <w:basedOn w:val="Normal"/>
    <w:link w:val="UnderlineChar4Char"/>
    <w:qFormat/>
    <w:rsid w:val="007C413E"/>
    <w:rPr>
      <w:rFonts w:asciiTheme="minorHAnsi" w:hAnsiTheme="minorHAnsi"/>
      <w:u w:val="single"/>
    </w:rPr>
  </w:style>
  <w:style w:type="character" w:customStyle="1" w:styleId="BoldandUnderlineChar3Char2">
    <w:name w:val="Bold and Underline Char3 Char2"/>
    <w:basedOn w:val="DefaultParagraphFont"/>
    <w:link w:val="BoldandUnderlineChar3"/>
    <w:rsid w:val="007C413E"/>
    <w:rPr>
      <w:b/>
      <w:u w:val="single"/>
    </w:rPr>
  </w:style>
  <w:style w:type="paragraph" w:customStyle="1" w:styleId="BoldandUnderlineChar3">
    <w:name w:val="Bold and Underline Char3"/>
    <w:basedOn w:val="Normal"/>
    <w:link w:val="BoldandUnderlineChar3Char2"/>
    <w:qFormat/>
    <w:rsid w:val="007C413E"/>
    <w:rPr>
      <w:rFonts w:asciiTheme="minorHAnsi" w:hAnsiTheme="minorHAnsi"/>
      <w:b/>
      <w:u w:val="single"/>
    </w:rPr>
  </w:style>
  <w:style w:type="paragraph" w:customStyle="1" w:styleId="StyleUnderlineChar11pt">
    <w:name w:val="Style Underline Char + 11 pt"/>
    <w:basedOn w:val="Normal"/>
    <w:link w:val="StyleUnderlineChar11ptChar"/>
    <w:qFormat/>
    <w:rsid w:val="007C413E"/>
    <w:rPr>
      <w:rFonts w:eastAsia="Times New Roman"/>
      <w:u w:val="single"/>
    </w:rPr>
  </w:style>
  <w:style w:type="character" w:customStyle="1" w:styleId="StyleUnderlineChar11ptChar">
    <w:name w:val="Style Underline Char + 11 pt Char"/>
    <w:basedOn w:val="DefaultParagraphFont"/>
    <w:link w:val="StyleUnderlineChar11pt"/>
    <w:rsid w:val="007C413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7C413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C413E"/>
    <w:rPr>
      <w:rFonts w:ascii="Calibri" w:eastAsia="Times New Roman" w:hAnsi="Calibri"/>
      <w:b/>
      <w:bCs/>
      <w:u w:val="single"/>
    </w:rPr>
  </w:style>
  <w:style w:type="character" w:customStyle="1" w:styleId="inside-head">
    <w:name w:val="inside-head"/>
    <w:basedOn w:val="DefaultParagraphFont"/>
    <w:rsid w:val="007C413E"/>
  </w:style>
  <w:style w:type="paragraph" w:customStyle="1" w:styleId="Style3">
    <w:name w:val="Style3"/>
    <w:basedOn w:val="Normal"/>
    <w:link w:val="Style3Char"/>
    <w:qFormat/>
    <w:rsid w:val="007C413E"/>
    <w:rPr>
      <w:rFonts w:ascii="Arial Narrow" w:eastAsia="Times New Roman" w:hAnsi="Arial Narrow"/>
      <w:b/>
    </w:rPr>
  </w:style>
  <w:style w:type="character" w:customStyle="1" w:styleId="Style3Char">
    <w:name w:val="Style3 Char"/>
    <w:basedOn w:val="DefaultParagraphFont"/>
    <w:link w:val="Style3"/>
    <w:rsid w:val="007C413E"/>
    <w:rPr>
      <w:rFonts w:ascii="Arial Narrow" w:eastAsia="Times New Roman" w:hAnsi="Arial Narrow"/>
      <w:b/>
    </w:rPr>
  </w:style>
  <w:style w:type="character" w:customStyle="1" w:styleId="7TimesNewRoman">
    <w:name w:val="7 Times New Roman"/>
    <w:rsid w:val="007C413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C413E"/>
  </w:style>
  <w:style w:type="character" w:customStyle="1" w:styleId="officialsbureau">
    <w:name w:val="official_s_bureau"/>
    <w:basedOn w:val="DefaultParagraphFont"/>
    <w:rsid w:val="007C413E"/>
  </w:style>
  <w:style w:type="paragraph" w:customStyle="1" w:styleId="Stylecard11ptUnderline">
    <w:name w:val="Style card + 11 pt Underline"/>
    <w:basedOn w:val="Normal"/>
    <w:link w:val="Stylecard11ptUnderlineChar"/>
    <w:qFormat/>
    <w:rsid w:val="007C413E"/>
    <w:pPr>
      <w:ind w:left="288" w:right="288"/>
    </w:pPr>
    <w:rPr>
      <w:rFonts w:eastAsia="SimSun"/>
      <w:u w:val="single"/>
      <w:lang w:eastAsia="zh-CN"/>
    </w:rPr>
  </w:style>
  <w:style w:type="character" w:customStyle="1" w:styleId="Stylecard11ptUnderlineChar">
    <w:name w:val="Style card + 11 pt Underline Char"/>
    <w:link w:val="Stylecard11ptUnderline"/>
    <w:rsid w:val="007C413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7C413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C413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7C413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C413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7C413E"/>
    <w:rPr>
      <w:rFonts w:ascii="Calibri" w:eastAsia="SimSun" w:hAnsi="Calibri" w:cs="Calibri"/>
      <w:u w:val="single"/>
      <w:lang w:eastAsia="zh-CN"/>
    </w:rPr>
  </w:style>
  <w:style w:type="paragraph" w:styleId="HTMLPreformatted">
    <w:name w:val="HTML Preformatted"/>
    <w:basedOn w:val="Normal"/>
    <w:link w:val="HTMLPreformattedChar"/>
    <w:rsid w:val="007C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C413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C413E"/>
    <w:rPr>
      <w:u w:val="single"/>
    </w:rPr>
  </w:style>
  <w:style w:type="character" w:customStyle="1" w:styleId="StyleUnderlining11ptChar">
    <w:name w:val="Style Underlining + 11 pt Char"/>
    <w:basedOn w:val="DefaultParagraphFont"/>
    <w:link w:val="StyleUnderlining11pt"/>
    <w:rsid w:val="007C413E"/>
    <w:rPr>
      <w:rFonts w:ascii="Calibri" w:hAnsi="Calibri"/>
      <w:u w:val="single"/>
    </w:rPr>
  </w:style>
  <w:style w:type="paragraph" w:customStyle="1" w:styleId="StyleCardText9pt">
    <w:name w:val="Style Card Text + 9 pt"/>
    <w:basedOn w:val="Normal"/>
    <w:link w:val="StyleCardText9ptChar"/>
    <w:qFormat/>
    <w:rsid w:val="007C413E"/>
    <w:pPr>
      <w:spacing w:after="200"/>
      <w:contextualSpacing/>
    </w:pPr>
    <w:rPr>
      <w:rFonts w:eastAsia="Calibri"/>
    </w:rPr>
  </w:style>
  <w:style w:type="character" w:customStyle="1" w:styleId="StyleCardText9ptChar">
    <w:name w:val="Style Card Text + 9 pt Char"/>
    <w:basedOn w:val="DefaultParagraphFont"/>
    <w:link w:val="StyleCardText9pt"/>
    <w:rsid w:val="007C413E"/>
    <w:rPr>
      <w:rFonts w:ascii="Calibri" w:eastAsia="Calibri" w:hAnsi="Calibri"/>
    </w:rPr>
  </w:style>
  <w:style w:type="paragraph" w:styleId="Quote">
    <w:name w:val="Quote"/>
    <w:basedOn w:val="Normal"/>
    <w:next w:val="Normal"/>
    <w:link w:val="QuoteChar"/>
    <w:uiPriority w:val="29"/>
    <w:qFormat/>
    <w:rsid w:val="007C413E"/>
    <w:pPr>
      <w:widowControl w:val="0"/>
    </w:pPr>
    <w:rPr>
      <w:rFonts w:eastAsia="Times New Roman"/>
      <w:iCs/>
      <w:color w:val="000000"/>
      <w:lang w:bidi="en-US"/>
    </w:rPr>
  </w:style>
  <w:style w:type="character" w:customStyle="1" w:styleId="QuoteChar">
    <w:name w:val="Quote Char"/>
    <w:basedOn w:val="DefaultParagraphFont"/>
    <w:link w:val="Quote"/>
    <w:uiPriority w:val="29"/>
    <w:rsid w:val="007C413E"/>
    <w:rPr>
      <w:rFonts w:ascii="Calibri" w:eastAsia="Times New Roman" w:hAnsi="Calibri"/>
      <w:iCs/>
      <w:color w:val="000000"/>
      <w:lang w:bidi="en-US"/>
    </w:rPr>
  </w:style>
  <w:style w:type="paragraph" w:customStyle="1" w:styleId="Underlining">
    <w:name w:val="Underlining"/>
    <w:basedOn w:val="Normal"/>
    <w:link w:val="UnderliningChar"/>
    <w:qFormat/>
    <w:rsid w:val="007C413E"/>
    <w:rPr>
      <w:rFonts w:ascii="Arial Narrow" w:hAnsi="Arial Narrow" w:cs="Times New Roman"/>
      <w:u w:val="single"/>
    </w:rPr>
  </w:style>
  <w:style w:type="character" w:customStyle="1" w:styleId="ital-inline">
    <w:name w:val="ital-inline"/>
    <w:basedOn w:val="DefaultParagraphFont"/>
    <w:rsid w:val="007C413E"/>
  </w:style>
  <w:style w:type="character" w:customStyle="1" w:styleId="underlineChar">
    <w:name w:val="underline Char"/>
    <w:basedOn w:val="DefaultParagraphFont"/>
    <w:rsid w:val="007C413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C413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C413E"/>
    <w:rPr>
      <w:sz w:val="20"/>
      <w:u w:val="single"/>
    </w:rPr>
  </w:style>
  <w:style w:type="paragraph" w:styleId="BodyTextIndent2">
    <w:name w:val="Body Text Indent 2"/>
    <w:basedOn w:val="Normal"/>
    <w:link w:val="BodyTextIndent2Char"/>
    <w:unhideWhenUsed/>
    <w:rsid w:val="007C413E"/>
    <w:pPr>
      <w:spacing w:after="120" w:line="480" w:lineRule="auto"/>
      <w:ind w:left="360"/>
    </w:pPr>
  </w:style>
  <w:style w:type="character" w:customStyle="1" w:styleId="BodyTextIndent2Char">
    <w:name w:val="Body Text Indent 2 Char"/>
    <w:basedOn w:val="DefaultParagraphFont"/>
    <w:link w:val="BodyTextIndent2"/>
    <w:rsid w:val="007C413E"/>
    <w:rPr>
      <w:rFonts w:ascii="Calibri" w:hAnsi="Calibri"/>
    </w:rPr>
  </w:style>
  <w:style w:type="paragraph" w:styleId="BodyTextIndent3">
    <w:name w:val="Body Text Indent 3"/>
    <w:basedOn w:val="Normal"/>
    <w:link w:val="BodyTextIndent3Char"/>
    <w:uiPriority w:val="99"/>
    <w:semiHidden/>
    <w:unhideWhenUsed/>
    <w:rsid w:val="007C413E"/>
    <w:pPr>
      <w:spacing w:after="120"/>
      <w:ind w:left="360"/>
    </w:pPr>
    <w:rPr>
      <w:szCs w:val="16"/>
    </w:rPr>
  </w:style>
  <w:style w:type="character" w:customStyle="1" w:styleId="BodyTextIndent3Char">
    <w:name w:val="Body Text Indent 3 Char"/>
    <w:basedOn w:val="DefaultParagraphFont"/>
    <w:link w:val="BodyTextIndent3"/>
    <w:uiPriority w:val="99"/>
    <w:semiHidden/>
    <w:rsid w:val="007C413E"/>
    <w:rPr>
      <w:rFonts w:ascii="Calibri" w:hAnsi="Calibri"/>
      <w:szCs w:val="16"/>
    </w:rPr>
  </w:style>
  <w:style w:type="paragraph" w:styleId="BodyText2">
    <w:name w:val="Body Text 2"/>
    <w:basedOn w:val="Normal"/>
    <w:link w:val="BodyText2Char"/>
    <w:unhideWhenUsed/>
    <w:rsid w:val="007C413E"/>
    <w:pPr>
      <w:spacing w:after="120" w:line="480" w:lineRule="auto"/>
    </w:pPr>
  </w:style>
  <w:style w:type="character" w:customStyle="1" w:styleId="BodyText2Char">
    <w:name w:val="Body Text 2 Char"/>
    <w:basedOn w:val="DefaultParagraphFont"/>
    <w:link w:val="BodyText2"/>
    <w:rsid w:val="007C413E"/>
    <w:rPr>
      <w:rFonts w:ascii="Calibri" w:hAnsi="Calibri"/>
    </w:rPr>
  </w:style>
  <w:style w:type="paragraph" w:styleId="BodyTextIndent">
    <w:name w:val="Body Text Indent"/>
    <w:basedOn w:val="Normal"/>
    <w:link w:val="BodyTextIndentChar"/>
    <w:uiPriority w:val="99"/>
    <w:unhideWhenUsed/>
    <w:rsid w:val="007C413E"/>
    <w:pPr>
      <w:spacing w:after="120"/>
      <w:ind w:left="360"/>
    </w:pPr>
  </w:style>
  <w:style w:type="character" w:customStyle="1" w:styleId="BodyTextIndentChar">
    <w:name w:val="Body Text Indent Char"/>
    <w:basedOn w:val="DefaultParagraphFont"/>
    <w:link w:val="BodyTextIndent"/>
    <w:uiPriority w:val="99"/>
    <w:rsid w:val="007C413E"/>
    <w:rPr>
      <w:rFonts w:ascii="Calibri" w:hAnsi="Calibri"/>
    </w:rPr>
  </w:style>
  <w:style w:type="paragraph" w:styleId="BodyText3">
    <w:name w:val="Body Text 3"/>
    <w:basedOn w:val="Normal"/>
    <w:link w:val="BodyText3Char"/>
    <w:unhideWhenUsed/>
    <w:rsid w:val="007C413E"/>
    <w:pPr>
      <w:spacing w:after="120"/>
    </w:pPr>
    <w:rPr>
      <w:szCs w:val="16"/>
    </w:rPr>
  </w:style>
  <w:style w:type="character" w:customStyle="1" w:styleId="BodyText3Char">
    <w:name w:val="Body Text 3 Char"/>
    <w:basedOn w:val="DefaultParagraphFont"/>
    <w:link w:val="BodyText3"/>
    <w:rsid w:val="007C413E"/>
    <w:rPr>
      <w:rFonts w:ascii="Calibri" w:hAnsi="Calibri"/>
      <w:szCs w:val="16"/>
    </w:rPr>
  </w:style>
  <w:style w:type="character" w:customStyle="1" w:styleId="StyleBold">
    <w:name w:val="Style Bold"/>
    <w:basedOn w:val="DefaultParagraphFont"/>
    <w:uiPriority w:val="9"/>
    <w:semiHidden/>
    <w:rsid w:val="007C413E"/>
    <w:rPr>
      <w:b/>
      <w:bCs/>
    </w:rPr>
  </w:style>
  <w:style w:type="character" w:customStyle="1" w:styleId="body-text">
    <w:name w:val="body-text"/>
    <w:basedOn w:val="DefaultParagraphFont"/>
    <w:rsid w:val="007C413E"/>
  </w:style>
  <w:style w:type="paragraph" w:customStyle="1" w:styleId="StyleStyle411ptBoldBorderSinglesolidlineAuto0">
    <w:name w:val="Style Style4 + 11 pt Bold Border: : (Single solid line Auto  0...."/>
    <w:basedOn w:val="Normal"/>
    <w:link w:val="StyleStyle411ptBoldBorderSinglesolidlineAuto0Char"/>
    <w:qFormat/>
    <w:rsid w:val="007C413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C413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7C413E"/>
    <w:rPr>
      <w:rFonts w:ascii="Tahoma" w:hAnsi="Tahoma" w:cs="Tahoma"/>
      <w:sz w:val="16"/>
      <w:szCs w:val="16"/>
    </w:rPr>
  </w:style>
  <w:style w:type="character" w:customStyle="1" w:styleId="globalcontentbody">
    <w:name w:val="globalcontentbody"/>
    <w:basedOn w:val="DefaultParagraphFont"/>
    <w:rsid w:val="007C413E"/>
  </w:style>
  <w:style w:type="paragraph" w:customStyle="1" w:styleId="StyleStyle112pt">
    <w:name w:val="Style Style1 + 12 pt"/>
    <w:basedOn w:val="Normal"/>
    <w:link w:val="StyleStyle112ptChar"/>
    <w:qFormat/>
    <w:rsid w:val="007C413E"/>
    <w:rPr>
      <w:rFonts w:eastAsia="SimSun"/>
      <w:u w:val="single"/>
      <w:lang w:eastAsia="zh-CN"/>
    </w:rPr>
  </w:style>
  <w:style w:type="character" w:customStyle="1" w:styleId="StyleStyle112ptChar">
    <w:name w:val="Style Style1 + 12 pt Char"/>
    <w:basedOn w:val="DefaultParagraphFont"/>
    <w:link w:val="StyleStyle112pt"/>
    <w:rsid w:val="007C413E"/>
    <w:rPr>
      <w:rFonts w:ascii="Calibri" w:eastAsia="SimSun" w:hAnsi="Calibri"/>
      <w:u w:val="single"/>
      <w:lang w:eastAsia="zh-CN"/>
    </w:rPr>
  </w:style>
  <w:style w:type="paragraph" w:customStyle="1" w:styleId="MinimizedText">
    <w:name w:val="Minimized Text"/>
    <w:basedOn w:val="Normal"/>
    <w:link w:val="MinimizedTextChar"/>
    <w:qFormat/>
    <w:rsid w:val="007C413E"/>
    <w:rPr>
      <w:rFonts w:eastAsia="Times New Roman"/>
    </w:rPr>
  </w:style>
  <w:style w:type="character" w:customStyle="1" w:styleId="MinimizedTextChar">
    <w:name w:val="Minimized Text Char"/>
    <w:basedOn w:val="DefaultParagraphFont"/>
    <w:link w:val="MinimizedText"/>
    <w:rsid w:val="007C413E"/>
    <w:rPr>
      <w:rFonts w:ascii="Calibri" w:eastAsia="Times New Roman" w:hAnsi="Calibri"/>
    </w:rPr>
  </w:style>
  <w:style w:type="character" w:customStyle="1" w:styleId="term1">
    <w:name w:val="term1"/>
    <w:basedOn w:val="DefaultParagraphFont"/>
    <w:rsid w:val="007C413E"/>
    <w:rPr>
      <w:b/>
      <w:bCs/>
    </w:rPr>
  </w:style>
  <w:style w:type="character" w:customStyle="1" w:styleId="Styleterm111ptUnderline">
    <w:name w:val="Style term1 + 11 pt Underline"/>
    <w:basedOn w:val="term1"/>
    <w:rsid w:val="007C413E"/>
    <w:rPr>
      <w:b/>
      <w:bCs/>
      <w:sz w:val="20"/>
      <w:u w:val="single"/>
    </w:rPr>
  </w:style>
  <w:style w:type="paragraph" w:customStyle="1" w:styleId="StyleMinimizedTextArialNarrow10pt">
    <w:name w:val="Style Minimized Text + Arial Narrow 10 pt"/>
    <w:basedOn w:val="MinimizedText"/>
    <w:link w:val="StyleMinimizedTextArialNarrow10ptChar"/>
    <w:qFormat/>
    <w:rsid w:val="007C413E"/>
    <w:rPr>
      <w:sz w:val="20"/>
    </w:rPr>
  </w:style>
  <w:style w:type="character" w:customStyle="1" w:styleId="StyleMinimizedTextArialNarrow10ptChar">
    <w:name w:val="Style Minimized Text + Arial Narrow 10 pt Char"/>
    <w:basedOn w:val="MinimizedTextChar"/>
    <w:link w:val="StyleMinimizedTextArialNarrow10pt"/>
    <w:rsid w:val="007C413E"/>
    <w:rPr>
      <w:rFonts w:ascii="Calibri" w:eastAsia="Times New Roman" w:hAnsi="Calibri"/>
      <w:sz w:val="20"/>
    </w:rPr>
  </w:style>
  <w:style w:type="character" w:customStyle="1" w:styleId="Styleunderline11ptBold">
    <w:name w:val="Style underline + 11 pt Bold"/>
    <w:basedOn w:val="underline"/>
    <w:rsid w:val="007C413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C413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C413E"/>
    <w:rPr>
      <w:rFonts w:ascii="Calibri" w:eastAsia="Times New Roman" w:hAnsi="Calibri"/>
      <w:u w:val="single"/>
      <w:bdr w:val="single" w:sz="4" w:space="0" w:color="auto"/>
    </w:rPr>
  </w:style>
  <w:style w:type="character" w:customStyle="1" w:styleId="Style9pt">
    <w:name w:val="Style 9 pt"/>
    <w:basedOn w:val="DefaultParagraphFont"/>
    <w:rsid w:val="007C413E"/>
    <w:rPr>
      <w:rFonts w:ascii="Times New Roman" w:hAnsi="Times New Roman"/>
      <w:sz w:val="20"/>
    </w:rPr>
  </w:style>
  <w:style w:type="paragraph" w:customStyle="1" w:styleId="StyleStyle49pt3">
    <w:name w:val="Style Style4 + 9 pt3"/>
    <w:basedOn w:val="Style4"/>
    <w:link w:val="StyleStyle49pt3Char"/>
    <w:qFormat/>
    <w:rsid w:val="007C413E"/>
    <w:rPr>
      <w:rFonts w:cs="Times New Roman"/>
    </w:rPr>
  </w:style>
  <w:style w:type="character" w:customStyle="1" w:styleId="StyleStyle49pt3Char">
    <w:name w:val="Style Style4 + 9 pt3 Char"/>
    <w:basedOn w:val="Style4Char"/>
    <w:link w:val="StyleStyle49pt3"/>
    <w:rsid w:val="007C413E"/>
    <w:rPr>
      <w:rFonts w:ascii="Calibri" w:eastAsia="Times New Roman" w:hAnsi="Calibri" w:cs="Times New Roman"/>
      <w:u w:val="single"/>
    </w:rPr>
  </w:style>
  <w:style w:type="paragraph" w:customStyle="1" w:styleId="StyleStyle4Bold">
    <w:name w:val="Style Style4 + Bold"/>
    <w:basedOn w:val="Style4"/>
    <w:link w:val="StyleStyle4BoldChar"/>
    <w:qFormat/>
    <w:rsid w:val="007C413E"/>
    <w:rPr>
      <w:rFonts w:cs="Times New Roman"/>
      <w:b/>
      <w:bCs/>
    </w:rPr>
  </w:style>
  <w:style w:type="character" w:customStyle="1" w:styleId="StyleStyle4BoldChar">
    <w:name w:val="Style Style4 + Bold Char"/>
    <w:basedOn w:val="Style4Char"/>
    <w:link w:val="StyleStyle4Bold"/>
    <w:rsid w:val="007C413E"/>
    <w:rPr>
      <w:rFonts w:ascii="Calibri" w:eastAsia="Times New Roman" w:hAnsi="Calibri" w:cs="Times New Roman"/>
      <w:b/>
      <w:bCs/>
      <w:u w:val="single"/>
    </w:rPr>
  </w:style>
  <w:style w:type="character" w:customStyle="1" w:styleId="CharChar11">
    <w:name w:val="Char Char11"/>
    <w:basedOn w:val="DefaultParagraphFont"/>
    <w:rsid w:val="007C413E"/>
    <w:rPr>
      <w:rFonts w:cs="Arial"/>
      <w:bCs/>
      <w:szCs w:val="26"/>
      <w:u w:val="single"/>
      <w:lang w:val="en-US" w:eastAsia="en-US" w:bidi="ar-SA"/>
    </w:rPr>
  </w:style>
  <w:style w:type="character" w:customStyle="1" w:styleId="authorbio">
    <w:name w:val="authorbio"/>
    <w:basedOn w:val="DefaultParagraphFont"/>
    <w:rsid w:val="007C413E"/>
  </w:style>
  <w:style w:type="character" w:customStyle="1" w:styleId="a">
    <w:name w:val="a"/>
    <w:basedOn w:val="DefaultParagraphFont"/>
    <w:rsid w:val="007C413E"/>
  </w:style>
  <w:style w:type="character" w:customStyle="1" w:styleId="StyleStyleUnderline411pt">
    <w:name w:val="Style Style Underline4 + 11 pt"/>
    <w:basedOn w:val="DefaultParagraphFont"/>
    <w:rsid w:val="007C413E"/>
    <w:rPr>
      <w:sz w:val="20"/>
      <w:u w:val="single"/>
    </w:rPr>
  </w:style>
  <w:style w:type="character" w:customStyle="1" w:styleId="StyleStyleUnderline411ptBold">
    <w:name w:val="Style Style Underline4 + 11 pt Bold"/>
    <w:basedOn w:val="DefaultParagraphFont"/>
    <w:rsid w:val="007C413E"/>
    <w:rPr>
      <w:b/>
      <w:bCs/>
      <w:sz w:val="20"/>
      <w:u w:val="single"/>
    </w:rPr>
  </w:style>
  <w:style w:type="character" w:customStyle="1" w:styleId="StyleStyleUnderline311pt">
    <w:name w:val="Style Style Underline3 + 11 pt"/>
    <w:basedOn w:val="DefaultParagraphFont"/>
    <w:rsid w:val="007C413E"/>
    <w:rPr>
      <w:sz w:val="20"/>
      <w:u w:val="single"/>
    </w:rPr>
  </w:style>
  <w:style w:type="character" w:customStyle="1" w:styleId="StyleStyleUnderline311ptBold">
    <w:name w:val="Style Style Underline3 + 11 pt Bold"/>
    <w:basedOn w:val="DefaultParagraphFont"/>
    <w:rsid w:val="007C413E"/>
    <w:rPr>
      <w:b/>
      <w:bCs/>
      <w:sz w:val="20"/>
      <w:u w:val="single"/>
    </w:rPr>
  </w:style>
  <w:style w:type="character" w:customStyle="1" w:styleId="StyleUnderline3">
    <w:name w:val="Style Underline3"/>
    <w:basedOn w:val="DefaultParagraphFont"/>
    <w:rsid w:val="007C413E"/>
    <w:rPr>
      <w:u w:val="single"/>
    </w:rPr>
  </w:style>
  <w:style w:type="paragraph" w:customStyle="1" w:styleId="StyleStyle111ptBorderSinglesolidlineAuto05ptL">
    <w:name w:val="Style Style1 + 11 pt Border: : (Single solid line Auto  0.5 pt L..."/>
    <w:link w:val="StyleStyle111ptBorderSinglesolidlineAuto05ptLChar"/>
    <w:qFormat/>
    <w:rsid w:val="007C413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C413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C413E"/>
    <w:rPr>
      <w:u w:val="single"/>
    </w:rPr>
  </w:style>
  <w:style w:type="character" w:customStyle="1" w:styleId="NothingChar">
    <w:name w:val="Nothing Char"/>
    <w:basedOn w:val="DefaultParagraphFont"/>
    <w:link w:val="Nothing"/>
    <w:rsid w:val="007C413E"/>
    <w:rPr>
      <w:rFonts w:ascii="Times New Roman" w:eastAsia="Times New Roman" w:hAnsi="Times New Roman" w:cs="Times New Roman"/>
      <w:sz w:val="20"/>
      <w:szCs w:val="24"/>
    </w:rPr>
  </w:style>
  <w:style w:type="character" w:customStyle="1" w:styleId="CardsFont12pt0">
    <w:name w:val="Cards + Font 12pt"/>
    <w:basedOn w:val="DefaultParagraphFont"/>
    <w:rsid w:val="007C413E"/>
    <w:rPr>
      <w:rFonts w:ascii="Times New Roman" w:eastAsia="Calibri" w:hAnsi="Times New Roman" w:cs="Times New Roman"/>
      <w:sz w:val="24"/>
      <w:szCs w:val="20"/>
      <w:u w:val="single"/>
    </w:rPr>
  </w:style>
  <w:style w:type="character" w:customStyle="1" w:styleId="SmallTextChar0">
    <w:name w:val="Small Text Char"/>
    <w:basedOn w:val="CardTextChar0"/>
    <w:rsid w:val="007C413E"/>
    <w:rPr>
      <w:rFonts w:ascii="Times New Roman" w:eastAsia="MS Mincho" w:hAnsi="Times New Roman" w:cs="Times New Roman"/>
      <w:sz w:val="15"/>
      <w:szCs w:val="24"/>
      <w:lang w:eastAsia="ja-JP"/>
    </w:rPr>
  </w:style>
  <w:style w:type="paragraph" w:customStyle="1" w:styleId="Circled">
    <w:name w:val="Circled"/>
    <w:link w:val="CircledChar"/>
    <w:qFormat/>
    <w:rsid w:val="007C413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C413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7C413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C413E"/>
  </w:style>
  <w:style w:type="character" w:customStyle="1" w:styleId="part-of-speech">
    <w:name w:val="part-of-speech"/>
    <w:basedOn w:val="DefaultParagraphFont"/>
    <w:rsid w:val="007C413E"/>
  </w:style>
  <w:style w:type="character" w:customStyle="1" w:styleId="sep">
    <w:name w:val="sep"/>
    <w:basedOn w:val="DefaultParagraphFont"/>
    <w:rsid w:val="007C413E"/>
  </w:style>
  <w:style w:type="character" w:customStyle="1" w:styleId="pron">
    <w:name w:val="pron"/>
    <w:basedOn w:val="DefaultParagraphFont"/>
    <w:rsid w:val="007C413E"/>
  </w:style>
  <w:style w:type="paragraph" w:customStyle="1" w:styleId="StyleStyle4LatinTimesNewRomanAsianSimSun">
    <w:name w:val="Style Style4 + (Latin) Times New Roman (Asian) SimSun"/>
    <w:basedOn w:val="Normal"/>
    <w:link w:val="StyleStyle4LatinTimesNewRomanAsianSimSunChar"/>
    <w:qFormat/>
    <w:rsid w:val="007C413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C413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C413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C413E"/>
    <w:rPr>
      <w:rFonts w:ascii="Calibri" w:eastAsia="SimSun" w:hAnsi="Calibri"/>
      <w:b/>
      <w:bCs/>
      <w:u w:val="single"/>
    </w:rPr>
  </w:style>
  <w:style w:type="character" w:customStyle="1" w:styleId="CharChar3">
    <w:name w:val="Char Char3"/>
    <w:basedOn w:val="DefaultParagraphFont"/>
    <w:rsid w:val="007C413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C413E"/>
    <w:rPr>
      <w:bCs/>
      <w:szCs w:val="26"/>
      <w:u w:val="single"/>
    </w:rPr>
  </w:style>
  <w:style w:type="paragraph" w:styleId="Subtitle">
    <w:name w:val="Subtitle"/>
    <w:aliases w:val="Underlined card text"/>
    <w:basedOn w:val="Normal"/>
    <w:next w:val="Normal"/>
    <w:link w:val="SubtitleChar"/>
    <w:uiPriority w:val="99"/>
    <w:qFormat/>
    <w:rsid w:val="007C413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7C413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C413E"/>
    <w:rPr>
      <w:rFonts w:cs="Times New Roman"/>
    </w:rPr>
  </w:style>
  <w:style w:type="character" w:customStyle="1" w:styleId="StyleStyle411pt1Char">
    <w:name w:val="Style Style4 + 11 pt1 Char"/>
    <w:basedOn w:val="Style4Char"/>
    <w:link w:val="StyleStyle411pt1"/>
    <w:rsid w:val="007C413E"/>
    <w:rPr>
      <w:rFonts w:ascii="Calibri" w:eastAsia="Times New Roman" w:hAnsi="Calibri" w:cs="Times New Roman"/>
      <w:u w:val="single"/>
    </w:rPr>
  </w:style>
  <w:style w:type="character" w:customStyle="1" w:styleId="BoldandUnderlineCharChar2">
    <w:name w:val="Bold and Underline Char Char2"/>
    <w:basedOn w:val="DefaultParagraphFont"/>
    <w:rsid w:val="007C413E"/>
    <w:rPr>
      <w:b/>
      <w:u w:val="single"/>
      <w:lang w:val="en-US" w:eastAsia="en-US" w:bidi="ar-SA"/>
    </w:rPr>
  </w:style>
  <w:style w:type="character" w:customStyle="1" w:styleId="StyleUnderlineCharChar111pt">
    <w:name w:val="Style Underline Char Char1 + 11 pt"/>
    <w:basedOn w:val="DefaultParagraphFont"/>
    <w:rsid w:val="007C413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C413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C413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C413E"/>
    <w:rPr>
      <w:sz w:val="22"/>
      <w:u w:val="single"/>
    </w:rPr>
  </w:style>
  <w:style w:type="paragraph" w:customStyle="1" w:styleId="StyleMinimizedTextArialNarrow9pt">
    <w:name w:val="Style Minimized Text + Arial Narrow 9 pt"/>
    <w:basedOn w:val="Normal"/>
    <w:link w:val="StyleMinimizedTextArialNarrow9ptChar"/>
    <w:qFormat/>
    <w:rsid w:val="007C413E"/>
    <w:rPr>
      <w:rFonts w:eastAsia="Times New Roman"/>
    </w:rPr>
  </w:style>
  <w:style w:type="character" w:customStyle="1" w:styleId="StyleMinimizedTextArialNarrow9ptChar">
    <w:name w:val="Style Minimized Text + Arial Narrow 9 pt Char"/>
    <w:basedOn w:val="DefaultParagraphFont"/>
    <w:link w:val="StyleMinimizedTextArialNarrow9pt"/>
    <w:rsid w:val="007C413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7C413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C413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C413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C413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C413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C413E"/>
    <w:rPr>
      <w:b w:val="0"/>
      <w:bCs/>
      <w:sz w:val="20"/>
      <w:u w:val="single"/>
      <w:lang w:val="en-US" w:eastAsia="en-US" w:bidi="ar-SA"/>
    </w:rPr>
  </w:style>
  <w:style w:type="character" w:customStyle="1" w:styleId="Styleunderline9pt">
    <w:name w:val="Style underline + 9 pt"/>
    <w:basedOn w:val="underline"/>
    <w:rsid w:val="007C413E"/>
    <w:rPr>
      <w:rFonts w:ascii="Times New Roman" w:hAnsi="Times New Roman" w:cs="Times New Roman"/>
      <w:b/>
      <w:sz w:val="20"/>
      <w:u w:val="single"/>
    </w:rPr>
  </w:style>
  <w:style w:type="character" w:customStyle="1" w:styleId="StyleTimesNewRoman9pt">
    <w:name w:val="Style Times New Roman 9 pt"/>
    <w:basedOn w:val="DefaultParagraphFont"/>
    <w:rsid w:val="007C413E"/>
    <w:rPr>
      <w:rFonts w:ascii="Times New Roman" w:hAnsi="Times New Roman"/>
      <w:sz w:val="20"/>
    </w:rPr>
  </w:style>
  <w:style w:type="character" w:customStyle="1" w:styleId="Styleunderline9pt1">
    <w:name w:val="Style underline + 9 pt1"/>
    <w:basedOn w:val="underline"/>
    <w:rsid w:val="007C413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C413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C413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C413E"/>
    <w:rPr>
      <w:b/>
      <w:bCs/>
      <w:noProof w:val="0"/>
      <w:sz w:val="20"/>
      <w:u w:val="single"/>
      <w:lang w:val="en-US" w:eastAsia="en-US" w:bidi="ar-SA"/>
    </w:rPr>
  </w:style>
  <w:style w:type="character" w:customStyle="1" w:styleId="Hyperlink23">
    <w:name w:val="Hyperlink23"/>
    <w:basedOn w:val="DefaultParagraphFont"/>
    <w:rsid w:val="007C413E"/>
    <w:rPr>
      <w:color w:val="3300CC"/>
      <w:u w:val="single"/>
    </w:rPr>
  </w:style>
  <w:style w:type="paragraph" w:customStyle="1" w:styleId="cardCharChar">
    <w:name w:val="card Char Char"/>
    <w:basedOn w:val="Normal"/>
    <w:link w:val="cardCharCharChar"/>
    <w:qFormat/>
    <w:rsid w:val="007C413E"/>
    <w:pPr>
      <w:ind w:left="288" w:right="288"/>
    </w:pPr>
    <w:rPr>
      <w:rFonts w:eastAsia="Times New Roman"/>
      <w:szCs w:val="20"/>
    </w:rPr>
  </w:style>
  <w:style w:type="character" w:customStyle="1" w:styleId="cardCharCharChar">
    <w:name w:val="card Char Char Char"/>
    <w:basedOn w:val="DefaultParagraphFont"/>
    <w:link w:val="cardCharChar"/>
    <w:rsid w:val="007C413E"/>
    <w:rPr>
      <w:rFonts w:ascii="Calibri" w:eastAsia="Times New Roman" w:hAnsi="Calibri"/>
      <w:szCs w:val="20"/>
    </w:rPr>
  </w:style>
  <w:style w:type="character" w:customStyle="1" w:styleId="StyleunderlineArialNarrow9ptBold">
    <w:name w:val="Style underline + Arial Narrow 9 pt Bold"/>
    <w:basedOn w:val="underline"/>
    <w:rsid w:val="007C413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C413E"/>
  </w:style>
  <w:style w:type="character" w:customStyle="1" w:styleId="StylecardCharCharArialNarrow9ptChar">
    <w:name w:val="Style card Char Char + Arial Narrow 9 pt Char"/>
    <w:basedOn w:val="cardCharCharChar"/>
    <w:link w:val="StylecardCharCharArialNarrow9pt"/>
    <w:rsid w:val="007C413E"/>
    <w:rPr>
      <w:rFonts w:ascii="Calibri" w:eastAsia="Times New Roman" w:hAnsi="Calibri"/>
      <w:szCs w:val="20"/>
    </w:rPr>
  </w:style>
  <w:style w:type="character" w:customStyle="1" w:styleId="UnderlineCharCharChar">
    <w:name w:val="Underline Char Char Char"/>
    <w:basedOn w:val="DefaultParagraphFont"/>
    <w:rsid w:val="007C413E"/>
    <w:rPr>
      <w:noProof w:val="0"/>
      <w:u w:val="single"/>
      <w:lang w:val="en-US" w:eastAsia="en-US" w:bidi="ar-SA"/>
    </w:rPr>
  </w:style>
  <w:style w:type="character" w:customStyle="1" w:styleId="CardTextChar1">
    <w:name w:val="Card Text Char1"/>
    <w:basedOn w:val="DefaultParagraphFont"/>
    <w:rsid w:val="007C413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C413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C413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C413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C413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C413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C413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C413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C413E"/>
    <w:rPr>
      <w:rFonts w:eastAsia="Times New Roman"/>
    </w:rPr>
  </w:style>
  <w:style w:type="character" w:customStyle="1" w:styleId="TextsmallChar">
    <w:name w:val="Textsmall Char"/>
    <w:basedOn w:val="DefaultParagraphFont"/>
    <w:link w:val="Textsmall"/>
    <w:rsid w:val="007C413E"/>
    <w:rPr>
      <w:rFonts w:ascii="Calibri" w:eastAsia="Times New Roman" w:hAnsi="Calibri"/>
    </w:rPr>
  </w:style>
  <w:style w:type="character" w:customStyle="1" w:styleId="CharChar111">
    <w:name w:val="Char Char111"/>
    <w:basedOn w:val="DefaultParagraphFont"/>
    <w:rsid w:val="007C413E"/>
    <w:rPr>
      <w:rFonts w:cs="Arial"/>
      <w:bCs/>
      <w:szCs w:val="26"/>
      <w:u w:val="single"/>
      <w:lang w:val="en-US" w:eastAsia="en-US" w:bidi="ar-SA"/>
    </w:rPr>
  </w:style>
  <w:style w:type="character" w:customStyle="1" w:styleId="UnderlineBold">
    <w:name w:val="Underline + Bold"/>
    <w:uiPriority w:val="1"/>
    <w:qFormat/>
    <w:rsid w:val="007C413E"/>
    <w:rPr>
      <w:b/>
      <w:sz w:val="20"/>
      <w:u w:val="single"/>
    </w:rPr>
  </w:style>
  <w:style w:type="paragraph" w:customStyle="1" w:styleId="cardtextsmall">
    <w:name w:val="card text small"/>
    <w:basedOn w:val="Normal"/>
    <w:qFormat/>
    <w:rsid w:val="007C413E"/>
    <w:rPr>
      <w:rFonts w:ascii="Arial Narrow" w:eastAsia="Times New Roman" w:hAnsi="Arial Narrow"/>
    </w:rPr>
  </w:style>
  <w:style w:type="character" w:customStyle="1" w:styleId="AUnterdline">
    <w:name w:val="AUnterdline"/>
    <w:rsid w:val="007C413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C413E"/>
    <w:rPr>
      <w:rFonts w:ascii="Times New Roman" w:hAnsi="Times New Roman"/>
      <w:b/>
      <w:bCs/>
      <w:sz w:val="20"/>
      <w:u w:val="single"/>
      <w:bdr w:val="single" w:sz="4" w:space="0" w:color="auto"/>
    </w:rPr>
  </w:style>
  <w:style w:type="character" w:customStyle="1" w:styleId="highlightedsearchterm">
    <w:name w:val="highlightedsearchterm"/>
    <w:rsid w:val="007C413E"/>
  </w:style>
  <w:style w:type="character" w:customStyle="1" w:styleId="StyleUnderline1">
    <w:name w:val="Style Underline1"/>
    <w:basedOn w:val="DefaultParagraphFont"/>
    <w:rsid w:val="007C413E"/>
    <w:rPr>
      <w:rFonts w:ascii="Times New Roman" w:hAnsi="Times New Roman"/>
      <w:sz w:val="20"/>
      <w:u w:val="single"/>
    </w:rPr>
  </w:style>
  <w:style w:type="paragraph" w:customStyle="1" w:styleId="CardIndented">
    <w:name w:val="Card (Indented)"/>
    <w:basedOn w:val="Normal"/>
    <w:link w:val="CardIndentedChar"/>
    <w:qFormat/>
    <w:rsid w:val="007C413E"/>
    <w:pPr>
      <w:ind w:left="288"/>
    </w:pPr>
  </w:style>
  <w:style w:type="paragraph" w:customStyle="1" w:styleId="StyleStyle49pt10">
    <w:name w:val="Style Style4 + 9 pt10"/>
    <w:basedOn w:val="Style4"/>
    <w:link w:val="StyleStyle49pt10Char"/>
    <w:qFormat/>
    <w:rsid w:val="007C413E"/>
    <w:rPr>
      <w:rFonts w:cs="Times New Roman"/>
    </w:rPr>
  </w:style>
  <w:style w:type="character" w:customStyle="1" w:styleId="StyleStyle49pt10Char">
    <w:name w:val="Style Style4 + 9 pt10 Char"/>
    <w:basedOn w:val="Style4Char"/>
    <w:link w:val="StyleStyle49pt10"/>
    <w:rsid w:val="007C413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7C413E"/>
    <w:rPr>
      <w:rFonts w:cs="Times New Roman"/>
      <w:b/>
      <w:bCs/>
    </w:rPr>
  </w:style>
  <w:style w:type="character" w:customStyle="1" w:styleId="StyleStyle49ptBold7Char">
    <w:name w:val="Style Style4 + 9 pt Bold7 Char"/>
    <w:link w:val="StyleStyle49ptBold7"/>
    <w:rsid w:val="007C413E"/>
    <w:rPr>
      <w:rFonts w:ascii="Calibri" w:eastAsia="Times New Roman" w:hAnsi="Calibri" w:cs="Times New Roman"/>
      <w:b/>
      <w:bCs/>
      <w:u w:val="single"/>
    </w:rPr>
  </w:style>
  <w:style w:type="paragraph" w:customStyle="1" w:styleId="NormalUnderline">
    <w:name w:val="Normal Underline"/>
    <w:basedOn w:val="Normal"/>
    <w:link w:val="NormalUnderlineChar"/>
    <w:qFormat/>
    <w:rsid w:val="007C413E"/>
    <w:pPr>
      <w:ind w:left="288"/>
    </w:pPr>
    <w:rPr>
      <w:rFonts w:eastAsia="Times New Roman"/>
      <w:u w:val="single"/>
    </w:rPr>
  </w:style>
  <w:style w:type="character" w:customStyle="1" w:styleId="NormalUnderlineChar">
    <w:name w:val="Normal Underline Char"/>
    <w:link w:val="NormalUnderline"/>
    <w:rsid w:val="007C413E"/>
    <w:rPr>
      <w:rFonts w:ascii="Calibri" w:eastAsia="Times New Roman" w:hAnsi="Calibri"/>
      <w:u w:val="single"/>
    </w:rPr>
  </w:style>
  <w:style w:type="character" w:customStyle="1" w:styleId="DontRead">
    <w:name w:val="Don't Read"/>
    <w:qFormat/>
    <w:rsid w:val="007C413E"/>
    <w:rPr>
      <w:rFonts w:ascii="Times New Roman" w:hAnsi="Times New Roman"/>
      <w:sz w:val="16"/>
    </w:rPr>
  </w:style>
  <w:style w:type="paragraph" w:customStyle="1" w:styleId="Underlinestyle">
    <w:name w:val="Underline style"/>
    <w:basedOn w:val="Normal"/>
    <w:qFormat/>
    <w:rsid w:val="007C413E"/>
    <w:rPr>
      <w:rFonts w:eastAsia="Times New Roman"/>
      <w:u w:val="single"/>
    </w:rPr>
  </w:style>
  <w:style w:type="character" w:customStyle="1" w:styleId="Style11ptUnderline3">
    <w:name w:val="Style 11 pt Underline3"/>
    <w:rsid w:val="007C413E"/>
    <w:rPr>
      <w:sz w:val="20"/>
      <w:u w:val="single"/>
    </w:rPr>
  </w:style>
  <w:style w:type="character" w:customStyle="1" w:styleId="27">
    <w:name w:val="27"/>
    <w:rsid w:val="007C413E"/>
    <w:rPr>
      <w:rFonts w:cs="Arial"/>
      <w:bCs/>
      <w:sz w:val="20"/>
      <w:u w:val="single"/>
      <w:lang w:val="en-US" w:eastAsia="en-US" w:bidi="ar-SA"/>
    </w:rPr>
  </w:style>
  <w:style w:type="character" w:customStyle="1" w:styleId="2">
    <w:name w:val="2"/>
    <w:rsid w:val="007C413E"/>
    <w:rPr>
      <w:rFonts w:cs="Arial"/>
      <w:bCs/>
      <w:sz w:val="20"/>
      <w:u w:val="single"/>
      <w:lang w:val="en-US" w:eastAsia="en-US" w:bidi="ar-SA"/>
    </w:rPr>
  </w:style>
  <w:style w:type="character" w:customStyle="1" w:styleId="Style9ptUnderline11">
    <w:name w:val="Style 9 pt Underline11"/>
    <w:basedOn w:val="DefaultParagraphFont"/>
    <w:rsid w:val="007C413E"/>
    <w:rPr>
      <w:sz w:val="20"/>
      <w:u w:val="single"/>
    </w:rPr>
  </w:style>
  <w:style w:type="character" w:customStyle="1" w:styleId="Style9ptBoldUnderline5">
    <w:name w:val="Style 9 pt Bold Underline5"/>
    <w:basedOn w:val="DefaultParagraphFont"/>
    <w:rsid w:val="007C413E"/>
    <w:rPr>
      <w:b/>
      <w:bCs/>
      <w:sz w:val="20"/>
      <w:u w:val="single"/>
    </w:rPr>
  </w:style>
  <w:style w:type="character" w:customStyle="1" w:styleId="CharChar114">
    <w:name w:val="Char Char114"/>
    <w:basedOn w:val="DefaultParagraphFont"/>
    <w:rsid w:val="007C413E"/>
    <w:rPr>
      <w:rFonts w:cs="Arial"/>
      <w:bCs/>
      <w:szCs w:val="26"/>
      <w:u w:val="single"/>
      <w:lang w:val="en-US" w:eastAsia="en-US" w:bidi="ar-SA"/>
    </w:rPr>
  </w:style>
  <w:style w:type="character" w:customStyle="1" w:styleId="CharChar113">
    <w:name w:val="Char Char113"/>
    <w:basedOn w:val="DefaultParagraphFont"/>
    <w:rsid w:val="007C413E"/>
    <w:rPr>
      <w:rFonts w:cs="Arial"/>
      <w:bCs/>
      <w:szCs w:val="26"/>
      <w:u w:val="single"/>
      <w:lang w:val="en-US" w:eastAsia="en-US" w:bidi="ar-SA"/>
    </w:rPr>
  </w:style>
  <w:style w:type="character" w:customStyle="1" w:styleId="CharChar112">
    <w:name w:val="Char Char112"/>
    <w:basedOn w:val="DefaultParagraphFont"/>
    <w:rsid w:val="007C413E"/>
    <w:rPr>
      <w:rFonts w:cs="Arial"/>
      <w:bCs/>
      <w:szCs w:val="26"/>
      <w:u w:val="single"/>
      <w:lang w:val="en-US" w:eastAsia="en-US" w:bidi="ar-SA"/>
    </w:rPr>
  </w:style>
  <w:style w:type="character" w:customStyle="1" w:styleId="ssl0">
    <w:name w:val="ss_l0"/>
    <w:basedOn w:val="DefaultParagraphFont"/>
    <w:rsid w:val="007C413E"/>
  </w:style>
  <w:style w:type="paragraph" w:styleId="CommentText">
    <w:name w:val="annotation text"/>
    <w:basedOn w:val="Normal"/>
    <w:link w:val="CommentTextChar"/>
    <w:uiPriority w:val="99"/>
    <w:rsid w:val="007C413E"/>
    <w:rPr>
      <w:szCs w:val="20"/>
    </w:rPr>
  </w:style>
  <w:style w:type="character" w:customStyle="1" w:styleId="CommentTextChar">
    <w:name w:val="Comment Text Char"/>
    <w:basedOn w:val="DefaultParagraphFont"/>
    <w:link w:val="CommentText"/>
    <w:uiPriority w:val="99"/>
    <w:rsid w:val="007C413E"/>
    <w:rPr>
      <w:rFonts w:ascii="Calibri" w:hAnsi="Calibri"/>
      <w:szCs w:val="20"/>
    </w:rPr>
  </w:style>
  <w:style w:type="character" w:customStyle="1" w:styleId="CommentSubjectChar">
    <w:name w:val="Comment Subject Char"/>
    <w:basedOn w:val="CommentTextChar"/>
    <w:link w:val="CommentSubject"/>
    <w:rsid w:val="007C413E"/>
    <w:rPr>
      <w:rFonts w:ascii="Times New Roman" w:hAnsi="Times New Roman" w:cs="Times New Roman"/>
      <w:b/>
      <w:bCs/>
      <w:szCs w:val="20"/>
    </w:rPr>
  </w:style>
  <w:style w:type="paragraph" w:styleId="CommentSubject">
    <w:name w:val="annotation subject"/>
    <w:basedOn w:val="CommentText"/>
    <w:next w:val="CommentText"/>
    <w:link w:val="CommentSubjectChar"/>
    <w:rsid w:val="007C413E"/>
    <w:rPr>
      <w:rFonts w:ascii="Times New Roman" w:hAnsi="Times New Roman" w:cs="Times New Roman"/>
      <w:b/>
      <w:bCs/>
    </w:rPr>
  </w:style>
  <w:style w:type="character" w:customStyle="1" w:styleId="CommentSubjectChar1">
    <w:name w:val="Comment Subject Char1"/>
    <w:basedOn w:val="CommentTextChar"/>
    <w:uiPriority w:val="99"/>
    <w:semiHidden/>
    <w:rsid w:val="007C413E"/>
    <w:rPr>
      <w:rFonts w:ascii="Calibri" w:hAnsi="Calibri"/>
      <w:b/>
      <w:bCs/>
      <w:szCs w:val="20"/>
    </w:rPr>
  </w:style>
  <w:style w:type="paragraph" w:customStyle="1" w:styleId="WW-Default1">
    <w:name w:val="WW-Default1"/>
    <w:basedOn w:val="Normal"/>
    <w:qFormat/>
    <w:rsid w:val="007C413E"/>
    <w:pPr>
      <w:suppressAutoHyphens/>
    </w:pPr>
    <w:rPr>
      <w:rFonts w:eastAsia="Times New Roman"/>
      <w:b/>
      <w:bCs/>
      <w:szCs w:val="20"/>
      <w:lang w:eastAsia="ar-SA"/>
    </w:rPr>
  </w:style>
  <w:style w:type="paragraph" w:customStyle="1" w:styleId="Normal1">
    <w:name w:val="Normal1"/>
    <w:basedOn w:val="BodyText"/>
    <w:qFormat/>
    <w:rsid w:val="007C413E"/>
  </w:style>
  <w:style w:type="character" w:customStyle="1" w:styleId="zoomme">
    <w:name w:val="zoomme"/>
    <w:basedOn w:val="DefaultParagraphFont"/>
    <w:rsid w:val="007C413E"/>
  </w:style>
  <w:style w:type="character" w:customStyle="1" w:styleId="Date1">
    <w:name w:val="Date1"/>
    <w:basedOn w:val="DefaultParagraphFont"/>
    <w:rsid w:val="007C413E"/>
  </w:style>
  <w:style w:type="character" w:customStyle="1" w:styleId="classauthor">
    <w:name w:val="class=&quot;author&quot;"/>
    <w:basedOn w:val="DefaultParagraphFont"/>
    <w:rsid w:val="007C413E"/>
  </w:style>
  <w:style w:type="paragraph" w:customStyle="1" w:styleId="CardStyle">
    <w:name w:val="Card Style"/>
    <w:basedOn w:val="Normal"/>
    <w:link w:val="CardStyleChar"/>
    <w:qFormat/>
    <w:rsid w:val="007C413E"/>
    <w:rPr>
      <w:rFonts w:eastAsia="Times New Roman"/>
    </w:rPr>
  </w:style>
  <w:style w:type="character" w:customStyle="1" w:styleId="CharCharChar">
    <w:name w:val="Char Char Char"/>
    <w:basedOn w:val="DefaultParagraphFont"/>
    <w:rsid w:val="007C413E"/>
    <w:rPr>
      <w:rFonts w:cs="Arial"/>
      <w:bCs/>
      <w:szCs w:val="26"/>
      <w:u w:val="single"/>
      <w:lang w:val="en-US" w:eastAsia="en-US" w:bidi="ar-SA"/>
    </w:rPr>
  </w:style>
  <w:style w:type="character" w:customStyle="1" w:styleId="BoldUnderlineChar0">
    <w:name w:val="Bold Underline Char"/>
    <w:rsid w:val="007C413E"/>
    <w:rPr>
      <w:rFonts w:ascii="Times New Roman" w:eastAsia="Times New Roman" w:hAnsi="Times New Roman"/>
      <w:b/>
      <w:bCs/>
      <w:szCs w:val="24"/>
      <w:u w:val="single"/>
    </w:rPr>
  </w:style>
  <w:style w:type="character" w:customStyle="1" w:styleId="texto1">
    <w:name w:val="texto1"/>
    <w:rsid w:val="007C413E"/>
  </w:style>
  <w:style w:type="character" w:customStyle="1" w:styleId="apple-style-span">
    <w:name w:val="apple-style-span"/>
    <w:rsid w:val="007C413E"/>
  </w:style>
  <w:style w:type="paragraph" w:customStyle="1" w:styleId="citenon-bold">
    <w:name w:val="cite non-bold"/>
    <w:basedOn w:val="Normal"/>
    <w:link w:val="citenon-boldChar"/>
    <w:qFormat/>
    <w:rsid w:val="007C413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C413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C413E"/>
    <w:rPr>
      <w:rFonts w:ascii="Calibri" w:eastAsia="Times New Roman" w:hAnsi="Calibri" w:cs="Arial"/>
      <w:b/>
      <w:bCs/>
      <w:sz w:val="24"/>
      <w:szCs w:val="28"/>
    </w:rPr>
  </w:style>
  <w:style w:type="paragraph" w:customStyle="1" w:styleId="Style23">
    <w:name w:val="Style23"/>
    <w:basedOn w:val="Normal"/>
    <w:uiPriority w:val="99"/>
    <w:qFormat/>
    <w:rsid w:val="007C413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C413E"/>
    <w:rPr>
      <w:rFonts w:ascii="Calibri" w:eastAsia="Times New Roman" w:hAnsi="Calibri"/>
      <w:lang w:bidi="en-US"/>
    </w:rPr>
  </w:style>
  <w:style w:type="character" w:customStyle="1" w:styleId="gray">
    <w:name w:val="gray"/>
    <w:basedOn w:val="DefaultParagraphFont"/>
    <w:rsid w:val="007C413E"/>
  </w:style>
  <w:style w:type="paragraph" w:customStyle="1" w:styleId="Tagtemplate">
    <w:name w:val="Tagtemplate"/>
    <w:basedOn w:val="Normal"/>
    <w:link w:val="TagtemplateChar"/>
    <w:autoRedefine/>
    <w:qFormat/>
    <w:rsid w:val="007C413E"/>
    <w:pPr>
      <w:keepNext/>
      <w:keepLines/>
    </w:pPr>
    <w:rPr>
      <w:rFonts w:eastAsia="Calibri"/>
      <w:b/>
    </w:rPr>
  </w:style>
  <w:style w:type="character" w:customStyle="1" w:styleId="TagtemplateChar">
    <w:name w:val="Tagtemplate Char"/>
    <w:basedOn w:val="DefaultParagraphFont"/>
    <w:link w:val="Tagtemplate"/>
    <w:rsid w:val="007C413E"/>
    <w:rPr>
      <w:rFonts w:ascii="Calibri" w:eastAsia="Calibri" w:hAnsi="Calibri"/>
      <w:b/>
    </w:rPr>
  </w:style>
  <w:style w:type="character" w:customStyle="1" w:styleId="Styleunderline11ptBorderSinglesolidlineAuto05p">
    <w:name w:val="Style underline + 11 pt Border: : (Single solid line Auto  0.5 p..."/>
    <w:rsid w:val="007C413E"/>
    <w:rPr>
      <w:sz w:val="20"/>
      <w:u w:val="single"/>
      <w:bdr w:val="single" w:sz="4" w:space="0" w:color="auto"/>
    </w:rPr>
  </w:style>
  <w:style w:type="paragraph" w:customStyle="1" w:styleId="Citation-FirstLine">
    <w:name w:val="Citation - First Line"/>
    <w:basedOn w:val="Normal"/>
    <w:next w:val="Normal"/>
    <w:autoRedefine/>
    <w:qFormat/>
    <w:rsid w:val="007C413E"/>
    <w:pPr>
      <w:spacing w:line="240" w:lineRule="atLeast"/>
      <w:jc w:val="both"/>
    </w:pPr>
    <w:rPr>
      <w:rFonts w:ascii="Book Antiqua" w:eastAsia="Times New Roman" w:hAnsi="Book Antiqua"/>
    </w:rPr>
  </w:style>
  <w:style w:type="character" w:customStyle="1" w:styleId="CardText-Underlined">
    <w:name w:val="Card Text - Underlined"/>
    <w:rsid w:val="007C413E"/>
    <w:rPr>
      <w:b/>
      <w:sz w:val="20"/>
      <w:u w:val="single"/>
    </w:rPr>
  </w:style>
  <w:style w:type="paragraph" w:customStyle="1" w:styleId="Citation-Complete">
    <w:name w:val="Citation - Complete"/>
    <w:basedOn w:val="Normal"/>
    <w:next w:val="Normal"/>
    <w:link w:val="Citation-CompleteChar"/>
    <w:autoRedefine/>
    <w:qFormat/>
    <w:rsid w:val="007C413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C413E"/>
    <w:rPr>
      <w:rFonts w:ascii="Book Antiqua" w:eastAsia="Times New Roman" w:hAnsi="Book Antiqua"/>
    </w:rPr>
  </w:style>
  <w:style w:type="character" w:customStyle="1" w:styleId="MicroTextChar">
    <w:name w:val="MicroText Char"/>
    <w:link w:val="MicroText"/>
    <w:rsid w:val="007C413E"/>
    <w:rPr>
      <w:rFonts w:ascii="Arial Narrow" w:hAnsi="Arial Narrow"/>
      <w:sz w:val="12"/>
    </w:rPr>
  </w:style>
  <w:style w:type="paragraph" w:customStyle="1" w:styleId="TagCite">
    <w:name w:val="Tag/Cite"/>
    <w:basedOn w:val="Normal"/>
    <w:qFormat/>
    <w:rsid w:val="007C413E"/>
    <w:rPr>
      <w:rFonts w:eastAsia="Times New Roman"/>
      <w:b/>
    </w:rPr>
  </w:style>
  <w:style w:type="character" w:customStyle="1" w:styleId="Style11ptItalicUnderline">
    <w:name w:val="Style 11 pt Italic Underline"/>
    <w:basedOn w:val="DefaultParagraphFont"/>
    <w:rsid w:val="007C413E"/>
    <w:rPr>
      <w:i/>
      <w:iCs/>
      <w:sz w:val="20"/>
      <w:u w:val="single"/>
    </w:rPr>
  </w:style>
  <w:style w:type="character" w:customStyle="1" w:styleId="Style11ptItalic">
    <w:name w:val="Style 11 pt Italic"/>
    <w:basedOn w:val="DefaultParagraphFont"/>
    <w:rsid w:val="007C413E"/>
    <w:rPr>
      <w:rFonts w:ascii="Times New Roman" w:hAnsi="Times New Roman"/>
      <w:i/>
      <w:iCs/>
      <w:sz w:val="20"/>
    </w:rPr>
  </w:style>
  <w:style w:type="character" w:customStyle="1" w:styleId="BoldandUnderlineChar">
    <w:name w:val="Bold and Underline Char"/>
    <w:basedOn w:val="DefaultParagraphFont"/>
    <w:link w:val="BoldandUnderline"/>
    <w:locked/>
    <w:rsid w:val="007C413E"/>
    <w:rPr>
      <w:b/>
      <w:u w:val="single"/>
    </w:rPr>
  </w:style>
  <w:style w:type="paragraph" w:customStyle="1" w:styleId="BoldandUnderline">
    <w:name w:val="Bold and Underline"/>
    <w:basedOn w:val="Normal"/>
    <w:link w:val="BoldandUnderlineChar"/>
    <w:qFormat/>
    <w:rsid w:val="007C413E"/>
    <w:rPr>
      <w:rFonts w:asciiTheme="minorHAnsi" w:hAnsiTheme="minorHAnsi"/>
      <w:b/>
      <w:u w:val="single"/>
    </w:rPr>
  </w:style>
  <w:style w:type="character" w:customStyle="1" w:styleId="hdr">
    <w:name w:val="hdr"/>
    <w:basedOn w:val="DefaultParagraphFont"/>
    <w:rsid w:val="007C413E"/>
  </w:style>
  <w:style w:type="paragraph" w:customStyle="1" w:styleId="StyleStyle49ptBold3">
    <w:name w:val="Style Style4 + 9 pt Bold3"/>
    <w:basedOn w:val="Style4"/>
    <w:link w:val="StyleStyle49ptBold3Char"/>
    <w:qFormat/>
    <w:rsid w:val="007C413E"/>
    <w:rPr>
      <w:rFonts w:cs="Times New Roman"/>
      <w:b/>
      <w:bCs/>
    </w:rPr>
  </w:style>
  <w:style w:type="character" w:customStyle="1" w:styleId="StyleStyle49ptBold3Char">
    <w:name w:val="Style Style4 + 9 pt Bold3 Char"/>
    <w:basedOn w:val="Style4Char"/>
    <w:link w:val="StyleStyle49ptBold3"/>
    <w:rsid w:val="007C413E"/>
    <w:rPr>
      <w:rFonts w:ascii="Calibri" w:eastAsia="Times New Roman" w:hAnsi="Calibri" w:cs="Times New Roman"/>
      <w:b/>
      <w:bCs/>
      <w:u w:val="single"/>
    </w:rPr>
  </w:style>
  <w:style w:type="character" w:customStyle="1" w:styleId="Style9ptUnderline6">
    <w:name w:val="Style 9 pt Underline6"/>
    <w:basedOn w:val="DefaultParagraphFont"/>
    <w:rsid w:val="007C413E"/>
    <w:rPr>
      <w:sz w:val="20"/>
      <w:u w:val="single"/>
    </w:rPr>
  </w:style>
  <w:style w:type="character" w:customStyle="1" w:styleId="ct-with-fmlt">
    <w:name w:val="ct-with-fmlt"/>
    <w:basedOn w:val="DefaultParagraphFont"/>
    <w:rsid w:val="007C413E"/>
  </w:style>
  <w:style w:type="paragraph" w:customStyle="1" w:styleId="TagText">
    <w:name w:val="TagText"/>
    <w:basedOn w:val="Normal"/>
    <w:uiPriority w:val="99"/>
    <w:qFormat/>
    <w:rsid w:val="007C413E"/>
    <w:rPr>
      <w:b/>
    </w:rPr>
  </w:style>
  <w:style w:type="paragraph" w:customStyle="1" w:styleId="StyleStyle49pt">
    <w:name w:val="Style Style4 + 9 pt"/>
    <w:basedOn w:val="Normal"/>
    <w:link w:val="StyleStyle49ptChar"/>
    <w:qFormat/>
    <w:rsid w:val="007C413E"/>
    <w:rPr>
      <w:rFonts w:eastAsia="Times New Roman"/>
      <w:u w:val="single"/>
    </w:rPr>
  </w:style>
  <w:style w:type="character" w:customStyle="1" w:styleId="StyleStyle49ptChar">
    <w:name w:val="Style Style4 + 9 pt Char"/>
    <w:basedOn w:val="DefaultParagraphFont"/>
    <w:link w:val="StyleStyle49pt"/>
    <w:rsid w:val="007C413E"/>
    <w:rPr>
      <w:rFonts w:ascii="Calibri" w:eastAsia="Times New Roman" w:hAnsi="Calibri"/>
      <w:u w:val="single"/>
    </w:rPr>
  </w:style>
  <w:style w:type="paragraph" w:customStyle="1" w:styleId="StyleStyle49ptBold">
    <w:name w:val="Style Style4 + 9 pt Bold"/>
    <w:basedOn w:val="Normal"/>
    <w:link w:val="StyleStyle49ptBoldChar"/>
    <w:qFormat/>
    <w:rsid w:val="007C413E"/>
    <w:rPr>
      <w:rFonts w:eastAsia="Times New Roman"/>
      <w:b/>
      <w:bCs/>
      <w:u w:val="single"/>
    </w:rPr>
  </w:style>
  <w:style w:type="character" w:customStyle="1" w:styleId="StyleStyle49ptBoldChar">
    <w:name w:val="Style Style4 + 9 pt Bold Char"/>
    <w:basedOn w:val="DefaultParagraphFont"/>
    <w:link w:val="StyleStyle49ptBold"/>
    <w:rsid w:val="007C413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7C413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C413E"/>
    <w:rPr>
      <w:rFonts w:ascii="Calibri" w:eastAsia="Times New Roman" w:hAnsi="Calibri"/>
      <w:b/>
      <w:bCs/>
      <w:i/>
      <w:iCs/>
      <w:u w:val="single"/>
    </w:rPr>
  </w:style>
  <w:style w:type="paragraph" w:customStyle="1" w:styleId="StyleUnderlined11ptBold">
    <w:name w:val="Style Underlined + 11 pt Bold"/>
    <w:link w:val="StyleUnderlined11ptBoldChar"/>
    <w:qFormat/>
    <w:rsid w:val="007C413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C413E"/>
    <w:rPr>
      <w:rFonts w:ascii="Arial" w:eastAsia="Times New Roman" w:hAnsi="Arial" w:cs="Arial"/>
      <w:b/>
      <w:bCs/>
      <w:szCs w:val="24"/>
      <w:u w:val="single"/>
    </w:rPr>
  </w:style>
  <w:style w:type="paragraph" w:customStyle="1" w:styleId="StyleUnderlined11pt">
    <w:name w:val="Style Underlined + 11 pt"/>
    <w:link w:val="StyleUnderlined11ptChar"/>
    <w:qFormat/>
    <w:rsid w:val="007C413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C413E"/>
    <w:rPr>
      <w:rFonts w:ascii="Arial" w:eastAsia="Times New Roman" w:hAnsi="Arial" w:cs="Arial"/>
      <w:szCs w:val="24"/>
      <w:u w:val="single"/>
    </w:rPr>
  </w:style>
  <w:style w:type="character" w:customStyle="1" w:styleId="newscontent">
    <w:name w:val="newscontent"/>
    <w:rsid w:val="007C413E"/>
  </w:style>
  <w:style w:type="character" w:customStyle="1" w:styleId="StyleUnderlinePatternClearYellow">
    <w:name w:val="Style Underline Pattern: Clear (Yellow)"/>
    <w:basedOn w:val="DefaultParagraphFont"/>
    <w:rsid w:val="007C413E"/>
    <w:rPr>
      <w:u w:val="single"/>
      <w:shd w:val="clear" w:color="auto" w:fill="00FF00"/>
    </w:rPr>
  </w:style>
  <w:style w:type="paragraph" w:customStyle="1" w:styleId="StyleUnderlineChar11pt3">
    <w:name w:val="Style Underline Char + 11 pt3"/>
    <w:link w:val="StyleUnderlineChar11pt3Char"/>
    <w:qFormat/>
    <w:rsid w:val="007C413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C413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C413E"/>
    <w:rPr>
      <w:b w:val="0"/>
      <w:bCs/>
      <w:u w:val="single"/>
    </w:rPr>
  </w:style>
  <w:style w:type="character" w:customStyle="1" w:styleId="date-display-single">
    <w:name w:val="date-display-single"/>
    <w:basedOn w:val="DefaultParagraphFont"/>
    <w:rsid w:val="007C413E"/>
  </w:style>
  <w:style w:type="character" w:customStyle="1" w:styleId="CommentTextChar1">
    <w:name w:val="Comment Text Char1"/>
    <w:basedOn w:val="DefaultParagraphFont"/>
    <w:uiPriority w:val="99"/>
    <w:rsid w:val="007C413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C413E"/>
    <w:rPr>
      <w:rFonts w:ascii="Times New Roman" w:hAnsi="Times New Roman" w:cs="Times New Roman"/>
      <w:sz w:val="20"/>
    </w:rPr>
  </w:style>
  <w:style w:type="paragraph" w:customStyle="1" w:styleId="Cite2">
    <w:name w:val="Cite 2"/>
    <w:basedOn w:val="Normal"/>
    <w:qFormat/>
    <w:rsid w:val="007C413E"/>
    <w:rPr>
      <w:rFonts w:eastAsia="MS Mincho"/>
      <w:b/>
      <w:u w:val="single"/>
    </w:rPr>
  </w:style>
  <w:style w:type="character" w:customStyle="1" w:styleId="StyleunderlineBold">
    <w:name w:val="Style underline + Bold"/>
    <w:basedOn w:val="underline"/>
    <w:rsid w:val="007C413E"/>
    <w:rPr>
      <w:rFonts w:ascii="Times New Roman" w:hAnsi="Times New Roman" w:cs="Times New Roman"/>
      <w:bCs/>
      <w:sz w:val="20"/>
      <w:u w:val="single"/>
    </w:rPr>
  </w:style>
  <w:style w:type="paragraph" w:customStyle="1" w:styleId="cards0">
    <w:name w:val="cards"/>
    <w:basedOn w:val="Cites0"/>
    <w:qFormat/>
    <w:rsid w:val="007C413E"/>
    <w:pPr>
      <w:widowControl/>
      <w:jc w:val="left"/>
    </w:pPr>
    <w:rPr>
      <w:szCs w:val="22"/>
    </w:rPr>
  </w:style>
  <w:style w:type="character" w:customStyle="1" w:styleId="Style10ptUnderline">
    <w:name w:val="Style 10 pt Underline"/>
    <w:basedOn w:val="DefaultParagraphFont"/>
    <w:rsid w:val="007C413E"/>
    <w:rPr>
      <w:sz w:val="20"/>
      <w:u w:val="single"/>
    </w:rPr>
  </w:style>
  <w:style w:type="character" w:styleId="HTMLCite">
    <w:name w:val="HTML Cite"/>
    <w:uiPriority w:val="99"/>
    <w:rsid w:val="007C413E"/>
    <w:rPr>
      <w:i/>
      <w:iCs/>
    </w:rPr>
  </w:style>
  <w:style w:type="character" w:customStyle="1" w:styleId="slug-pub-date">
    <w:name w:val="slug-pub-date"/>
    <w:basedOn w:val="DefaultParagraphFont"/>
    <w:rsid w:val="007C413E"/>
  </w:style>
  <w:style w:type="character" w:customStyle="1" w:styleId="slug-vol">
    <w:name w:val="slug-vol"/>
    <w:basedOn w:val="DefaultParagraphFont"/>
    <w:rsid w:val="007C413E"/>
  </w:style>
  <w:style w:type="character" w:customStyle="1" w:styleId="slug-issue">
    <w:name w:val="slug-issue"/>
    <w:basedOn w:val="DefaultParagraphFont"/>
    <w:rsid w:val="007C413E"/>
  </w:style>
  <w:style w:type="character" w:customStyle="1" w:styleId="slug-pages">
    <w:name w:val="slug-pages"/>
    <w:basedOn w:val="DefaultParagraphFont"/>
    <w:rsid w:val="007C413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C413E"/>
    <w:rPr>
      <w:b/>
      <w:bCs/>
      <w:strike w:val="0"/>
      <w:dstrike w:val="0"/>
      <w:sz w:val="24"/>
      <w:u w:val="none"/>
      <w:effect w:val="none"/>
    </w:rPr>
  </w:style>
  <w:style w:type="paragraph" w:customStyle="1" w:styleId="Tag2">
    <w:name w:val="Tag2"/>
    <w:basedOn w:val="Normal"/>
    <w:autoRedefine/>
    <w:qFormat/>
    <w:rsid w:val="007C413E"/>
    <w:pPr>
      <w:spacing w:before="120"/>
    </w:pPr>
    <w:rPr>
      <w:b/>
      <w:sz w:val="26"/>
    </w:rPr>
  </w:style>
  <w:style w:type="character" w:customStyle="1" w:styleId="tagchar">
    <w:name w:val="tagchar"/>
    <w:basedOn w:val="DefaultParagraphFont"/>
    <w:rsid w:val="007C413E"/>
  </w:style>
  <w:style w:type="paragraph" w:customStyle="1" w:styleId="NormalText">
    <w:name w:val="Normal Text"/>
    <w:basedOn w:val="Normal"/>
    <w:link w:val="NormalTextChar"/>
    <w:autoRedefine/>
    <w:qFormat/>
    <w:rsid w:val="007C413E"/>
    <w:pPr>
      <w:jc w:val="both"/>
    </w:pPr>
    <w:rPr>
      <w:rFonts w:eastAsia="Times New Roman"/>
      <w:szCs w:val="26"/>
    </w:rPr>
  </w:style>
  <w:style w:type="character" w:customStyle="1" w:styleId="pmterms11">
    <w:name w:val="pmterms11"/>
    <w:basedOn w:val="DefaultParagraphFont"/>
    <w:rsid w:val="007C413E"/>
    <w:rPr>
      <w:b/>
      <w:bCs/>
      <w:i w:val="0"/>
      <w:iCs w:val="0"/>
      <w:color w:val="000000"/>
    </w:rPr>
  </w:style>
  <w:style w:type="character" w:customStyle="1" w:styleId="StyleUnderlineChar9ptBold">
    <w:name w:val="Style Underline Char + 9 pt Bold"/>
    <w:basedOn w:val="DefaultParagraphFont"/>
    <w:rsid w:val="007C413E"/>
    <w:rPr>
      <w:rFonts w:ascii="Times New Roman" w:hAnsi="Times New Roman"/>
      <w:b/>
      <w:bCs/>
      <w:sz w:val="20"/>
      <w:u w:val="single"/>
      <w:lang w:val="en-US" w:eastAsia="en-US" w:bidi="ar-SA"/>
    </w:rPr>
  </w:style>
  <w:style w:type="character" w:customStyle="1" w:styleId="Style8pt">
    <w:name w:val="Style 8 pt"/>
    <w:basedOn w:val="DefaultParagraphFont"/>
    <w:rsid w:val="007C413E"/>
    <w:rPr>
      <w:sz w:val="20"/>
    </w:rPr>
  </w:style>
  <w:style w:type="character" w:customStyle="1" w:styleId="UnderlineChar5Char">
    <w:name w:val="Underline Char5 Char"/>
    <w:basedOn w:val="DefaultParagraphFont"/>
    <w:rsid w:val="007C413E"/>
    <w:rPr>
      <w:szCs w:val="24"/>
      <w:u w:val="single"/>
      <w:lang w:val="en-US" w:eastAsia="en-US" w:bidi="ar-SA"/>
    </w:rPr>
  </w:style>
  <w:style w:type="character" w:customStyle="1" w:styleId="BoldandUnderlineChar2Char1">
    <w:name w:val="Bold and Underline Char2 Char1"/>
    <w:basedOn w:val="DefaultParagraphFont"/>
    <w:rsid w:val="007C413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C413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C413E"/>
    <w:rPr>
      <w:szCs w:val="24"/>
      <w:u w:val="single"/>
      <w:lang w:val="en-US" w:eastAsia="en-US" w:bidi="ar-SA"/>
    </w:rPr>
  </w:style>
  <w:style w:type="paragraph" w:customStyle="1" w:styleId="Language">
    <w:name w:val="Language"/>
    <w:basedOn w:val="Normal"/>
    <w:link w:val="LanguageChar"/>
    <w:qFormat/>
    <w:rsid w:val="007C413E"/>
    <w:rPr>
      <w:rFonts w:eastAsia="Times New Roman"/>
      <w:strike/>
      <w:szCs w:val="20"/>
    </w:rPr>
  </w:style>
  <w:style w:type="character" w:customStyle="1" w:styleId="LanguageChar">
    <w:name w:val="Language Char"/>
    <w:basedOn w:val="DefaultParagraphFont"/>
    <w:link w:val="Language"/>
    <w:rsid w:val="007C413E"/>
    <w:rPr>
      <w:rFonts w:ascii="Calibri" w:eastAsia="Times New Roman" w:hAnsi="Calibri"/>
      <w:strike/>
      <w:szCs w:val="20"/>
    </w:rPr>
  </w:style>
  <w:style w:type="paragraph" w:customStyle="1" w:styleId="UnderlineChar3">
    <w:name w:val="Underline Char3"/>
    <w:basedOn w:val="Normal"/>
    <w:link w:val="UnderlineChar3Char"/>
    <w:qFormat/>
    <w:rsid w:val="007C413E"/>
    <w:rPr>
      <w:rFonts w:eastAsia="Times New Roman"/>
      <w:u w:val="single"/>
    </w:rPr>
  </w:style>
  <w:style w:type="character" w:customStyle="1" w:styleId="UnderlineChar3Char">
    <w:name w:val="Underline Char3 Char"/>
    <w:basedOn w:val="DefaultParagraphFont"/>
    <w:link w:val="UnderlineChar3"/>
    <w:rsid w:val="007C413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7C413E"/>
    <w:rPr>
      <w:rFonts w:eastAsia="Times New Roman"/>
      <w:b/>
      <w:u w:val="single"/>
    </w:rPr>
  </w:style>
  <w:style w:type="character" w:customStyle="1" w:styleId="BoldandUnderlineChar3CharChar">
    <w:name w:val="Bold and Underline Char3 Char Char"/>
    <w:basedOn w:val="DefaultParagraphFont"/>
    <w:link w:val="BoldandUnderlineChar3Char"/>
    <w:rsid w:val="007C413E"/>
    <w:rPr>
      <w:rFonts w:ascii="Calibri" w:eastAsia="Times New Roman" w:hAnsi="Calibri"/>
      <w:b/>
      <w:u w:val="single"/>
    </w:rPr>
  </w:style>
  <w:style w:type="character" w:customStyle="1" w:styleId="UnderlineChar1">
    <w:name w:val="Underline Char1"/>
    <w:basedOn w:val="DefaultParagraphFont"/>
    <w:rsid w:val="007C413E"/>
    <w:rPr>
      <w:szCs w:val="24"/>
      <w:u w:val="single"/>
      <w:lang w:val="en-US" w:eastAsia="en-US" w:bidi="ar-SA"/>
    </w:rPr>
  </w:style>
  <w:style w:type="character" w:customStyle="1" w:styleId="BoldandUnderlineChar1Char2Char">
    <w:name w:val="Bold and Underline Char1 Char2 Char"/>
    <w:basedOn w:val="DefaultParagraphFont"/>
    <w:rsid w:val="007C413E"/>
    <w:rPr>
      <w:b/>
      <w:szCs w:val="24"/>
      <w:u w:val="single"/>
      <w:lang w:val="en-US" w:eastAsia="en-US" w:bidi="ar-SA"/>
    </w:rPr>
  </w:style>
  <w:style w:type="character" w:customStyle="1" w:styleId="SmalltextChar">
    <w:name w:val="Small text Char"/>
    <w:aliases w:val="Quote1 Char1"/>
    <w:link w:val="Smalltext"/>
    <w:rsid w:val="007C413E"/>
    <w:rPr>
      <w:rFonts w:ascii="Arial Narrow" w:eastAsia="Times New Roman" w:hAnsi="Arial Narrow"/>
    </w:rPr>
  </w:style>
  <w:style w:type="paragraph" w:customStyle="1" w:styleId="HotRoute">
    <w:name w:val="Hot Route"/>
    <w:basedOn w:val="Normal"/>
    <w:link w:val="HotRouteChar0"/>
    <w:qFormat/>
    <w:rsid w:val="007C413E"/>
    <w:pPr>
      <w:ind w:left="144"/>
    </w:pPr>
    <w:rPr>
      <w:rFonts w:eastAsia="Times New Roman"/>
    </w:rPr>
  </w:style>
  <w:style w:type="paragraph" w:customStyle="1" w:styleId="Cardstyle0">
    <w:name w:val="Cardstyle"/>
    <w:basedOn w:val="Normal"/>
    <w:next w:val="Normal"/>
    <w:qFormat/>
    <w:rsid w:val="007C413E"/>
    <w:rPr>
      <w:rFonts w:eastAsia="Times New Roman"/>
    </w:rPr>
  </w:style>
  <w:style w:type="character" w:customStyle="1" w:styleId="Style12ptBoldUnderline1">
    <w:name w:val="Style 12 pt Bold Underline1"/>
    <w:basedOn w:val="DefaultParagraphFont"/>
    <w:rsid w:val="007C413E"/>
    <w:rPr>
      <w:b/>
      <w:bCs/>
      <w:sz w:val="24"/>
      <w:u w:val="single"/>
    </w:rPr>
  </w:style>
  <w:style w:type="character" w:customStyle="1" w:styleId="StyleEmphasisArial12ptBoldNotItalic">
    <w:name w:val="Style Emphasis + Arial 12 pt Bold Not Italic"/>
    <w:basedOn w:val="Emphasis"/>
    <w:rsid w:val="007C413E"/>
    <w:rPr>
      <w:rFonts w:ascii="Arial" w:hAnsi="Arial" w:cs="Times New Roman"/>
      <w:b w:val="0"/>
      <w:bCs/>
      <w:i/>
      <w:iCs/>
      <w:sz w:val="24"/>
      <w:u w:val="single"/>
      <w:bdr w:val="single" w:sz="8" w:space="0" w:color="auto"/>
    </w:rPr>
  </w:style>
  <w:style w:type="character" w:customStyle="1" w:styleId="DebateHighlighted">
    <w:name w:val="Debate Highlighted"/>
    <w:qFormat/>
    <w:rsid w:val="007C413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C413E"/>
    <w:rPr>
      <w:rFonts w:ascii="SimSun" w:eastAsia="SimSun" w:hAnsi="SimSun"/>
      <w:sz w:val="15"/>
      <w:lang w:eastAsia="zh-CN"/>
    </w:rPr>
  </w:style>
  <w:style w:type="paragraph" w:customStyle="1" w:styleId="UnreadText">
    <w:name w:val="Unread Text"/>
    <w:basedOn w:val="Normal"/>
    <w:next w:val="Normal"/>
    <w:link w:val="UnreadTextChar"/>
    <w:autoRedefine/>
    <w:qFormat/>
    <w:rsid w:val="007C413E"/>
    <w:pPr>
      <w:ind w:left="360"/>
    </w:pPr>
    <w:rPr>
      <w:rFonts w:ascii="SimSun" w:eastAsia="SimSun" w:hAnsi="SimSun"/>
      <w:sz w:val="15"/>
      <w:lang w:eastAsia="zh-CN"/>
    </w:rPr>
  </w:style>
  <w:style w:type="paragraph" w:customStyle="1" w:styleId="AuthorDate">
    <w:name w:val="AuthorDate"/>
    <w:next w:val="Normal"/>
    <w:link w:val="AuthorDateChar"/>
    <w:qFormat/>
    <w:rsid w:val="007C413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C413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C413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C413E"/>
    <w:rPr>
      <w:rFonts w:ascii="Times New Roman" w:hAnsi="Times New Roman"/>
      <w:sz w:val="20"/>
      <w:u w:val="single"/>
      <w:bdr w:val="none" w:sz="0" w:space="0" w:color="auto"/>
      <w:shd w:val="clear" w:color="auto" w:fill="C0C0C0"/>
    </w:rPr>
  </w:style>
  <w:style w:type="character" w:customStyle="1" w:styleId="smallChar">
    <w:name w:val="small Char"/>
    <w:rsid w:val="007C413E"/>
    <w:rPr>
      <w:rFonts w:ascii="Calibri" w:eastAsia="Calibri" w:hAnsi="Calibri" w:cs="Calibri"/>
      <w:sz w:val="16"/>
      <w:szCs w:val="20"/>
      <w:lang w:val="x-none" w:eastAsia="x-none"/>
    </w:rPr>
  </w:style>
  <w:style w:type="paragraph" w:customStyle="1" w:styleId="HotRoute0">
    <w:name w:val="Hot Route!"/>
    <w:basedOn w:val="Normal"/>
    <w:qFormat/>
    <w:rsid w:val="007C413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C413E"/>
    <w:rPr>
      <w:rFonts w:ascii="Times New Roman" w:hAnsi="Times New Roman" w:cs="Times New Roman"/>
      <w:sz w:val="16"/>
      <w:szCs w:val="16"/>
    </w:rPr>
  </w:style>
  <w:style w:type="character" w:customStyle="1" w:styleId="BodyText2Char1">
    <w:name w:val="Body Text 2 Char1"/>
    <w:basedOn w:val="DefaultParagraphFont"/>
    <w:semiHidden/>
    <w:rsid w:val="007C413E"/>
    <w:rPr>
      <w:rFonts w:ascii="Times New Roman" w:hAnsi="Times New Roman" w:cs="Times New Roman"/>
      <w:sz w:val="20"/>
    </w:rPr>
  </w:style>
  <w:style w:type="character" w:customStyle="1" w:styleId="Heading2Char1CharCharCharCharCharC">
    <w:name w:val="Heading 2 Char1 Char Char Char Char Char C"/>
    <w:rsid w:val="007C413E"/>
    <w:rPr>
      <w:rFonts w:cs="Arial"/>
      <w:b/>
      <w:bCs/>
      <w:iCs/>
      <w:sz w:val="24"/>
      <w:szCs w:val="28"/>
      <w:lang w:val="en-US" w:eastAsia="en-US" w:bidi="ar-SA"/>
    </w:rPr>
  </w:style>
  <w:style w:type="character" w:customStyle="1" w:styleId="underline1">
    <w:name w:val="underline1"/>
    <w:basedOn w:val="DefaultParagraphFont"/>
    <w:rsid w:val="007C413E"/>
    <w:rPr>
      <w:u w:val="single"/>
    </w:rPr>
  </w:style>
  <w:style w:type="character" w:customStyle="1" w:styleId="author0">
    <w:name w:val="author"/>
    <w:basedOn w:val="DefaultParagraphFont"/>
    <w:rsid w:val="007C413E"/>
    <w:rPr>
      <w:rFonts w:ascii="Times New Roman" w:hAnsi="Times New Roman"/>
      <w:b/>
      <w:sz w:val="24"/>
    </w:rPr>
  </w:style>
  <w:style w:type="character" w:customStyle="1" w:styleId="FontStyle291">
    <w:name w:val="Font Style291"/>
    <w:basedOn w:val="DefaultParagraphFont"/>
    <w:uiPriority w:val="99"/>
    <w:rsid w:val="007C413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C413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C413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C413E"/>
    <w:rPr>
      <w:rFonts w:ascii="Calibri" w:eastAsia="Times New Roman" w:hAnsi="Calibri"/>
    </w:rPr>
  </w:style>
  <w:style w:type="paragraph" w:customStyle="1" w:styleId="Cards1">
    <w:name w:val="Cards1"/>
    <w:basedOn w:val="Normal"/>
    <w:link w:val="Cards1Char"/>
    <w:qFormat/>
    <w:rsid w:val="007C413E"/>
    <w:pPr>
      <w:ind w:left="288"/>
    </w:pPr>
    <w:rPr>
      <w:rFonts w:eastAsia="Times New Roman"/>
      <w:u w:val="single"/>
    </w:rPr>
  </w:style>
  <w:style w:type="character" w:customStyle="1" w:styleId="Cards1Char">
    <w:name w:val="Cards1 Char"/>
    <w:basedOn w:val="DefaultParagraphFont"/>
    <w:link w:val="Cards1"/>
    <w:rsid w:val="007C413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7C413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C413E"/>
    <w:rPr>
      <w:rFonts w:ascii="Arial" w:eastAsia="Calibri" w:hAnsi="Arial" w:cs="Arial"/>
      <w:u w:val="single"/>
    </w:rPr>
  </w:style>
  <w:style w:type="character" w:customStyle="1" w:styleId="EmphasizeThis">
    <w:name w:val="EmphasizeThis"/>
    <w:rsid w:val="007C413E"/>
    <w:rPr>
      <w:rFonts w:ascii="Georgia" w:hAnsi="Georgia"/>
      <w:b/>
      <w:iCs/>
      <w:sz w:val="24"/>
      <w:u w:val="thick"/>
    </w:rPr>
  </w:style>
  <w:style w:type="paragraph" w:customStyle="1" w:styleId="Stylecard8pt">
    <w:name w:val="Style card + 8 pt"/>
    <w:basedOn w:val="Normal"/>
    <w:link w:val="Stylecard8ptChar"/>
    <w:qFormat/>
    <w:rsid w:val="007C413E"/>
    <w:pPr>
      <w:ind w:left="288" w:right="288"/>
    </w:pPr>
    <w:rPr>
      <w:rFonts w:cs="Calibri"/>
      <w:color w:val="000000"/>
      <w:u w:val="single"/>
      <w:lang w:eastAsia="ar-SA"/>
    </w:rPr>
  </w:style>
  <w:style w:type="character" w:customStyle="1" w:styleId="Stylecard8ptChar">
    <w:name w:val="Style card + 8 pt Char"/>
    <w:basedOn w:val="cardChar"/>
    <w:link w:val="Stylecard8pt"/>
    <w:rsid w:val="007C413E"/>
    <w:rPr>
      <w:rFonts w:ascii="Calibri" w:hAnsi="Calibri" w:cs="Calibri"/>
      <w:color w:val="000000"/>
      <w:u w:val="single"/>
      <w:lang w:eastAsia="ar-SA"/>
    </w:rPr>
  </w:style>
  <w:style w:type="character" w:customStyle="1" w:styleId="bhl">
    <w:name w:val="bhl"/>
    <w:basedOn w:val="DefaultParagraphFont"/>
    <w:rsid w:val="007C413E"/>
  </w:style>
  <w:style w:type="paragraph" w:customStyle="1" w:styleId="TagGA11">
    <w:name w:val="Tag GA 11"/>
    <w:basedOn w:val="TOC1"/>
    <w:qFormat/>
    <w:rsid w:val="007C413E"/>
    <w:pPr>
      <w:spacing w:before="0" w:after="160"/>
    </w:pPr>
    <w:rPr>
      <w:rFonts w:eastAsia="Calibri"/>
      <w:u w:val="none"/>
      <w:lang w:bidi="ar-SA"/>
    </w:rPr>
  </w:style>
  <w:style w:type="paragraph" w:customStyle="1" w:styleId="CiteCard">
    <w:name w:val="Cite/Card"/>
    <w:basedOn w:val="TOC2"/>
    <w:qFormat/>
    <w:rsid w:val="007C413E"/>
    <w:pPr>
      <w:tabs>
        <w:tab w:val="left" w:pos="4360"/>
      </w:tabs>
      <w:ind w:left="220"/>
    </w:pPr>
    <w:rPr>
      <w:rFonts w:eastAsia="Calibri"/>
      <w:sz w:val="22"/>
      <w:lang w:bidi="ar-SA"/>
    </w:rPr>
  </w:style>
  <w:style w:type="character" w:customStyle="1" w:styleId="CardTextUnderlinedChar">
    <w:name w:val="Card Text Underlined Char"/>
    <w:basedOn w:val="DefaultParagraphFont"/>
    <w:rsid w:val="007C413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C413E"/>
    <w:rPr>
      <w:sz w:val="16"/>
      <w:szCs w:val="16"/>
    </w:rPr>
  </w:style>
  <w:style w:type="character" w:customStyle="1" w:styleId="DocumentMapChar1">
    <w:name w:val="Document Map Char1"/>
    <w:basedOn w:val="DefaultParagraphFont"/>
    <w:uiPriority w:val="99"/>
    <w:rsid w:val="007C413E"/>
    <w:rPr>
      <w:rFonts w:ascii="Tahoma" w:hAnsi="Tahoma" w:cs="Tahoma"/>
      <w:sz w:val="16"/>
      <w:szCs w:val="16"/>
    </w:rPr>
  </w:style>
  <w:style w:type="character" w:customStyle="1" w:styleId="addmd">
    <w:name w:val="addmd"/>
    <w:basedOn w:val="DefaultParagraphFont"/>
    <w:rsid w:val="007C413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C413E"/>
    <w:rPr>
      <w:rFonts w:ascii="Arial" w:hAnsi="Arial"/>
      <w:b/>
      <w:sz w:val="26"/>
    </w:rPr>
  </w:style>
  <w:style w:type="paragraph" w:styleId="FootnoteText">
    <w:name w:val="footnote text"/>
    <w:basedOn w:val="Normal"/>
    <w:link w:val="FootnoteTextChar"/>
    <w:unhideWhenUsed/>
    <w:rsid w:val="007C413E"/>
    <w:rPr>
      <w:rFonts w:eastAsia="Calibri"/>
      <w:szCs w:val="20"/>
      <w:lang w:eastAsia="zh-CN"/>
    </w:rPr>
  </w:style>
  <w:style w:type="character" w:customStyle="1" w:styleId="FootnoteTextChar">
    <w:name w:val="Footnote Text Char"/>
    <w:basedOn w:val="DefaultParagraphFont"/>
    <w:link w:val="FootnoteText"/>
    <w:rsid w:val="007C413E"/>
    <w:rPr>
      <w:rFonts w:ascii="Calibri" w:eastAsia="Calibri" w:hAnsi="Calibri"/>
      <w:szCs w:val="20"/>
      <w:lang w:eastAsia="zh-CN"/>
    </w:rPr>
  </w:style>
  <w:style w:type="character" w:customStyle="1" w:styleId="UnderlinedTextCharChar">
    <w:name w:val="Underlined Text Char Char"/>
    <w:basedOn w:val="DefaultParagraphFont"/>
    <w:rsid w:val="007C413E"/>
    <w:rPr>
      <w:rFonts w:cs="Arial"/>
      <w:bCs/>
      <w:noProof w:val="0"/>
      <w:szCs w:val="26"/>
      <w:u w:val="single"/>
      <w:lang w:val="en-US" w:eastAsia="en-US" w:bidi="ar-SA"/>
    </w:rPr>
  </w:style>
  <w:style w:type="character" w:customStyle="1" w:styleId="StyleTimesNewRoman12ptBold">
    <w:name w:val="Style Times New Roman 12 pt Bold"/>
    <w:rsid w:val="007C413E"/>
    <w:rPr>
      <w:b/>
      <w:bCs/>
      <w:sz w:val="24"/>
    </w:rPr>
  </w:style>
  <w:style w:type="character" w:customStyle="1" w:styleId="CardText1Char">
    <w:name w:val="Card Text 1 Char"/>
    <w:rsid w:val="007C413E"/>
    <w:rPr>
      <w:rFonts w:ascii="Georgia" w:hAnsi="Georgia"/>
      <w:color w:val="000000"/>
      <w:sz w:val="22"/>
      <w:szCs w:val="22"/>
      <w:u w:val="single"/>
    </w:rPr>
  </w:style>
  <w:style w:type="character" w:customStyle="1" w:styleId="BoldUnderlining">
    <w:name w:val="Bold Underlining"/>
    <w:rsid w:val="007C413E"/>
    <w:rPr>
      <w:u w:val="single"/>
    </w:rPr>
  </w:style>
  <w:style w:type="character" w:customStyle="1" w:styleId="Intemphasis">
    <w:name w:val="Intemphasis"/>
    <w:uiPriority w:val="1"/>
    <w:qFormat/>
    <w:rsid w:val="007C413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C413E"/>
    <w:pPr>
      <w:ind w:left="288" w:right="288"/>
    </w:pPr>
    <w:rPr>
      <w:szCs w:val="16"/>
    </w:rPr>
  </w:style>
  <w:style w:type="character" w:customStyle="1" w:styleId="cardtextChar2">
    <w:name w:val="cardtext Char"/>
    <w:basedOn w:val="DefaultParagraphFont"/>
    <w:link w:val="cardtext0"/>
    <w:rsid w:val="007C413E"/>
    <w:rPr>
      <w:rFonts w:ascii="Calibri" w:hAnsi="Calibri"/>
      <w:szCs w:val="16"/>
    </w:rPr>
  </w:style>
  <w:style w:type="character" w:customStyle="1" w:styleId="BoldUnderlineChar1">
    <w:name w:val="BoldUnderline Char1"/>
    <w:rsid w:val="007C413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C413E"/>
    <w:pPr>
      <w:spacing w:after="200"/>
      <w:contextualSpacing/>
    </w:pPr>
    <w:rPr>
      <w:rFonts w:eastAsia="Calibri"/>
      <w:u w:val="single"/>
    </w:rPr>
  </w:style>
  <w:style w:type="character" w:customStyle="1" w:styleId="UnderlinedCardTextChar">
    <w:name w:val="Underlined Card Text Char"/>
    <w:link w:val="UnderlinedCardText"/>
    <w:rsid w:val="007C413E"/>
    <w:rPr>
      <w:rFonts w:ascii="Calibri" w:eastAsia="Calibri" w:hAnsi="Calibri"/>
      <w:u w:val="single"/>
    </w:rPr>
  </w:style>
  <w:style w:type="character" w:customStyle="1" w:styleId="Hyperlink6">
    <w:name w:val="Hyperlink6"/>
    <w:basedOn w:val="DefaultParagraphFont"/>
    <w:rsid w:val="007C413E"/>
    <w:rPr>
      <w:color w:val="3300CC"/>
      <w:u w:val="single"/>
    </w:rPr>
  </w:style>
  <w:style w:type="paragraph" w:customStyle="1" w:styleId="Tag12">
    <w:name w:val="Tag12"/>
    <w:basedOn w:val="Normal"/>
    <w:qFormat/>
    <w:rsid w:val="007C413E"/>
    <w:pPr>
      <w:contextualSpacing/>
    </w:pPr>
    <w:rPr>
      <w:rFonts w:eastAsia="Cambria"/>
      <w:b/>
    </w:rPr>
  </w:style>
  <w:style w:type="paragraph" w:customStyle="1" w:styleId="Shrink8">
    <w:name w:val="Shrink8"/>
    <w:basedOn w:val="Normal"/>
    <w:qFormat/>
    <w:rsid w:val="007C413E"/>
    <w:rPr>
      <w:rFonts w:eastAsia="Cambria"/>
    </w:rPr>
  </w:style>
  <w:style w:type="character" w:customStyle="1" w:styleId="highlight2">
    <w:name w:val="highlight2"/>
    <w:rsid w:val="007C413E"/>
    <w:rPr>
      <w:rFonts w:ascii="Arial" w:hAnsi="Arial"/>
      <w:b/>
      <w:sz w:val="19"/>
      <w:u w:val="thick"/>
      <w:bdr w:val="none" w:sz="0" w:space="0" w:color="auto"/>
      <w:shd w:val="clear" w:color="auto" w:fill="auto"/>
    </w:rPr>
  </w:style>
  <w:style w:type="character" w:customStyle="1" w:styleId="citation">
    <w:name w:val="citation"/>
    <w:basedOn w:val="DefaultParagraphFont"/>
    <w:rsid w:val="007C413E"/>
  </w:style>
  <w:style w:type="paragraph" w:customStyle="1" w:styleId="UnderlineText">
    <w:name w:val="Underline Text"/>
    <w:basedOn w:val="Normal"/>
    <w:link w:val="UnderlineTextChar"/>
    <w:qFormat/>
    <w:rsid w:val="007C413E"/>
    <w:pPr>
      <w:ind w:left="288"/>
    </w:pPr>
    <w:rPr>
      <w:rFonts w:eastAsia="Times New Roman"/>
      <w:u w:val="single"/>
    </w:rPr>
  </w:style>
  <w:style w:type="character" w:customStyle="1" w:styleId="UnderlineTextChar">
    <w:name w:val="Underline Text Char"/>
    <w:basedOn w:val="DefaultParagraphFont"/>
    <w:link w:val="UnderlineText"/>
    <w:rsid w:val="007C413E"/>
    <w:rPr>
      <w:rFonts w:ascii="Calibri" w:eastAsia="Times New Roman" w:hAnsi="Calibri"/>
      <w:u w:val="single"/>
    </w:rPr>
  </w:style>
  <w:style w:type="character" w:customStyle="1" w:styleId="il">
    <w:name w:val="il"/>
    <w:basedOn w:val="DefaultParagraphFont"/>
    <w:rsid w:val="007C413E"/>
  </w:style>
  <w:style w:type="character" w:customStyle="1" w:styleId="commentstext">
    <w:name w:val="comments_text"/>
    <w:uiPriority w:val="99"/>
    <w:rsid w:val="007C413E"/>
    <w:rPr>
      <w:rFonts w:cs="Times New Roman"/>
    </w:rPr>
  </w:style>
  <w:style w:type="paragraph" w:customStyle="1" w:styleId="Heading42">
    <w:name w:val="Heading 42"/>
    <w:basedOn w:val="Normal"/>
    <w:qFormat/>
    <w:rsid w:val="007C413E"/>
    <w:rPr>
      <w:rFonts w:eastAsia="Times New Roman"/>
    </w:rPr>
  </w:style>
  <w:style w:type="paragraph" w:customStyle="1" w:styleId="DebateNormal">
    <w:name w:val="DebateNormal"/>
    <w:basedOn w:val="Normal"/>
    <w:link w:val="DebateNormalChar"/>
    <w:qFormat/>
    <w:rsid w:val="007C413E"/>
    <w:pPr>
      <w:spacing w:line="276" w:lineRule="auto"/>
    </w:pPr>
    <w:rPr>
      <w:rFonts w:eastAsia="Calibri"/>
      <w:szCs w:val="20"/>
    </w:rPr>
  </w:style>
  <w:style w:type="character" w:customStyle="1" w:styleId="DebateNormalChar">
    <w:name w:val="DebateNormal Char"/>
    <w:basedOn w:val="DefaultParagraphFont"/>
    <w:link w:val="DebateNormal"/>
    <w:rsid w:val="007C413E"/>
    <w:rPr>
      <w:rFonts w:ascii="Calibri" w:eastAsia="Calibri" w:hAnsi="Calibri"/>
      <w:szCs w:val="20"/>
    </w:rPr>
  </w:style>
  <w:style w:type="paragraph" w:customStyle="1" w:styleId="DebateEmphasis">
    <w:name w:val="DebateEmphasis"/>
    <w:basedOn w:val="Normal"/>
    <w:link w:val="DebateEmphasisChar"/>
    <w:qFormat/>
    <w:rsid w:val="007C413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C413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C413E"/>
    <w:rPr>
      <w:rFonts w:ascii="Times New Roman" w:eastAsia="Cambria" w:hAnsi="Times New Roman" w:cs="Times New Roman"/>
      <w:sz w:val="20"/>
      <w:szCs w:val="22"/>
    </w:rPr>
  </w:style>
  <w:style w:type="paragraph" w:customStyle="1" w:styleId="NormalCite">
    <w:name w:val="NormalCite"/>
    <w:link w:val="NormalCiteChar"/>
    <w:qFormat/>
    <w:rsid w:val="007C413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C413E"/>
    <w:rPr>
      <w:rFonts w:ascii="Times New Roman" w:hAnsi="Times New Roman" w:cs="Times New Roman"/>
      <w:sz w:val="18"/>
    </w:rPr>
  </w:style>
  <w:style w:type="character" w:customStyle="1" w:styleId="articletext">
    <w:name w:val="articletext"/>
    <w:basedOn w:val="DefaultParagraphFont"/>
    <w:rsid w:val="007C413E"/>
  </w:style>
  <w:style w:type="character" w:customStyle="1" w:styleId="grey10">
    <w:name w:val="grey10"/>
    <w:basedOn w:val="DefaultParagraphFont"/>
    <w:rsid w:val="007C413E"/>
  </w:style>
  <w:style w:type="character" w:customStyle="1" w:styleId="navy13bd">
    <w:name w:val="navy13bd"/>
    <w:basedOn w:val="DefaultParagraphFont"/>
    <w:rsid w:val="007C413E"/>
  </w:style>
  <w:style w:type="character" w:customStyle="1" w:styleId="Style9ptUnderline2">
    <w:name w:val="Style 9 pt Underline2"/>
    <w:basedOn w:val="DefaultParagraphFont"/>
    <w:rsid w:val="007C413E"/>
    <w:rPr>
      <w:sz w:val="20"/>
      <w:u w:val="single"/>
    </w:rPr>
  </w:style>
  <w:style w:type="character" w:customStyle="1" w:styleId="Style9ptBoldUnderline1">
    <w:name w:val="Style 9 pt Bold Underline1"/>
    <w:basedOn w:val="DefaultParagraphFont"/>
    <w:rsid w:val="007C413E"/>
    <w:rPr>
      <w:b/>
      <w:bCs/>
      <w:sz w:val="20"/>
      <w:u w:val="single"/>
    </w:rPr>
  </w:style>
  <w:style w:type="character" w:customStyle="1" w:styleId="TagsCharChar">
    <w:name w:val="Tags Char Char"/>
    <w:basedOn w:val="DefaultParagraphFont"/>
    <w:rsid w:val="007C413E"/>
    <w:rPr>
      <w:rFonts w:eastAsia="SimSun"/>
      <w:b/>
      <w:sz w:val="24"/>
      <w:lang w:val="en-US" w:eastAsia="zh-CN" w:bidi="ar-SA"/>
    </w:rPr>
  </w:style>
  <w:style w:type="paragraph" w:customStyle="1" w:styleId="cardCharCharCharChar">
    <w:name w:val="card Char Char Char Char"/>
    <w:basedOn w:val="Normal"/>
    <w:qFormat/>
    <w:rsid w:val="007C413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C413E"/>
    <w:rPr>
      <w:rFonts w:ascii="Times" w:eastAsia="Times New Roman" w:hAnsi="Times"/>
    </w:rPr>
  </w:style>
  <w:style w:type="paragraph" w:customStyle="1" w:styleId="CARD0">
    <w:name w:val="CARD"/>
    <w:basedOn w:val="Normal"/>
    <w:link w:val="CARDChar1"/>
    <w:qFormat/>
    <w:rsid w:val="007C413E"/>
    <w:rPr>
      <w:rFonts w:eastAsia="Times New Roman"/>
      <w:u w:val="single"/>
    </w:rPr>
  </w:style>
  <w:style w:type="character" w:customStyle="1" w:styleId="CARDChar1">
    <w:name w:val="CARD Char"/>
    <w:basedOn w:val="DefaultParagraphFont"/>
    <w:link w:val="CARD0"/>
    <w:rsid w:val="007C413E"/>
    <w:rPr>
      <w:rFonts w:ascii="Calibri" w:eastAsia="Times New Roman" w:hAnsi="Calibri"/>
      <w:u w:val="single"/>
    </w:rPr>
  </w:style>
  <w:style w:type="paragraph" w:customStyle="1" w:styleId="Normal2">
    <w:name w:val="Normal2"/>
    <w:basedOn w:val="Normal"/>
    <w:qFormat/>
    <w:rsid w:val="007C413E"/>
    <w:rPr>
      <w:rFonts w:eastAsia="Times New Roman"/>
    </w:rPr>
  </w:style>
  <w:style w:type="character" w:customStyle="1" w:styleId="Style11ptThickunderline">
    <w:name w:val="Style 11 pt Thick underline"/>
    <w:rsid w:val="007C413E"/>
    <w:rPr>
      <w:rFonts w:ascii="Times New Roman" w:hAnsi="Times New Roman"/>
      <w:sz w:val="20"/>
      <w:u w:val="single"/>
    </w:rPr>
  </w:style>
  <w:style w:type="character" w:customStyle="1" w:styleId="Style11ptBoldThickunderline">
    <w:name w:val="Style 11 pt Bold Thick underline"/>
    <w:rsid w:val="007C413E"/>
    <w:rPr>
      <w:rFonts w:ascii="Times New Roman" w:hAnsi="Times New Roman"/>
      <w:b/>
      <w:bCs/>
      <w:sz w:val="20"/>
      <w:u w:val="single"/>
    </w:rPr>
  </w:style>
  <w:style w:type="character" w:styleId="FootnoteReference">
    <w:name w:val="footnote reference"/>
    <w:unhideWhenUsed/>
    <w:rsid w:val="007C413E"/>
    <w:rPr>
      <w:vertAlign w:val="superscript"/>
    </w:rPr>
  </w:style>
  <w:style w:type="character" w:customStyle="1" w:styleId="CharChar5">
    <w:name w:val="Char Char5"/>
    <w:rsid w:val="007C413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C413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C413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7C413E"/>
    <w:rPr>
      <w:u w:val="single"/>
    </w:rPr>
  </w:style>
  <w:style w:type="character" w:customStyle="1" w:styleId="StyleUnderlineBoldIndent11ptChar">
    <w:name w:val="Style Underline + Bold Indent + 11 pt Char"/>
    <w:link w:val="StyleUnderlineBoldIndent11pt"/>
    <w:rsid w:val="007C413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7C413E"/>
    <w:rPr>
      <w:b/>
      <w:bCs/>
      <w:u w:val="single"/>
    </w:rPr>
  </w:style>
  <w:style w:type="character" w:customStyle="1" w:styleId="StyleUnderlineBoldIndent11ptBoldChar">
    <w:name w:val="Style Underline + Bold Indent + 11 pt Bold Char"/>
    <w:link w:val="StyleUnderlineBoldIndent11ptBold"/>
    <w:rsid w:val="007C413E"/>
    <w:rPr>
      <w:rFonts w:ascii="Calibri" w:eastAsia="Times New Roman" w:hAnsi="Calibri"/>
      <w:b/>
      <w:bCs/>
      <w:szCs w:val="20"/>
      <w:u w:val="single"/>
    </w:rPr>
  </w:style>
  <w:style w:type="paragraph" w:customStyle="1" w:styleId="Normal20pt">
    <w:name w:val="Normal  + 20 pt"/>
    <w:basedOn w:val="Normal"/>
    <w:uiPriority w:val="6"/>
    <w:qFormat/>
    <w:rsid w:val="007C413E"/>
    <w:rPr>
      <w:bCs/>
      <w:u w:val="single"/>
    </w:rPr>
  </w:style>
  <w:style w:type="character" w:customStyle="1" w:styleId="StyleStyle4CharTimesNewRoman11pt">
    <w:name w:val="Style Style4 Char + Times New Roman 11 pt"/>
    <w:basedOn w:val="DefaultParagraphFont"/>
    <w:rsid w:val="007C413E"/>
    <w:rPr>
      <w:rFonts w:ascii="Times New Roman" w:hAnsi="Times New Roman"/>
      <w:sz w:val="20"/>
      <w:szCs w:val="24"/>
      <w:u w:val="single"/>
      <w:lang w:val="en-US" w:eastAsia="en-US" w:bidi="ar-SA"/>
    </w:rPr>
  </w:style>
  <w:style w:type="paragraph" w:customStyle="1" w:styleId="author-name">
    <w:name w:val="author-name"/>
    <w:basedOn w:val="Normal"/>
    <w:qFormat/>
    <w:rsid w:val="007C413E"/>
    <w:pPr>
      <w:spacing w:before="100" w:beforeAutospacing="1" w:after="100" w:afterAutospacing="1"/>
    </w:pPr>
    <w:rPr>
      <w:rFonts w:eastAsia="Times New Roman"/>
    </w:rPr>
  </w:style>
  <w:style w:type="paragraph" w:customStyle="1" w:styleId="author-credentials">
    <w:name w:val="author-credentials"/>
    <w:basedOn w:val="Normal"/>
    <w:rsid w:val="007C413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C413E"/>
    <w:rPr>
      <w:rFonts w:ascii="Consolas" w:hAnsi="Consolas" w:cs="Consolas"/>
      <w:sz w:val="20"/>
      <w:szCs w:val="20"/>
    </w:rPr>
  </w:style>
  <w:style w:type="character" w:customStyle="1" w:styleId="StyleStyle4CharTimesNewRoman11ptBold">
    <w:name w:val="Style Style4 Char + Times New Roman 11 pt Bold"/>
    <w:basedOn w:val="DefaultParagraphFont"/>
    <w:rsid w:val="007C413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C413E"/>
    <w:rPr>
      <w:rFonts w:ascii="Times New Roman" w:hAnsi="Times New Roman"/>
      <w:i/>
      <w:iCs/>
      <w:sz w:val="20"/>
      <w:szCs w:val="24"/>
      <w:u w:val="single"/>
      <w:lang w:val="en-US" w:eastAsia="en-US" w:bidi="ar-SA"/>
    </w:rPr>
  </w:style>
  <w:style w:type="character" w:customStyle="1" w:styleId="headline">
    <w:name w:val="headline"/>
    <w:basedOn w:val="DefaultParagraphFont"/>
    <w:rsid w:val="007C413E"/>
  </w:style>
  <w:style w:type="character" w:customStyle="1" w:styleId="CharChar4">
    <w:name w:val="Char Char4"/>
    <w:basedOn w:val="DefaultParagraphFont"/>
    <w:rsid w:val="007C413E"/>
    <w:rPr>
      <w:rFonts w:cs="Arial"/>
      <w:b/>
      <w:bCs/>
      <w:iCs/>
      <w:szCs w:val="28"/>
      <w:lang w:val="en-US" w:eastAsia="en-US" w:bidi="ar-SA"/>
    </w:rPr>
  </w:style>
  <w:style w:type="character" w:customStyle="1" w:styleId="yshortcuts">
    <w:name w:val="yshortcuts"/>
    <w:basedOn w:val="DefaultParagraphFont"/>
    <w:rsid w:val="007C413E"/>
  </w:style>
  <w:style w:type="character" w:customStyle="1" w:styleId="HotRouteChar0">
    <w:name w:val="Hot Route Char"/>
    <w:link w:val="HotRoute"/>
    <w:rsid w:val="007C413E"/>
    <w:rPr>
      <w:rFonts w:ascii="Calibri" w:eastAsia="Times New Roman" w:hAnsi="Calibri"/>
    </w:rPr>
  </w:style>
  <w:style w:type="paragraph" w:styleId="PlainText">
    <w:name w:val="Plain Text"/>
    <w:basedOn w:val="Normal"/>
    <w:link w:val="PlainTextChar"/>
    <w:rsid w:val="007C413E"/>
    <w:rPr>
      <w:rFonts w:ascii="Courier New" w:eastAsia="Times New Roman" w:hAnsi="Courier New" w:cs="Courier New"/>
      <w:szCs w:val="20"/>
    </w:rPr>
  </w:style>
  <w:style w:type="character" w:customStyle="1" w:styleId="PlainTextChar">
    <w:name w:val="Plain Text Char"/>
    <w:basedOn w:val="DefaultParagraphFont"/>
    <w:link w:val="PlainText"/>
    <w:rsid w:val="007C413E"/>
    <w:rPr>
      <w:rFonts w:ascii="Courier New" w:eastAsia="Times New Roman" w:hAnsi="Courier New" w:cs="Courier New"/>
      <w:szCs w:val="20"/>
    </w:rPr>
  </w:style>
  <w:style w:type="character" w:customStyle="1" w:styleId="senselabelstart">
    <w:name w:val="sense_label start"/>
    <w:basedOn w:val="DefaultParagraphFont"/>
    <w:rsid w:val="007C413E"/>
  </w:style>
  <w:style w:type="character" w:customStyle="1" w:styleId="sensecontent">
    <w:name w:val="sense_content"/>
    <w:basedOn w:val="DefaultParagraphFont"/>
    <w:rsid w:val="007C413E"/>
  </w:style>
  <w:style w:type="character" w:customStyle="1" w:styleId="vi">
    <w:name w:val="vi"/>
    <w:basedOn w:val="DefaultParagraphFont"/>
    <w:rsid w:val="007C413E"/>
  </w:style>
  <w:style w:type="character" w:customStyle="1" w:styleId="italic">
    <w:name w:val="italic"/>
    <w:basedOn w:val="DefaultParagraphFont"/>
    <w:rsid w:val="007C413E"/>
  </w:style>
  <w:style w:type="paragraph" w:customStyle="1" w:styleId="Microtext0">
    <w:name w:val="Microtext"/>
    <w:basedOn w:val="Normal"/>
    <w:next w:val="Normal"/>
    <w:link w:val="MicrotextChar0"/>
    <w:qFormat/>
    <w:rsid w:val="007C413E"/>
    <w:rPr>
      <w:sz w:val="12"/>
    </w:rPr>
  </w:style>
  <w:style w:type="character" w:customStyle="1" w:styleId="MicrotextChar0">
    <w:name w:val="Microtext Char"/>
    <w:link w:val="Microtext0"/>
    <w:rsid w:val="007C413E"/>
    <w:rPr>
      <w:rFonts w:ascii="Calibri" w:hAnsi="Calibri"/>
      <w:sz w:val="12"/>
    </w:rPr>
  </w:style>
  <w:style w:type="character" w:customStyle="1" w:styleId="st">
    <w:name w:val="st"/>
    <w:basedOn w:val="DefaultParagraphFont"/>
    <w:rsid w:val="007C413E"/>
  </w:style>
  <w:style w:type="paragraph" w:customStyle="1" w:styleId="Style6">
    <w:name w:val="Style6"/>
    <w:basedOn w:val="Normal"/>
    <w:link w:val="Style6Char"/>
    <w:autoRedefine/>
    <w:qFormat/>
    <w:rsid w:val="007C413E"/>
    <w:rPr>
      <w:b/>
    </w:rPr>
  </w:style>
  <w:style w:type="character" w:customStyle="1" w:styleId="Style6Char">
    <w:name w:val="Style6 Char"/>
    <w:basedOn w:val="DefaultParagraphFont"/>
    <w:link w:val="Style6"/>
    <w:rsid w:val="007C413E"/>
    <w:rPr>
      <w:rFonts w:ascii="Calibri" w:hAnsi="Calibri"/>
      <w:b/>
    </w:rPr>
  </w:style>
  <w:style w:type="paragraph" w:customStyle="1" w:styleId="Style11">
    <w:name w:val="Style11"/>
    <w:basedOn w:val="Normal"/>
    <w:link w:val="Style11Char"/>
    <w:qFormat/>
    <w:rsid w:val="007C413E"/>
    <w:rPr>
      <w:rFonts w:eastAsia="Times New Roman"/>
      <w:b/>
      <w:szCs w:val="20"/>
      <w:u w:val="thick"/>
    </w:rPr>
  </w:style>
  <w:style w:type="paragraph" w:customStyle="1" w:styleId="Style12">
    <w:name w:val="Style12"/>
    <w:basedOn w:val="Normal"/>
    <w:link w:val="Style12Char"/>
    <w:qFormat/>
    <w:rsid w:val="007C413E"/>
    <w:rPr>
      <w:rFonts w:eastAsia="Times New Roman"/>
      <w:b/>
      <w:u w:val="thick"/>
    </w:rPr>
  </w:style>
  <w:style w:type="character" w:customStyle="1" w:styleId="Style11Char">
    <w:name w:val="Style11 Char"/>
    <w:basedOn w:val="DefaultParagraphFont"/>
    <w:link w:val="Style11"/>
    <w:rsid w:val="007C413E"/>
    <w:rPr>
      <w:rFonts w:ascii="Calibri" w:eastAsia="Times New Roman" w:hAnsi="Calibri"/>
      <w:b/>
      <w:szCs w:val="20"/>
      <w:u w:val="thick"/>
    </w:rPr>
  </w:style>
  <w:style w:type="character" w:customStyle="1" w:styleId="Style12Char">
    <w:name w:val="Style12 Char"/>
    <w:basedOn w:val="DefaultParagraphFont"/>
    <w:link w:val="Style12"/>
    <w:rsid w:val="007C413E"/>
    <w:rPr>
      <w:rFonts w:ascii="Calibri" w:eastAsia="Times New Roman" w:hAnsi="Calibri"/>
      <w:b/>
      <w:u w:val="thick"/>
    </w:rPr>
  </w:style>
  <w:style w:type="character" w:customStyle="1" w:styleId="caps-label">
    <w:name w:val="caps-label"/>
    <w:basedOn w:val="DefaultParagraphFont"/>
    <w:rsid w:val="007C413E"/>
  </w:style>
  <w:style w:type="character" w:customStyle="1" w:styleId="wikiexternallink">
    <w:name w:val="wikiexternallink"/>
    <w:basedOn w:val="DefaultParagraphFont"/>
    <w:rsid w:val="007C413E"/>
  </w:style>
  <w:style w:type="character" w:customStyle="1" w:styleId="wikigeneratedlinkcontent">
    <w:name w:val="wikigeneratedlinkcontent"/>
    <w:basedOn w:val="DefaultParagraphFont"/>
    <w:rsid w:val="007C413E"/>
  </w:style>
  <w:style w:type="character" w:customStyle="1" w:styleId="ShrinkChar">
    <w:name w:val="Shrink Char"/>
    <w:link w:val="Shrink"/>
    <w:locked/>
    <w:rsid w:val="007C413E"/>
    <w:rPr>
      <w:rFonts w:ascii="Garamond" w:eastAsia="Times New Roman" w:hAnsi="Garamond"/>
      <w:sz w:val="12"/>
    </w:rPr>
  </w:style>
  <w:style w:type="paragraph" w:customStyle="1" w:styleId="Shrink">
    <w:name w:val="Shrink"/>
    <w:link w:val="ShrinkChar"/>
    <w:qFormat/>
    <w:rsid w:val="007C413E"/>
    <w:pPr>
      <w:spacing w:after="0" w:line="240" w:lineRule="auto"/>
      <w:ind w:left="288" w:right="288"/>
    </w:pPr>
    <w:rPr>
      <w:rFonts w:ascii="Garamond" w:eastAsia="Times New Roman" w:hAnsi="Garamond"/>
      <w:sz w:val="12"/>
    </w:rPr>
  </w:style>
  <w:style w:type="character" w:customStyle="1" w:styleId="aqj">
    <w:name w:val="aqj"/>
    <w:basedOn w:val="DefaultParagraphFont"/>
    <w:rsid w:val="007C413E"/>
  </w:style>
  <w:style w:type="character" w:customStyle="1" w:styleId="StyleStyleBoldUnderlineIntenseEmphasisUnderlineapple-style-s">
    <w:name w:val="Style Style Bold UnderlineIntense EmphasisUnderlineapple-style-s..."/>
    <w:basedOn w:val="DefaultParagraphFont"/>
    <w:rsid w:val="007C413E"/>
    <w:rPr>
      <w:b w:val="0"/>
      <w:bCs w:val="0"/>
      <w:sz w:val="22"/>
      <w:u w:val="single"/>
      <w:bdr w:val="none" w:sz="0" w:space="0" w:color="auto"/>
    </w:rPr>
  </w:style>
  <w:style w:type="paragraph" w:customStyle="1" w:styleId="blocktitle0">
    <w:name w:val="block title"/>
    <w:basedOn w:val="Normal"/>
    <w:link w:val="blocktitleChar"/>
    <w:autoRedefine/>
    <w:qFormat/>
    <w:rsid w:val="007C413E"/>
    <w:pPr>
      <w:spacing w:after="240"/>
      <w:jc w:val="center"/>
      <w:outlineLvl w:val="0"/>
    </w:pPr>
    <w:rPr>
      <w:rFonts w:eastAsia="Calibri"/>
      <w:b/>
      <w:caps/>
      <w:sz w:val="28"/>
      <w:szCs w:val="28"/>
      <w:lang w:val="es-ES"/>
    </w:rPr>
  </w:style>
  <w:style w:type="character" w:customStyle="1" w:styleId="Boxed">
    <w:name w:val="Boxed"/>
    <w:qFormat/>
    <w:rsid w:val="007C413E"/>
    <w:rPr>
      <w:rFonts w:ascii="Times New Roman" w:hAnsi="Times New Roman"/>
      <w:sz w:val="20"/>
      <w:bdr w:val="single" w:sz="6" w:space="0" w:color="auto"/>
    </w:rPr>
  </w:style>
  <w:style w:type="character" w:customStyle="1" w:styleId="UnderlineCard">
    <w:name w:val="Underline Card"/>
    <w:uiPriority w:val="6"/>
    <w:qFormat/>
    <w:rsid w:val="007C413E"/>
    <w:rPr>
      <w:rFonts w:ascii="Arial" w:hAnsi="Arial"/>
      <w:b w:val="0"/>
      <w:bCs/>
      <w:sz w:val="20"/>
      <w:u w:val="single"/>
    </w:rPr>
  </w:style>
  <w:style w:type="character" w:customStyle="1" w:styleId="story-author">
    <w:name w:val="story-author"/>
    <w:basedOn w:val="DefaultParagraphFont"/>
    <w:rsid w:val="007C413E"/>
  </w:style>
  <w:style w:type="paragraph" w:customStyle="1" w:styleId="type">
    <w:name w:val="type"/>
    <w:basedOn w:val="Normal"/>
    <w:qFormat/>
    <w:rsid w:val="007C413E"/>
    <w:pPr>
      <w:spacing w:before="100" w:beforeAutospacing="1" w:after="100" w:afterAutospacing="1"/>
    </w:pPr>
    <w:rPr>
      <w:rFonts w:eastAsia="Times New Roman"/>
    </w:rPr>
  </w:style>
  <w:style w:type="character" w:customStyle="1" w:styleId="institution">
    <w:name w:val="institution"/>
    <w:basedOn w:val="DefaultParagraphFont"/>
    <w:rsid w:val="007C413E"/>
  </w:style>
  <w:style w:type="character" w:customStyle="1" w:styleId="abodyblack3">
    <w:name w:val="abodyblack3"/>
    <w:basedOn w:val="DefaultParagraphFont"/>
    <w:rsid w:val="007C413E"/>
  </w:style>
  <w:style w:type="paragraph" w:customStyle="1" w:styleId="UnderlineChar2CharChar">
    <w:name w:val="Underline Char2 Char Char"/>
    <w:basedOn w:val="Normal"/>
    <w:link w:val="UnderlineChar2CharCharChar"/>
    <w:qFormat/>
    <w:rsid w:val="007C413E"/>
    <w:rPr>
      <w:rFonts w:eastAsia="MS Mincho"/>
      <w:szCs w:val="20"/>
      <w:u w:val="single"/>
    </w:rPr>
  </w:style>
  <w:style w:type="character" w:customStyle="1" w:styleId="UnderlineChar2CharCharChar">
    <w:name w:val="Underline Char2 Char Char Char"/>
    <w:link w:val="UnderlineChar2CharChar"/>
    <w:rsid w:val="007C413E"/>
    <w:rPr>
      <w:rFonts w:ascii="Calibri" w:eastAsia="MS Mincho" w:hAnsi="Calibri"/>
      <w:szCs w:val="20"/>
      <w:u w:val="single"/>
    </w:rPr>
  </w:style>
  <w:style w:type="character" w:customStyle="1" w:styleId="CharacterStyle1">
    <w:name w:val="Character Style 1"/>
    <w:rsid w:val="007C413E"/>
    <w:rPr>
      <w:sz w:val="20"/>
      <w:szCs w:val="20"/>
    </w:rPr>
  </w:style>
  <w:style w:type="character" w:customStyle="1" w:styleId="FontStyle177">
    <w:name w:val="Font Style177"/>
    <w:basedOn w:val="DefaultParagraphFont"/>
    <w:uiPriority w:val="99"/>
    <w:rsid w:val="007C413E"/>
    <w:rPr>
      <w:rFonts w:ascii="Times New Roman" w:hAnsi="Times New Roman" w:cs="Times New Roman"/>
      <w:sz w:val="20"/>
      <w:szCs w:val="20"/>
    </w:rPr>
  </w:style>
  <w:style w:type="character" w:customStyle="1" w:styleId="FontStyle173">
    <w:name w:val="Font Style173"/>
    <w:basedOn w:val="DefaultParagraphFont"/>
    <w:uiPriority w:val="99"/>
    <w:rsid w:val="007C413E"/>
    <w:rPr>
      <w:rFonts w:ascii="Times New Roman" w:hAnsi="Times New Roman" w:cs="Times New Roman"/>
      <w:sz w:val="14"/>
      <w:szCs w:val="14"/>
    </w:rPr>
  </w:style>
  <w:style w:type="character" w:customStyle="1" w:styleId="FontStyle151">
    <w:name w:val="Font Style151"/>
    <w:basedOn w:val="DefaultParagraphFont"/>
    <w:uiPriority w:val="99"/>
    <w:rsid w:val="007C413E"/>
    <w:rPr>
      <w:rFonts w:ascii="Arial Narrow" w:hAnsi="Arial Narrow" w:cs="Arial Narrow"/>
      <w:b/>
      <w:bCs/>
      <w:sz w:val="12"/>
      <w:szCs w:val="12"/>
    </w:rPr>
  </w:style>
  <w:style w:type="character" w:customStyle="1" w:styleId="FontStyle156">
    <w:name w:val="Font Style156"/>
    <w:basedOn w:val="DefaultParagraphFont"/>
    <w:uiPriority w:val="99"/>
    <w:rsid w:val="007C413E"/>
    <w:rPr>
      <w:rFonts w:ascii="Arial Narrow" w:hAnsi="Arial Narrow" w:cs="Arial Narrow"/>
      <w:sz w:val="8"/>
      <w:szCs w:val="8"/>
    </w:rPr>
  </w:style>
  <w:style w:type="character" w:customStyle="1" w:styleId="FontStyle160">
    <w:name w:val="Font Style160"/>
    <w:basedOn w:val="DefaultParagraphFont"/>
    <w:uiPriority w:val="99"/>
    <w:rsid w:val="007C413E"/>
    <w:rPr>
      <w:rFonts w:ascii="Times New Roman" w:hAnsi="Times New Roman" w:cs="Times New Roman"/>
      <w:b/>
      <w:bCs/>
      <w:sz w:val="20"/>
      <w:szCs w:val="20"/>
    </w:rPr>
  </w:style>
  <w:style w:type="character" w:customStyle="1" w:styleId="FontStyle178">
    <w:name w:val="Font Style178"/>
    <w:basedOn w:val="DefaultParagraphFont"/>
    <w:uiPriority w:val="99"/>
    <w:rsid w:val="007C413E"/>
    <w:rPr>
      <w:rFonts w:ascii="Times New Roman" w:hAnsi="Times New Roman" w:cs="Times New Roman"/>
      <w:sz w:val="18"/>
      <w:szCs w:val="18"/>
    </w:rPr>
  </w:style>
  <w:style w:type="paragraph" w:customStyle="1" w:styleId="Style14">
    <w:name w:val="Style14"/>
    <w:basedOn w:val="Normal"/>
    <w:uiPriority w:val="99"/>
    <w:qFormat/>
    <w:rsid w:val="007C413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C413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C413E"/>
    <w:rPr>
      <w:rFonts w:ascii="Times New Roman" w:hAnsi="Times New Roman" w:cs="Times New Roman"/>
      <w:sz w:val="12"/>
      <w:szCs w:val="12"/>
    </w:rPr>
  </w:style>
  <w:style w:type="paragraph" w:customStyle="1" w:styleId="Style9">
    <w:name w:val="Style9"/>
    <w:basedOn w:val="Normal"/>
    <w:uiPriority w:val="99"/>
    <w:qFormat/>
    <w:rsid w:val="007C413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C413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C413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C413E"/>
    <w:rPr>
      <w:rFonts w:ascii="Times New Roman" w:hAnsi="Times New Roman" w:cs="Times New Roman"/>
      <w:sz w:val="16"/>
      <w:szCs w:val="16"/>
    </w:rPr>
  </w:style>
  <w:style w:type="character" w:customStyle="1" w:styleId="f">
    <w:name w:val="f"/>
    <w:basedOn w:val="DefaultParagraphFont"/>
    <w:rsid w:val="007C413E"/>
  </w:style>
  <w:style w:type="character" w:customStyle="1" w:styleId="TagsChar2">
    <w:name w:val="Tags Char2"/>
    <w:rsid w:val="007C413E"/>
    <w:rPr>
      <w:b/>
      <w:sz w:val="24"/>
    </w:rPr>
  </w:style>
  <w:style w:type="paragraph" w:customStyle="1" w:styleId="CardsFont6ptChar">
    <w:name w:val="Cards + Font: 6 pt Char"/>
    <w:basedOn w:val="Normal"/>
    <w:link w:val="CardsFont6ptCharChar"/>
    <w:qFormat/>
    <w:rsid w:val="007C413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C413E"/>
    <w:rPr>
      <w:rFonts w:ascii="Calibri" w:eastAsia="Times New Roman" w:hAnsi="Calibri"/>
      <w:sz w:val="12"/>
    </w:rPr>
  </w:style>
  <w:style w:type="character" w:customStyle="1" w:styleId="FontStyle172">
    <w:name w:val="Font Style172"/>
    <w:basedOn w:val="DefaultParagraphFont"/>
    <w:uiPriority w:val="99"/>
    <w:rsid w:val="007C413E"/>
    <w:rPr>
      <w:rFonts w:ascii="Times New Roman" w:hAnsi="Times New Roman" w:cs="Times New Roman"/>
      <w:b/>
      <w:bCs/>
      <w:sz w:val="16"/>
      <w:szCs w:val="16"/>
    </w:rPr>
  </w:style>
  <w:style w:type="paragraph" w:customStyle="1" w:styleId="Style18">
    <w:name w:val="Style18"/>
    <w:basedOn w:val="Normal"/>
    <w:uiPriority w:val="99"/>
    <w:qFormat/>
    <w:rsid w:val="007C413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C413E"/>
    <w:rPr>
      <w:rFonts w:ascii="Times New Roman" w:hAnsi="Times New Roman" w:cs="Times New Roman"/>
      <w:i/>
      <w:iCs/>
      <w:sz w:val="16"/>
      <w:szCs w:val="16"/>
    </w:rPr>
  </w:style>
  <w:style w:type="character" w:customStyle="1" w:styleId="FontStyle162">
    <w:name w:val="Font Style162"/>
    <w:basedOn w:val="DefaultParagraphFont"/>
    <w:uiPriority w:val="99"/>
    <w:rsid w:val="007C413E"/>
    <w:rPr>
      <w:rFonts w:ascii="Times New Roman" w:hAnsi="Times New Roman" w:cs="Times New Roman"/>
      <w:b/>
      <w:bCs/>
      <w:sz w:val="18"/>
      <w:szCs w:val="18"/>
    </w:rPr>
  </w:style>
  <w:style w:type="character" w:customStyle="1" w:styleId="FontStyle167">
    <w:name w:val="Font Style167"/>
    <w:basedOn w:val="DefaultParagraphFont"/>
    <w:uiPriority w:val="99"/>
    <w:rsid w:val="007C413E"/>
    <w:rPr>
      <w:rFonts w:ascii="Times New Roman" w:hAnsi="Times New Roman" w:cs="Times New Roman"/>
      <w:sz w:val="10"/>
      <w:szCs w:val="10"/>
    </w:rPr>
  </w:style>
  <w:style w:type="character" w:customStyle="1" w:styleId="FontStyle174">
    <w:name w:val="Font Style174"/>
    <w:basedOn w:val="DefaultParagraphFont"/>
    <w:uiPriority w:val="99"/>
    <w:rsid w:val="007C413E"/>
    <w:rPr>
      <w:rFonts w:ascii="Arial Narrow" w:hAnsi="Arial Narrow" w:cs="Arial Narrow"/>
      <w:b/>
      <w:bCs/>
      <w:sz w:val="18"/>
      <w:szCs w:val="18"/>
    </w:rPr>
  </w:style>
  <w:style w:type="paragraph" w:customStyle="1" w:styleId="Style47">
    <w:name w:val="Style47"/>
    <w:basedOn w:val="Normal"/>
    <w:uiPriority w:val="99"/>
    <w:qFormat/>
    <w:rsid w:val="007C413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C413E"/>
    <w:rPr>
      <w:rFonts w:ascii="Times New Roman" w:hAnsi="Times New Roman" w:cs="Times New Roman"/>
      <w:sz w:val="12"/>
      <w:szCs w:val="12"/>
    </w:rPr>
  </w:style>
  <w:style w:type="paragraph" w:customStyle="1" w:styleId="Style24">
    <w:name w:val="Style24"/>
    <w:basedOn w:val="Normal"/>
    <w:uiPriority w:val="99"/>
    <w:qFormat/>
    <w:rsid w:val="007C413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C413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C413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C413E"/>
    <w:rPr>
      <w:rFonts w:ascii="Times New Roman" w:hAnsi="Times New Roman" w:cs="Times New Roman"/>
      <w:b/>
      <w:bCs/>
      <w:sz w:val="18"/>
      <w:szCs w:val="18"/>
    </w:rPr>
  </w:style>
  <w:style w:type="paragraph" w:customStyle="1" w:styleId="Style21">
    <w:name w:val="Style21"/>
    <w:basedOn w:val="Normal"/>
    <w:uiPriority w:val="99"/>
    <w:qFormat/>
    <w:rsid w:val="007C413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C413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C413E"/>
    <w:rPr>
      <w:rFonts w:ascii="Calibri" w:hAnsi="Calibri"/>
      <w:sz w:val="20"/>
      <w:szCs w:val="20"/>
    </w:rPr>
  </w:style>
  <w:style w:type="paragraph" w:customStyle="1" w:styleId="Standard">
    <w:name w:val="Standard"/>
    <w:qFormat/>
    <w:rsid w:val="007C413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C413E"/>
    <w:rPr>
      <w:color w:val="000000"/>
      <w:sz w:val="32"/>
      <w:szCs w:val="32"/>
    </w:rPr>
  </w:style>
  <w:style w:type="paragraph" w:customStyle="1" w:styleId="Cardnon-underlined">
    <w:name w:val="Card non-underlined"/>
    <w:basedOn w:val="Normal"/>
    <w:link w:val="Cardnon-underlinedChar"/>
    <w:autoRedefine/>
    <w:uiPriority w:val="99"/>
    <w:qFormat/>
    <w:rsid w:val="007C413E"/>
    <w:rPr>
      <w:rFonts w:eastAsia="Times New Roman"/>
      <w:szCs w:val="20"/>
    </w:rPr>
  </w:style>
  <w:style w:type="character" w:customStyle="1" w:styleId="Cardnon-underlinedChar">
    <w:name w:val="Card non-underlined Char"/>
    <w:basedOn w:val="DefaultParagraphFont"/>
    <w:link w:val="Cardnon-underlined"/>
    <w:uiPriority w:val="99"/>
    <w:rsid w:val="007C413E"/>
    <w:rPr>
      <w:rFonts w:ascii="Calibri" w:eastAsia="Times New Roman" w:hAnsi="Calibri"/>
      <w:szCs w:val="20"/>
    </w:rPr>
  </w:style>
  <w:style w:type="numbering" w:customStyle="1" w:styleId="NoList1">
    <w:name w:val="No List1"/>
    <w:next w:val="NoList"/>
    <w:semiHidden/>
    <w:unhideWhenUsed/>
    <w:rsid w:val="007C413E"/>
  </w:style>
  <w:style w:type="character" w:customStyle="1" w:styleId="TitleChar2">
    <w:name w:val="Title Char2"/>
    <w:basedOn w:val="DefaultParagraphFont"/>
    <w:uiPriority w:val="10"/>
    <w:qFormat/>
    <w:locked/>
    <w:rsid w:val="007C413E"/>
    <w:rPr>
      <w:b/>
      <w:bCs/>
      <w:u w:val="single"/>
    </w:rPr>
  </w:style>
  <w:style w:type="paragraph" w:styleId="TOC3">
    <w:name w:val="toc 3"/>
    <w:basedOn w:val="Normal"/>
    <w:next w:val="Normal"/>
    <w:autoRedefine/>
    <w:rsid w:val="007C413E"/>
    <w:pPr>
      <w:ind w:left="400"/>
    </w:pPr>
    <w:rPr>
      <w:rFonts w:eastAsia="Times New Roman"/>
      <w:szCs w:val="20"/>
    </w:rPr>
  </w:style>
  <w:style w:type="paragraph" w:styleId="TOC4">
    <w:name w:val="toc 4"/>
    <w:basedOn w:val="Normal"/>
    <w:next w:val="Normal"/>
    <w:autoRedefine/>
    <w:rsid w:val="007C413E"/>
    <w:pPr>
      <w:ind w:left="600"/>
    </w:pPr>
    <w:rPr>
      <w:rFonts w:eastAsia="Times New Roman"/>
      <w:szCs w:val="20"/>
    </w:rPr>
  </w:style>
  <w:style w:type="paragraph" w:styleId="TOC5">
    <w:name w:val="toc 5"/>
    <w:basedOn w:val="Normal"/>
    <w:next w:val="Normal"/>
    <w:autoRedefine/>
    <w:rsid w:val="007C413E"/>
    <w:pPr>
      <w:ind w:left="800"/>
    </w:pPr>
    <w:rPr>
      <w:rFonts w:eastAsia="Times New Roman"/>
      <w:szCs w:val="20"/>
    </w:rPr>
  </w:style>
  <w:style w:type="paragraph" w:styleId="TOC6">
    <w:name w:val="toc 6"/>
    <w:basedOn w:val="Normal"/>
    <w:next w:val="Normal"/>
    <w:autoRedefine/>
    <w:rsid w:val="007C413E"/>
    <w:pPr>
      <w:ind w:left="1000"/>
    </w:pPr>
    <w:rPr>
      <w:rFonts w:eastAsia="Times New Roman"/>
      <w:szCs w:val="20"/>
    </w:rPr>
  </w:style>
  <w:style w:type="paragraph" w:styleId="TOC7">
    <w:name w:val="toc 7"/>
    <w:basedOn w:val="Normal"/>
    <w:next w:val="Normal"/>
    <w:autoRedefine/>
    <w:rsid w:val="007C413E"/>
    <w:pPr>
      <w:ind w:left="1200"/>
    </w:pPr>
    <w:rPr>
      <w:rFonts w:eastAsia="Times New Roman"/>
      <w:szCs w:val="20"/>
    </w:rPr>
  </w:style>
  <w:style w:type="paragraph" w:styleId="TOC8">
    <w:name w:val="toc 8"/>
    <w:basedOn w:val="Normal"/>
    <w:next w:val="Normal"/>
    <w:autoRedefine/>
    <w:rsid w:val="007C413E"/>
    <w:pPr>
      <w:ind w:left="1400"/>
    </w:pPr>
    <w:rPr>
      <w:rFonts w:eastAsia="Times New Roman"/>
      <w:szCs w:val="20"/>
    </w:rPr>
  </w:style>
  <w:style w:type="character" w:customStyle="1" w:styleId="allocatoragentsleft">
    <w:name w:val="al_locatoragentsleft"/>
    <w:basedOn w:val="DefaultParagraphFont"/>
    <w:rsid w:val="007C413E"/>
  </w:style>
  <w:style w:type="character" w:styleId="HTMLTypewriter">
    <w:name w:val="HTML Typewriter"/>
    <w:basedOn w:val="DefaultParagraphFont"/>
    <w:unhideWhenUsed/>
    <w:rsid w:val="007C413E"/>
    <w:rPr>
      <w:rFonts w:ascii="Courier New" w:eastAsia="Times New Roman" w:hAnsi="Courier New" w:cs="Courier New"/>
      <w:sz w:val="20"/>
      <w:szCs w:val="20"/>
    </w:rPr>
  </w:style>
  <w:style w:type="character" w:customStyle="1" w:styleId="caps">
    <w:name w:val="caps"/>
    <w:basedOn w:val="DefaultParagraphFont"/>
    <w:rsid w:val="007C413E"/>
  </w:style>
  <w:style w:type="character" w:customStyle="1" w:styleId="UnderlinesCharChar">
    <w:name w:val="Underlines Char Char"/>
    <w:basedOn w:val="DefaultParagraphFont"/>
    <w:rsid w:val="007C413E"/>
    <w:rPr>
      <w:rFonts w:cs="Arial"/>
      <w:b/>
      <w:bCs/>
      <w:noProof w:val="0"/>
      <w:sz w:val="22"/>
      <w:szCs w:val="26"/>
      <w:u w:val="single"/>
      <w:lang w:val="en-US" w:eastAsia="en-US" w:bidi="ar-SA"/>
    </w:rPr>
  </w:style>
  <w:style w:type="paragraph" w:customStyle="1" w:styleId="Carding">
    <w:name w:val="Carding"/>
    <w:basedOn w:val="Normal"/>
    <w:uiPriority w:val="99"/>
    <w:qFormat/>
    <w:rsid w:val="007C413E"/>
    <w:rPr>
      <w:rFonts w:eastAsia="Times New Roman"/>
      <w:sz w:val="18"/>
    </w:rPr>
  </w:style>
  <w:style w:type="character" w:customStyle="1" w:styleId="aunderline">
    <w:name w:val="aunderline"/>
    <w:basedOn w:val="DefaultParagraphFont"/>
    <w:rsid w:val="007C413E"/>
    <w:rPr>
      <w:rFonts w:ascii="Times New Roman" w:hAnsi="Times New Roman"/>
      <w:sz w:val="20"/>
      <w:szCs w:val="24"/>
      <w:u w:val="thick"/>
    </w:rPr>
  </w:style>
  <w:style w:type="character" w:customStyle="1" w:styleId="tagChar1">
    <w:name w:val="tag Char1"/>
    <w:basedOn w:val="DefaultParagraphFont"/>
    <w:rsid w:val="007C413E"/>
    <w:rPr>
      <w:b/>
      <w:noProof w:val="0"/>
      <w:sz w:val="24"/>
      <w:lang w:val="en-US" w:eastAsia="en-US" w:bidi="ar-SA"/>
    </w:rPr>
  </w:style>
  <w:style w:type="character" w:customStyle="1" w:styleId="tagChar2">
    <w:name w:val="tag Char2"/>
    <w:basedOn w:val="DefaultParagraphFont"/>
    <w:qFormat/>
    <w:rsid w:val="007C413E"/>
    <w:rPr>
      <w:b/>
      <w:noProof w:val="0"/>
      <w:sz w:val="24"/>
      <w:lang w:val="en-US" w:eastAsia="en-US" w:bidi="ar-SA"/>
    </w:rPr>
  </w:style>
  <w:style w:type="character" w:customStyle="1" w:styleId="Taggin-New">
    <w:name w:val="Taggin - New"/>
    <w:basedOn w:val="DefaultParagraphFont"/>
    <w:rsid w:val="007C413E"/>
    <w:rPr>
      <w:rFonts w:ascii="Arial Narrow" w:hAnsi="Arial Narrow"/>
      <w:b/>
      <w:sz w:val="22"/>
    </w:rPr>
  </w:style>
  <w:style w:type="character" w:customStyle="1" w:styleId="Boxing-New">
    <w:name w:val="Boxing - New"/>
    <w:basedOn w:val="DefaultParagraphFont"/>
    <w:rsid w:val="007C413E"/>
    <w:rPr>
      <w:rFonts w:ascii="Arial Narrow" w:hAnsi="Arial Narrow"/>
      <w:sz w:val="16"/>
      <w:u w:val="none"/>
      <w:bdr w:val="single" w:sz="4" w:space="0" w:color="auto"/>
    </w:rPr>
  </w:style>
  <w:style w:type="character" w:customStyle="1" w:styleId="ilad">
    <w:name w:val="il_ad"/>
    <w:rsid w:val="007C413E"/>
  </w:style>
  <w:style w:type="paragraph" w:customStyle="1" w:styleId="CardsHighlighted">
    <w:name w:val="Cards Highlighted"/>
    <w:next w:val="Normal"/>
    <w:link w:val="CardsHighlightedChar"/>
    <w:qFormat/>
    <w:rsid w:val="007C413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C413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C413E"/>
    <w:rPr>
      <w:rFonts w:ascii="Garamond" w:hAnsi="Garamond"/>
      <w:sz w:val="22"/>
      <w:szCs w:val="24"/>
      <w:u w:val="single"/>
      <w:lang w:val="en-US" w:eastAsia="en-US" w:bidi="ar-SA"/>
    </w:rPr>
  </w:style>
  <w:style w:type="paragraph" w:customStyle="1" w:styleId="Style2">
    <w:name w:val="Style2"/>
    <w:basedOn w:val="Heading4"/>
    <w:qFormat/>
    <w:rsid w:val="007C413E"/>
    <w:pPr>
      <w:spacing w:before="0"/>
    </w:pPr>
    <w:rPr>
      <w:rFonts w:eastAsia="Times New Roman" w:cs="Times New Roman"/>
      <w:iCs w:val="0"/>
      <w:caps/>
      <w:szCs w:val="20"/>
    </w:rPr>
  </w:style>
  <w:style w:type="character" w:customStyle="1" w:styleId="pagetitle">
    <w:name w:val="pagetitle"/>
    <w:basedOn w:val="DefaultParagraphFont"/>
    <w:rsid w:val="007C413E"/>
  </w:style>
  <w:style w:type="paragraph" w:customStyle="1" w:styleId="text">
    <w:name w:val="text"/>
    <w:basedOn w:val="Normal"/>
    <w:uiPriority w:val="99"/>
    <w:qFormat/>
    <w:rsid w:val="007C413E"/>
    <w:pPr>
      <w:spacing w:before="100" w:beforeAutospacing="1" w:after="100" w:afterAutospacing="1"/>
    </w:pPr>
    <w:rPr>
      <w:rFonts w:eastAsia="Times New Roman"/>
    </w:rPr>
  </w:style>
  <w:style w:type="character" w:customStyle="1" w:styleId="StyleUnderlineCharChar9ptBold1">
    <w:name w:val="Style Underline Char Char + 9 pt Bold1"/>
    <w:rsid w:val="007C413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C413E"/>
    <w:rPr>
      <w:rFonts w:ascii="Times New Roman" w:hAnsi="Times New Roman"/>
      <w:sz w:val="20"/>
      <w:szCs w:val="24"/>
      <w:u w:val="single"/>
      <w:lang w:val="en-US" w:eastAsia="en-US" w:bidi="ar-SA"/>
    </w:rPr>
  </w:style>
  <w:style w:type="character" w:customStyle="1" w:styleId="Style9ptBoldUnderline">
    <w:name w:val="Style 9 pt Bold Underline"/>
    <w:rsid w:val="007C413E"/>
    <w:rPr>
      <w:b/>
      <w:bCs/>
      <w:sz w:val="20"/>
      <w:u w:val="single"/>
    </w:rPr>
  </w:style>
  <w:style w:type="paragraph" w:customStyle="1" w:styleId="StyleUnderline9pt0">
    <w:name w:val="Style Underline + 9 pt"/>
    <w:link w:val="StyleUnderline9ptChar"/>
    <w:qFormat/>
    <w:rsid w:val="007C413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C413E"/>
    <w:rPr>
      <w:rFonts w:ascii="Arial" w:eastAsia="Times New Roman" w:hAnsi="Arial" w:cs="Times New Roman"/>
      <w:szCs w:val="20"/>
      <w:u w:val="single"/>
    </w:rPr>
  </w:style>
  <w:style w:type="character" w:customStyle="1" w:styleId="StyleUnderlineChar1Bold">
    <w:name w:val="Style Underline Char1 + Bold"/>
    <w:rsid w:val="007C413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C413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7C413E"/>
    <w:rPr>
      <w:rFonts w:ascii="Calibri" w:hAnsi="Calibri" w:cs="Calibri"/>
      <w:kern w:val="32"/>
      <w:szCs w:val="20"/>
      <w:u w:val="single"/>
      <w:lang w:eastAsia="ar-SA"/>
    </w:rPr>
  </w:style>
  <w:style w:type="character" w:customStyle="1" w:styleId="TagsCharCharChar">
    <w:name w:val="Tags Char Char Char"/>
    <w:basedOn w:val="DefaultParagraphFont"/>
    <w:rsid w:val="007C413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C413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C413E"/>
    <w:rPr>
      <w:color w:val="000000"/>
      <w:sz w:val="20"/>
      <w:u w:val="single"/>
    </w:rPr>
  </w:style>
  <w:style w:type="character" w:customStyle="1" w:styleId="Style11ptBlack">
    <w:name w:val="Style 11 pt Black"/>
    <w:basedOn w:val="DefaultParagraphFont"/>
    <w:rsid w:val="007C413E"/>
    <w:rPr>
      <w:color w:val="000000"/>
      <w:sz w:val="20"/>
    </w:rPr>
  </w:style>
  <w:style w:type="character" w:customStyle="1" w:styleId="StyleUnderlineCharTimesBold">
    <w:name w:val="Style Underline Char + Times Bold"/>
    <w:basedOn w:val="DefaultParagraphFont"/>
    <w:rsid w:val="007C413E"/>
    <w:rPr>
      <w:rFonts w:ascii="Times" w:hAnsi="Times"/>
      <w:b w:val="0"/>
      <w:bCs/>
      <w:sz w:val="20"/>
      <w:u w:val="single"/>
    </w:rPr>
  </w:style>
  <w:style w:type="character" w:customStyle="1" w:styleId="blubigktbiz">
    <w:name w:val="blubigktbiz"/>
    <w:rsid w:val="007C413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C413E"/>
  </w:style>
  <w:style w:type="character" w:customStyle="1" w:styleId="StyleevidencetextBorderSinglesolidlineAuto05ptLChar">
    <w:name w:val="Style evidence text + Border: : (Single solid line Auto  0.5 pt L... Char"/>
    <w:link w:val="StyleevidencetextBorderSinglesolidlineAuto05ptL"/>
    <w:rsid w:val="007C413E"/>
    <w:rPr>
      <w:rFonts w:ascii="Calibri" w:hAnsi="Calibri"/>
      <w:color w:val="000000"/>
      <w:lang w:val="x-none" w:eastAsia="x-none"/>
    </w:rPr>
  </w:style>
  <w:style w:type="character" w:customStyle="1" w:styleId="Style4CharChar">
    <w:name w:val="Style4 Char Char"/>
    <w:basedOn w:val="DefaultParagraphFont"/>
    <w:rsid w:val="007C413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C413E"/>
    <w:rPr>
      <w:rFonts w:ascii="Times New Roman" w:hAnsi="Times New Roman" w:cs="Times New Roman"/>
      <w:sz w:val="16"/>
      <w:szCs w:val="16"/>
    </w:rPr>
  </w:style>
  <w:style w:type="character" w:customStyle="1" w:styleId="StyleEmphasisArial12ptBold">
    <w:name w:val="Style Emphasis + Arial 12 pt Bold"/>
    <w:rsid w:val="007C413E"/>
    <w:rPr>
      <w:rFonts w:ascii="Arial" w:hAnsi="Arial"/>
      <w:b/>
      <w:bCs/>
      <w:i/>
      <w:iCs/>
      <w:sz w:val="24"/>
    </w:rPr>
  </w:style>
  <w:style w:type="character" w:customStyle="1" w:styleId="super">
    <w:name w:val="super"/>
    <w:rsid w:val="007C413E"/>
  </w:style>
  <w:style w:type="character" w:customStyle="1" w:styleId="text30">
    <w:name w:val="text30"/>
    <w:rsid w:val="007C413E"/>
  </w:style>
  <w:style w:type="character" w:customStyle="1" w:styleId="uppercase">
    <w:name w:val="uppercase"/>
    <w:rsid w:val="007C413E"/>
  </w:style>
  <w:style w:type="character" w:customStyle="1" w:styleId="bodytext0">
    <w:name w:val="bodytext"/>
    <w:rsid w:val="007C413E"/>
  </w:style>
  <w:style w:type="character" w:customStyle="1" w:styleId="entry-title">
    <w:name w:val="entry-title"/>
    <w:rsid w:val="007C413E"/>
  </w:style>
  <w:style w:type="character" w:customStyle="1" w:styleId="BodyTextIndentChar1">
    <w:name w:val="Body Text Indent Char1"/>
    <w:basedOn w:val="DefaultParagraphFont"/>
    <w:uiPriority w:val="99"/>
    <w:semiHidden/>
    <w:rsid w:val="007C413E"/>
    <w:rPr>
      <w:rFonts w:ascii="Times New Roman" w:hAnsi="Times New Roman" w:cs="Times New Roman"/>
      <w:sz w:val="20"/>
    </w:rPr>
  </w:style>
  <w:style w:type="character" w:customStyle="1" w:styleId="Style6pt">
    <w:name w:val="Style 6 pt"/>
    <w:basedOn w:val="DefaultParagraphFont"/>
    <w:qFormat/>
    <w:rsid w:val="007C413E"/>
    <w:rPr>
      <w:sz w:val="12"/>
    </w:rPr>
  </w:style>
  <w:style w:type="character" w:customStyle="1" w:styleId="CiteCharCharCharCharCharChar">
    <w:name w:val="Cite Char Char Char Char Char Char"/>
    <w:basedOn w:val="DefaultParagraphFont"/>
    <w:rsid w:val="007C413E"/>
    <w:rPr>
      <w:b/>
      <w:noProof w:val="0"/>
      <w:sz w:val="22"/>
      <w:szCs w:val="24"/>
      <w:u w:val="single"/>
      <w:lang w:val="en-US" w:eastAsia="en-US" w:bidi="ar-SA"/>
    </w:rPr>
  </w:style>
  <w:style w:type="character" w:customStyle="1" w:styleId="mainbody1">
    <w:name w:val="mainbody1"/>
    <w:basedOn w:val="DefaultParagraphFont"/>
    <w:rsid w:val="007C413E"/>
    <w:rPr>
      <w:rFonts w:ascii="Verdana" w:hAnsi="Verdana" w:hint="default"/>
      <w:color w:val="000000"/>
      <w:sz w:val="22"/>
      <w:szCs w:val="22"/>
    </w:rPr>
  </w:style>
  <w:style w:type="character" w:customStyle="1" w:styleId="ssl4">
    <w:name w:val="ss_l4"/>
    <w:basedOn w:val="DefaultParagraphFont"/>
    <w:rsid w:val="007C413E"/>
  </w:style>
  <w:style w:type="paragraph" w:customStyle="1" w:styleId="StyleNormalWeb11ptUnderline">
    <w:name w:val="Style Normal (Web) + 11 pt Underline"/>
    <w:basedOn w:val="NormalWeb"/>
    <w:link w:val="StyleNormalWeb11ptUnderlineChar"/>
    <w:qFormat/>
    <w:rsid w:val="007C413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C413E"/>
    <w:rPr>
      <w:rFonts w:ascii="Calibri" w:eastAsia="Calibri" w:hAnsi="Calibri"/>
      <w:u w:val="single"/>
    </w:rPr>
  </w:style>
  <w:style w:type="character" w:customStyle="1" w:styleId="cit-first-element">
    <w:name w:val="cit-first-element"/>
    <w:basedOn w:val="DefaultParagraphFont"/>
    <w:rsid w:val="007C413E"/>
  </w:style>
  <w:style w:type="character" w:customStyle="1" w:styleId="title1">
    <w:name w:val="title1"/>
    <w:basedOn w:val="DefaultParagraphFont"/>
    <w:rsid w:val="007C413E"/>
  </w:style>
  <w:style w:type="character" w:customStyle="1" w:styleId="StyleThickunderline1">
    <w:name w:val="Style Thick underline1"/>
    <w:basedOn w:val="DefaultParagraphFont"/>
    <w:rsid w:val="007C413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C413E"/>
    <w:rPr>
      <w:rFonts w:ascii="Georgia" w:hAnsi="Georgia"/>
    </w:rPr>
  </w:style>
  <w:style w:type="character" w:customStyle="1" w:styleId="FooterChar1">
    <w:name w:val="Footer Char1"/>
    <w:basedOn w:val="DefaultParagraphFont"/>
    <w:uiPriority w:val="99"/>
    <w:semiHidden/>
    <w:rsid w:val="007C413E"/>
    <w:rPr>
      <w:rFonts w:ascii="Georgia" w:hAnsi="Georgia"/>
    </w:rPr>
  </w:style>
  <w:style w:type="character" w:customStyle="1" w:styleId="AnalyticChar">
    <w:name w:val="Analytic Char"/>
    <w:basedOn w:val="DefaultParagraphFont"/>
    <w:link w:val="Analytic"/>
    <w:rsid w:val="007C413E"/>
    <w:rPr>
      <w:rFonts w:ascii="Calibri" w:hAnsi="Calibri"/>
      <w:b/>
      <w:sz w:val="24"/>
    </w:rPr>
  </w:style>
  <w:style w:type="character" w:customStyle="1" w:styleId="UnderlineBold0">
    <w:name w:val="Underline Bold"/>
    <w:uiPriority w:val="6"/>
    <w:qFormat/>
    <w:rsid w:val="007C413E"/>
    <w:rPr>
      <w:b/>
      <w:sz w:val="20"/>
      <w:u w:val="single"/>
    </w:rPr>
  </w:style>
  <w:style w:type="paragraph" w:customStyle="1" w:styleId="Underline20">
    <w:name w:val="Underline2"/>
    <w:basedOn w:val="Normal"/>
    <w:link w:val="Underline2Char"/>
    <w:autoRedefine/>
    <w:uiPriority w:val="4"/>
    <w:qFormat/>
    <w:rsid w:val="007C413E"/>
    <w:rPr>
      <w:b/>
      <w:u w:val="single"/>
    </w:rPr>
  </w:style>
  <w:style w:type="character" w:customStyle="1" w:styleId="Underline2Char">
    <w:name w:val="Underline2 Char"/>
    <w:basedOn w:val="DefaultParagraphFont"/>
    <w:link w:val="Underline20"/>
    <w:uiPriority w:val="4"/>
    <w:rsid w:val="007C413E"/>
    <w:rPr>
      <w:rFonts w:ascii="Calibri" w:hAnsi="Calibri"/>
      <w:b/>
      <w:u w:val="single"/>
    </w:rPr>
  </w:style>
  <w:style w:type="character" w:customStyle="1" w:styleId="NormalTextChar">
    <w:name w:val="Normal Text Char"/>
    <w:link w:val="NormalText"/>
    <w:rsid w:val="007C413E"/>
    <w:rPr>
      <w:rFonts w:ascii="Calibri" w:eastAsia="Times New Roman" w:hAnsi="Calibri"/>
      <w:szCs w:val="26"/>
    </w:rPr>
  </w:style>
  <w:style w:type="paragraph" w:customStyle="1" w:styleId="TableParagraph">
    <w:name w:val="Table Paragraph"/>
    <w:basedOn w:val="Normal"/>
    <w:uiPriority w:val="1"/>
    <w:qFormat/>
    <w:rsid w:val="007C413E"/>
    <w:pPr>
      <w:widowControl w:val="0"/>
    </w:pPr>
  </w:style>
  <w:style w:type="character" w:customStyle="1" w:styleId="UnderlineChar0">
    <w:name w:val="UnderlineChar"/>
    <w:rsid w:val="007C413E"/>
    <w:rPr>
      <w:sz w:val="24"/>
      <w:u w:val="single"/>
      <w:shd w:val="clear" w:color="auto" w:fill="auto"/>
    </w:rPr>
  </w:style>
  <w:style w:type="character" w:customStyle="1" w:styleId="foreground">
    <w:name w:val="foreground"/>
    <w:basedOn w:val="DefaultParagraphFont"/>
    <w:rsid w:val="007C413E"/>
  </w:style>
  <w:style w:type="paragraph" w:customStyle="1" w:styleId="StyleCircled11pt">
    <w:name w:val="Style Circled + 11 pt"/>
    <w:basedOn w:val="Normal"/>
    <w:link w:val="StyleCircled11ptChar"/>
    <w:qFormat/>
    <w:rsid w:val="007C413E"/>
    <w:rPr>
      <w:rFonts w:eastAsia="Times New Roman"/>
      <w:b/>
      <w:bCs/>
      <w:sz w:val="20"/>
      <w:u w:val="single"/>
    </w:rPr>
  </w:style>
  <w:style w:type="character" w:customStyle="1" w:styleId="StyleCircled11ptChar">
    <w:name w:val="Style Circled + 11 pt Char"/>
    <w:link w:val="StyleCircled11pt"/>
    <w:rsid w:val="007C413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7C413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C413E"/>
    <w:rPr>
      <w:rFonts w:ascii="Times" w:eastAsia="Times New Roman" w:hAnsi="Times"/>
      <w:sz w:val="20"/>
      <w:szCs w:val="28"/>
      <w:u w:val="single"/>
    </w:rPr>
  </w:style>
  <w:style w:type="paragraph" w:customStyle="1" w:styleId="cite20">
    <w:name w:val="cite2"/>
    <w:basedOn w:val="Normal"/>
    <w:uiPriority w:val="99"/>
    <w:qFormat/>
    <w:rsid w:val="007C413E"/>
    <w:rPr>
      <w:rFonts w:eastAsia="Times New Roman"/>
      <w:color w:val="000000"/>
      <w:sz w:val="20"/>
      <w:szCs w:val="20"/>
    </w:rPr>
  </w:style>
  <w:style w:type="character" w:customStyle="1" w:styleId="postby">
    <w:name w:val="post_by"/>
    <w:basedOn w:val="DefaultParagraphFont"/>
    <w:rsid w:val="007C413E"/>
  </w:style>
  <w:style w:type="character" w:customStyle="1" w:styleId="Style11ptBorderSinglesolidlineAuto05ptLinewidth">
    <w:name w:val="Style 11 pt Border: : (Single solid line Auto  0.5 pt Line width)"/>
    <w:rsid w:val="007C413E"/>
    <w:rPr>
      <w:sz w:val="20"/>
      <w:bdr w:val="single" w:sz="4" w:space="0" w:color="auto" w:frame="1"/>
    </w:rPr>
  </w:style>
  <w:style w:type="character" w:customStyle="1" w:styleId="StyleUnderlineChar9ptBorderSinglesolidlineAuto0">
    <w:name w:val="Style Underline Char + 9 pt Border: : (Single solid line Auto  0..."/>
    <w:rsid w:val="007C413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C413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C413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C413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C413E"/>
    <w:rPr>
      <w:sz w:val="20"/>
      <w:szCs w:val="24"/>
      <w:u w:val="single"/>
      <w:bdr w:val="single" w:sz="4" w:space="0" w:color="auto"/>
      <w:lang w:val="en-US" w:eastAsia="en-US" w:bidi="ar-SA"/>
    </w:rPr>
  </w:style>
  <w:style w:type="character" w:customStyle="1" w:styleId="StyleLatinGaramondUnderline">
    <w:name w:val="Style (Latin) Garamond Underline"/>
    <w:rsid w:val="007C413E"/>
    <w:rPr>
      <w:rFonts w:ascii="Times New Roman" w:hAnsi="Times New Roman"/>
      <w:sz w:val="20"/>
      <w:u w:val="single"/>
    </w:rPr>
  </w:style>
  <w:style w:type="character" w:customStyle="1" w:styleId="StyleLatinGaramond">
    <w:name w:val="Style (Latin) Garamond"/>
    <w:rsid w:val="007C413E"/>
    <w:rPr>
      <w:rFonts w:ascii="Times New Roman" w:hAnsi="Times New Roman"/>
      <w:sz w:val="20"/>
    </w:rPr>
  </w:style>
  <w:style w:type="character" w:customStyle="1" w:styleId="styletimesnewroman12ptbold0">
    <w:name w:val="styletimesnewroman12ptbold"/>
    <w:basedOn w:val="DefaultParagraphFont"/>
    <w:rsid w:val="007C413E"/>
  </w:style>
  <w:style w:type="character" w:customStyle="1" w:styleId="CharCharCharCharChar">
    <w:name w:val="Char Char Char Char Char"/>
    <w:aliases w:val="Char Char Char Char,Char Char Char Char Char Char Char1,Heading 2 Char1 Char Char Char Char Char Char"/>
    <w:basedOn w:val="DefaultParagraphFont"/>
    <w:rsid w:val="007C413E"/>
    <w:rPr>
      <w:rFonts w:cs="Arial"/>
      <w:b/>
      <w:bCs/>
      <w:iCs/>
      <w:sz w:val="24"/>
      <w:szCs w:val="28"/>
      <w:lang w:val="en-US" w:eastAsia="en-US" w:bidi="ar-SA"/>
    </w:rPr>
  </w:style>
  <w:style w:type="character" w:customStyle="1" w:styleId="mainheading">
    <w:name w:val="mainheading"/>
    <w:basedOn w:val="DefaultParagraphFont"/>
    <w:rsid w:val="007C413E"/>
  </w:style>
  <w:style w:type="paragraph" w:customStyle="1" w:styleId="BoldandUnderlineChar2CharChar">
    <w:name w:val="Bold and Underline Char2 Char Char"/>
    <w:basedOn w:val="Normal"/>
    <w:link w:val="BoldandUnderlineChar2CharCharChar"/>
    <w:qFormat/>
    <w:rsid w:val="007C413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C413E"/>
    <w:rPr>
      <w:rFonts w:ascii="Calibri" w:eastAsia="Times New Roman" w:hAnsi="Calibri"/>
      <w:b/>
      <w:u w:val="single"/>
    </w:rPr>
  </w:style>
  <w:style w:type="character" w:customStyle="1" w:styleId="StyleUnderlineChar9ptChar">
    <w:name w:val="Style Underline Char + 9 pt Char"/>
    <w:basedOn w:val="UnderlineCharChar"/>
    <w:rsid w:val="007C413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C413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C413E"/>
    <w:rPr>
      <w:sz w:val="16"/>
    </w:rPr>
  </w:style>
  <w:style w:type="paragraph" w:customStyle="1" w:styleId="Reduce8pt">
    <w:name w:val="Reduce 8pt"/>
    <w:basedOn w:val="Normal"/>
    <w:link w:val="Reduce8ptCharChar"/>
    <w:qFormat/>
    <w:rsid w:val="007C413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7C413E"/>
    <w:pPr>
      <w:contextualSpacing/>
    </w:pPr>
    <w:rPr>
      <w:rFonts w:eastAsia="Calibri"/>
    </w:rPr>
  </w:style>
  <w:style w:type="character" w:customStyle="1" w:styleId="CardIndentedChar">
    <w:name w:val="Card (Indented) Char"/>
    <w:link w:val="CardIndented"/>
    <w:locked/>
    <w:rsid w:val="007C413E"/>
    <w:rPr>
      <w:rFonts w:ascii="Calibri" w:hAnsi="Calibri"/>
    </w:rPr>
  </w:style>
  <w:style w:type="character" w:customStyle="1" w:styleId="citenon-boldChar">
    <w:name w:val="cite non-bold Char"/>
    <w:basedOn w:val="DefaultParagraphFont"/>
    <w:link w:val="citenon-bold"/>
    <w:locked/>
    <w:rsid w:val="007C413E"/>
    <w:rPr>
      <w:rFonts w:ascii="Garamond" w:eastAsia="Times New Roman" w:hAnsi="Garamond"/>
      <w:szCs w:val="20"/>
    </w:rPr>
  </w:style>
  <w:style w:type="character" w:customStyle="1" w:styleId="boldciteChar4">
    <w:name w:val="bold cite Char4"/>
    <w:link w:val="boldcite"/>
    <w:locked/>
    <w:rsid w:val="007C413E"/>
    <w:rPr>
      <w:rFonts w:eastAsia="Times New Roman" w:cs="Times New Roman"/>
      <w:b/>
      <w:color w:val="000000"/>
      <w:sz w:val="20"/>
      <w:u w:val="thick" w:color="000000"/>
    </w:rPr>
  </w:style>
  <w:style w:type="paragraph" w:customStyle="1" w:styleId="boldcite">
    <w:name w:val="bold cite"/>
    <w:basedOn w:val="Normal"/>
    <w:link w:val="boldciteChar4"/>
    <w:qFormat/>
    <w:rsid w:val="007C413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C413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C413E"/>
    <w:rPr>
      <w:rFonts w:eastAsia="Calibri"/>
      <w:b/>
    </w:rPr>
  </w:style>
  <w:style w:type="character" w:customStyle="1" w:styleId="HeadingsBaseChar">
    <w:name w:val="Headings Base Char"/>
    <w:basedOn w:val="DefaultParagraphFont"/>
    <w:link w:val="HeadingsBase"/>
    <w:locked/>
    <w:rsid w:val="007C413E"/>
    <w:rPr>
      <w:rFonts w:ascii="Times New Roman" w:hAnsi="Times New Roman" w:cs="Times New Roman"/>
      <w:b/>
      <w:sz w:val="32"/>
    </w:rPr>
  </w:style>
  <w:style w:type="paragraph" w:customStyle="1" w:styleId="HeadingsBase">
    <w:name w:val="Headings Base"/>
    <w:basedOn w:val="Normal"/>
    <w:link w:val="HeadingsBaseChar"/>
    <w:qFormat/>
    <w:rsid w:val="007C413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C413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7C413E"/>
    <w:pPr>
      <w:spacing w:line="480" w:lineRule="auto"/>
      <w:ind w:firstLine="720"/>
    </w:pPr>
    <w:rPr>
      <w:rFonts w:eastAsia="Calibri"/>
    </w:rPr>
  </w:style>
  <w:style w:type="paragraph" w:customStyle="1" w:styleId="SchoolBlockQuote">
    <w:name w:val="School Block Quote"/>
    <w:basedOn w:val="SchoolPaper"/>
    <w:qFormat/>
    <w:rsid w:val="007C413E"/>
  </w:style>
  <w:style w:type="paragraph" w:customStyle="1" w:styleId="SchoolWorksCited">
    <w:name w:val="School Works Cited"/>
    <w:basedOn w:val="SchoolPaper"/>
    <w:qFormat/>
    <w:rsid w:val="007C413E"/>
  </w:style>
  <w:style w:type="paragraph" w:customStyle="1" w:styleId="BlockQuote">
    <w:name w:val="Block Quote"/>
    <w:basedOn w:val="Normal"/>
    <w:qFormat/>
    <w:rsid w:val="007C413E"/>
    <w:pPr>
      <w:ind w:left="720" w:right="720"/>
    </w:pPr>
    <w:rPr>
      <w:rFonts w:eastAsia="Calibri"/>
    </w:rPr>
  </w:style>
  <w:style w:type="paragraph" w:customStyle="1" w:styleId="PaperBody">
    <w:name w:val="Paper Body"/>
    <w:basedOn w:val="Normal"/>
    <w:qFormat/>
    <w:rsid w:val="007C413E"/>
    <w:pPr>
      <w:spacing w:line="480" w:lineRule="auto"/>
      <w:ind w:firstLine="720"/>
    </w:pPr>
    <w:rPr>
      <w:rFonts w:eastAsia="Calibri"/>
    </w:rPr>
  </w:style>
  <w:style w:type="paragraph" w:customStyle="1" w:styleId="PaperCitation">
    <w:name w:val="Paper Citation"/>
    <w:basedOn w:val="Normal"/>
    <w:qFormat/>
    <w:rsid w:val="007C413E"/>
    <w:pPr>
      <w:spacing w:line="480" w:lineRule="auto"/>
      <w:ind w:left="720" w:hanging="720"/>
    </w:pPr>
    <w:rPr>
      <w:rFonts w:eastAsia="Calibri"/>
    </w:rPr>
  </w:style>
  <w:style w:type="character" w:customStyle="1" w:styleId="hatChar">
    <w:name w:val="hat Char"/>
    <w:basedOn w:val="DefaultParagraphFont"/>
    <w:link w:val="hat"/>
    <w:locked/>
    <w:rsid w:val="007C413E"/>
    <w:rPr>
      <w:rFonts w:ascii="Calibri" w:eastAsia="Times New Roman" w:hAnsi="Calibri"/>
      <w:b/>
      <w:bCs/>
      <w:sz w:val="32"/>
      <w:u w:val="single"/>
      <w:lang w:bidi="en-US"/>
    </w:rPr>
  </w:style>
  <w:style w:type="paragraph" w:customStyle="1" w:styleId="WW-Default">
    <w:name w:val="WW-Default"/>
    <w:qFormat/>
    <w:rsid w:val="007C413E"/>
    <w:pPr>
      <w:suppressAutoHyphens/>
      <w:spacing w:after="0" w:line="240" w:lineRule="auto"/>
    </w:pPr>
    <w:rPr>
      <w:rFonts w:ascii="Georgia" w:eastAsia="Calibri" w:hAnsi="Georgia" w:cs="Calibri"/>
      <w:lang w:eastAsia="ar-SA"/>
    </w:rPr>
  </w:style>
  <w:style w:type="paragraph" w:customStyle="1" w:styleId="B-TagCite">
    <w:name w:val="B-TagCite"/>
    <w:qFormat/>
    <w:rsid w:val="007C413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C413E"/>
    <w:rPr>
      <w:rFonts w:ascii="Times New Roman" w:hAnsi="Times New Roman" w:cs="Times New Roman"/>
      <w:b/>
      <w:sz w:val="20"/>
    </w:rPr>
  </w:style>
  <w:style w:type="paragraph" w:customStyle="1" w:styleId="MicroText">
    <w:name w:val="MicroText"/>
    <w:basedOn w:val="Normal"/>
    <w:next w:val="Normal"/>
    <w:link w:val="MicroTextChar"/>
    <w:qFormat/>
    <w:rsid w:val="007C413E"/>
    <w:rPr>
      <w:rFonts w:ascii="Arial Narrow" w:hAnsi="Arial Narrow"/>
      <w:sz w:val="12"/>
    </w:rPr>
  </w:style>
  <w:style w:type="character" w:customStyle="1" w:styleId="Footnote2Char">
    <w:name w:val="Footnote2 Char"/>
    <w:link w:val="Footnote2"/>
    <w:locked/>
    <w:rsid w:val="007C413E"/>
  </w:style>
  <w:style w:type="paragraph" w:customStyle="1" w:styleId="Footnote2">
    <w:name w:val="Footnote2"/>
    <w:basedOn w:val="Normal"/>
    <w:next w:val="Normal"/>
    <w:link w:val="Footnote2Char"/>
    <w:autoRedefine/>
    <w:qFormat/>
    <w:rsid w:val="007C413E"/>
    <w:pPr>
      <w:spacing w:after="120" w:line="480" w:lineRule="auto"/>
    </w:pPr>
    <w:rPr>
      <w:rFonts w:asciiTheme="minorHAnsi" w:hAnsiTheme="minorHAnsi"/>
    </w:rPr>
  </w:style>
  <w:style w:type="paragraph" w:customStyle="1" w:styleId="indent">
    <w:name w:val="indent"/>
    <w:basedOn w:val="Normal"/>
    <w:qFormat/>
    <w:rsid w:val="007C413E"/>
    <w:pPr>
      <w:spacing w:before="100" w:beforeAutospacing="1" w:after="100" w:afterAutospacing="1"/>
    </w:pPr>
    <w:rPr>
      <w:rFonts w:eastAsia="Times New Roman"/>
    </w:rPr>
  </w:style>
  <w:style w:type="paragraph" w:customStyle="1" w:styleId="PageHeaderLine1">
    <w:name w:val="PageHeaderLine1"/>
    <w:basedOn w:val="Normal"/>
    <w:qFormat/>
    <w:rsid w:val="007C413E"/>
    <w:pPr>
      <w:tabs>
        <w:tab w:val="right" w:pos="10800"/>
      </w:tabs>
    </w:pPr>
    <w:rPr>
      <w:rFonts w:eastAsia="Calibri"/>
      <w:b/>
    </w:rPr>
  </w:style>
  <w:style w:type="paragraph" w:customStyle="1" w:styleId="PageHeaderLine2">
    <w:name w:val="PageHeaderLine2"/>
    <w:basedOn w:val="Normal"/>
    <w:next w:val="Normal"/>
    <w:link w:val="PageHeaderLine2Char"/>
    <w:qFormat/>
    <w:rsid w:val="007C413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C413E"/>
    <w:rPr>
      <w:rFonts w:ascii="Times New Roman" w:hAnsi="Times New Roman" w:cs="Times New Roman"/>
      <w:sz w:val="20"/>
    </w:rPr>
  </w:style>
  <w:style w:type="paragraph" w:customStyle="1" w:styleId="CardText1">
    <w:name w:val="CardText"/>
    <w:basedOn w:val="Normal"/>
    <w:link w:val="CardTextChar3"/>
    <w:qFormat/>
    <w:rsid w:val="007C413E"/>
    <w:pPr>
      <w:ind w:left="288"/>
    </w:pPr>
    <w:rPr>
      <w:rFonts w:ascii="Times New Roman" w:hAnsi="Times New Roman" w:cs="Times New Roman"/>
      <w:sz w:val="20"/>
    </w:rPr>
  </w:style>
  <w:style w:type="character" w:customStyle="1" w:styleId="stylestylebold12pt">
    <w:name w:val="stylestylebold12pt"/>
    <w:basedOn w:val="DefaultParagraphFont"/>
    <w:rsid w:val="007C413E"/>
  </w:style>
  <w:style w:type="character" w:customStyle="1" w:styleId="styleboldunderline">
    <w:name w:val="styleboldunderline"/>
    <w:basedOn w:val="DefaultParagraphFont"/>
    <w:rsid w:val="007C413E"/>
  </w:style>
  <w:style w:type="character" w:customStyle="1" w:styleId="box">
    <w:name w:val="box"/>
    <w:basedOn w:val="DefaultParagraphFont"/>
    <w:rsid w:val="007C413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C413E"/>
    <w:rPr>
      <w:rFonts w:ascii="Arial Narrow" w:hAnsi="Arial Narrow" w:cs="Arial Narrow" w:hint="default"/>
      <w:sz w:val="18"/>
      <w:szCs w:val="18"/>
    </w:rPr>
  </w:style>
  <w:style w:type="character" w:customStyle="1" w:styleId="FontStyle14">
    <w:name w:val="Font Style14"/>
    <w:basedOn w:val="DefaultParagraphFont"/>
    <w:uiPriority w:val="99"/>
    <w:rsid w:val="007C413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C413E"/>
    <w:rPr>
      <w:rFonts w:ascii="Arial Narrow" w:hAnsi="Arial Narrow" w:cs="Arial Narrow" w:hint="default"/>
      <w:b/>
      <w:bCs/>
      <w:sz w:val="10"/>
      <w:szCs w:val="10"/>
    </w:rPr>
  </w:style>
  <w:style w:type="character" w:customStyle="1" w:styleId="CardTagandCiteChar">
    <w:name w:val="Card Tag and Cite Char"/>
    <w:basedOn w:val="DefaultParagraphFont"/>
    <w:rsid w:val="007C413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C413E"/>
    <w:rPr>
      <w:rFonts w:ascii="Arial Narrow" w:hAnsi="Arial Narrow"/>
      <w:b/>
      <w:color w:val="000000"/>
      <w:sz w:val="22"/>
      <w:szCs w:val="22"/>
      <w:u w:val="single"/>
    </w:rPr>
  </w:style>
  <w:style w:type="character" w:customStyle="1" w:styleId="SmallText0">
    <w:name w:val="SmallText"/>
    <w:rsid w:val="007C413E"/>
    <w:rPr>
      <w:color w:val="000000"/>
    </w:rPr>
  </w:style>
  <w:style w:type="character" w:customStyle="1" w:styleId="CitesChar1">
    <w:name w:val="Cites Char1"/>
    <w:basedOn w:val="DefaultParagraphFont"/>
    <w:rsid w:val="007C413E"/>
    <w:rPr>
      <w:b/>
      <w:bCs w:val="0"/>
      <w:szCs w:val="24"/>
      <w:u w:val="single"/>
      <w:lang w:val="en-US" w:eastAsia="en-US" w:bidi="ar-SA"/>
    </w:rPr>
  </w:style>
  <w:style w:type="character" w:customStyle="1" w:styleId="CardUnderlinedChar">
    <w:name w:val="Card Underlined Char"/>
    <w:basedOn w:val="DefaultParagraphFont"/>
    <w:rsid w:val="007C413E"/>
    <w:rPr>
      <w:rFonts w:ascii="Arial Narrow" w:hAnsi="Arial Narrow" w:hint="default"/>
      <w:sz w:val="22"/>
      <w:szCs w:val="24"/>
      <w:u w:val="single"/>
      <w:lang w:val="en-US" w:eastAsia="en-US" w:bidi="ar-SA"/>
    </w:rPr>
  </w:style>
  <w:style w:type="character" w:customStyle="1" w:styleId="underline3">
    <w:name w:val="underline3"/>
    <w:basedOn w:val="underline2"/>
    <w:rsid w:val="007C413E"/>
    <w:rPr>
      <w:rFonts w:ascii="Arial" w:hAnsi="Arial"/>
      <w:sz w:val="18"/>
      <w:u w:val="single"/>
      <w:bdr w:val="none" w:sz="0" w:space="0" w:color="auto" w:frame="1"/>
      <w:shd w:val="clear" w:color="auto" w:fill="FFFF00"/>
    </w:rPr>
  </w:style>
  <w:style w:type="character" w:customStyle="1" w:styleId="menu">
    <w:name w:val="menu"/>
    <w:basedOn w:val="DefaultParagraphFont"/>
    <w:rsid w:val="007C413E"/>
  </w:style>
  <w:style w:type="character" w:customStyle="1" w:styleId="itxtrst">
    <w:name w:val="itxtrst"/>
    <w:rsid w:val="007C413E"/>
  </w:style>
  <w:style w:type="character" w:customStyle="1" w:styleId="A-Underlining">
    <w:name w:val="A-Underlining"/>
    <w:basedOn w:val="DefaultParagraphFont"/>
    <w:rsid w:val="007C413E"/>
    <w:rPr>
      <w:rFonts w:ascii="Garamond" w:hAnsi="Garamond" w:hint="default"/>
      <w:color w:val="auto"/>
      <w:sz w:val="24"/>
      <w:u w:val="single"/>
    </w:rPr>
  </w:style>
  <w:style w:type="character" w:customStyle="1" w:styleId="StyleUnderlineBold0">
    <w:name w:val="Style Underline + Bold"/>
    <w:rsid w:val="007C413E"/>
    <w:rPr>
      <w:b/>
      <w:bCs/>
      <w:u w:val="single"/>
    </w:rPr>
  </w:style>
  <w:style w:type="character" w:customStyle="1" w:styleId="Underline-Highlighted">
    <w:name w:val="Underline-Highlighted"/>
    <w:uiPriority w:val="1"/>
    <w:qFormat/>
    <w:rsid w:val="007C413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C413E"/>
  </w:style>
  <w:style w:type="character" w:customStyle="1" w:styleId="newsmain">
    <w:name w:val="news_main"/>
    <w:basedOn w:val="DefaultParagraphFont"/>
    <w:rsid w:val="007C413E"/>
  </w:style>
  <w:style w:type="character" w:customStyle="1" w:styleId="vitstoryheadline">
    <w:name w:val="vitstoryheadline"/>
    <w:rsid w:val="007C413E"/>
  </w:style>
  <w:style w:type="character" w:customStyle="1" w:styleId="AuthorDate0">
    <w:name w:val="Author Date"/>
    <w:rsid w:val="007C413E"/>
    <w:rPr>
      <w:b/>
      <w:bCs w:val="0"/>
      <w:sz w:val="24"/>
      <w:u w:val="thick"/>
    </w:rPr>
  </w:style>
  <w:style w:type="character" w:customStyle="1" w:styleId="red">
    <w:name w:val="red"/>
    <w:basedOn w:val="DefaultParagraphFont"/>
    <w:rsid w:val="007C413E"/>
  </w:style>
  <w:style w:type="character" w:customStyle="1" w:styleId="at">
    <w:name w:val="at"/>
    <w:rsid w:val="007C413E"/>
  </w:style>
  <w:style w:type="character" w:customStyle="1" w:styleId="org">
    <w:name w:val="org"/>
    <w:rsid w:val="007C413E"/>
  </w:style>
  <w:style w:type="character" w:customStyle="1" w:styleId="pnumber">
    <w:name w:val="pnumber"/>
    <w:rsid w:val="007C413E"/>
  </w:style>
  <w:style w:type="character" w:customStyle="1" w:styleId="ital">
    <w:name w:val="ital"/>
    <w:rsid w:val="007C413E"/>
  </w:style>
  <w:style w:type="character" w:customStyle="1" w:styleId="orgdiv">
    <w:name w:val="orgdiv"/>
    <w:rsid w:val="007C413E"/>
  </w:style>
  <w:style w:type="character" w:customStyle="1" w:styleId="orgname">
    <w:name w:val="orgname"/>
    <w:rsid w:val="007C413E"/>
  </w:style>
  <w:style w:type="character" w:customStyle="1" w:styleId="city">
    <w:name w:val="city"/>
    <w:rsid w:val="007C413E"/>
  </w:style>
  <w:style w:type="character" w:customStyle="1" w:styleId="state">
    <w:name w:val="state"/>
    <w:rsid w:val="007C413E"/>
  </w:style>
  <w:style w:type="character" w:customStyle="1" w:styleId="country">
    <w:name w:val="country"/>
    <w:rsid w:val="007C413E"/>
  </w:style>
  <w:style w:type="character" w:customStyle="1" w:styleId="articletitle">
    <w:name w:val="articletitle"/>
    <w:rsid w:val="007C413E"/>
    <w:rPr>
      <w:rFonts w:ascii="Times New Roman" w:hAnsi="Times New Roman" w:cs="Times New Roman" w:hint="default"/>
    </w:rPr>
  </w:style>
  <w:style w:type="character" w:customStyle="1" w:styleId="6pointChar">
    <w:name w:val="6 point Char"/>
    <w:rsid w:val="007C413E"/>
    <w:rPr>
      <w:rFonts w:ascii="Times New Roman" w:hAnsi="Times New Roman" w:cs="Times New Roman" w:hint="default"/>
      <w:sz w:val="12"/>
      <w:lang w:val="en-US" w:eastAsia="en-US"/>
    </w:rPr>
  </w:style>
  <w:style w:type="character" w:customStyle="1" w:styleId="StyleThickunderline">
    <w:name w:val="Style Thick underline"/>
    <w:qFormat/>
    <w:rsid w:val="007C413E"/>
    <w:rPr>
      <w:u w:val="thick"/>
    </w:rPr>
  </w:style>
  <w:style w:type="character" w:customStyle="1" w:styleId="Box0">
    <w:name w:val="Box!"/>
    <w:rsid w:val="007C413E"/>
    <w:rPr>
      <w:rFonts w:ascii="Garamond" w:hAnsi="Garamond" w:hint="default"/>
      <w:sz w:val="24"/>
      <w:u w:val="single"/>
      <w:bdr w:val="single" w:sz="4" w:space="0" w:color="auto" w:frame="1"/>
    </w:rPr>
  </w:style>
  <w:style w:type="character" w:customStyle="1" w:styleId="citechar">
    <w:name w:val="citechar"/>
    <w:basedOn w:val="DefaultParagraphFont"/>
    <w:rsid w:val="007C413E"/>
  </w:style>
  <w:style w:type="character" w:customStyle="1" w:styleId="underlinechar2">
    <w:name w:val="underlinechar"/>
    <w:basedOn w:val="DefaultParagraphFont"/>
    <w:rsid w:val="007C413E"/>
  </w:style>
  <w:style w:type="character" w:customStyle="1" w:styleId="CardUnderlineChar">
    <w:name w:val="Card Underline Char"/>
    <w:rsid w:val="007C413E"/>
    <w:rPr>
      <w:szCs w:val="24"/>
      <w:u w:val="single"/>
      <w:lang w:val="en-US" w:eastAsia="en-US" w:bidi="ar-SA"/>
    </w:rPr>
  </w:style>
  <w:style w:type="character" w:customStyle="1" w:styleId="tagciteChar">
    <w:name w:val="tag/cite Char"/>
    <w:basedOn w:val="DefaultParagraphFont"/>
    <w:rsid w:val="007C413E"/>
    <w:rPr>
      <w:b/>
      <w:bCs w:val="0"/>
      <w:sz w:val="24"/>
      <w:lang w:val="en-US" w:eastAsia="en-US" w:bidi="ar-SA"/>
    </w:rPr>
  </w:style>
  <w:style w:type="character" w:customStyle="1" w:styleId="8pointChar">
    <w:name w:val="8 point Char"/>
    <w:basedOn w:val="DefaultParagraphFont"/>
    <w:rsid w:val="007C413E"/>
    <w:rPr>
      <w:sz w:val="16"/>
      <w:lang w:val="en-US" w:eastAsia="en-US" w:bidi="ar-SA"/>
    </w:rPr>
  </w:style>
  <w:style w:type="character" w:customStyle="1" w:styleId="BoldText12pt">
    <w:name w:val="Bold Text 12 pt"/>
    <w:rsid w:val="007C413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C413E"/>
  </w:style>
  <w:style w:type="table" w:styleId="TableGrid">
    <w:name w:val="Table Grid"/>
    <w:basedOn w:val="TableNormal"/>
    <w:rsid w:val="007C41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C413E"/>
    <w:rPr>
      <w:b/>
      <w:bCs w:val="0"/>
      <w:sz w:val="24"/>
      <w:lang w:val="en-US" w:eastAsia="en-US" w:bidi="ar-SA"/>
    </w:rPr>
  </w:style>
  <w:style w:type="character" w:customStyle="1" w:styleId="Mention11">
    <w:name w:val="Mention11"/>
    <w:basedOn w:val="DefaultParagraphFont"/>
    <w:uiPriority w:val="99"/>
    <w:semiHidden/>
    <w:unhideWhenUsed/>
    <w:rsid w:val="007C413E"/>
    <w:rPr>
      <w:color w:val="2B579A"/>
      <w:shd w:val="clear" w:color="auto" w:fill="E6E6E6"/>
    </w:rPr>
  </w:style>
  <w:style w:type="paragraph" w:customStyle="1" w:styleId="Emphasize">
    <w:name w:val="Emphasize"/>
    <w:basedOn w:val="Normal"/>
    <w:uiPriority w:val="7"/>
    <w:qFormat/>
    <w:rsid w:val="007C413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C413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C413E"/>
  </w:style>
  <w:style w:type="character" w:customStyle="1" w:styleId="Heading3Char2">
    <w:name w:val="Heading 3 Char2"/>
    <w:aliases w:val="Heading 3 Char Char Char4, Char Char1, Char Char Char4"/>
    <w:basedOn w:val="DefaultParagraphFont"/>
    <w:rsid w:val="007C413E"/>
    <w:rPr>
      <w:rFonts w:cs="Arial"/>
      <w:bCs/>
      <w:szCs w:val="26"/>
      <w:u w:val="single"/>
      <w:lang w:val="en-US" w:eastAsia="en-US" w:bidi="ar-SA"/>
    </w:rPr>
  </w:style>
  <w:style w:type="character" w:customStyle="1" w:styleId="Mention2">
    <w:name w:val="Mention2"/>
    <w:basedOn w:val="DefaultParagraphFont"/>
    <w:uiPriority w:val="99"/>
    <w:semiHidden/>
    <w:unhideWhenUsed/>
    <w:rsid w:val="007C413E"/>
    <w:rPr>
      <w:color w:val="2B579A"/>
      <w:shd w:val="clear" w:color="auto" w:fill="E6E6E6"/>
    </w:rPr>
  </w:style>
  <w:style w:type="paragraph" w:customStyle="1" w:styleId="FlashTag">
    <w:name w:val="FlashTag"/>
    <w:basedOn w:val="Normal"/>
    <w:link w:val="FlashTagChar"/>
    <w:autoRedefine/>
    <w:uiPriority w:val="4"/>
    <w:qFormat/>
    <w:rsid w:val="007C413E"/>
    <w:rPr>
      <w:rFonts w:asciiTheme="majorHAnsi" w:hAnsiTheme="majorHAnsi"/>
      <w:b/>
      <w:sz w:val="28"/>
    </w:rPr>
  </w:style>
  <w:style w:type="character" w:customStyle="1" w:styleId="FlashTagChar">
    <w:name w:val="FlashTag Char"/>
    <w:basedOn w:val="DefaultParagraphFont"/>
    <w:link w:val="FlashTag"/>
    <w:uiPriority w:val="4"/>
    <w:rsid w:val="007C413E"/>
    <w:rPr>
      <w:rFonts w:asciiTheme="majorHAnsi" w:hAnsiTheme="majorHAnsi"/>
      <w:b/>
      <w:sz w:val="28"/>
    </w:rPr>
  </w:style>
  <w:style w:type="paragraph" w:customStyle="1" w:styleId="Warrant">
    <w:name w:val="Warrant"/>
    <w:autoRedefine/>
    <w:uiPriority w:val="4"/>
    <w:qFormat/>
    <w:rsid w:val="007C413E"/>
    <w:pPr>
      <w:ind w:left="720"/>
    </w:pPr>
    <w:rPr>
      <w:rFonts w:ascii="Calibri" w:hAnsi="Calibri" w:cs="Arial"/>
    </w:rPr>
  </w:style>
  <w:style w:type="character" w:customStyle="1" w:styleId="m-8793234324905335251gmail-style13ptbold">
    <w:name w:val="m_-8793234324905335251gmail-style13ptbold"/>
    <w:basedOn w:val="DefaultParagraphFont"/>
    <w:rsid w:val="007C413E"/>
  </w:style>
  <w:style w:type="character" w:customStyle="1" w:styleId="m3965771245576658108gmail-styleunderline">
    <w:name w:val="m_3965771245576658108gmail-styleunderline"/>
    <w:basedOn w:val="DefaultParagraphFont"/>
    <w:rsid w:val="007C413E"/>
  </w:style>
  <w:style w:type="paragraph" w:customStyle="1" w:styleId="Header1">
    <w:name w:val="Header1"/>
    <w:aliases w:val="Header Char Char,Header Char Char Char Char Char Char Char Cha,Header Char2,Header Char1 Char,Char Char Char Cha"/>
    <w:basedOn w:val="Normal"/>
    <w:qFormat/>
    <w:rsid w:val="007C413E"/>
    <w:pPr>
      <w:tabs>
        <w:tab w:val="center" w:pos="4680"/>
        <w:tab w:val="right" w:pos="9360"/>
      </w:tabs>
    </w:pPr>
  </w:style>
  <w:style w:type="character" w:customStyle="1" w:styleId="EndnoteTextChar">
    <w:name w:val="Endnote Text Char"/>
    <w:basedOn w:val="DefaultParagraphFont"/>
    <w:link w:val="EndnoteText"/>
    <w:locked/>
    <w:rsid w:val="007C413E"/>
    <w:rPr>
      <w:rFonts w:ascii="Georgia" w:eastAsia="Times New Roman" w:hAnsi="Georgia"/>
      <w:szCs w:val="20"/>
    </w:rPr>
  </w:style>
  <w:style w:type="paragraph" w:styleId="EndnoteText">
    <w:name w:val="endnote text"/>
    <w:basedOn w:val="Normal"/>
    <w:link w:val="EndnoteTextChar"/>
    <w:unhideWhenUsed/>
    <w:rsid w:val="007C413E"/>
    <w:rPr>
      <w:rFonts w:ascii="Georgia" w:eastAsia="Times New Roman" w:hAnsi="Georgia"/>
      <w:szCs w:val="20"/>
    </w:rPr>
  </w:style>
  <w:style w:type="character" w:customStyle="1" w:styleId="EndnoteTextChar1">
    <w:name w:val="Endnote Text Char1"/>
    <w:basedOn w:val="DefaultParagraphFont"/>
    <w:semiHidden/>
    <w:rsid w:val="007C413E"/>
    <w:rPr>
      <w:rFonts w:ascii="Calibri" w:hAnsi="Calibri"/>
      <w:sz w:val="20"/>
      <w:szCs w:val="20"/>
    </w:rPr>
  </w:style>
  <w:style w:type="character" w:customStyle="1" w:styleId="DateChar">
    <w:name w:val="Date Char"/>
    <w:aliases w:val="date Char"/>
    <w:basedOn w:val="DefaultParagraphFont"/>
    <w:link w:val="Date"/>
    <w:uiPriority w:val="99"/>
    <w:locked/>
    <w:rsid w:val="007C413E"/>
    <w:rPr>
      <w:rFonts w:ascii="Georgia" w:eastAsia="Times New Roman" w:hAnsi="Georgia"/>
    </w:rPr>
  </w:style>
  <w:style w:type="paragraph" w:styleId="Date">
    <w:name w:val="Date"/>
    <w:aliases w:val="date"/>
    <w:basedOn w:val="Normal"/>
    <w:next w:val="Normal"/>
    <w:link w:val="DateChar"/>
    <w:uiPriority w:val="99"/>
    <w:unhideWhenUsed/>
    <w:rsid w:val="007C413E"/>
    <w:rPr>
      <w:rFonts w:ascii="Georgia" w:eastAsia="Times New Roman" w:hAnsi="Georgia"/>
    </w:rPr>
  </w:style>
  <w:style w:type="character" w:customStyle="1" w:styleId="DateChar1">
    <w:name w:val="Date Char1"/>
    <w:basedOn w:val="DefaultParagraphFont"/>
    <w:uiPriority w:val="99"/>
    <w:semiHidden/>
    <w:rsid w:val="007C413E"/>
    <w:rPr>
      <w:rFonts w:ascii="Calibri" w:hAnsi="Calibri"/>
    </w:rPr>
  </w:style>
  <w:style w:type="character" w:customStyle="1" w:styleId="BodyTextFirstIndentChar">
    <w:name w:val="Body Text First Indent Char"/>
    <w:basedOn w:val="BodyTextChar"/>
    <w:link w:val="BodyTextFirstIndent"/>
    <w:locked/>
    <w:rsid w:val="007C413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C413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C413E"/>
    <w:rPr>
      <w:rFonts w:ascii="Calibri" w:hAnsi="Calibri"/>
    </w:rPr>
  </w:style>
  <w:style w:type="character" w:customStyle="1" w:styleId="BodyTextIndent2Char1">
    <w:name w:val="Body Text Indent 2 Char1"/>
    <w:basedOn w:val="DefaultParagraphFont"/>
    <w:semiHidden/>
    <w:rsid w:val="007C413E"/>
    <w:rPr>
      <w:rFonts w:ascii="Calibri" w:hAnsi="Calibri" w:cs="Calibri"/>
    </w:rPr>
  </w:style>
  <w:style w:type="character" w:customStyle="1" w:styleId="PlainTextChar1">
    <w:name w:val="Plain Text Char1"/>
    <w:basedOn w:val="DefaultParagraphFont"/>
    <w:semiHidden/>
    <w:rsid w:val="007C413E"/>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7C413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C413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C413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C413E"/>
    <w:rPr>
      <w:rFonts w:ascii="Calibri" w:hAnsi="Calibri" w:cs="Calibri"/>
      <w:i/>
      <w:iCs/>
      <w:color w:val="000000" w:themeColor="text1"/>
    </w:rPr>
  </w:style>
  <w:style w:type="paragraph" w:customStyle="1" w:styleId="CiteSpacing">
    <w:name w:val="Cite Spacing"/>
    <w:basedOn w:val="Normal"/>
    <w:uiPriority w:val="4"/>
    <w:qFormat/>
    <w:rsid w:val="007C413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C413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7C413E"/>
    <w:rPr>
      <w:rFonts w:ascii="Calibri" w:eastAsia="Calibri" w:hAnsi="Calibri"/>
      <w:b/>
    </w:rPr>
  </w:style>
  <w:style w:type="paragraph" w:customStyle="1" w:styleId="Heading2-Bold">
    <w:name w:val="Heading 2 - Bold"/>
    <w:basedOn w:val="Normal"/>
    <w:autoRedefine/>
    <w:uiPriority w:val="99"/>
    <w:qFormat/>
    <w:rsid w:val="007C413E"/>
    <w:rPr>
      <w:rFonts w:ascii="Garamond" w:eastAsia="Calibri" w:hAnsi="Garamond"/>
      <w:b/>
    </w:rPr>
  </w:style>
  <w:style w:type="paragraph" w:customStyle="1" w:styleId="tag">
    <w:name w:val="%tag"/>
    <w:basedOn w:val="Normal"/>
    <w:next w:val="Normal"/>
    <w:uiPriority w:val="99"/>
    <w:qFormat/>
    <w:rsid w:val="007C413E"/>
    <w:rPr>
      <w:rFonts w:ascii="Garamond" w:eastAsia="Calibri" w:hAnsi="Garamond"/>
      <w:bCs/>
      <w:sz w:val="18"/>
    </w:rPr>
  </w:style>
  <w:style w:type="character" w:customStyle="1" w:styleId="Style2Char">
    <w:name w:val="Style 2 Char"/>
    <w:link w:val="Style20"/>
    <w:uiPriority w:val="99"/>
    <w:locked/>
    <w:rsid w:val="007C413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C413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C413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C413E"/>
    <w:rPr>
      <w:rFonts w:ascii="Garamond" w:eastAsia="Times New Roman" w:hAnsi="Garamond"/>
      <w:szCs w:val="20"/>
      <w:u w:val="single"/>
      <w:lang w:val="x-none" w:eastAsia="x-none"/>
    </w:rPr>
  </w:style>
  <w:style w:type="character" w:customStyle="1" w:styleId="textsmallChar0">
    <w:name w:val="textsmall Char"/>
    <w:link w:val="textsmall0"/>
    <w:locked/>
    <w:rsid w:val="007C413E"/>
    <w:rPr>
      <w:rFonts w:ascii="Georgia" w:eastAsia="Times New Roman" w:hAnsi="Georgia"/>
      <w:sz w:val="18"/>
      <w:szCs w:val="20"/>
      <w:lang w:val="x-none" w:eastAsia="x-none"/>
    </w:rPr>
  </w:style>
  <w:style w:type="paragraph" w:customStyle="1" w:styleId="textsmall0">
    <w:name w:val="textsmall"/>
    <w:basedOn w:val="Normal"/>
    <w:link w:val="textsmallChar0"/>
    <w:qFormat/>
    <w:rsid w:val="007C413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C413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C413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C413E"/>
    <w:rPr>
      <w:rFonts w:ascii="Arial" w:eastAsia="Times New Roman" w:hAnsi="Arial" w:cs="Arial"/>
      <w:sz w:val="12"/>
    </w:rPr>
  </w:style>
  <w:style w:type="paragraph" w:customStyle="1" w:styleId="Micro">
    <w:name w:val="Micro"/>
    <w:basedOn w:val="Normal"/>
    <w:next w:val="Normal"/>
    <w:link w:val="MicroChar"/>
    <w:qFormat/>
    <w:rsid w:val="007C413E"/>
    <w:rPr>
      <w:rFonts w:ascii="Arial" w:eastAsia="Times New Roman" w:hAnsi="Arial" w:cs="Arial"/>
      <w:sz w:val="12"/>
    </w:rPr>
  </w:style>
  <w:style w:type="character" w:customStyle="1" w:styleId="CardNotUnderlinedChar1">
    <w:name w:val="Card Not Underlined Char1"/>
    <w:link w:val="CardNotUnderlined"/>
    <w:locked/>
    <w:rsid w:val="007C413E"/>
    <w:rPr>
      <w:rFonts w:ascii="Bell MT" w:eastAsia="Calibri" w:hAnsi="Bell MT"/>
      <w:szCs w:val="20"/>
    </w:rPr>
  </w:style>
  <w:style w:type="paragraph" w:customStyle="1" w:styleId="CardNotUnderlined">
    <w:name w:val="Card Not Underlined"/>
    <w:basedOn w:val="Normal"/>
    <w:link w:val="CardNotUnderlinedChar1"/>
    <w:autoRedefine/>
    <w:qFormat/>
    <w:rsid w:val="007C413E"/>
    <w:rPr>
      <w:rFonts w:ascii="Bell MT" w:eastAsia="Calibri" w:hAnsi="Bell MT"/>
      <w:szCs w:val="20"/>
    </w:rPr>
  </w:style>
  <w:style w:type="paragraph" w:customStyle="1" w:styleId="h-lead">
    <w:name w:val="h-lead"/>
    <w:basedOn w:val="Normal"/>
    <w:uiPriority w:val="99"/>
    <w:qFormat/>
    <w:rsid w:val="007C413E"/>
    <w:pPr>
      <w:spacing w:before="100" w:beforeAutospacing="1" w:after="100" w:afterAutospacing="1"/>
    </w:pPr>
    <w:rPr>
      <w:rFonts w:eastAsia="Times New Roman"/>
      <w:sz w:val="24"/>
    </w:rPr>
  </w:style>
  <w:style w:type="paragraph" w:customStyle="1" w:styleId="intro">
    <w:name w:val="intro"/>
    <w:basedOn w:val="Normal"/>
    <w:uiPriority w:val="99"/>
    <w:qFormat/>
    <w:rsid w:val="007C413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C413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C413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C413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C413E"/>
    <w:rPr>
      <w:rFonts w:eastAsia="Calibri"/>
    </w:rPr>
  </w:style>
  <w:style w:type="paragraph" w:customStyle="1" w:styleId="F3-TagAuthor">
    <w:name w:val="F3 - Tag/Author"/>
    <w:basedOn w:val="Normal"/>
    <w:uiPriority w:val="99"/>
    <w:qFormat/>
    <w:rsid w:val="007C413E"/>
    <w:rPr>
      <w:rFonts w:eastAsia="Times New Roman"/>
      <w:b/>
    </w:rPr>
  </w:style>
  <w:style w:type="paragraph" w:customStyle="1" w:styleId="F5-UnderlineNormal">
    <w:name w:val="F5 - Underline Normal"/>
    <w:basedOn w:val="Normal"/>
    <w:uiPriority w:val="99"/>
    <w:qFormat/>
    <w:rsid w:val="007C413E"/>
    <w:rPr>
      <w:rFonts w:eastAsia="Calibri"/>
      <w:u w:val="single"/>
    </w:rPr>
  </w:style>
  <w:style w:type="paragraph" w:customStyle="1" w:styleId="Brief-PrimarySource">
    <w:name w:val="Brief - Primary Source"/>
    <w:basedOn w:val="Normal"/>
    <w:uiPriority w:val="99"/>
    <w:qFormat/>
    <w:rsid w:val="007C413E"/>
    <w:rPr>
      <w:rFonts w:eastAsia="Times New Roman"/>
      <w:b/>
      <w:sz w:val="24"/>
      <w:u w:val="single"/>
    </w:rPr>
  </w:style>
  <w:style w:type="paragraph" w:customStyle="1" w:styleId="Brief-Underline">
    <w:name w:val="Brief - Underline"/>
    <w:basedOn w:val="Normal"/>
    <w:uiPriority w:val="99"/>
    <w:qFormat/>
    <w:rsid w:val="007C413E"/>
    <w:rPr>
      <w:rFonts w:eastAsia="Times New Roman"/>
      <w:u w:val="single"/>
    </w:rPr>
  </w:style>
  <w:style w:type="paragraph" w:customStyle="1" w:styleId="Brief">
    <w:name w:val="Brief"/>
    <w:basedOn w:val="Brief-PrimarySource"/>
    <w:uiPriority w:val="99"/>
    <w:qFormat/>
    <w:rsid w:val="007C413E"/>
    <w:rPr>
      <w:b w:val="0"/>
    </w:rPr>
  </w:style>
  <w:style w:type="paragraph" w:customStyle="1" w:styleId="CM2">
    <w:name w:val="CM2"/>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C413E"/>
    <w:pPr>
      <w:widowControl w:val="0"/>
      <w:spacing w:line="276" w:lineRule="atLeast"/>
    </w:pPr>
    <w:rPr>
      <w:color w:val="auto"/>
    </w:rPr>
  </w:style>
  <w:style w:type="paragraph" w:customStyle="1" w:styleId="CM34">
    <w:name w:val="CM34"/>
    <w:basedOn w:val="Default"/>
    <w:next w:val="Default"/>
    <w:uiPriority w:val="99"/>
    <w:qFormat/>
    <w:rsid w:val="007C413E"/>
    <w:pPr>
      <w:widowControl w:val="0"/>
    </w:pPr>
    <w:rPr>
      <w:color w:val="auto"/>
    </w:rPr>
  </w:style>
  <w:style w:type="paragraph" w:customStyle="1" w:styleId="CM56">
    <w:name w:val="CM56"/>
    <w:basedOn w:val="Default"/>
    <w:next w:val="Default"/>
    <w:uiPriority w:val="99"/>
    <w:qFormat/>
    <w:rsid w:val="007C413E"/>
    <w:pPr>
      <w:widowControl w:val="0"/>
    </w:pPr>
    <w:rPr>
      <w:rFonts w:eastAsia="Calibri"/>
      <w:color w:val="auto"/>
    </w:rPr>
  </w:style>
  <w:style w:type="paragraph" w:customStyle="1" w:styleId="CM58">
    <w:name w:val="CM58"/>
    <w:basedOn w:val="Default"/>
    <w:next w:val="Default"/>
    <w:uiPriority w:val="99"/>
    <w:qFormat/>
    <w:rsid w:val="007C413E"/>
    <w:pPr>
      <w:widowControl w:val="0"/>
    </w:pPr>
    <w:rPr>
      <w:rFonts w:eastAsia="Calibri"/>
      <w:color w:val="auto"/>
    </w:rPr>
  </w:style>
  <w:style w:type="paragraph" w:customStyle="1" w:styleId="CM57">
    <w:name w:val="CM57"/>
    <w:basedOn w:val="Default"/>
    <w:next w:val="Default"/>
    <w:uiPriority w:val="99"/>
    <w:qFormat/>
    <w:rsid w:val="007C413E"/>
    <w:pPr>
      <w:widowControl w:val="0"/>
    </w:pPr>
    <w:rPr>
      <w:rFonts w:eastAsia="Calibri"/>
      <w:color w:val="auto"/>
    </w:rPr>
  </w:style>
  <w:style w:type="paragraph" w:customStyle="1" w:styleId="CM1">
    <w:name w:val="CM1"/>
    <w:basedOn w:val="Default"/>
    <w:next w:val="Default"/>
    <w:uiPriority w:val="99"/>
    <w:qFormat/>
    <w:rsid w:val="007C413E"/>
    <w:pPr>
      <w:widowControl w:val="0"/>
    </w:pPr>
    <w:rPr>
      <w:rFonts w:eastAsia="Calibri"/>
      <w:color w:val="auto"/>
    </w:rPr>
  </w:style>
  <w:style w:type="paragraph" w:customStyle="1" w:styleId="CM49">
    <w:name w:val="CM49"/>
    <w:basedOn w:val="Default"/>
    <w:next w:val="Default"/>
    <w:uiPriority w:val="99"/>
    <w:qFormat/>
    <w:rsid w:val="007C413E"/>
    <w:pPr>
      <w:widowControl w:val="0"/>
    </w:pPr>
    <w:rPr>
      <w:rFonts w:eastAsia="Calibri"/>
      <w:color w:val="auto"/>
    </w:rPr>
  </w:style>
  <w:style w:type="paragraph" w:customStyle="1" w:styleId="CM41">
    <w:name w:val="CM41"/>
    <w:basedOn w:val="Default"/>
    <w:next w:val="Default"/>
    <w:uiPriority w:val="99"/>
    <w:qFormat/>
    <w:rsid w:val="007C413E"/>
    <w:pPr>
      <w:widowControl w:val="0"/>
    </w:pPr>
    <w:rPr>
      <w:rFonts w:eastAsia="Calibri"/>
      <w:color w:val="auto"/>
    </w:rPr>
  </w:style>
  <w:style w:type="paragraph" w:customStyle="1" w:styleId="3rdOrderPara">
    <w:name w:val="3rd Order Para"/>
    <w:basedOn w:val="Default"/>
    <w:next w:val="Default"/>
    <w:rsid w:val="007C413E"/>
    <w:pPr>
      <w:widowControl w:val="0"/>
    </w:pPr>
    <w:rPr>
      <w:rFonts w:eastAsia="Calibri"/>
      <w:color w:val="auto"/>
    </w:rPr>
  </w:style>
  <w:style w:type="paragraph" w:customStyle="1" w:styleId="2ndOrderPara">
    <w:name w:val="2nd Order Para"/>
    <w:basedOn w:val="Default"/>
    <w:next w:val="Default"/>
    <w:rsid w:val="007C413E"/>
    <w:pPr>
      <w:widowControl w:val="0"/>
    </w:pPr>
    <w:rPr>
      <w:rFonts w:eastAsia="Calibri"/>
      <w:color w:val="auto"/>
    </w:rPr>
  </w:style>
  <w:style w:type="paragraph" w:customStyle="1" w:styleId="Normal-SIGN2">
    <w:name w:val="Normal-SIGN2"/>
    <w:basedOn w:val="Default"/>
    <w:next w:val="Default"/>
    <w:qFormat/>
    <w:rsid w:val="007C413E"/>
    <w:pPr>
      <w:widowControl w:val="0"/>
    </w:pPr>
    <w:rPr>
      <w:rFonts w:eastAsia="Calibri"/>
      <w:color w:val="auto"/>
    </w:rPr>
  </w:style>
  <w:style w:type="paragraph" w:customStyle="1" w:styleId="Normal-SIGN1">
    <w:name w:val="Normal-SIGN1"/>
    <w:basedOn w:val="Default"/>
    <w:next w:val="Default"/>
    <w:uiPriority w:val="99"/>
    <w:qFormat/>
    <w:rsid w:val="007C413E"/>
    <w:pPr>
      <w:widowControl w:val="0"/>
    </w:pPr>
    <w:rPr>
      <w:rFonts w:eastAsia="Calibri"/>
      <w:color w:val="auto"/>
    </w:rPr>
  </w:style>
  <w:style w:type="paragraph" w:customStyle="1" w:styleId="CM3">
    <w:name w:val="CM3"/>
    <w:basedOn w:val="Default"/>
    <w:next w:val="Default"/>
    <w:uiPriority w:val="99"/>
    <w:qFormat/>
    <w:rsid w:val="007C413E"/>
    <w:pPr>
      <w:widowControl w:val="0"/>
      <w:spacing w:line="553" w:lineRule="atLeast"/>
    </w:pPr>
    <w:rPr>
      <w:rFonts w:eastAsia="Calibri"/>
      <w:color w:val="auto"/>
    </w:rPr>
  </w:style>
  <w:style w:type="paragraph" w:customStyle="1" w:styleId="CM33">
    <w:name w:val="CM33"/>
    <w:basedOn w:val="Default"/>
    <w:next w:val="Default"/>
    <w:uiPriority w:val="99"/>
    <w:qFormat/>
    <w:rsid w:val="007C413E"/>
    <w:pPr>
      <w:widowControl w:val="0"/>
    </w:pPr>
    <w:rPr>
      <w:rFonts w:eastAsia="Calibri"/>
      <w:color w:val="auto"/>
    </w:rPr>
  </w:style>
  <w:style w:type="paragraph" w:customStyle="1" w:styleId="CM37">
    <w:name w:val="CM37"/>
    <w:basedOn w:val="Default"/>
    <w:next w:val="Default"/>
    <w:uiPriority w:val="99"/>
    <w:qFormat/>
    <w:rsid w:val="007C413E"/>
    <w:pPr>
      <w:widowControl w:val="0"/>
    </w:pPr>
    <w:rPr>
      <w:rFonts w:eastAsia="Calibri"/>
      <w:color w:val="auto"/>
    </w:rPr>
  </w:style>
  <w:style w:type="paragraph" w:customStyle="1" w:styleId="CM7">
    <w:name w:val="CM7"/>
    <w:basedOn w:val="Default"/>
    <w:next w:val="Default"/>
    <w:uiPriority w:val="99"/>
    <w:qFormat/>
    <w:rsid w:val="007C413E"/>
    <w:pPr>
      <w:widowControl w:val="0"/>
      <w:spacing w:line="553" w:lineRule="atLeast"/>
    </w:pPr>
    <w:rPr>
      <w:rFonts w:eastAsia="Calibri"/>
      <w:color w:val="auto"/>
    </w:rPr>
  </w:style>
  <w:style w:type="paragraph" w:customStyle="1" w:styleId="Brief-SecondarySource">
    <w:name w:val="Brief - Secondary Source"/>
    <w:basedOn w:val="Normal"/>
    <w:qFormat/>
    <w:rsid w:val="007C413E"/>
    <w:rPr>
      <w:rFonts w:eastAsia="Times New Roman"/>
      <w:sz w:val="14"/>
      <w:szCs w:val="20"/>
    </w:rPr>
  </w:style>
  <w:style w:type="paragraph" w:customStyle="1" w:styleId="Brief-Card">
    <w:name w:val="Brief - Card"/>
    <w:basedOn w:val="Normal"/>
    <w:uiPriority w:val="99"/>
    <w:qFormat/>
    <w:rsid w:val="007C413E"/>
    <w:rPr>
      <w:rFonts w:eastAsia="Times New Roman"/>
    </w:rPr>
  </w:style>
  <w:style w:type="paragraph" w:customStyle="1" w:styleId="Pa2">
    <w:name w:val="Pa2"/>
    <w:basedOn w:val="Default"/>
    <w:next w:val="Default"/>
    <w:uiPriority w:val="99"/>
    <w:qFormat/>
    <w:rsid w:val="007C413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C413E"/>
    <w:pPr>
      <w:widowControl w:val="0"/>
    </w:pPr>
    <w:rPr>
      <w:rFonts w:ascii="Arial Black" w:hAnsi="Arial Black"/>
      <w:color w:val="auto"/>
    </w:rPr>
  </w:style>
  <w:style w:type="paragraph" w:customStyle="1" w:styleId="Cover1">
    <w:name w:val="Cover 1"/>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C413E"/>
    <w:pPr>
      <w:widowControl w:val="0"/>
    </w:pPr>
    <w:rPr>
      <w:color w:val="auto"/>
    </w:rPr>
  </w:style>
  <w:style w:type="paragraph" w:customStyle="1" w:styleId="Pa11">
    <w:name w:val="Pa11"/>
    <w:basedOn w:val="Normal"/>
    <w:next w:val="Normal"/>
    <w:uiPriority w:val="99"/>
    <w:qFormat/>
    <w:rsid w:val="007C413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C413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C413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7C413E"/>
    <w:pPr>
      <w:widowControl w:val="0"/>
    </w:pPr>
    <w:rPr>
      <w:rFonts w:eastAsia="Calibri"/>
      <w:color w:val="auto"/>
    </w:rPr>
  </w:style>
  <w:style w:type="paragraph" w:customStyle="1" w:styleId="CM5">
    <w:name w:val="CM5"/>
    <w:basedOn w:val="Default"/>
    <w:next w:val="Default"/>
    <w:qFormat/>
    <w:rsid w:val="007C413E"/>
    <w:pPr>
      <w:widowControl w:val="0"/>
      <w:spacing w:line="553" w:lineRule="atLeast"/>
    </w:pPr>
    <w:rPr>
      <w:rFonts w:eastAsia="Calibri"/>
      <w:color w:val="auto"/>
    </w:rPr>
  </w:style>
  <w:style w:type="paragraph" w:customStyle="1" w:styleId="CM28">
    <w:name w:val="CM28"/>
    <w:basedOn w:val="Default"/>
    <w:next w:val="Default"/>
    <w:uiPriority w:val="99"/>
    <w:qFormat/>
    <w:rsid w:val="007C413E"/>
    <w:pPr>
      <w:widowControl w:val="0"/>
    </w:pPr>
    <w:rPr>
      <w:rFonts w:eastAsia="Calibri"/>
      <w:color w:val="auto"/>
    </w:rPr>
  </w:style>
  <w:style w:type="paragraph" w:customStyle="1" w:styleId="CM8">
    <w:name w:val="CM8"/>
    <w:basedOn w:val="Default"/>
    <w:next w:val="Default"/>
    <w:uiPriority w:val="99"/>
    <w:qFormat/>
    <w:rsid w:val="007C413E"/>
    <w:pPr>
      <w:widowControl w:val="0"/>
    </w:pPr>
    <w:rPr>
      <w:rFonts w:eastAsia="Calibri"/>
      <w:color w:val="auto"/>
    </w:rPr>
  </w:style>
  <w:style w:type="paragraph" w:customStyle="1" w:styleId="CM6">
    <w:name w:val="CM6"/>
    <w:basedOn w:val="Default"/>
    <w:next w:val="Default"/>
    <w:uiPriority w:val="99"/>
    <w:qFormat/>
    <w:rsid w:val="007C413E"/>
    <w:pPr>
      <w:widowControl w:val="0"/>
      <w:spacing w:line="553" w:lineRule="atLeast"/>
    </w:pPr>
    <w:rPr>
      <w:rFonts w:eastAsia="Calibri"/>
      <w:color w:val="auto"/>
    </w:rPr>
  </w:style>
  <w:style w:type="paragraph" w:customStyle="1" w:styleId="CM22">
    <w:name w:val="CM22"/>
    <w:basedOn w:val="Default"/>
    <w:next w:val="Default"/>
    <w:uiPriority w:val="99"/>
    <w:qFormat/>
    <w:rsid w:val="007C413E"/>
    <w:pPr>
      <w:widowControl w:val="0"/>
    </w:pPr>
    <w:rPr>
      <w:rFonts w:eastAsia="Calibri"/>
      <w:color w:val="auto"/>
    </w:rPr>
  </w:style>
  <w:style w:type="paragraph" w:customStyle="1" w:styleId="DoubleUnderlined">
    <w:name w:val="Double Underlined"/>
    <w:basedOn w:val="Heading2"/>
    <w:autoRedefine/>
    <w:uiPriority w:val="99"/>
    <w:qFormat/>
    <w:rsid w:val="007C413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7C413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7C413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C413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C413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C413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C413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C413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C413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C413E"/>
  </w:style>
  <w:style w:type="paragraph" w:customStyle="1" w:styleId="StyleUnderliningTimesNewRomanBoldNounderlineKernat16">
    <w:name w:val="Style Underlining + Times New Roman Bold No underline Kern at 16..."/>
    <w:basedOn w:val="Normal"/>
    <w:uiPriority w:val="99"/>
    <w:qFormat/>
    <w:rsid w:val="007C413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C413E"/>
    <w:rPr>
      <w:rFonts w:eastAsia="Times New Roman"/>
      <w:b/>
      <w:bCs/>
      <w:kern w:val="32"/>
      <w:sz w:val="32"/>
      <w:szCs w:val="32"/>
    </w:rPr>
  </w:style>
  <w:style w:type="paragraph" w:customStyle="1" w:styleId="StyleBoldUnderliningKernat16pt">
    <w:name w:val="Style Bold Underlining + Kern at 16 pt"/>
    <w:uiPriority w:val="99"/>
    <w:qFormat/>
    <w:rsid w:val="007C413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C413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C413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C413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C413E"/>
    <w:pPr>
      <w:ind w:left="400"/>
    </w:pPr>
    <w:rPr>
      <w:rFonts w:eastAsia="Times New Roman"/>
      <w:szCs w:val="20"/>
    </w:rPr>
  </w:style>
  <w:style w:type="paragraph" w:customStyle="1" w:styleId="Paste">
    <w:name w:val="Paste"/>
    <w:basedOn w:val="Normal"/>
    <w:qFormat/>
    <w:rsid w:val="007C413E"/>
    <w:rPr>
      <w:rFonts w:ascii="Arial Narrow" w:eastAsia="Times New Roman" w:hAnsi="Arial Narrow"/>
      <w:szCs w:val="20"/>
      <w:lang w:val="x-none" w:eastAsia="x-none"/>
    </w:rPr>
  </w:style>
  <w:style w:type="character" w:customStyle="1" w:styleId="UnderlineStyleChar">
    <w:name w:val="Underline Style Char"/>
    <w:link w:val="UnderlineStyle0"/>
    <w:locked/>
    <w:rsid w:val="007C413E"/>
    <w:rPr>
      <w:rFonts w:ascii="Georgia" w:eastAsia="Times New Roman" w:hAnsi="Georgia"/>
      <w:b/>
      <w:u w:val="single"/>
    </w:rPr>
  </w:style>
  <w:style w:type="paragraph" w:customStyle="1" w:styleId="UnderlineStyle0">
    <w:name w:val="Underline Style"/>
    <w:basedOn w:val="Normal"/>
    <w:link w:val="UnderlineStyleChar"/>
    <w:qFormat/>
    <w:rsid w:val="007C413E"/>
    <w:rPr>
      <w:rFonts w:ascii="Georgia" w:eastAsia="Times New Roman" w:hAnsi="Georgia"/>
      <w:b/>
      <w:u w:val="single"/>
    </w:rPr>
  </w:style>
  <w:style w:type="paragraph" w:customStyle="1" w:styleId="Normalization">
    <w:name w:val="Normalization"/>
    <w:basedOn w:val="Normal"/>
    <w:uiPriority w:val="99"/>
    <w:qFormat/>
    <w:rsid w:val="007C413E"/>
    <w:rPr>
      <w:rFonts w:eastAsia="Times New Roman"/>
      <w:sz w:val="18"/>
    </w:rPr>
  </w:style>
  <w:style w:type="paragraph" w:customStyle="1" w:styleId="BreifTitle">
    <w:name w:val="Breif Title"/>
    <w:basedOn w:val="Normal"/>
    <w:autoRedefine/>
    <w:uiPriority w:val="99"/>
    <w:qFormat/>
    <w:rsid w:val="007C413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C413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C413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C413E"/>
    <w:rPr>
      <w:rFonts w:eastAsia="Times New Roman"/>
      <w:color w:val="333333"/>
    </w:rPr>
  </w:style>
  <w:style w:type="paragraph" w:customStyle="1" w:styleId="StyleTagandCiteFranklinGothicDemi">
    <w:name w:val="Style Tag and Cite + Franklin Gothic Demi"/>
    <w:basedOn w:val="Normal"/>
    <w:autoRedefine/>
    <w:uiPriority w:val="99"/>
    <w:qFormat/>
    <w:rsid w:val="007C413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C413E"/>
    <w:rPr>
      <w:bCs/>
    </w:rPr>
  </w:style>
  <w:style w:type="paragraph" w:customStyle="1" w:styleId="tagCharCharCharCharCharCharChar">
    <w:name w:val="tag Char Char Char Char Char Char Char"/>
    <w:basedOn w:val="Normal"/>
    <w:uiPriority w:val="99"/>
    <w:qFormat/>
    <w:rsid w:val="007C413E"/>
    <w:rPr>
      <w:rFonts w:eastAsia="Times New Roman"/>
      <w:b/>
      <w:sz w:val="24"/>
      <w:szCs w:val="20"/>
    </w:rPr>
  </w:style>
  <w:style w:type="paragraph" w:customStyle="1" w:styleId="title-bold-medium">
    <w:name w:val="title-bold-medium"/>
    <w:basedOn w:val="Normal"/>
    <w:uiPriority w:val="99"/>
    <w:qFormat/>
    <w:rsid w:val="007C413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C413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C413E"/>
    <w:rPr>
      <w:rFonts w:ascii="Arial Narrow" w:eastAsia="Times New Roman" w:hAnsi="Arial Narrow"/>
      <w:b/>
      <w:sz w:val="24"/>
    </w:rPr>
  </w:style>
  <w:style w:type="paragraph" w:customStyle="1" w:styleId="BLOCKTITLE1">
    <w:name w:val="BLOCK TITLE"/>
    <w:basedOn w:val="Heading1"/>
    <w:uiPriority w:val="99"/>
    <w:qFormat/>
    <w:rsid w:val="007C413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C413E"/>
    <w:pPr>
      <w:widowControl w:val="0"/>
      <w:autoSpaceDE w:val="0"/>
      <w:autoSpaceDN w:val="0"/>
      <w:adjustRightInd w:val="0"/>
    </w:pPr>
    <w:rPr>
      <w:sz w:val="24"/>
      <w:szCs w:val="20"/>
    </w:rPr>
  </w:style>
  <w:style w:type="paragraph" w:customStyle="1" w:styleId="BriefTitle1">
    <w:name w:val="Brief Title 1"/>
    <w:basedOn w:val="Normal"/>
    <w:uiPriority w:val="99"/>
    <w:qFormat/>
    <w:rsid w:val="007C413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C413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C413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C413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C413E"/>
    <w:pPr>
      <w:spacing w:before="100" w:beforeAutospacing="1" w:after="100" w:afterAutospacing="1"/>
    </w:pPr>
    <w:rPr>
      <w:rFonts w:eastAsia="Times New Roman"/>
    </w:rPr>
  </w:style>
  <w:style w:type="paragraph" w:customStyle="1" w:styleId="ToRead">
    <w:name w:val="To Read"/>
    <w:basedOn w:val="Normal"/>
    <w:uiPriority w:val="99"/>
    <w:qFormat/>
    <w:rsid w:val="007C413E"/>
    <w:pPr>
      <w:ind w:left="720"/>
    </w:pPr>
    <w:rPr>
      <w:rFonts w:ascii="Verdana" w:eastAsia="Times New Roman" w:hAnsi="Verdana"/>
      <w:b/>
      <w:u w:val="single"/>
    </w:rPr>
  </w:style>
  <w:style w:type="paragraph" w:customStyle="1" w:styleId="Style1">
    <w:name w:val="Style 1"/>
    <w:basedOn w:val="Normal"/>
    <w:uiPriority w:val="99"/>
    <w:qFormat/>
    <w:rsid w:val="007C413E"/>
    <w:pPr>
      <w:widowControl w:val="0"/>
      <w:ind w:firstLine="216"/>
    </w:pPr>
    <w:rPr>
      <w:rFonts w:eastAsia="Times New Roman"/>
      <w:noProof/>
      <w:color w:val="000000"/>
      <w:szCs w:val="20"/>
    </w:rPr>
  </w:style>
  <w:style w:type="paragraph" w:customStyle="1" w:styleId="Style40">
    <w:name w:val="Style 4"/>
    <w:basedOn w:val="Normal"/>
    <w:uiPriority w:val="99"/>
    <w:qFormat/>
    <w:rsid w:val="007C413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C413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C413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C413E"/>
    <w:pPr>
      <w:ind w:left="1660"/>
    </w:pPr>
  </w:style>
  <w:style w:type="paragraph" w:customStyle="1" w:styleId="PageNumber1">
    <w:name w:val="Page Number1"/>
    <w:basedOn w:val="Normal"/>
    <w:next w:val="Normal"/>
    <w:uiPriority w:val="99"/>
    <w:qFormat/>
    <w:rsid w:val="007C413E"/>
    <w:rPr>
      <w:rFonts w:eastAsia="Times New Roman"/>
    </w:rPr>
  </w:style>
  <w:style w:type="paragraph" w:customStyle="1" w:styleId="Card1">
    <w:name w:val="Card1"/>
    <w:uiPriority w:val="99"/>
    <w:qFormat/>
    <w:rsid w:val="007C413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C413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C413E"/>
    <w:pPr>
      <w:ind w:left="288" w:right="288"/>
    </w:pPr>
    <w:rPr>
      <w:rFonts w:eastAsia="Times New Roman"/>
    </w:rPr>
  </w:style>
  <w:style w:type="paragraph" w:customStyle="1" w:styleId="CaseListNormal">
    <w:name w:val="Case List Normal"/>
    <w:basedOn w:val="Normal"/>
    <w:uiPriority w:val="99"/>
    <w:qFormat/>
    <w:rsid w:val="007C413E"/>
    <w:rPr>
      <w:rFonts w:ascii="Times" w:eastAsia="Times New Roman" w:hAnsi="Times"/>
      <w:szCs w:val="26"/>
    </w:rPr>
  </w:style>
  <w:style w:type="paragraph" w:customStyle="1" w:styleId="Body">
    <w:name w:val="Body"/>
    <w:basedOn w:val="Normal"/>
    <w:uiPriority w:val="99"/>
    <w:qFormat/>
    <w:rsid w:val="007C413E"/>
    <w:pPr>
      <w:outlineLvl w:val="3"/>
    </w:pPr>
    <w:rPr>
      <w:rFonts w:eastAsia="Times New Roman"/>
      <w:szCs w:val="20"/>
    </w:rPr>
  </w:style>
  <w:style w:type="paragraph" w:customStyle="1" w:styleId="3text">
    <w:name w:val="3text"/>
    <w:basedOn w:val="Normal"/>
    <w:uiPriority w:val="99"/>
    <w:qFormat/>
    <w:rsid w:val="007C413E"/>
    <w:pPr>
      <w:spacing w:before="100" w:beforeAutospacing="1" w:after="100" w:afterAutospacing="1"/>
    </w:pPr>
    <w:rPr>
      <w:rFonts w:eastAsia="Times New Roman"/>
      <w:sz w:val="24"/>
    </w:rPr>
  </w:style>
  <w:style w:type="paragraph" w:customStyle="1" w:styleId="TimesNewRoman12">
    <w:name w:val="TimesNewRoman12"/>
    <w:uiPriority w:val="99"/>
    <w:qFormat/>
    <w:rsid w:val="007C413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C413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C413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C413E"/>
    <w:rPr>
      <w:rFonts w:eastAsia="Times New Roman"/>
      <w:color w:val="000000"/>
      <w:sz w:val="18"/>
    </w:rPr>
  </w:style>
  <w:style w:type="paragraph" w:customStyle="1" w:styleId="text1">
    <w:name w:val="text1"/>
    <w:basedOn w:val="Normal"/>
    <w:autoRedefine/>
    <w:uiPriority w:val="99"/>
    <w:qFormat/>
    <w:rsid w:val="007C413E"/>
    <w:rPr>
      <w:rFonts w:eastAsia="Times New Roman"/>
      <w:szCs w:val="20"/>
    </w:rPr>
  </w:style>
  <w:style w:type="paragraph" w:customStyle="1" w:styleId="RepeatBlockHeading">
    <w:name w:val="Repeat Block Heading"/>
    <w:basedOn w:val="Normal"/>
    <w:autoRedefine/>
    <w:uiPriority w:val="99"/>
    <w:qFormat/>
    <w:rsid w:val="007C413E"/>
    <w:pPr>
      <w:jc w:val="center"/>
    </w:pPr>
    <w:rPr>
      <w:rFonts w:eastAsia="Times New Roman"/>
      <w:b/>
      <w:smallCaps/>
      <w:color w:val="000000"/>
      <w:sz w:val="24"/>
      <w:u w:val="thick"/>
    </w:rPr>
  </w:style>
  <w:style w:type="paragraph" w:customStyle="1" w:styleId="story-headline">
    <w:name w:val="story-headline"/>
    <w:basedOn w:val="Normal"/>
    <w:uiPriority w:val="99"/>
    <w:qFormat/>
    <w:rsid w:val="007C413E"/>
    <w:pPr>
      <w:spacing w:before="72" w:after="72"/>
    </w:pPr>
    <w:rPr>
      <w:rFonts w:eastAsia="Times New Roman"/>
      <w:b/>
      <w:bCs/>
      <w:sz w:val="26"/>
      <w:szCs w:val="26"/>
    </w:rPr>
  </w:style>
  <w:style w:type="paragraph" w:customStyle="1" w:styleId="story-body">
    <w:name w:val="story-body"/>
    <w:basedOn w:val="Normal"/>
    <w:uiPriority w:val="99"/>
    <w:qFormat/>
    <w:rsid w:val="007C413E"/>
    <w:pPr>
      <w:spacing w:before="100" w:beforeAutospacing="1" w:after="100" w:afterAutospacing="1"/>
    </w:pPr>
    <w:rPr>
      <w:rFonts w:eastAsia="Times New Roman"/>
    </w:rPr>
  </w:style>
  <w:style w:type="paragraph" w:customStyle="1" w:styleId="story-dateline">
    <w:name w:val="story-dateline"/>
    <w:basedOn w:val="Normal"/>
    <w:uiPriority w:val="99"/>
    <w:qFormat/>
    <w:rsid w:val="007C413E"/>
    <w:rPr>
      <w:rFonts w:eastAsia="Times New Roman"/>
      <w:b/>
      <w:bCs/>
    </w:rPr>
  </w:style>
  <w:style w:type="paragraph" w:customStyle="1" w:styleId="TextofCards">
    <w:name w:val="Text of Cards"/>
    <w:basedOn w:val="Normal"/>
    <w:uiPriority w:val="99"/>
    <w:qFormat/>
    <w:rsid w:val="007C413E"/>
    <w:rPr>
      <w:rFonts w:eastAsia="Times New Roman"/>
      <w:color w:val="000000"/>
      <w:spacing w:val="6"/>
      <w:szCs w:val="23"/>
    </w:rPr>
  </w:style>
  <w:style w:type="paragraph" w:customStyle="1" w:styleId="Corpotesto">
    <w:name w:val="Corpo testo"/>
    <w:basedOn w:val="Normal"/>
    <w:uiPriority w:val="99"/>
    <w:qFormat/>
    <w:rsid w:val="007C413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C413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7C413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C413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C413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C413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C413E"/>
    <w:rPr>
      <w:rFonts w:ascii="Arial" w:hAnsi="Arial"/>
      <w:b w:val="0"/>
      <w:caps w:val="0"/>
      <w:sz w:val="20"/>
    </w:rPr>
  </w:style>
  <w:style w:type="paragraph" w:customStyle="1" w:styleId="ProjectTitleLine">
    <w:name w:val="Project Title Line"/>
    <w:basedOn w:val="Normal"/>
    <w:next w:val="Normal"/>
    <w:autoRedefine/>
    <w:uiPriority w:val="99"/>
    <w:qFormat/>
    <w:rsid w:val="007C413E"/>
    <w:pPr>
      <w:jc w:val="center"/>
    </w:pPr>
    <w:rPr>
      <w:rFonts w:eastAsia="Times New Roman"/>
      <w:caps/>
      <w:szCs w:val="20"/>
    </w:rPr>
  </w:style>
  <w:style w:type="paragraph" w:customStyle="1" w:styleId="LanguageStrike">
    <w:name w:val="Language Strike"/>
    <w:basedOn w:val="Normal"/>
    <w:next w:val="Normal"/>
    <w:uiPriority w:val="99"/>
    <w:qFormat/>
    <w:rsid w:val="007C413E"/>
    <w:rPr>
      <w:rFonts w:ascii="Arial Narrow" w:eastAsia="Times New Roman" w:hAnsi="Arial Narrow"/>
      <w:strike/>
    </w:rPr>
  </w:style>
  <w:style w:type="paragraph" w:customStyle="1" w:styleId="NormalVerdana">
    <w:name w:val="Normal + Verdana"/>
    <w:aliases w:val="10 pt,White,Normal + Arial"/>
    <w:basedOn w:val="Normal"/>
    <w:uiPriority w:val="99"/>
    <w:qFormat/>
    <w:rsid w:val="007C413E"/>
    <w:rPr>
      <w:rFonts w:eastAsia="Times New Roman"/>
      <w:szCs w:val="20"/>
      <w:u w:val="single"/>
    </w:rPr>
  </w:style>
  <w:style w:type="paragraph" w:customStyle="1" w:styleId="Normal10pt">
    <w:name w:val="Normal + 10 pt"/>
    <w:basedOn w:val="Normal"/>
    <w:uiPriority w:val="99"/>
    <w:qFormat/>
    <w:rsid w:val="007C413E"/>
    <w:rPr>
      <w:rFonts w:eastAsia="Times New Roman"/>
      <w:szCs w:val="20"/>
    </w:rPr>
  </w:style>
  <w:style w:type="paragraph" w:customStyle="1" w:styleId="cardChar1Char">
    <w:name w:val="card Char1 Char"/>
    <w:basedOn w:val="Normal"/>
    <w:uiPriority w:val="99"/>
    <w:qFormat/>
    <w:rsid w:val="007C413E"/>
    <w:pPr>
      <w:ind w:left="288" w:right="288"/>
    </w:pPr>
    <w:rPr>
      <w:rFonts w:eastAsia="Times New Roman"/>
      <w:szCs w:val="20"/>
    </w:rPr>
  </w:style>
  <w:style w:type="paragraph" w:customStyle="1" w:styleId="CM12">
    <w:name w:val="CM12"/>
    <w:basedOn w:val="Default"/>
    <w:next w:val="Default"/>
    <w:uiPriority w:val="99"/>
    <w:qFormat/>
    <w:rsid w:val="007C413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C413E"/>
    <w:pPr>
      <w:widowControl w:val="0"/>
      <w:spacing w:after="480"/>
    </w:pPr>
    <w:rPr>
      <w:rFonts w:ascii="Granjon LT Std" w:hAnsi="Granjon LT Std"/>
      <w:color w:val="auto"/>
    </w:rPr>
  </w:style>
  <w:style w:type="paragraph" w:customStyle="1" w:styleId="CM10">
    <w:name w:val="CM10"/>
    <w:basedOn w:val="Default"/>
    <w:next w:val="Default"/>
    <w:uiPriority w:val="99"/>
    <w:qFormat/>
    <w:rsid w:val="007C413E"/>
    <w:pPr>
      <w:widowControl w:val="0"/>
      <w:spacing w:line="320" w:lineRule="atLeast"/>
    </w:pPr>
    <w:rPr>
      <w:rFonts w:ascii="Granjon LT Std" w:hAnsi="Granjon LT Std"/>
      <w:color w:val="auto"/>
    </w:rPr>
  </w:style>
  <w:style w:type="paragraph" w:customStyle="1" w:styleId="bold">
    <w:name w:val="bold"/>
    <w:basedOn w:val="Normal"/>
    <w:uiPriority w:val="99"/>
    <w:qFormat/>
    <w:rsid w:val="007C413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C413E"/>
    <w:rPr>
      <w:rFonts w:ascii="Arial Narrow" w:eastAsia="Times New Roman" w:hAnsi="Arial Narrow"/>
      <w:strike/>
      <w:szCs w:val="20"/>
    </w:rPr>
  </w:style>
  <w:style w:type="paragraph" w:customStyle="1" w:styleId="textbodyblack">
    <w:name w:val="textbodyblack"/>
    <w:basedOn w:val="Normal"/>
    <w:uiPriority w:val="99"/>
    <w:qFormat/>
    <w:rsid w:val="007C413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C413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C41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C41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C413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C413E"/>
    <w:rPr>
      <w:rFonts w:ascii="Georgia" w:eastAsia="Times New Roman" w:hAnsi="Georgia"/>
      <w:b/>
      <w:bCs/>
      <w:szCs w:val="16"/>
      <w:u w:val="single"/>
    </w:rPr>
  </w:style>
  <w:style w:type="paragraph" w:customStyle="1" w:styleId="CiteCorrected">
    <w:name w:val="Cite Corrected"/>
    <w:basedOn w:val="Normal"/>
    <w:link w:val="CiteCorrectedChar"/>
    <w:qFormat/>
    <w:rsid w:val="007C413E"/>
    <w:rPr>
      <w:rFonts w:ascii="Georgia" w:eastAsia="Times New Roman" w:hAnsi="Georgia"/>
      <w:b/>
      <w:bCs/>
      <w:szCs w:val="16"/>
      <w:u w:val="single"/>
    </w:rPr>
  </w:style>
  <w:style w:type="paragraph" w:customStyle="1" w:styleId="CardText2">
    <w:name w:val="Card Text 2"/>
    <w:basedOn w:val="CardText10"/>
    <w:link w:val="CardText2Char"/>
    <w:qFormat/>
    <w:rsid w:val="007C413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7C413E"/>
    <w:pPr>
      <w:ind w:left="288"/>
    </w:pPr>
    <w:rPr>
      <w:rFonts w:eastAsia="SimSun"/>
      <w:szCs w:val="20"/>
      <w:lang w:eastAsia="zh-CN"/>
    </w:rPr>
  </w:style>
  <w:style w:type="paragraph" w:customStyle="1" w:styleId="story-body-text">
    <w:name w:val="story-body-text"/>
    <w:basedOn w:val="Normal"/>
    <w:uiPriority w:val="99"/>
    <w:qFormat/>
    <w:rsid w:val="007C413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C413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C413E"/>
    <w:rPr>
      <w:u w:val="single"/>
    </w:rPr>
  </w:style>
  <w:style w:type="paragraph" w:customStyle="1" w:styleId="StyleCardText11ptUnderline">
    <w:name w:val="Style Card Text + 11 pt Underline"/>
    <w:link w:val="StyleCardText11ptUnderlineChar"/>
    <w:qFormat/>
    <w:rsid w:val="007C413E"/>
    <w:pPr>
      <w:spacing w:line="254" w:lineRule="auto"/>
    </w:pPr>
    <w:rPr>
      <w:u w:val="single"/>
    </w:rPr>
  </w:style>
  <w:style w:type="character" w:customStyle="1" w:styleId="StyleMinimizedText11ptChar">
    <w:name w:val="Style Minimized Text + 11 pt Char"/>
    <w:basedOn w:val="DefaultParagraphFont"/>
    <w:link w:val="StyleMinimizedText11pt"/>
    <w:locked/>
    <w:rsid w:val="007C413E"/>
    <w:rPr>
      <w:rFonts w:ascii="Georgia" w:hAnsi="Georgia"/>
      <w:sz w:val="16"/>
    </w:rPr>
  </w:style>
  <w:style w:type="paragraph" w:customStyle="1" w:styleId="StyleMinimizedText11pt">
    <w:name w:val="Style Minimized Text + 11 pt"/>
    <w:basedOn w:val="Normal"/>
    <w:link w:val="StyleMinimizedText11ptChar"/>
    <w:qFormat/>
    <w:rsid w:val="007C413E"/>
    <w:rPr>
      <w:rFonts w:ascii="Georgia" w:hAnsi="Georgia"/>
      <w:sz w:val="16"/>
    </w:rPr>
  </w:style>
  <w:style w:type="character" w:customStyle="1" w:styleId="StyleMinimizedText11pt1Char">
    <w:name w:val="Style Minimized Text + 11 pt1 Char"/>
    <w:basedOn w:val="DefaultParagraphFont"/>
    <w:link w:val="StyleMinimizedText11pt1"/>
    <w:locked/>
    <w:rsid w:val="007C413E"/>
    <w:rPr>
      <w:rFonts w:ascii="Georgia" w:hAnsi="Georgia"/>
      <w:sz w:val="16"/>
    </w:rPr>
  </w:style>
  <w:style w:type="paragraph" w:customStyle="1" w:styleId="StyleMinimizedText11pt1">
    <w:name w:val="Style Minimized Text + 11 pt1"/>
    <w:basedOn w:val="Normal"/>
    <w:link w:val="StyleMinimizedText11pt1Char"/>
    <w:qFormat/>
    <w:rsid w:val="007C413E"/>
    <w:rPr>
      <w:rFonts w:ascii="Georgia" w:hAnsi="Georgia"/>
      <w:sz w:val="16"/>
    </w:rPr>
  </w:style>
  <w:style w:type="character" w:customStyle="1" w:styleId="Debate-CardSmalltextF2Char">
    <w:name w:val="Debate- Card Small text F2 Char"/>
    <w:link w:val="Debate-CardSmalltextF2"/>
    <w:locked/>
    <w:rsid w:val="007C413E"/>
    <w:rPr>
      <w:rFonts w:ascii="Arial Narrow" w:hAnsi="Arial Narrow"/>
      <w:sz w:val="16"/>
    </w:rPr>
  </w:style>
  <w:style w:type="paragraph" w:customStyle="1" w:styleId="Debate-CardSmalltextF2">
    <w:name w:val="Debate- Card Small text F2"/>
    <w:basedOn w:val="Normal"/>
    <w:next w:val="Normal"/>
    <w:link w:val="Debate-CardSmalltextF2Char"/>
    <w:qFormat/>
    <w:rsid w:val="007C413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C413E"/>
    <w:rPr>
      <w:rFonts w:ascii="Arial Narrow" w:hAnsi="Arial Narrow"/>
      <w:b/>
      <w:sz w:val="18"/>
      <w:u w:val="single"/>
    </w:rPr>
  </w:style>
  <w:style w:type="paragraph" w:customStyle="1" w:styleId="Debate-EmphasizedText-F5">
    <w:name w:val="Debate- Emphasized Text- F5"/>
    <w:basedOn w:val="Normal"/>
    <w:link w:val="Debate-EmphasizedText-F5Char"/>
    <w:qFormat/>
    <w:rsid w:val="007C413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C413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C413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C413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C413E"/>
    <w:rPr>
      <w:rFonts w:ascii="Times New Roman" w:eastAsia="Times New Roman" w:hAnsi="Times New Roman" w:cs="Calibri"/>
      <w:sz w:val="16"/>
    </w:rPr>
  </w:style>
  <w:style w:type="character" w:customStyle="1" w:styleId="CardStyleChar">
    <w:name w:val="Card Style Char"/>
    <w:link w:val="CardStyle"/>
    <w:locked/>
    <w:rsid w:val="007C413E"/>
    <w:rPr>
      <w:rFonts w:ascii="Calibri" w:eastAsia="Times New Roman" w:hAnsi="Calibri"/>
    </w:rPr>
  </w:style>
  <w:style w:type="paragraph" w:customStyle="1" w:styleId="emactive">
    <w:name w:val="emactive"/>
    <w:basedOn w:val="Normal"/>
    <w:uiPriority w:val="99"/>
    <w:qFormat/>
    <w:rsid w:val="007C413E"/>
    <w:pPr>
      <w:spacing w:before="100" w:beforeAutospacing="1" w:after="100" w:afterAutospacing="1"/>
    </w:pPr>
    <w:rPr>
      <w:rFonts w:eastAsia="Times New Roman"/>
      <w:sz w:val="24"/>
    </w:rPr>
  </w:style>
  <w:style w:type="paragraph" w:customStyle="1" w:styleId="emready">
    <w:name w:val="emready"/>
    <w:basedOn w:val="Normal"/>
    <w:uiPriority w:val="99"/>
    <w:qFormat/>
    <w:rsid w:val="007C413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C413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C413E"/>
    <w:rPr>
      <w:rFonts w:ascii="Georgia" w:eastAsia="Times New Roman" w:hAnsi="Georgia" w:cs="Times New Roman"/>
      <w:b/>
      <w:u w:val="single"/>
    </w:rPr>
  </w:style>
  <w:style w:type="character" w:customStyle="1" w:styleId="CardHighlightChar">
    <w:name w:val="Card Highlight Char"/>
    <w:link w:val="CardHighlight"/>
    <w:locked/>
    <w:rsid w:val="007C413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C413E"/>
    <w:pPr>
      <w:shd w:val="clear" w:color="auto" w:fill="66FFFF"/>
    </w:pPr>
    <w:rPr>
      <w:rFonts w:eastAsia="Calibri" w:cs="Calibri"/>
      <w:u w:val="single"/>
    </w:rPr>
  </w:style>
  <w:style w:type="character" w:customStyle="1" w:styleId="BlockHeaderHiddenChar">
    <w:name w:val="Block Header Hidden Char"/>
    <w:link w:val="BlockHeaderHidden"/>
    <w:locked/>
    <w:rsid w:val="007C413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C413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C413E"/>
    <w:pPr>
      <w:spacing w:before="100" w:beforeAutospacing="1" w:after="100" w:afterAutospacing="1"/>
    </w:pPr>
    <w:rPr>
      <w:rFonts w:eastAsia="Times New Roman"/>
      <w:sz w:val="24"/>
    </w:rPr>
  </w:style>
  <w:style w:type="paragraph" w:customStyle="1" w:styleId="norma">
    <w:name w:val="norma"/>
    <w:basedOn w:val="Heading3"/>
    <w:uiPriority w:val="99"/>
    <w:qFormat/>
    <w:rsid w:val="007C413E"/>
    <w:rPr>
      <w:rFonts w:eastAsia="MS Gothic" w:cs="Arial"/>
      <w:sz w:val="24"/>
    </w:rPr>
  </w:style>
  <w:style w:type="paragraph" w:customStyle="1" w:styleId="nromal">
    <w:name w:val="nromal"/>
    <w:basedOn w:val="Normal"/>
    <w:uiPriority w:val="99"/>
    <w:qFormat/>
    <w:rsid w:val="007C413E"/>
    <w:pPr>
      <w:keepNext/>
      <w:keepLines/>
      <w:spacing w:before="200"/>
      <w:outlineLvl w:val="3"/>
    </w:pPr>
    <w:rPr>
      <w:rFonts w:eastAsia="Times New Roman" w:cs="Cambria"/>
      <w:b/>
      <w:iCs/>
    </w:rPr>
  </w:style>
  <w:style w:type="paragraph" w:customStyle="1" w:styleId="natural">
    <w:name w:val="natural"/>
    <w:basedOn w:val="Normal"/>
    <w:uiPriority w:val="99"/>
    <w:qFormat/>
    <w:rsid w:val="007C413E"/>
    <w:pPr>
      <w:keepNext/>
      <w:keepLines/>
      <w:spacing w:before="200"/>
      <w:outlineLvl w:val="3"/>
    </w:pPr>
    <w:rPr>
      <w:rFonts w:eastAsia="Times New Roman"/>
      <w:b/>
      <w:iCs/>
    </w:rPr>
  </w:style>
  <w:style w:type="paragraph" w:customStyle="1" w:styleId="nroaml">
    <w:name w:val="nroaml"/>
    <w:basedOn w:val="Normal"/>
    <w:uiPriority w:val="99"/>
    <w:qFormat/>
    <w:rsid w:val="007C413E"/>
    <w:pPr>
      <w:keepNext/>
      <w:keepLines/>
      <w:spacing w:before="200"/>
      <w:outlineLvl w:val="3"/>
    </w:pPr>
    <w:rPr>
      <w:rFonts w:eastAsia="Times New Roman"/>
      <w:b/>
      <w:iCs/>
    </w:rPr>
  </w:style>
  <w:style w:type="paragraph" w:customStyle="1" w:styleId="noraml">
    <w:name w:val="noraml"/>
    <w:basedOn w:val="Normal"/>
    <w:uiPriority w:val="99"/>
    <w:qFormat/>
    <w:rsid w:val="007C413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C413E"/>
    <w:rPr>
      <w:rFonts w:ascii="Georgia" w:eastAsia="Calibri" w:hAnsi="Georgia"/>
      <w:sz w:val="16"/>
      <w:szCs w:val="16"/>
    </w:rPr>
  </w:style>
  <w:style w:type="paragraph" w:customStyle="1" w:styleId="SmallSizeParagraph">
    <w:name w:val="Small Size Paragraph"/>
    <w:basedOn w:val="Normal"/>
    <w:link w:val="SmallSizeParagraphChar"/>
    <w:qFormat/>
    <w:rsid w:val="007C413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C413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C413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7C413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C413E"/>
    <w:rPr>
      <w:rFonts w:ascii="Times New Roman" w:eastAsia="Times New Roman" w:hAnsi="Times New Roman" w:cs="Times New Roman"/>
      <w:strike/>
      <w:sz w:val="20"/>
    </w:rPr>
  </w:style>
  <w:style w:type="character" w:customStyle="1" w:styleId="CardT1Char">
    <w:name w:val="CardT1 Char"/>
    <w:link w:val="CardT1"/>
    <w:locked/>
    <w:rsid w:val="007C413E"/>
    <w:rPr>
      <w:rFonts w:ascii="Arial" w:eastAsia="Calibri" w:hAnsi="Arial" w:cs="Arial"/>
      <w:kern w:val="2"/>
      <w:sz w:val="14"/>
      <w:szCs w:val="14"/>
      <w:lang w:eastAsia="zh-TW"/>
    </w:rPr>
  </w:style>
  <w:style w:type="paragraph" w:customStyle="1" w:styleId="CardT1">
    <w:name w:val="CardT1"/>
    <w:basedOn w:val="Normal"/>
    <w:link w:val="CardT1Char"/>
    <w:qFormat/>
    <w:rsid w:val="007C413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C413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C413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C413E"/>
    <w:pPr>
      <w:spacing w:before="100" w:beforeAutospacing="1" w:after="100" w:afterAutospacing="1"/>
    </w:pPr>
    <w:rPr>
      <w:rFonts w:eastAsia="Times New Roman"/>
      <w:sz w:val="24"/>
    </w:rPr>
  </w:style>
  <w:style w:type="paragraph" w:customStyle="1" w:styleId="CiteReal">
    <w:name w:val="Cite Real"/>
    <w:basedOn w:val="Normal"/>
    <w:next w:val="Normal"/>
    <w:qFormat/>
    <w:rsid w:val="007C413E"/>
    <w:rPr>
      <w:rFonts w:eastAsia="MS Mincho"/>
      <w:b/>
      <w:sz w:val="24"/>
      <w:u w:val="single"/>
    </w:rPr>
  </w:style>
  <w:style w:type="paragraph" w:customStyle="1" w:styleId="2909F619802848F09E01365C32F34654">
    <w:name w:val="2909F619802848F09E01365C32F34654"/>
    <w:uiPriority w:val="99"/>
    <w:qFormat/>
    <w:rsid w:val="007C413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C413E"/>
    <w:rPr>
      <w:rFonts w:ascii="Georgia" w:eastAsia="Calibri" w:hAnsi="Georgia"/>
      <w:u w:val="single"/>
      <w:lang w:val="x-none" w:eastAsia="zh-CN"/>
    </w:rPr>
  </w:style>
  <w:style w:type="paragraph" w:customStyle="1" w:styleId="UnderlineS">
    <w:name w:val="Underline S"/>
    <w:basedOn w:val="Normal"/>
    <w:link w:val="UnderlineSChar"/>
    <w:qFormat/>
    <w:rsid w:val="007C413E"/>
    <w:pPr>
      <w:spacing w:after="200"/>
    </w:pPr>
    <w:rPr>
      <w:rFonts w:ascii="Georgia" w:eastAsia="Calibri" w:hAnsi="Georgia"/>
      <w:u w:val="single"/>
      <w:lang w:val="x-none" w:eastAsia="zh-CN"/>
    </w:rPr>
  </w:style>
  <w:style w:type="character" w:customStyle="1" w:styleId="UnunderlinedChar">
    <w:name w:val="Ununderlined Char"/>
    <w:link w:val="Ununderlined"/>
    <w:locked/>
    <w:rsid w:val="007C413E"/>
    <w:rPr>
      <w:rFonts w:ascii="Georgia" w:eastAsia="SimSun" w:hAnsi="Georgia"/>
      <w:sz w:val="12"/>
    </w:rPr>
  </w:style>
  <w:style w:type="paragraph" w:customStyle="1" w:styleId="Ununderlined">
    <w:name w:val="Ununderlined"/>
    <w:basedOn w:val="Normal"/>
    <w:link w:val="UnunderlinedChar"/>
    <w:qFormat/>
    <w:rsid w:val="007C413E"/>
    <w:rPr>
      <w:rFonts w:ascii="Georgia" w:eastAsia="SimSun" w:hAnsi="Georgia"/>
      <w:sz w:val="12"/>
    </w:rPr>
  </w:style>
  <w:style w:type="character" w:customStyle="1" w:styleId="HighlightingChar">
    <w:name w:val="Highlighting Char"/>
    <w:link w:val="Highlighting"/>
    <w:locked/>
    <w:rsid w:val="007C413E"/>
    <w:rPr>
      <w:rFonts w:ascii="Georgia" w:eastAsia="SimSun" w:hAnsi="Georgia"/>
      <w:u w:val="thick"/>
    </w:rPr>
  </w:style>
  <w:style w:type="paragraph" w:customStyle="1" w:styleId="Highlighting">
    <w:name w:val="Highlighting"/>
    <w:basedOn w:val="Normal"/>
    <w:link w:val="HighlightingChar"/>
    <w:autoRedefine/>
    <w:qFormat/>
    <w:rsid w:val="007C413E"/>
    <w:rPr>
      <w:rFonts w:ascii="Georgia" w:eastAsia="SimSun" w:hAnsi="Georgia"/>
      <w:u w:val="thick"/>
    </w:rPr>
  </w:style>
  <w:style w:type="character" w:customStyle="1" w:styleId="CITEChar0">
    <w:name w:val="CITE Char"/>
    <w:link w:val="CITE"/>
    <w:locked/>
    <w:rsid w:val="007C413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C413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C413E"/>
    <w:pPr>
      <w:spacing w:before="100" w:beforeAutospacing="1" w:after="100" w:afterAutospacing="1"/>
    </w:pPr>
    <w:rPr>
      <w:rFonts w:eastAsia="Times New Roman"/>
      <w:sz w:val="24"/>
      <w:lang w:eastAsia="zh-CN"/>
    </w:rPr>
  </w:style>
  <w:style w:type="paragraph" w:customStyle="1" w:styleId="Analytics">
    <w:name w:val="Analytics"/>
    <w:basedOn w:val="Normal"/>
    <w:rsid w:val="007C413E"/>
    <w:rPr>
      <w:rFonts w:eastAsia="Calibri"/>
      <w:b/>
      <w:sz w:val="24"/>
    </w:rPr>
  </w:style>
  <w:style w:type="paragraph" w:customStyle="1" w:styleId="D345FF3D873148C5AE3FBF3267827368">
    <w:name w:val="D345FF3D873148C5AE3FBF3267827368"/>
    <w:uiPriority w:val="99"/>
    <w:qFormat/>
    <w:rsid w:val="007C413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C413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C413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C413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C413E"/>
    <w:rPr>
      <w:b/>
      <w:sz w:val="28"/>
    </w:rPr>
  </w:style>
  <w:style w:type="character" w:customStyle="1" w:styleId="SourcenameChar">
    <w:name w:val="Source name Char"/>
    <w:link w:val="Sourcename"/>
    <w:locked/>
    <w:rsid w:val="007C413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C413E"/>
    <w:rPr>
      <w:b/>
      <w:bCs/>
      <w:sz w:val="20"/>
    </w:rPr>
  </w:style>
  <w:style w:type="character" w:customStyle="1" w:styleId="underlinedcardChar">
    <w:name w:val="underlined card Char"/>
    <w:link w:val="underlinedcard0"/>
    <w:locked/>
    <w:rsid w:val="007C413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C413E"/>
    <w:rPr>
      <w:sz w:val="22"/>
      <w:u w:val="single"/>
    </w:rPr>
  </w:style>
  <w:style w:type="paragraph" w:customStyle="1" w:styleId="FullText">
    <w:name w:val="Full Text"/>
    <w:basedOn w:val="Normal"/>
    <w:uiPriority w:val="99"/>
    <w:qFormat/>
    <w:rsid w:val="007C413E"/>
    <w:rPr>
      <w:rFonts w:eastAsia="Times New Roman"/>
    </w:rPr>
  </w:style>
  <w:style w:type="character" w:customStyle="1" w:styleId="TextUnderlineChar">
    <w:name w:val="Text Underline Char"/>
    <w:link w:val="TextUnderline"/>
    <w:locked/>
    <w:rsid w:val="007C413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C413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C413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C413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C413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C413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C413E"/>
    <w:pPr>
      <w:spacing w:before="240"/>
      <w:outlineLvl w:val="2"/>
    </w:pPr>
    <w:rPr>
      <w:rFonts w:eastAsia="Times New Roman"/>
      <w:b/>
    </w:rPr>
  </w:style>
  <w:style w:type="character" w:customStyle="1" w:styleId="CiteCardChar">
    <w:name w:val="Cite_Card Char"/>
    <w:link w:val="CiteCard0"/>
    <w:locked/>
    <w:rsid w:val="007C413E"/>
    <w:rPr>
      <w:rFonts w:ascii="Times New Roman" w:eastAsia="Times New Roman" w:hAnsi="Times New Roman" w:cs="Arial"/>
      <w:bCs/>
      <w:sz w:val="20"/>
      <w:szCs w:val="20"/>
    </w:rPr>
  </w:style>
  <w:style w:type="paragraph" w:customStyle="1" w:styleId="CiteCard0">
    <w:name w:val="Cite_Card"/>
    <w:link w:val="CiteCardChar"/>
    <w:qFormat/>
    <w:rsid w:val="007C413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C413E"/>
    <w:pPr>
      <w:widowControl w:val="0"/>
    </w:pPr>
    <w:rPr>
      <w:rFonts w:eastAsia="MS Mincho"/>
      <w:color w:val="auto"/>
    </w:rPr>
  </w:style>
  <w:style w:type="paragraph" w:customStyle="1" w:styleId="dropcap">
    <w:name w:val="dropcap"/>
    <w:basedOn w:val="Normal"/>
    <w:uiPriority w:val="99"/>
    <w:qFormat/>
    <w:rsid w:val="007C413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C413E"/>
    <w:rPr>
      <w:rFonts w:ascii="Georgia" w:eastAsia="Times New Roman" w:hAnsi="Georgia"/>
      <w:u w:val="single"/>
    </w:rPr>
  </w:style>
  <w:style w:type="paragraph" w:customStyle="1" w:styleId="StyleStyle49pt6">
    <w:name w:val="Style Style4 + 9 pt6"/>
    <w:basedOn w:val="Style4"/>
    <w:link w:val="StyleStyle49pt6Char"/>
    <w:qFormat/>
    <w:rsid w:val="007C413E"/>
    <w:rPr>
      <w:rFonts w:ascii="Georgia" w:hAnsi="Georgia"/>
    </w:rPr>
  </w:style>
  <w:style w:type="character" w:customStyle="1" w:styleId="UnderlineCharCharCharCharChar">
    <w:name w:val="Underline Char Char Char Char Char"/>
    <w:link w:val="UnderlineCharCharCharChar"/>
    <w:locked/>
    <w:rsid w:val="007C413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C413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C413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C413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C413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C413E"/>
    <w:rPr>
      <w:rFonts w:ascii="Georgia" w:hAnsi="Georgia" w:cs="Calibri"/>
      <w:b/>
      <w:bCs/>
      <w:u w:val="single"/>
    </w:rPr>
  </w:style>
  <w:style w:type="character" w:customStyle="1" w:styleId="DebatenoramlChar">
    <w:name w:val="Debatenoraml Char"/>
    <w:link w:val="Debatenoraml"/>
    <w:locked/>
    <w:rsid w:val="007C413E"/>
    <w:rPr>
      <w:rFonts w:ascii="Times New Roman" w:hAnsi="Times New Roman" w:cs="Times New Roman"/>
    </w:rPr>
  </w:style>
  <w:style w:type="paragraph" w:customStyle="1" w:styleId="Debatenoraml">
    <w:name w:val="Debatenoraml"/>
    <w:basedOn w:val="NoSpacing"/>
    <w:link w:val="DebatenoramlChar"/>
    <w:qFormat/>
    <w:rsid w:val="007C413E"/>
    <w:rPr>
      <w:rFonts w:eastAsiaTheme="minorHAnsi"/>
      <w:sz w:val="22"/>
      <w:szCs w:val="22"/>
    </w:rPr>
  </w:style>
  <w:style w:type="paragraph" w:customStyle="1" w:styleId="SynergyTag">
    <w:name w:val="SynergyTag"/>
    <w:basedOn w:val="Normal"/>
    <w:uiPriority w:val="99"/>
    <w:qFormat/>
    <w:rsid w:val="007C413E"/>
    <w:rPr>
      <w:rFonts w:eastAsia="Calibri"/>
      <w:b/>
    </w:rPr>
  </w:style>
  <w:style w:type="character" w:customStyle="1" w:styleId="QualsChar">
    <w:name w:val="Quals Char"/>
    <w:link w:val="Quals"/>
    <w:locked/>
    <w:rsid w:val="007C413E"/>
    <w:rPr>
      <w:rFonts w:ascii="Georgia" w:eastAsia="Calibri" w:hAnsi="Georgia"/>
      <w:sz w:val="18"/>
    </w:rPr>
  </w:style>
  <w:style w:type="paragraph" w:customStyle="1" w:styleId="Quals">
    <w:name w:val="Quals"/>
    <w:basedOn w:val="Normal"/>
    <w:link w:val="QualsChar"/>
    <w:qFormat/>
    <w:rsid w:val="007C413E"/>
    <w:rPr>
      <w:rFonts w:ascii="Georgia" w:eastAsia="Calibri" w:hAnsi="Georgia"/>
      <w:sz w:val="18"/>
    </w:rPr>
  </w:style>
  <w:style w:type="paragraph" w:customStyle="1" w:styleId="times">
    <w:name w:val="times"/>
    <w:basedOn w:val="Normal"/>
    <w:qFormat/>
    <w:rsid w:val="007C413E"/>
    <w:pPr>
      <w:spacing w:before="100" w:beforeAutospacing="1" w:after="100" w:afterAutospacing="1"/>
    </w:pPr>
    <w:rPr>
      <w:rFonts w:eastAsia="Times New Roman"/>
      <w:sz w:val="24"/>
    </w:rPr>
  </w:style>
  <w:style w:type="paragraph" w:customStyle="1" w:styleId="BodyA">
    <w:name w:val="Body A"/>
    <w:uiPriority w:val="99"/>
    <w:qFormat/>
    <w:rsid w:val="007C413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C413E"/>
    <w:rPr>
      <w:rFonts w:ascii="Georgia" w:eastAsia="Times New Roman" w:hAnsi="Georgia"/>
      <w:b/>
      <w:caps/>
      <w:szCs w:val="28"/>
      <w:u w:val="single"/>
    </w:rPr>
  </w:style>
  <w:style w:type="paragraph" w:customStyle="1" w:styleId="Starred">
    <w:name w:val="Starred"/>
    <w:basedOn w:val="Normal"/>
    <w:link w:val="StarredChar"/>
    <w:qFormat/>
    <w:rsid w:val="007C413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C413E"/>
    <w:rPr>
      <w:rFonts w:ascii="Georgia" w:eastAsia="Times New Roman" w:hAnsi="Georgia"/>
      <w:b/>
      <w:caps/>
      <w:szCs w:val="28"/>
      <w:u w:val="single"/>
    </w:rPr>
  </w:style>
  <w:style w:type="paragraph" w:customStyle="1" w:styleId="NotStarred">
    <w:name w:val="NotStarred"/>
    <w:basedOn w:val="Normal"/>
    <w:link w:val="NotStarredChar"/>
    <w:qFormat/>
    <w:rsid w:val="007C413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7C413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C413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C413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7C413E"/>
    <w:rPr>
      <w:rFonts w:ascii="Georgia" w:eastAsia="Calibri" w:hAnsi="Georgia"/>
      <w:b/>
    </w:rPr>
  </w:style>
  <w:style w:type="paragraph" w:customStyle="1" w:styleId="H4Tag">
    <w:name w:val="H4 (Tag)"/>
    <w:basedOn w:val="Normal"/>
    <w:link w:val="H4TagChar1"/>
    <w:qFormat/>
    <w:rsid w:val="007C413E"/>
    <w:rPr>
      <w:rFonts w:ascii="Georgia" w:eastAsia="Calibri" w:hAnsi="Georgia"/>
      <w:b/>
    </w:rPr>
  </w:style>
  <w:style w:type="paragraph" w:customStyle="1" w:styleId="CM25">
    <w:name w:val="CM25"/>
    <w:basedOn w:val="Default"/>
    <w:next w:val="Default"/>
    <w:qFormat/>
    <w:rsid w:val="007C413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C413E"/>
    <w:rPr>
      <w:rFonts w:ascii="Georgia" w:hAnsi="Georgia"/>
      <w:b/>
    </w:rPr>
  </w:style>
  <w:style w:type="paragraph" w:customStyle="1" w:styleId="Debate-CardTagandCite-F6">
    <w:name w:val="Debate- Card Tag and Cite- F6"/>
    <w:basedOn w:val="Normal"/>
    <w:link w:val="Debate-CardTagandCite-F6Char"/>
    <w:qFormat/>
    <w:rsid w:val="007C413E"/>
    <w:pPr>
      <w:contextualSpacing/>
    </w:pPr>
    <w:rPr>
      <w:rFonts w:ascii="Georgia" w:hAnsi="Georgia"/>
      <w:b/>
    </w:rPr>
  </w:style>
  <w:style w:type="character" w:customStyle="1" w:styleId="CardtextChar4">
    <w:name w:val="Card text Char"/>
    <w:link w:val="Cardtext3"/>
    <w:locked/>
    <w:rsid w:val="007C413E"/>
    <w:rPr>
      <w:rFonts w:ascii="Arial Narrow" w:hAnsi="Arial Narrow"/>
      <w:u w:val="single"/>
    </w:rPr>
  </w:style>
  <w:style w:type="paragraph" w:customStyle="1" w:styleId="Cardtext3">
    <w:name w:val="Card text"/>
    <w:link w:val="CardtextChar4"/>
    <w:qFormat/>
    <w:rsid w:val="007C413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C413E"/>
    <w:rPr>
      <w:rFonts w:ascii="Georgia" w:eastAsia="Times New Roman" w:hAnsi="Georgia"/>
      <w:b/>
      <w:szCs w:val="28"/>
      <w:u w:val="single"/>
    </w:rPr>
  </w:style>
  <w:style w:type="paragraph" w:customStyle="1" w:styleId="NewHeading2">
    <w:name w:val="NewHeading2"/>
    <w:basedOn w:val="Normal"/>
    <w:link w:val="NewHeading2Char"/>
    <w:qFormat/>
    <w:rsid w:val="007C413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7C413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C413E"/>
    <w:rPr>
      <w:rFonts w:eastAsia="Calibri"/>
    </w:rPr>
  </w:style>
  <w:style w:type="paragraph" w:customStyle="1" w:styleId="TagLine">
    <w:name w:val="Tag Line"/>
    <w:basedOn w:val="Normal"/>
    <w:next w:val="FullText"/>
    <w:uiPriority w:val="99"/>
    <w:qFormat/>
    <w:rsid w:val="007C413E"/>
    <w:rPr>
      <w:rFonts w:ascii="Arial Narrow" w:eastAsia="Times New Roman" w:hAnsi="Arial Narrow"/>
      <w:b/>
      <w:sz w:val="28"/>
    </w:rPr>
  </w:style>
  <w:style w:type="paragraph" w:customStyle="1" w:styleId="Card6pt">
    <w:name w:val="Card 6pt"/>
    <w:basedOn w:val="Normal"/>
    <w:uiPriority w:val="99"/>
    <w:qFormat/>
    <w:rsid w:val="007C413E"/>
    <w:pPr>
      <w:ind w:left="288" w:right="288"/>
    </w:pPr>
    <w:rPr>
      <w:rFonts w:eastAsia="Calibri"/>
      <w:color w:val="000000"/>
      <w:sz w:val="12"/>
      <w:szCs w:val="20"/>
    </w:rPr>
  </w:style>
  <w:style w:type="character" w:customStyle="1" w:styleId="FullCiteChar">
    <w:name w:val="Full Cite Char"/>
    <w:link w:val="FullCite"/>
    <w:locked/>
    <w:rsid w:val="007C413E"/>
    <w:rPr>
      <w:rFonts w:ascii="Garamond" w:eastAsia="Calibri" w:hAnsi="Garamond"/>
    </w:rPr>
  </w:style>
  <w:style w:type="paragraph" w:customStyle="1" w:styleId="FullCite">
    <w:name w:val="Full Cite"/>
    <w:basedOn w:val="Normal"/>
    <w:next w:val="Normal"/>
    <w:link w:val="FullCiteChar"/>
    <w:qFormat/>
    <w:rsid w:val="007C413E"/>
    <w:rPr>
      <w:rFonts w:ascii="Garamond" w:eastAsia="Calibri" w:hAnsi="Garamond"/>
    </w:rPr>
  </w:style>
  <w:style w:type="character" w:customStyle="1" w:styleId="StyleCardStyleBlackUnderlineChar">
    <w:name w:val="Style Card Style + Black Underline Char"/>
    <w:link w:val="StyleCardStyleBlackUnderline"/>
    <w:locked/>
    <w:rsid w:val="007C413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C413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C413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7C413E"/>
    <w:rPr>
      <w:rFonts w:ascii="Century Gothic" w:eastAsia="Times New Roman" w:hAnsi="Century Gothic"/>
    </w:rPr>
  </w:style>
  <w:style w:type="character" w:customStyle="1" w:styleId="StylecardThickunderlineChar">
    <w:name w:val="Style card + Thick underline Char"/>
    <w:link w:val="StylecardThickunderline"/>
    <w:locked/>
    <w:rsid w:val="007C413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C413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C413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C413E"/>
    <w:pPr>
      <w:ind w:left="288" w:right="288"/>
    </w:pPr>
    <w:rPr>
      <w:rFonts w:ascii="Georgia" w:eastAsia="SimSun" w:hAnsi="Georgia"/>
      <w:b/>
      <w:bCs/>
      <w:u w:val="single"/>
      <w:lang w:eastAsia="zh-CN"/>
    </w:rPr>
  </w:style>
  <w:style w:type="paragraph" w:customStyle="1" w:styleId="CM27">
    <w:name w:val="CM27"/>
    <w:basedOn w:val="Default"/>
    <w:next w:val="Default"/>
    <w:qFormat/>
    <w:rsid w:val="007C413E"/>
    <w:pPr>
      <w:spacing w:after="200" w:line="276" w:lineRule="auto"/>
    </w:pPr>
    <w:rPr>
      <w:rFonts w:eastAsia="Calibri"/>
      <w:color w:val="auto"/>
      <w:sz w:val="22"/>
    </w:rPr>
  </w:style>
  <w:style w:type="paragraph" w:customStyle="1" w:styleId="font-null">
    <w:name w:val="font-null"/>
    <w:basedOn w:val="Normal"/>
    <w:uiPriority w:val="99"/>
    <w:qFormat/>
    <w:rsid w:val="007C413E"/>
    <w:pPr>
      <w:spacing w:before="100" w:beforeAutospacing="1" w:after="100" w:afterAutospacing="1"/>
    </w:pPr>
    <w:rPr>
      <w:rFonts w:eastAsia="Times New Roman"/>
      <w:sz w:val="24"/>
    </w:rPr>
  </w:style>
  <w:style w:type="paragraph" w:customStyle="1" w:styleId="rteindent1">
    <w:name w:val="rteindent1"/>
    <w:basedOn w:val="Normal"/>
    <w:uiPriority w:val="99"/>
    <w:qFormat/>
    <w:rsid w:val="007C413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C413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C413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C413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C413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C413E"/>
    <w:pPr>
      <w:spacing w:before="100" w:beforeAutospacing="1" w:after="100" w:afterAutospacing="1"/>
    </w:pPr>
    <w:rPr>
      <w:rFonts w:eastAsia="Times New Roman"/>
      <w:sz w:val="24"/>
    </w:rPr>
  </w:style>
  <w:style w:type="paragraph" w:customStyle="1" w:styleId="class">
    <w:name w:val="class"/>
    <w:basedOn w:val="Normal"/>
    <w:uiPriority w:val="99"/>
    <w:qFormat/>
    <w:rsid w:val="007C413E"/>
    <w:pPr>
      <w:spacing w:before="100" w:beforeAutospacing="1" w:after="100" w:afterAutospacing="1"/>
    </w:pPr>
    <w:rPr>
      <w:rFonts w:eastAsia="Times New Roman"/>
      <w:sz w:val="24"/>
    </w:rPr>
  </w:style>
  <w:style w:type="character" w:customStyle="1" w:styleId="blocktitleChar">
    <w:name w:val="block title Char"/>
    <w:link w:val="blocktitle0"/>
    <w:locked/>
    <w:rsid w:val="007C413E"/>
    <w:rPr>
      <w:rFonts w:ascii="Calibri" w:eastAsia="Calibri" w:hAnsi="Calibri"/>
      <w:b/>
      <w:caps/>
      <w:sz w:val="28"/>
      <w:szCs w:val="28"/>
      <w:lang w:val="es-ES"/>
    </w:rPr>
  </w:style>
  <w:style w:type="paragraph" w:customStyle="1" w:styleId="Pa6">
    <w:name w:val="Pa6"/>
    <w:basedOn w:val="Normal"/>
    <w:next w:val="Normal"/>
    <w:uiPriority w:val="99"/>
    <w:qFormat/>
    <w:rsid w:val="007C413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C413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C413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C413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C413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C413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C413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C413E"/>
    <w:rPr>
      <w:rFonts w:ascii="Georgia" w:eastAsia="SimSun" w:hAnsi="Georgia"/>
      <w:b/>
      <w:bCs/>
    </w:rPr>
  </w:style>
  <w:style w:type="paragraph" w:customStyle="1" w:styleId="summary">
    <w:name w:val="summary"/>
    <w:basedOn w:val="Normal"/>
    <w:uiPriority w:val="99"/>
    <w:qFormat/>
    <w:rsid w:val="007C413E"/>
    <w:pPr>
      <w:spacing w:before="100" w:beforeAutospacing="1" w:after="100" w:afterAutospacing="1"/>
    </w:pPr>
    <w:rPr>
      <w:rFonts w:eastAsia="Times New Roman"/>
      <w:sz w:val="24"/>
    </w:rPr>
  </w:style>
  <w:style w:type="paragraph" w:customStyle="1" w:styleId="Caption2">
    <w:name w:val="Caption2"/>
    <w:basedOn w:val="Normal"/>
    <w:uiPriority w:val="99"/>
    <w:qFormat/>
    <w:rsid w:val="007C413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C413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C413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7C413E"/>
    <w:pPr>
      <w:jc w:val="center"/>
    </w:pPr>
    <w:rPr>
      <w:rFonts w:ascii="Book Antiqua" w:eastAsia="Times New Roman" w:hAnsi="Book Antiqua"/>
      <w:b/>
      <w:sz w:val="28"/>
    </w:rPr>
  </w:style>
  <w:style w:type="paragraph" w:customStyle="1" w:styleId="Little">
    <w:name w:val="Little"/>
    <w:basedOn w:val="Normal"/>
    <w:next w:val="Normal"/>
    <w:link w:val="LittleChar"/>
    <w:qFormat/>
    <w:rsid w:val="007C413E"/>
    <w:pPr>
      <w:ind w:left="288"/>
    </w:pPr>
    <w:rPr>
      <w:rFonts w:ascii="Garamond" w:eastAsia="Times New Roman" w:hAnsi="Garamond"/>
    </w:rPr>
  </w:style>
  <w:style w:type="paragraph" w:customStyle="1" w:styleId="AAAcard">
    <w:name w:val="AAAcard"/>
    <w:basedOn w:val="Normal"/>
    <w:uiPriority w:val="99"/>
    <w:qFormat/>
    <w:rsid w:val="007C413E"/>
    <w:pPr>
      <w:ind w:left="288" w:right="288"/>
    </w:pPr>
    <w:rPr>
      <w:rFonts w:eastAsia="Times New Roman"/>
    </w:rPr>
  </w:style>
  <w:style w:type="paragraph" w:customStyle="1" w:styleId="Caption3">
    <w:name w:val="Caption3"/>
    <w:basedOn w:val="Normal"/>
    <w:uiPriority w:val="99"/>
    <w:qFormat/>
    <w:rsid w:val="007C413E"/>
    <w:pPr>
      <w:spacing w:before="100" w:beforeAutospacing="1" w:after="100" w:afterAutospacing="1"/>
    </w:pPr>
    <w:rPr>
      <w:rFonts w:eastAsia="Times New Roman"/>
      <w:sz w:val="24"/>
    </w:rPr>
  </w:style>
  <w:style w:type="paragraph" w:customStyle="1" w:styleId="body-12-5">
    <w:name w:val="body-12-5"/>
    <w:basedOn w:val="Normal"/>
    <w:uiPriority w:val="99"/>
    <w:qFormat/>
    <w:rsid w:val="007C413E"/>
    <w:pPr>
      <w:spacing w:before="100" w:beforeAutospacing="1" w:after="100" w:afterAutospacing="1"/>
    </w:pPr>
    <w:rPr>
      <w:rFonts w:eastAsia="Times New Roman"/>
      <w:sz w:val="24"/>
    </w:rPr>
  </w:style>
  <w:style w:type="paragraph" w:customStyle="1" w:styleId="infuse">
    <w:name w:val="infuse"/>
    <w:basedOn w:val="Normal"/>
    <w:uiPriority w:val="99"/>
    <w:qFormat/>
    <w:rsid w:val="007C413E"/>
    <w:pPr>
      <w:spacing w:before="100" w:beforeAutospacing="1" w:after="100" w:afterAutospacing="1"/>
    </w:pPr>
    <w:rPr>
      <w:rFonts w:eastAsia="Times New Roman"/>
      <w:sz w:val="24"/>
    </w:rPr>
  </w:style>
  <w:style w:type="paragraph" w:customStyle="1" w:styleId="fontreg">
    <w:name w:val="font_reg"/>
    <w:basedOn w:val="Normal"/>
    <w:uiPriority w:val="99"/>
    <w:qFormat/>
    <w:rsid w:val="007C413E"/>
    <w:pPr>
      <w:spacing w:before="100" w:beforeAutospacing="1" w:after="100" w:afterAutospacing="1"/>
    </w:pPr>
    <w:rPr>
      <w:rFonts w:eastAsia="Times New Roman"/>
      <w:sz w:val="24"/>
    </w:rPr>
  </w:style>
  <w:style w:type="paragraph" w:customStyle="1" w:styleId="CITEF3">
    <w:name w:val="CITE F3"/>
    <w:uiPriority w:val="99"/>
    <w:qFormat/>
    <w:rsid w:val="007C413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C413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C413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C413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C413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C413E"/>
    <w:pPr>
      <w:ind w:left="144"/>
    </w:pPr>
    <w:rPr>
      <w:rFonts w:ascii="Cambria" w:eastAsia="Calibri" w:hAnsi="Cambria"/>
      <w:sz w:val="24"/>
    </w:rPr>
  </w:style>
  <w:style w:type="paragraph" w:customStyle="1" w:styleId="FreeFormA">
    <w:name w:val="Free Form A"/>
    <w:autoRedefine/>
    <w:uiPriority w:val="99"/>
    <w:qFormat/>
    <w:rsid w:val="007C413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C413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C413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C413E"/>
    <w:rPr>
      <w:rFonts w:ascii="Times New Roman" w:eastAsia="Times New Roman" w:hAnsi="Times New Roman" w:cs="Times New Roman"/>
      <w:sz w:val="10"/>
    </w:rPr>
  </w:style>
  <w:style w:type="paragraph" w:customStyle="1" w:styleId="subheader">
    <w:name w:val="subheader"/>
    <w:basedOn w:val="Normal"/>
    <w:uiPriority w:val="99"/>
    <w:qFormat/>
    <w:rsid w:val="007C413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C413E"/>
    <w:pPr>
      <w:spacing w:before="100" w:beforeAutospacing="1" w:after="100" w:afterAutospacing="1"/>
    </w:pPr>
    <w:rPr>
      <w:rFonts w:eastAsia="Times New Roman"/>
      <w:sz w:val="24"/>
    </w:rPr>
  </w:style>
  <w:style w:type="paragraph" w:customStyle="1" w:styleId="more">
    <w:name w:val="more"/>
    <w:basedOn w:val="Normal"/>
    <w:uiPriority w:val="99"/>
    <w:qFormat/>
    <w:rsid w:val="007C413E"/>
    <w:pPr>
      <w:spacing w:before="100" w:beforeAutospacing="1" w:after="100" w:afterAutospacing="1"/>
    </w:pPr>
    <w:rPr>
      <w:rFonts w:eastAsia="Times New Roman"/>
      <w:sz w:val="24"/>
    </w:rPr>
  </w:style>
  <w:style w:type="paragraph" w:customStyle="1" w:styleId="story">
    <w:name w:val="story"/>
    <w:basedOn w:val="Normal"/>
    <w:uiPriority w:val="99"/>
    <w:qFormat/>
    <w:rsid w:val="007C413E"/>
    <w:pPr>
      <w:spacing w:before="100" w:beforeAutospacing="1" w:after="100" w:afterAutospacing="1"/>
    </w:pPr>
    <w:rPr>
      <w:rFonts w:eastAsia="Times New Roman"/>
      <w:sz w:val="24"/>
    </w:rPr>
  </w:style>
  <w:style w:type="paragraph" w:customStyle="1" w:styleId="H1numbered">
    <w:name w:val="H1 numbered"/>
    <w:basedOn w:val="Normal"/>
    <w:uiPriority w:val="99"/>
    <w:qFormat/>
    <w:rsid w:val="007C413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C413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C413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C413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C413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C413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C413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C413E"/>
    <w:pPr>
      <w:widowControl w:val="0"/>
      <w:spacing w:after="63"/>
    </w:pPr>
    <w:rPr>
      <w:rFonts w:ascii="Arial" w:hAnsi="Arial"/>
      <w:color w:val="auto"/>
    </w:rPr>
  </w:style>
  <w:style w:type="paragraph" w:customStyle="1" w:styleId="CM35">
    <w:name w:val="CM35"/>
    <w:basedOn w:val="Default"/>
    <w:next w:val="Default"/>
    <w:uiPriority w:val="99"/>
    <w:qFormat/>
    <w:rsid w:val="007C413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C413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C413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C413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C413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C413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C413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C413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C413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C413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C413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C413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C413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C413E"/>
    <w:rPr>
      <w:rFonts w:ascii="Georgia" w:hAnsi="Georgia"/>
      <w:lang w:val="x-none" w:eastAsia="x-none"/>
    </w:rPr>
  </w:style>
  <w:style w:type="character" w:customStyle="1" w:styleId="NormalFontChar">
    <w:name w:val="Normal Font Char"/>
    <w:link w:val="NormalFont"/>
    <w:locked/>
    <w:rsid w:val="007C413E"/>
    <w:rPr>
      <w:rFonts w:ascii="Times New Roman" w:eastAsia="Times New Roman" w:hAnsi="Times New Roman" w:cs="Times New Roman"/>
      <w:sz w:val="20"/>
      <w:szCs w:val="20"/>
    </w:rPr>
  </w:style>
  <w:style w:type="paragraph" w:customStyle="1" w:styleId="NormalFont">
    <w:name w:val="Normal Font"/>
    <w:link w:val="NormalFontChar"/>
    <w:qFormat/>
    <w:rsid w:val="007C413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C413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C413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C413E"/>
    <w:rPr>
      <w:u w:val="single"/>
      <w:lang w:val="x-none" w:eastAsia="x-none"/>
    </w:rPr>
  </w:style>
  <w:style w:type="character" w:customStyle="1" w:styleId="StyleNormalFont11ptBoldUnderlineChar">
    <w:name w:val="Style Normal Font + 11 pt Bold Underline Char"/>
    <w:link w:val="StyleNormalFont11ptBoldUnderline"/>
    <w:locked/>
    <w:rsid w:val="007C413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C413E"/>
    <w:rPr>
      <w:b/>
      <w:bCs/>
      <w:u w:val="single"/>
      <w:lang w:val="x-none" w:eastAsia="x-none"/>
    </w:rPr>
  </w:style>
  <w:style w:type="paragraph" w:customStyle="1" w:styleId="Smallfont0">
    <w:name w:val="Smallfont"/>
    <w:basedOn w:val="Normal"/>
    <w:uiPriority w:val="99"/>
    <w:qFormat/>
    <w:rsid w:val="007C413E"/>
    <w:rPr>
      <w:rFonts w:eastAsia="Times New Roman"/>
      <w:sz w:val="15"/>
    </w:rPr>
  </w:style>
  <w:style w:type="paragraph" w:customStyle="1" w:styleId="formatvorlage2">
    <w:name w:val="formatvorlage2"/>
    <w:basedOn w:val="Normal"/>
    <w:uiPriority w:val="99"/>
    <w:qFormat/>
    <w:rsid w:val="007C413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C413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C413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C413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C413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C413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C413E"/>
    <w:pPr>
      <w:ind w:left="144"/>
    </w:pPr>
    <w:rPr>
      <w:rFonts w:ascii="Georgia" w:eastAsia="Times New Roman" w:hAnsi="Georgia"/>
      <w:lang w:val="x-none" w:eastAsia="x-none"/>
    </w:rPr>
  </w:style>
  <w:style w:type="paragraph" w:customStyle="1" w:styleId="deck">
    <w:name w:val="deck"/>
    <w:basedOn w:val="Normal"/>
    <w:uiPriority w:val="99"/>
    <w:qFormat/>
    <w:rsid w:val="007C413E"/>
    <w:pPr>
      <w:spacing w:before="100" w:beforeAutospacing="1" w:after="100" w:afterAutospacing="1"/>
    </w:pPr>
    <w:rPr>
      <w:rFonts w:eastAsia="Times New Roman"/>
      <w:sz w:val="24"/>
    </w:rPr>
  </w:style>
  <w:style w:type="paragraph" w:customStyle="1" w:styleId="i1">
    <w:name w:val="i1"/>
    <w:basedOn w:val="Normal"/>
    <w:uiPriority w:val="99"/>
    <w:qFormat/>
    <w:rsid w:val="007C413E"/>
    <w:pPr>
      <w:spacing w:before="100" w:beforeAutospacing="1" w:after="100" w:afterAutospacing="1"/>
    </w:pPr>
    <w:rPr>
      <w:rFonts w:eastAsia="Times New Roman"/>
      <w:sz w:val="24"/>
    </w:rPr>
  </w:style>
  <w:style w:type="paragraph" w:customStyle="1" w:styleId="question">
    <w:name w:val="question"/>
    <w:basedOn w:val="Normal"/>
    <w:uiPriority w:val="99"/>
    <w:qFormat/>
    <w:rsid w:val="007C413E"/>
    <w:pPr>
      <w:spacing w:before="100" w:beforeAutospacing="1" w:after="100" w:afterAutospacing="1"/>
    </w:pPr>
    <w:rPr>
      <w:rFonts w:eastAsia="Times New Roman"/>
      <w:sz w:val="24"/>
    </w:rPr>
  </w:style>
  <w:style w:type="paragraph" w:customStyle="1" w:styleId="bodycopy">
    <w:name w:val="bodycopy"/>
    <w:basedOn w:val="Normal"/>
    <w:uiPriority w:val="99"/>
    <w:qFormat/>
    <w:rsid w:val="007C413E"/>
    <w:pPr>
      <w:spacing w:before="100" w:beforeAutospacing="1" w:after="100" w:afterAutospacing="1"/>
    </w:pPr>
    <w:rPr>
      <w:rFonts w:eastAsia="Times New Roman"/>
      <w:sz w:val="24"/>
    </w:rPr>
  </w:style>
  <w:style w:type="paragraph" w:customStyle="1" w:styleId="Fifth">
    <w:name w:val="Fifth"/>
    <w:basedOn w:val="Normal"/>
    <w:link w:val="FifthChar"/>
    <w:qFormat/>
    <w:rsid w:val="007C413E"/>
    <w:rPr>
      <w:rFonts w:eastAsia="Calibri"/>
    </w:rPr>
  </w:style>
  <w:style w:type="paragraph" w:customStyle="1" w:styleId="NoteLevel22">
    <w:name w:val="Note Level 22"/>
    <w:basedOn w:val="Normal"/>
    <w:next w:val="Normal"/>
    <w:uiPriority w:val="99"/>
    <w:qFormat/>
    <w:rsid w:val="007C413E"/>
    <w:pPr>
      <w:keepNext/>
      <w:ind w:left="288" w:right="288"/>
    </w:pPr>
    <w:rPr>
      <w:rFonts w:eastAsia="MS Gothic"/>
      <w:szCs w:val="20"/>
    </w:rPr>
  </w:style>
  <w:style w:type="paragraph" w:customStyle="1" w:styleId="wp-caption-text">
    <w:name w:val="wp-caption-text"/>
    <w:basedOn w:val="Normal"/>
    <w:qFormat/>
    <w:rsid w:val="007C413E"/>
    <w:pPr>
      <w:spacing w:before="100" w:beforeAutospacing="1" w:after="100" w:afterAutospacing="1"/>
    </w:pPr>
    <w:rPr>
      <w:rFonts w:eastAsia="Times New Roman"/>
      <w:sz w:val="24"/>
    </w:rPr>
  </w:style>
  <w:style w:type="paragraph" w:customStyle="1" w:styleId="svarticle">
    <w:name w:val="svarticle"/>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C413E"/>
    <w:pPr>
      <w:spacing w:before="100" w:beforeAutospacing="1" w:after="100" w:afterAutospacing="1"/>
    </w:pPr>
  </w:style>
  <w:style w:type="paragraph" w:customStyle="1" w:styleId="description">
    <w:name w:val="description"/>
    <w:basedOn w:val="Normal"/>
    <w:uiPriority w:val="99"/>
    <w:qFormat/>
    <w:rsid w:val="007C413E"/>
    <w:pPr>
      <w:spacing w:before="100" w:beforeAutospacing="1" w:after="100" w:afterAutospacing="1"/>
    </w:pPr>
  </w:style>
  <w:style w:type="paragraph" w:customStyle="1" w:styleId="graf">
    <w:name w:val="graf"/>
    <w:basedOn w:val="Normal"/>
    <w:uiPriority w:val="99"/>
    <w:qFormat/>
    <w:rsid w:val="007C413E"/>
    <w:pPr>
      <w:spacing w:before="100" w:beforeAutospacing="1" w:after="100" w:afterAutospacing="1"/>
    </w:pPr>
  </w:style>
  <w:style w:type="paragraph" w:customStyle="1" w:styleId="column">
    <w:name w:val="column"/>
    <w:basedOn w:val="Normal"/>
    <w:uiPriority w:val="99"/>
    <w:qFormat/>
    <w:rsid w:val="007C413E"/>
    <w:pPr>
      <w:spacing w:before="100" w:beforeAutospacing="1" w:after="100" w:afterAutospacing="1"/>
    </w:pPr>
  </w:style>
  <w:style w:type="paragraph" w:customStyle="1" w:styleId="recirc-container">
    <w:name w:val="recirc-container"/>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C413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C413E"/>
    <w:rPr>
      <w:rFonts w:ascii="Georgia" w:hAnsi="Georgia" w:hint="default"/>
      <w:i/>
      <w:iCs/>
      <w:color w:val="808080"/>
    </w:rPr>
  </w:style>
  <w:style w:type="character" w:customStyle="1" w:styleId="cardchar00">
    <w:name w:val="cardchar0"/>
    <w:basedOn w:val="DefaultParagraphFont"/>
    <w:rsid w:val="007C413E"/>
  </w:style>
  <w:style w:type="character" w:customStyle="1" w:styleId="UnderlineNon-bold">
    <w:name w:val="Underline Non - bold"/>
    <w:rsid w:val="007C413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C413E"/>
  </w:style>
  <w:style w:type="character" w:customStyle="1" w:styleId="StyleHeading4UnderlinedsmalltextGaramondChar">
    <w:name w:val="Style Heading 4Underlinedsmall text + Garamond Char"/>
    <w:link w:val="StyleHeading4UnderlinedsmalltextGaramond"/>
    <w:locked/>
    <w:rsid w:val="007C413E"/>
    <w:rPr>
      <w:rFonts w:ascii="Calibri" w:hAnsi="Calibri"/>
    </w:rPr>
  </w:style>
  <w:style w:type="character" w:customStyle="1" w:styleId="Heading5Char2">
    <w:name w:val="Heading 5 Char2"/>
    <w:rsid w:val="007C413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C413E"/>
    <w:rPr>
      <w:rFonts w:ascii="Arial" w:hAnsi="Arial" w:cs="Arial"/>
      <w:vanish/>
      <w:sz w:val="16"/>
      <w:szCs w:val="16"/>
    </w:rPr>
  </w:style>
  <w:style w:type="paragraph" w:styleId="z-TopofForm">
    <w:name w:val="HTML Top of Form"/>
    <w:basedOn w:val="Normal"/>
    <w:next w:val="Normal"/>
    <w:link w:val="z-TopofFormChar"/>
    <w:hidden/>
    <w:uiPriority w:val="99"/>
    <w:unhideWhenUsed/>
    <w:rsid w:val="007C413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C413E"/>
    <w:rPr>
      <w:rFonts w:ascii="Arial" w:hAnsi="Arial" w:cs="Arial"/>
      <w:vanish/>
      <w:sz w:val="16"/>
      <w:szCs w:val="16"/>
    </w:rPr>
  </w:style>
  <w:style w:type="character" w:customStyle="1" w:styleId="z-BottomofFormChar">
    <w:name w:val="z-Bottom of Form Char"/>
    <w:basedOn w:val="DefaultParagraphFont"/>
    <w:link w:val="z-BottomofForm"/>
    <w:uiPriority w:val="99"/>
    <w:rsid w:val="007C413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C413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C413E"/>
    <w:rPr>
      <w:rFonts w:ascii="Arial" w:hAnsi="Arial" w:cs="Arial"/>
      <w:vanish/>
      <w:sz w:val="16"/>
      <w:szCs w:val="16"/>
    </w:rPr>
  </w:style>
  <w:style w:type="character" w:customStyle="1" w:styleId="Style2CharChar">
    <w:name w:val="Style2 Char Char"/>
    <w:rsid w:val="007C413E"/>
    <w:rPr>
      <w:u w:val="thick"/>
      <w:lang w:val="en-US" w:eastAsia="en-US" w:bidi="ar-SA"/>
    </w:rPr>
  </w:style>
  <w:style w:type="character" w:customStyle="1" w:styleId="authordate1">
    <w:name w:val="authordate"/>
    <w:rsid w:val="007C413E"/>
  </w:style>
  <w:style w:type="character" w:customStyle="1" w:styleId="underline0">
    <w:name w:val="%underline"/>
    <w:rsid w:val="007C413E"/>
    <w:rPr>
      <w:rFonts w:ascii="Times New Roman" w:hAnsi="Times New Roman" w:cs="Times New Roman" w:hint="default"/>
      <w:strike w:val="0"/>
      <w:dstrike w:val="0"/>
      <w:sz w:val="16"/>
      <w:u w:val="none"/>
      <w:effect w:val="none"/>
    </w:rPr>
  </w:style>
  <w:style w:type="character" w:customStyle="1" w:styleId="AUNDERLINE0">
    <w:name w:val="AUNDERLINE"/>
    <w:qFormat/>
    <w:rsid w:val="007C413E"/>
    <w:rPr>
      <w:rFonts w:ascii="Times New Roman" w:hAnsi="Times New Roman" w:cs="Times New Roman" w:hint="default"/>
      <w:sz w:val="20"/>
      <w:u w:val="single"/>
    </w:rPr>
  </w:style>
  <w:style w:type="character" w:customStyle="1" w:styleId="UnderlinedCharChar">
    <w:name w:val="Underlined Char Char"/>
    <w:rsid w:val="007C413E"/>
    <w:rPr>
      <w:rFonts w:ascii="Garamond" w:hAnsi="Garamond" w:hint="default"/>
      <w:szCs w:val="28"/>
      <w:u w:val="single"/>
      <w:lang w:val="en-US" w:eastAsia="en-US" w:bidi="ar-SA"/>
    </w:rPr>
  </w:style>
  <w:style w:type="character" w:customStyle="1" w:styleId="slug-doi">
    <w:name w:val="slug-doi"/>
    <w:basedOn w:val="DefaultParagraphFont"/>
    <w:rsid w:val="007C413E"/>
  </w:style>
  <w:style w:type="character" w:customStyle="1" w:styleId="af">
    <w:name w:val="af"/>
    <w:basedOn w:val="DefaultParagraphFont"/>
    <w:rsid w:val="007C413E"/>
  </w:style>
  <w:style w:type="character" w:customStyle="1" w:styleId="ab">
    <w:name w:val="ab"/>
    <w:basedOn w:val="DefaultParagraphFont"/>
    <w:rsid w:val="007C413E"/>
  </w:style>
  <w:style w:type="character" w:customStyle="1" w:styleId="em">
    <w:name w:val="em"/>
    <w:basedOn w:val="DefaultParagraphFont"/>
    <w:rsid w:val="007C413E"/>
  </w:style>
  <w:style w:type="character" w:customStyle="1" w:styleId="au">
    <w:name w:val="au"/>
    <w:basedOn w:val="DefaultParagraphFont"/>
    <w:rsid w:val="007C413E"/>
  </w:style>
  <w:style w:type="character" w:customStyle="1" w:styleId="ti">
    <w:name w:val="ti"/>
    <w:basedOn w:val="DefaultParagraphFont"/>
    <w:rsid w:val="007C413E"/>
  </w:style>
  <w:style w:type="character" w:customStyle="1" w:styleId="subheadblue">
    <w:name w:val="subhead_blue"/>
    <w:basedOn w:val="DefaultParagraphFont"/>
    <w:rsid w:val="007C413E"/>
  </w:style>
  <w:style w:type="character" w:customStyle="1" w:styleId="affiliation">
    <w:name w:val="affiliation"/>
    <w:basedOn w:val="DefaultParagraphFont"/>
    <w:rsid w:val="007C413E"/>
  </w:style>
  <w:style w:type="character" w:customStyle="1" w:styleId="slug-doi-wrapper">
    <w:name w:val="slug-doi-wrapper"/>
    <w:basedOn w:val="DefaultParagraphFont"/>
    <w:rsid w:val="007C413E"/>
  </w:style>
  <w:style w:type="character" w:customStyle="1" w:styleId="slug-metadata-noteahead-of-print">
    <w:name w:val="slug-metadata-note ahead-of-print"/>
    <w:basedOn w:val="DefaultParagraphFont"/>
    <w:rsid w:val="007C413E"/>
  </w:style>
  <w:style w:type="character" w:customStyle="1" w:styleId="slug-ahead-of-print-date">
    <w:name w:val="slug-ahead-of-print-date"/>
    <w:basedOn w:val="DefaultParagraphFont"/>
    <w:rsid w:val="007C413E"/>
  </w:style>
  <w:style w:type="character" w:customStyle="1" w:styleId="medium-bold">
    <w:name w:val="medium-bold"/>
    <w:basedOn w:val="DefaultParagraphFont"/>
    <w:rsid w:val="007C413E"/>
  </w:style>
  <w:style w:type="character" w:customStyle="1" w:styleId="updated-short-citation">
    <w:name w:val="updated-short-citation"/>
    <w:basedOn w:val="DefaultParagraphFont"/>
    <w:rsid w:val="007C413E"/>
  </w:style>
  <w:style w:type="character" w:customStyle="1" w:styleId="goohl0">
    <w:name w:val="goohl0"/>
    <w:basedOn w:val="DefaultParagraphFont"/>
    <w:rsid w:val="007C413E"/>
  </w:style>
  <w:style w:type="character" w:customStyle="1" w:styleId="CharChar6">
    <w:name w:val="Char Char6"/>
    <w:rsid w:val="007C413E"/>
    <w:rPr>
      <w:rFonts w:ascii="Arial" w:hAnsi="Arial" w:cs="Arial" w:hint="default"/>
      <w:bCs/>
      <w:sz w:val="16"/>
      <w:szCs w:val="26"/>
      <w:lang w:val="en-US" w:eastAsia="en-US" w:bidi="ar-SA"/>
    </w:rPr>
  </w:style>
  <w:style w:type="character" w:customStyle="1" w:styleId="TagCharChar1">
    <w:name w:val="Tag Char Char1"/>
    <w:rsid w:val="007C413E"/>
    <w:rPr>
      <w:b/>
      <w:bCs w:val="0"/>
      <w:sz w:val="24"/>
      <w:szCs w:val="24"/>
      <w:lang w:val="en-US" w:eastAsia="en-US" w:bidi="ar-SA"/>
    </w:rPr>
  </w:style>
  <w:style w:type="character" w:customStyle="1" w:styleId="12TimesNewRoman">
    <w:name w:val="12 Times New Roman"/>
    <w:rsid w:val="007C413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C413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C413E"/>
    <w:rPr>
      <w:rFonts w:ascii="Times New Roman" w:hAnsi="Times New Roman" w:cs="Times New Roman" w:hint="default"/>
      <w:strike w:val="0"/>
      <w:dstrike w:val="0"/>
      <w:sz w:val="14"/>
      <w:u w:val="none"/>
      <w:effect w:val="none"/>
    </w:rPr>
  </w:style>
  <w:style w:type="character" w:customStyle="1" w:styleId="F8-UnderlineBold">
    <w:name w:val="F8 - Underline/Bold"/>
    <w:rsid w:val="007C413E"/>
    <w:rPr>
      <w:rFonts w:ascii="Times New Roman" w:hAnsi="Times New Roman" w:cs="Times New Roman" w:hint="default"/>
      <w:b/>
      <w:bCs w:val="0"/>
      <w:sz w:val="20"/>
      <w:u w:val="single"/>
    </w:rPr>
  </w:style>
  <w:style w:type="character" w:customStyle="1" w:styleId="F7-SmallFont">
    <w:name w:val="F7 - Small Font"/>
    <w:rsid w:val="007C413E"/>
    <w:rPr>
      <w:rFonts w:ascii="Times New Roman" w:hAnsi="Times New Roman" w:cs="Times New Roman" w:hint="default"/>
      <w:sz w:val="14"/>
    </w:rPr>
  </w:style>
  <w:style w:type="character" w:customStyle="1" w:styleId="Brief-Bold">
    <w:name w:val="Brief - Bold"/>
    <w:rsid w:val="007C413E"/>
    <w:rPr>
      <w:rFonts w:ascii="Times New Roman" w:hAnsi="Times New Roman" w:cs="Times New Roman" w:hint="default"/>
      <w:b/>
      <w:bCs w:val="0"/>
    </w:rPr>
  </w:style>
  <w:style w:type="character" w:customStyle="1" w:styleId="Card-Underline">
    <w:name w:val="Card - Underline"/>
    <w:rsid w:val="007C413E"/>
    <w:rPr>
      <w:rFonts w:ascii="Times New Roman" w:hAnsi="Times New Roman" w:cs="Times New Roman" w:hint="default"/>
      <w:u w:val="single"/>
    </w:rPr>
  </w:style>
  <w:style w:type="character" w:customStyle="1" w:styleId="beriefunderline">
    <w:name w:val="berief = underline"/>
    <w:rsid w:val="007C413E"/>
    <w:rPr>
      <w:rFonts w:ascii="Times New Roman" w:eastAsia="Times New Roman" w:hAnsi="Times New Roman" w:cs="Times New Roman" w:hint="default"/>
      <w:sz w:val="20"/>
      <w:u w:val="single"/>
    </w:rPr>
  </w:style>
  <w:style w:type="character" w:customStyle="1" w:styleId="BoldText10pt">
    <w:name w:val="Bold Text 10 pt"/>
    <w:rsid w:val="007C413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C413E"/>
    <w:rPr>
      <w:i/>
      <w:iCs w:val="0"/>
    </w:rPr>
  </w:style>
  <w:style w:type="character" w:customStyle="1" w:styleId="eoeaheader">
    <w:name w:val="eoea_header"/>
    <w:basedOn w:val="DefaultParagraphFont"/>
    <w:rsid w:val="007C413E"/>
  </w:style>
  <w:style w:type="character" w:customStyle="1" w:styleId="SC4208902">
    <w:name w:val="SC.4.208902"/>
    <w:rsid w:val="007C413E"/>
    <w:rPr>
      <w:rFonts w:ascii="Century" w:hAnsi="Century" w:cs="Century" w:hint="default"/>
      <w:color w:val="000000"/>
      <w:sz w:val="22"/>
      <w:szCs w:val="22"/>
    </w:rPr>
  </w:style>
  <w:style w:type="character" w:customStyle="1" w:styleId="SC4208915">
    <w:name w:val="SC.4.208915"/>
    <w:rsid w:val="007C413E"/>
    <w:rPr>
      <w:rFonts w:ascii="Century" w:hAnsi="Century" w:cs="Century" w:hint="default"/>
      <w:color w:val="000000"/>
      <w:sz w:val="13"/>
      <w:szCs w:val="13"/>
    </w:rPr>
  </w:style>
  <w:style w:type="character" w:customStyle="1" w:styleId="SC273764">
    <w:name w:val="SC.2.73764"/>
    <w:rsid w:val="007C413E"/>
    <w:rPr>
      <w:rFonts w:ascii="Century" w:hAnsi="Century" w:cs="Century" w:hint="default"/>
      <w:color w:val="000000"/>
      <w:sz w:val="72"/>
      <w:szCs w:val="72"/>
    </w:rPr>
  </w:style>
  <w:style w:type="character" w:customStyle="1" w:styleId="SC273779">
    <w:name w:val="SC.2.73779"/>
    <w:rsid w:val="007C413E"/>
    <w:rPr>
      <w:rFonts w:ascii="Century" w:hAnsi="Century" w:cs="Century" w:hint="default"/>
      <w:color w:val="000000"/>
      <w:sz w:val="40"/>
      <w:szCs w:val="40"/>
    </w:rPr>
  </w:style>
  <w:style w:type="character" w:customStyle="1" w:styleId="SC273763">
    <w:name w:val="SC.2.73763"/>
    <w:rsid w:val="007C413E"/>
    <w:rPr>
      <w:rFonts w:ascii="Century" w:hAnsi="Century" w:cs="Century" w:hint="default"/>
      <w:b/>
      <w:bCs/>
      <w:color w:val="000000"/>
    </w:rPr>
  </w:style>
  <w:style w:type="character" w:customStyle="1" w:styleId="SC4208910">
    <w:name w:val="SC.4.208910"/>
    <w:rsid w:val="007C413E"/>
    <w:rPr>
      <w:rFonts w:ascii="Century" w:hAnsi="Century" w:cs="Century" w:hint="default"/>
      <w:color w:val="000000"/>
      <w:sz w:val="28"/>
      <w:szCs w:val="28"/>
    </w:rPr>
  </w:style>
  <w:style w:type="character" w:customStyle="1" w:styleId="SC4208911">
    <w:name w:val="SC.4.208911"/>
    <w:rsid w:val="007C413E"/>
    <w:rPr>
      <w:rFonts w:ascii="Century" w:hAnsi="Century" w:cs="Century" w:hint="default"/>
      <w:color w:val="000000"/>
    </w:rPr>
  </w:style>
  <w:style w:type="character" w:customStyle="1" w:styleId="articlesubtitle">
    <w:name w:val="article_sub_title"/>
    <w:basedOn w:val="DefaultParagraphFont"/>
    <w:rsid w:val="007C413E"/>
  </w:style>
  <w:style w:type="character" w:customStyle="1" w:styleId="newsdate2">
    <w:name w:val="news_date2"/>
    <w:basedOn w:val="DefaultParagraphFont"/>
    <w:rsid w:val="007C413E"/>
  </w:style>
  <w:style w:type="character" w:customStyle="1" w:styleId="readarticleheader">
    <w:name w:val="readarticleheader"/>
    <w:basedOn w:val="DefaultParagraphFont"/>
    <w:rsid w:val="007C413E"/>
  </w:style>
  <w:style w:type="character" w:customStyle="1" w:styleId="UnderlineChar20">
    <w:name w:val="Underline Char2"/>
    <w:rsid w:val="007C413E"/>
    <w:rPr>
      <w:rFonts w:ascii="Trebuchet MS" w:hAnsi="Trebuchet MS" w:hint="default"/>
      <w:u w:val="thick"/>
      <w:lang w:val="en-US" w:eastAsia="zh-CN" w:bidi="ar-SA"/>
    </w:rPr>
  </w:style>
  <w:style w:type="character" w:customStyle="1" w:styleId="BoldUnderliningChar">
    <w:name w:val="Bold Underlining Char"/>
    <w:rsid w:val="007C413E"/>
    <w:rPr>
      <w:rFonts w:ascii="Arial Narrow" w:eastAsia="Times New Roman" w:hAnsi="Arial Narrow" w:hint="default"/>
      <w:b/>
      <w:bCs w:val="0"/>
      <w:szCs w:val="24"/>
      <w:u w:val="single"/>
      <w:lang w:val="en-GB" w:eastAsia="en-US" w:bidi="ar-SA"/>
    </w:rPr>
  </w:style>
  <w:style w:type="character" w:customStyle="1" w:styleId="medium-normal1">
    <w:name w:val="medium-normal1"/>
    <w:rsid w:val="007C413E"/>
    <w:rPr>
      <w:rFonts w:ascii="Arial" w:hAnsi="Arial" w:cs="Arial" w:hint="default"/>
      <w:b w:val="0"/>
      <w:bCs w:val="0"/>
      <w:i w:val="0"/>
      <w:iCs w:val="0"/>
      <w:sz w:val="20"/>
      <w:szCs w:val="20"/>
    </w:rPr>
  </w:style>
  <w:style w:type="character" w:customStyle="1" w:styleId="UnderlinedCardChar0">
    <w:name w:val="Underlined Card Char"/>
    <w:rsid w:val="007C413E"/>
    <w:rPr>
      <w:rFonts w:ascii="Palatino Linotype" w:hAnsi="Palatino Linotype" w:hint="default"/>
      <w:u w:val="single"/>
      <w:lang w:val="en-US" w:eastAsia="en-US" w:bidi="ar-SA"/>
    </w:rPr>
  </w:style>
  <w:style w:type="character" w:customStyle="1" w:styleId="char">
    <w:name w:val="char"/>
    <w:basedOn w:val="DefaultParagraphFont"/>
    <w:rsid w:val="007C413E"/>
  </w:style>
  <w:style w:type="character" w:customStyle="1" w:styleId="UnderlineCharCharCharCharCharChar">
    <w:name w:val="Underline Char Char Char Char Char Char"/>
    <w:rsid w:val="007C413E"/>
    <w:rPr>
      <w:rFonts w:ascii="Arial Narrow" w:hAnsi="Arial Narrow" w:hint="default"/>
      <w:szCs w:val="24"/>
      <w:u w:val="single"/>
      <w:lang w:val="en-US" w:eastAsia="en-US" w:bidi="ar-SA"/>
    </w:rPr>
  </w:style>
  <w:style w:type="character" w:customStyle="1" w:styleId="klink">
    <w:name w:val="klink"/>
    <w:basedOn w:val="DefaultParagraphFont"/>
    <w:rsid w:val="007C413E"/>
  </w:style>
  <w:style w:type="character" w:customStyle="1" w:styleId="date10">
    <w:name w:val="date1"/>
    <w:basedOn w:val="DefaultParagraphFont"/>
    <w:rsid w:val="007C413E"/>
  </w:style>
  <w:style w:type="character" w:customStyle="1" w:styleId="bolding1">
    <w:name w:val="bolding1"/>
    <w:rsid w:val="007C413E"/>
    <w:rPr>
      <w:b/>
      <w:bCs/>
    </w:rPr>
  </w:style>
  <w:style w:type="character" w:customStyle="1" w:styleId="bookoptions1">
    <w:name w:val="book_options1"/>
    <w:rsid w:val="007C413E"/>
    <w:rPr>
      <w:b/>
      <w:bCs/>
      <w:color w:val="333366"/>
    </w:rPr>
  </w:style>
  <w:style w:type="character" w:customStyle="1" w:styleId="descriptionblock">
    <w:name w:val="description block"/>
    <w:basedOn w:val="DefaultParagraphFont"/>
    <w:rsid w:val="007C413E"/>
  </w:style>
  <w:style w:type="character" w:customStyle="1" w:styleId="detailsboxblock">
    <w:name w:val="detailsbox block"/>
    <w:basedOn w:val="DefaultParagraphFont"/>
    <w:rsid w:val="007C413E"/>
  </w:style>
  <w:style w:type="character" w:customStyle="1" w:styleId="Char3">
    <w:name w:val="Char3"/>
    <w:rsid w:val="007C413E"/>
    <w:rPr>
      <w:rFonts w:ascii="Arial" w:hAnsi="Arial" w:cs="Arial" w:hint="default"/>
      <w:bCs/>
      <w:u w:val="thick"/>
      <w:lang w:val="en-US" w:eastAsia="en-US" w:bidi="ar-SA"/>
    </w:rPr>
  </w:style>
  <w:style w:type="character" w:customStyle="1" w:styleId="texto11">
    <w:name w:val="texto11"/>
    <w:rsid w:val="007C413E"/>
    <w:rPr>
      <w:rFonts w:ascii="Arial" w:hAnsi="Arial" w:cs="Arial" w:hint="default"/>
      <w:b w:val="0"/>
      <w:bCs w:val="0"/>
      <w:i w:val="0"/>
      <w:iCs w:val="0"/>
      <w:caps w:val="0"/>
      <w:color w:val="000000"/>
      <w:sz w:val="26"/>
      <w:szCs w:val="26"/>
    </w:rPr>
  </w:style>
  <w:style w:type="character" w:customStyle="1" w:styleId="CardTagChar">
    <w:name w:val="Card Tag Char"/>
    <w:rsid w:val="007C413E"/>
    <w:rPr>
      <w:rFonts w:ascii="Arial Narrow" w:hAnsi="Arial Narrow" w:hint="default"/>
      <w:b/>
      <w:bCs w:val="0"/>
      <w:sz w:val="24"/>
      <w:szCs w:val="24"/>
      <w:lang w:val="en-US" w:eastAsia="en-US" w:bidi="ar-SA"/>
    </w:rPr>
  </w:style>
  <w:style w:type="character" w:customStyle="1" w:styleId="DebateCiteCharCharChar">
    <w:name w:val="Debate Cite Char Char Char"/>
    <w:rsid w:val="007C413E"/>
    <w:rPr>
      <w:b/>
      <w:bCs w:val="0"/>
      <w:sz w:val="32"/>
      <w:szCs w:val="32"/>
      <w:lang w:val="en-US" w:eastAsia="en-US" w:bidi="ar-SA"/>
    </w:rPr>
  </w:style>
  <w:style w:type="character" w:customStyle="1" w:styleId="TagChar3">
    <w:name w:val="Tag Char3"/>
    <w:rsid w:val="007C413E"/>
    <w:rPr>
      <w:rFonts w:ascii="Palatino Linotype" w:hAnsi="Palatino Linotype" w:hint="default"/>
      <w:b/>
      <w:bCs w:val="0"/>
      <w:sz w:val="24"/>
      <w:szCs w:val="24"/>
      <w:lang w:val="en-US" w:eastAsia="en-US" w:bidi="ar-SA"/>
    </w:rPr>
  </w:style>
  <w:style w:type="character" w:customStyle="1" w:styleId="TagandCiteChar">
    <w:name w:val="Tag and Cite Char"/>
    <w:rsid w:val="007C413E"/>
    <w:rPr>
      <w:color w:val="333333"/>
      <w:sz w:val="22"/>
      <w:szCs w:val="22"/>
      <w:lang w:val="en-US" w:eastAsia="en-US" w:bidi="ar-SA"/>
    </w:rPr>
  </w:style>
  <w:style w:type="character" w:customStyle="1" w:styleId="Style10ptBold">
    <w:name w:val="Style 10 pt Bold"/>
    <w:rsid w:val="007C413E"/>
    <w:rPr>
      <w:b/>
      <w:bCs/>
      <w:sz w:val="20"/>
    </w:rPr>
  </w:style>
  <w:style w:type="character" w:customStyle="1" w:styleId="text9">
    <w:name w:val="text9"/>
    <w:basedOn w:val="DefaultParagraphFont"/>
    <w:rsid w:val="007C413E"/>
  </w:style>
  <w:style w:type="character" w:customStyle="1" w:styleId="text21">
    <w:name w:val="text21"/>
    <w:basedOn w:val="DefaultParagraphFont"/>
    <w:rsid w:val="007C413E"/>
  </w:style>
  <w:style w:type="character" w:customStyle="1" w:styleId="text19">
    <w:name w:val="text19"/>
    <w:basedOn w:val="DefaultParagraphFont"/>
    <w:rsid w:val="007C413E"/>
  </w:style>
  <w:style w:type="character" w:customStyle="1" w:styleId="term2">
    <w:name w:val="term2"/>
    <w:rsid w:val="007C413E"/>
    <w:rPr>
      <w:b/>
      <w:bCs/>
    </w:rPr>
  </w:style>
  <w:style w:type="character" w:customStyle="1" w:styleId="pmterms12">
    <w:name w:val="pmterms12"/>
    <w:rsid w:val="007C413E"/>
    <w:rPr>
      <w:b/>
      <w:bCs/>
      <w:i w:val="0"/>
      <w:iCs w:val="0"/>
      <w:color w:val="000000"/>
    </w:rPr>
  </w:style>
  <w:style w:type="character" w:customStyle="1" w:styleId="ToReadChar">
    <w:name w:val="To Read Char"/>
    <w:rsid w:val="007C413E"/>
    <w:rPr>
      <w:rFonts w:ascii="Verdana" w:hAnsi="Verdana" w:hint="default"/>
      <w:b/>
      <w:bCs w:val="0"/>
      <w:szCs w:val="24"/>
      <w:u w:val="single"/>
      <w:lang w:val="en-US" w:eastAsia="en-US" w:bidi="ar-SA"/>
    </w:rPr>
  </w:style>
  <w:style w:type="character" w:customStyle="1" w:styleId="ToReadCharChar">
    <w:name w:val="To Read Char Char"/>
    <w:rsid w:val="007C413E"/>
    <w:rPr>
      <w:rFonts w:ascii="Verdana" w:hAnsi="Verdana" w:hint="default"/>
      <w:b/>
      <w:bCs w:val="0"/>
      <w:szCs w:val="24"/>
      <w:u w:val="single"/>
      <w:lang w:val="en-US" w:eastAsia="en-US" w:bidi="ar-SA"/>
    </w:rPr>
  </w:style>
  <w:style w:type="character" w:customStyle="1" w:styleId="bio">
    <w:name w:val="bio"/>
    <w:basedOn w:val="DefaultParagraphFont"/>
    <w:rsid w:val="007C413E"/>
  </w:style>
  <w:style w:type="character" w:customStyle="1" w:styleId="storytextstyle">
    <w:name w:val="storytextstyle"/>
    <w:basedOn w:val="DefaultParagraphFont"/>
    <w:rsid w:val="007C413E"/>
  </w:style>
  <w:style w:type="character" w:customStyle="1" w:styleId="cardunderlinedCharChar">
    <w:name w:val="card underlined Char Char"/>
    <w:rsid w:val="007C413E"/>
    <w:rPr>
      <w:rFonts w:ascii="Arial" w:hAnsi="Arial" w:cs="Arial" w:hint="default"/>
      <w:sz w:val="22"/>
      <w:szCs w:val="24"/>
      <w:u w:val="single"/>
      <w:lang w:val="en-US" w:eastAsia="en-US" w:bidi="ar-SA"/>
    </w:rPr>
  </w:style>
  <w:style w:type="character" w:customStyle="1" w:styleId="Style2Char0">
    <w:name w:val="Style2 Char"/>
    <w:rsid w:val="007C413E"/>
    <w:rPr>
      <w:rFonts w:ascii="Book Antiqua" w:hAnsi="Book Antiqua" w:hint="default"/>
      <w:u w:val="thick"/>
      <w:lang w:val="en-US" w:eastAsia="en-US" w:bidi="ar-SA"/>
    </w:rPr>
  </w:style>
  <w:style w:type="character" w:customStyle="1" w:styleId="Style2Char1">
    <w:name w:val="Style2 Char1"/>
    <w:rsid w:val="007C413E"/>
    <w:rPr>
      <w:rFonts w:ascii="Book Antiqua" w:hAnsi="Book Antiqua" w:hint="default"/>
      <w:szCs w:val="24"/>
      <w:u w:val="thick"/>
      <w:lang w:val="en-US" w:eastAsia="en-US" w:bidi="ar-SA"/>
    </w:rPr>
  </w:style>
  <w:style w:type="character" w:customStyle="1" w:styleId="articlehead21">
    <w:name w:val="articlehead21"/>
    <w:rsid w:val="007C413E"/>
    <w:rPr>
      <w:rFonts w:ascii="Arial" w:hAnsi="Arial" w:cs="Arial" w:hint="default"/>
      <w:b/>
      <w:bCs/>
      <w:color w:val="660000"/>
      <w:sz w:val="20"/>
      <w:szCs w:val="20"/>
    </w:rPr>
  </w:style>
  <w:style w:type="character" w:customStyle="1" w:styleId="TagCiteChar1">
    <w:name w:val="Tag/Cite Char1"/>
    <w:rsid w:val="007C413E"/>
    <w:rPr>
      <w:b/>
      <w:bCs w:val="0"/>
      <w:lang w:val="en-US" w:eastAsia="en-US" w:bidi="ar-SA"/>
    </w:rPr>
  </w:style>
  <w:style w:type="character" w:customStyle="1" w:styleId="goohl2">
    <w:name w:val="goohl2"/>
    <w:basedOn w:val="DefaultParagraphFont"/>
    <w:rsid w:val="007C413E"/>
  </w:style>
  <w:style w:type="character" w:customStyle="1" w:styleId="CardCharChar0">
    <w:name w:val="Card Char Char"/>
    <w:rsid w:val="007C413E"/>
    <w:rPr>
      <w:lang w:val="en-US" w:eastAsia="en-US" w:bidi="ar-SA"/>
    </w:rPr>
  </w:style>
  <w:style w:type="character" w:customStyle="1" w:styleId="BriefTitle1Char">
    <w:name w:val="Brief Title 1 Char"/>
    <w:rsid w:val="007C413E"/>
    <w:rPr>
      <w:b/>
      <w:bCs w:val="0"/>
      <w:u w:val="single"/>
      <w:lang w:val="en-US" w:eastAsia="en-US" w:bidi="ar-SA"/>
    </w:rPr>
  </w:style>
  <w:style w:type="character" w:customStyle="1" w:styleId="TagCiteCharChar">
    <w:name w:val="Tag/Cite Char Char"/>
    <w:rsid w:val="007C413E"/>
    <w:rPr>
      <w:b/>
      <w:bCs w:val="0"/>
      <w:lang w:val="en-US" w:eastAsia="en-US" w:bidi="ar-SA"/>
    </w:rPr>
  </w:style>
  <w:style w:type="character" w:customStyle="1" w:styleId="btx">
    <w:name w:val="btx"/>
    <w:basedOn w:val="DefaultParagraphFont"/>
    <w:rsid w:val="007C413E"/>
  </w:style>
  <w:style w:type="character" w:customStyle="1" w:styleId="CardChar10">
    <w:name w:val="Card Char1"/>
    <w:rsid w:val="007C413E"/>
    <w:rPr>
      <w:lang w:val="en-US" w:eastAsia="en-US" w:bidi="ar-SA"/>
    </w:rPr>
  </w:style>
  <w:style w:type="character" w:customStyle="1" w:styleId="prodgeneral1">
    <w:name w:val="prodgeneral1"/>
    <w:rsid w:val="007C413E"/>
    <w:rPr>
      <w:rFonts w:ascii="Verdana" w:hAnsi="Verdana" w:hint="default"/>
      <w:b w:val="0"/>
      <w:bCs w:val="0"/>
      <w:caps w:val="0"/>
      <w:color w:val="000000"/>
      <w:spacing w:val="0"/>
      <w:sz w:val="16"/>
      <w:szCs w:val="16"/>
    </w:rPr>
  </w:style>
  <w:style w:type="character" w:customStyle="1" w:styleId="summary1">
    <w:name w:val="summary1"/>
    <w:rsid w:val="007C413E"/>
    <w:rPr>
      <w:rFonts w:ascii="Arial" w:hAnsi="Arial" w:cs="Arial" w:hint="default"/>
      <w:sz w:val="18"/>
      <w:szCs w:val="18"/>
    </w:rPr>
  </w:style>
  <w:style w:type="character" w:customStyle="1" w:styleId="text3">
    <w:name w:val="text3"/>
    <w:basedOn w:val="DefaultParagraphFont"/>
    <w:rsid w:val="007C413E"/>
  </w:style>
  <w:style w:type="character" w:customStyle="1" w:styleId="cardtextsmallChar">
    <w:name w:val="card text small Char"/>
    <w:rsid w:val="007C413E"/>
    <w:rPr>
      <w:rFonts w:ascii="Arial Narrow" w:hAnsi="Arial Narrow" w:hint="default"/>
      <w:sz w:val="16"/>
      <w:szCs w:val="24"/>
      <w:lang w:val="en-US" w:eastAsia="en-US" w:bidi="ar-SA"/>
    </w:rPr>
  </w:style>
  <w:style w:type="character" w:customStyle="1" w:styleId="countrytitle1">
    <w:name w:val="countrytitle1"/>
    <w:rsid w:val="007C413E"/>
    <w:rPr>
      <w:rFonts w:ascii="Verdana" w:hAnsi="Verdana" w:hint="default"/>
      <w:b/>
      <w:bCs/>
      <w:color w:val="293643"/>
      <w:sz w:val="24"/>
      <w:szCs w:val="24"/>
    </w:rPr>
  </w:style>
  <w:style w:type="character" w:customStyle="1" w:styleId="storyheader1">
    <w:name w:val="storyheader1"/>
    <w:rsid w:val="007C413E"/>
    <w:rPr>
      <w:rFonts w:ascii="Verdana" w:hAnsi="Verdana" w:hint="default"/>
      <w:b/>
      <w:bCs/>
      <w:color w:val="000000"/>
      <w:sz w:val="21"/>
      <w:szCs w:val="21"/>
    </w:rPr>
  </w:style>
  <w:style w:type="character" w:customStyle="1" w:styleId="cardunderlinedChar0">
    <w:name w:val="card underlined Char"/>
    <w:rsid w:val="007C413E"/>
    <w:rPr>
      <w:rFonts w:ascii="Arial" w:hAnsi="Arial" w:cs="Arial" w:hint="default"/>
      <w:sz w:val="22"/>
      <w:szCs w:val="24"/>
      <w:u w:val="single"/>
      <w:lang w:val="en-US" w:eastAsia="en-US" w:bidi="ar-SA"/>
    </w:rPr>
  </w:style>
  <w:style w:type="character" w:customStyle="1" w:styleId="article1">
    <w:name w:val="article1"/>
    <w:rsid w:val="007C413E"/>
    <w:rPr>
      <w:rFonts w:ascii="Verdana" w:hAnsi="Verdana" w:hint="default"/>
      <w:color w:val="333333"/>
      <w:sz w:val="16"/>
      <w:szCs w:val="16"/>
    </w:rPr>
  </w:style>
  <w:style w:type="character" w:customStyle="1" w:styleId="story-posted-date1">
    <w:name w:val="story-posted-date1"/>
    <w:rsid w:val="007C413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C413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C413E"/>
  </w:style>
  <w:style w:type="character" w:customStyle="1" w:styleId="textmedium">
    <w:name w:val="textmedium"/>
    <w:basedOn w:val="DefaultParagraphFont"/>
    <w:rsid w:val="007C413E"/>
  </w:style>
  <w:style w:type="character" w:customStyle="1" w:styleId="citation1">
    <w:name w:val="citation1"/>
    <w:rsid w:val="007C413E"/>
    <w:rPr>
      <w:rFonts w:ascii="Verdana" w:hAnsi="Verdana" w:hint="default"/>
      <w:sz w:val="17"/>
      <w:szCs w:val="17"/>
    </w:rPr>
  </w:style>
  <w:style w:type="character" w:customStyle="1" w:styleId="hithighlite">
    <w:name w:val="hithighlite"/>
    <w:basedOn w:val="DefaultParagraphFont"/>
    <w:rsid w:val="007C413E"/>
  </w:style>
  <w:style w:type="character" w:customStyle="1" w:styleId="articlecontent">
    <w:name w:val="articlecontent"/>
    <w:basedOn w:val="DefaultParagraphFont"/>
    <w:rsid w:val="007C413E"/>
  </w:style>
  <w:style w:type="character" w:customStyle="1" w:styleId="fource1">
    <w:name w:val="fource1"/>
    <w:rsid w:val="007C413E"/>
    <w:rPr>
      <w:sz w:val="34"/>
      <w:szCs w:val="34"/>
    </w:rPr>
  </w:style>
  <w:style w:type="character" w:customStyle="1" w:styleId="LanguageStrikeChar">
    <w:name w:val="Language Strike Char"/>
    <w:rsid w:val="007C413E"/>
    <w:rPr>
      <w:rFonts w:ascii="Arial Narrow" w:hAnsi="Arial Narrow" w:hint="default"/>
      <w:strike/>
      <w:szCs w:val="24"/>
      <w:lang w:val="en-US" w:eastAsia="en-US" w:bidi="ar-SA"/>
    </w:rPr>
  </w:style>
  <w:style w:type="character" w:customStyle="1" w:styleId="normal11">
    <w:name w:val="normal1"/>
    <w:basedOn w:val="DefaultParagraphFont"/>
    <w:rsid w:val="007C413E"/>
  </w:style>
  <w:style w:type="character" w:customStyle="1" w:styleId="ds">
    <w:name w:val="ds"/>
    <w:basedOn w:val="DefaultParagraphFont"/>
    <w:rsid w:val="007C413E"/>
  </w:style>
  <w:style w:type="character" w:customStyle="1" w:styleId="UnderliningChar1">
    <w:name w:val="Underlining Char1"/>
    <w:rsid w:val="007C413E"/>
    <w:rPr>
      <w:rFonts w:ascii="Arial Narrow" w:hAnsi="Arial Narrow" w:hint="default"/>
      <w:szCs w:val="24"/>
      <w:u w:val="single"/>
      <w:lang w:val="en-US" w:eastAsia="en-US" w:bidi="ar-SA"/>
    </w:rPr>
  </w:style>
  <w:style w:type="character" w:customStyle="1" w:styleId="UnderliningChar2">
    <w:name w:val="Underlining Char2"/>
    <w:rsid w:val="007C413E"/>
    <w:rPr>
      <w:rFonts w:ascii="Arial Narrow" w:hAnsi="Arial Narrow" w:hint="default"/>
      <w:szCs w:val="24"/>
      <w:u w:val="single"/>
      <w:lang w:val="en-US" w:eastAsia="en-US" w:bidi="ar-SA"/>
    </w:rPr>
  </w:style>
  <w:style w:type="character" w:customStyle="1" w:styleId="MicroTextChar1">
    <w:name w:val="MicroText Char1"/>
    <w:rsid w:val="007C413E"/>
    <w:rPr>
      <w:rFonts w:ascii="Arial Narrow" w:hAnsi="Arial Narrow" w:hint="default"/>
      <w:sz w:val="12"/>
      <w:szCs w:val="24"/>
      <w:lang w:val="en-US" w:eastAsia="en-US" w:bidi="ar-SA"/>
    </w:rPr>
  </w:style>
  <w:style w:type="character" w:customStyle="1" w:styleId="DefaultPara">
    <w:name w:val="Default Para"/>
    <w:rsid w:val="007C413E"/>
    <w:rPr>
      <w:sz w:val="20"/>
    </w:rPr>
  </w:style>
  <w:style w:type="character" w:customStyle="1" w:styleId="SYSHYPERTEXT">
    <w:name w:val="SYS_HYPERTEXT"/>
    <w:rsid w:val="007C413E"/>
    <w:rPr>
      <w:color w:val="0000FF"/>
      <w:u w:val="single"/>
    </w:rPr>
  </w:style>
  <w:style w:type="character" w:customStyle="1" w:styleId="Hyperlink1">
    <w:name w:val="Hyperlink1"/>
    <w:rsid w:val="007C413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C413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C413E"/>
    <w:rPr>
      <w:rFonts w:ascii="Arial Narrow" w:hAnsi="Arial Narrow" w:hint="default"/>
      <w:noProof w:val="0"/>
      <w:szCs w:val="24"/>
      <w:u w:val="single"/>
      <w:lang w:val="en-US" w:eastAsia="en-US" w:bidi="ar-SA"/>
    </w:rPr>
  </w:style>
  <w:style w:type="character" w:customStyle="1" w:styleId="BlockHeading1Char">
    <w:name w:val="Block Heading 1 Char"/>
    <w:rsid w:val="007C413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C413E"/>
    <w:rPr>
      <w:b/>
      <w:bCs w:val="0"/>
      <w:sz w:val="24"/>
      <w:szCs w:val="24"/>
      <w:u w:val="single"/>
      <w:lang w:val="en-US" w:eastAsia="en-US" w:bidi="ar-SA"/>
    </w:rPr>
  </w:style>
  <w:style w:type="character" w:customStyle="1" w:styleId="StyleTagTimesNewRomanChar">
    <w:name w:val="Style Tag + Times New Roman Char"/>
    <w:rsid w:val="007C413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C413E"/>
    <w:rPr>
      <w:rFonts w:ascii="Arial Narrow" w:hAnsi="Arial Narrow" w:cs="Arial" w:hint="default"/>
      <w:b/>
      <w:bCs/>
      <w:iCs/>
      <w:sz w:val="24"/>
      <w:szCs w:val="28"/>
      <w:lang w:val="en-US" w:eastAsia="en-US" w:bidi="ar-SA"/>
    </w:rPr>
  </w:style>
  <w:style w:type="character" w:customStyle="1" w:styleId="UnderliningCharChar">
    <w:name w:val="Underlining Char Char"/>
    <w:rsid w:val="007C413E"/>
    <w:rPr>
      <w:rFonts w:ascii="Arial Narrow" w:hAnsi="Arial Narrow" w:hint="default"/>
      <w:szCs w:val="24"/>
      <w:u w:val="single"/>
      <w:lang w:val="en-US" w:eastAsia="en-US" w:bidi="ar-SA"/>
    </w:rPr>
  </w:style>
  <w:style w:type="character" w:customStyle="1" w:styleId="StyleArialNarrow12ptBold">
    <w:name w:val="Style Arial Narrow 12 pt Bold"/>
    <w:rsid w:val="007C413E"/>
    <w:rPr>
      <w:rFonts w:ascii="Arial Narrow" w:hAnsi="Arial Narrow" w:hint="default"/>
      <w:b/>
      <w:bCs/>
      <w:sz w:val="24"/>
    </w:rPr>
  </w:style>
  <w:style w:type="character" w:customStyle="1" w:styleId="Style1CharChar">
    <w:name w:val="Style1 Char Char"/>
    <w:rsid w:val="007C413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C413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C413E"/>
    <w:rPr>
      <w:noProof w:val="0"/>
      <w:u w:val="single"/>
      <w:lang w:val="en-US" w:eastAsia="en-US" w:bidi="ar-SA"/>
    </w:rPr>
  </w:style>
  <w:style w:type="character" w:customStyle="1" w:styleId="UnderlinedCharChar1">
    <w:name w:val="Underlined Char Char1"/>
    <w:rsid w:val="007C413E"/>
    <w:rPr>
      <w:rFonts w:ascii="Bell MT" w:eastAsia="Times New Roman" w:hAnsi="Bell MT" w:hint="default"/>
      <w:bCs/>
      <w:iCs/>
      <w:sz w:val="22"/>
      <w:u w:val="single"/>
    </w:rPr>
  </w:style>
  <w:style w:type="character" w:customStyle="1" w:styleId="Heading2CharChar2">
    <w:name w:val="Heading 2 Char Char2"/>
    <w:rsid w:val="007C413E"/>
    <w:rPr>
      <w:rFonts w:ascii="Arial" w:hAnsi="Arial" w:cs="Arial" w:hint="default"/>
      <w:b/>
      <w:bCs/>
      <w:iCs/>
      <w:sz w:val="22"/>
      <w:szCs w:val="28"/>
      <w:lang w:val="en-US" w:eastAsia="en-US" w:bidi="ar-SA"/>
    </w:rPr>
  </w:style>
  <w:style w:type="character" w:customStyle="1" w:styleId="doctitle">
    <w:name w:val="doctitle"/>
    <w:rsid w:val="007C413E"/>
  </w:style>
  <w:style w:type="character" w:customStyle="1" w:styleId="cardtext-underlined0">
    <w:name w:val="card text- underlined"/>
    <w:rsid w:val="007C413E"/>
    <w:rPr>
      <w:rFonts w:ascii="Garamond" w:hAnsi="Garamond" w:hint="default"/>
      <w:u w:val="single"/>
    </w:rPr>
  </w:style>
  <w:style w:type="character" w:customStyle="1" w:styleId="BodyText1">
    <w:name w:val="Body Text1"/>
    <w:basedOn w:val="DefaultParagraphFont"/>
    <w:rsid w:val="007C413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C413E"/>
  </w:style>
  <w:style w:type="character" w:customStyle="1" w:styleId="BriefTitleChar">
    <w:name w:val="Brief Title Char"/>
    <w:basedOn w:val="DefaultParagraphFont"/>
    <w:rsid w:val="007C413E"/>
    <w:rPr>
      <w:b/>
      <w:bCs w:val="0"/>
      <w:sz w:val="24"/>
      <w:szCs w:val="24"/>
      <w:u w:val="single"/>
      <w:lang w:val="en-US" w:eastAsia="en-US" w:bidi="ar-SA"/>
    </w:rPr>
  </w:style>
  <w:style w:type="character" w:customStyle="1" w:styleId="BriefTitle2Char">
    <w:name w:val="Brief Title 2 Char"/>
    <w:basedOn w:val="BriefTitleChar"/>
    <w:rsid w:val="007C413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C413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C413E"/>
    <w:rPr>
      <w:rFonts w:ascii="Georgia" w:hAnsi="Georgia" w:hint="default"/>
      <w:b/>
      <w:bCs w:val="0"/>
      <w:sz w:val="24"/>
    </w:rPr>
  </w:style>
  <w:style w:type="character" w:customStyle="1" w:styleId="Emphasis20">
    <w:name w:val="Emphasis 2"/>
    <w:uiPriority w:val="1"/>
    <w:qFormat/>
    <w:rsid w:val="007C413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C413E"/>
    <w:rPr>
      <w:rFonts w:ascii="AGaramond" w:hAnsi="AGaramond" w:cs="AGaramond" w:hint="default"/>
      <w:color w:val="211D1E"/>
      <w:sz w:val="14"/>
      <w:szCs w:val="14"/>
    </w:rPr>
  </w:style>
  <w:style w:type="character" w:customStyle="1" w:styleId="CharacterStyle2">
    <w:name w:val="Character Style 2"/>
    <w:uiPriority w:val="99"/>
    <w:rsid w:val="007C413E"/>
    <w:rPr>
      <w:sz w:val="20"/>
      <w:szCs w:val="20"/>
    </w:rPr>
  </w:style>
  <w:style w:type="character" w:customStyle="1" w:styleId="cross-head">
    <w:name w:val="cross-head"/>
    <w:rsid w:val="007C413E"/>
  </w:style>
  <w:style w:type="character" w:customStyle="1" w:styleId="dateline">
    <w:name w:val="dateline"/>
    <w:rsid w:val="007C413E"/>
  </w:style>
  <w:style w:type="character" w:customStyle="1" w:styleId="Subtitle1">
    <w:name w:val="Subtitle1"/>
    <w:rsid w:val="007C413E"/>
  </w:style>
  <w:style w:type="character" w:customStyle="1" w:styleId="metaorigin">
    <w:name w:val="meta_origin"/>
    <w:rsid w:val="007C413E"/>
  </w:style>
  <w:style w:type="character" w:customStyle="1" w:styleId="mandelbrotrefrag">
    <w:name w:val="mandelbrot_refrag"/>
    <w:rsid w:val="007C413E"/>
  </w:style>
  <w:style w:type="character" w:customStyle="1" w:styleId="eminfo">
    <w:name w:val="eminfo"/>
    <w:rsid w:val="007C413E"/>
  </w:style>
  <w:style w:type="character" w:customStyle="1" w:styleId="emhighlight">
    <w:name w:val="emhighlight"/>
    <w:rsid w:val="007C413E"/>
  </w:style>
  <w:style w:type="character" w:customStyle="1" w:styleId="name">
    <w:name w:val="name"/>
    <w:rsid w:val="007C413E"/>
  </w:style>
  <w:style w:type="character" w:customStyle="1" w:styleId="tkrname">
    <w:name w:val="tkrname"/>
    <w:rsid w:val="007C413E"/>
  </w:style>
  <w:style w:type="character" w:customStyle="1" w:styleId="tkrchange">
    <w:name w:val="tkrchange"/>
    <w:rsid w:val="007C413E"/>
  </w:style>
  <w:style w:type="character" w:customStyle="1" w:styleId="source-org">
    <w:name w:val="source-org"/>
    <w:rsid w:val="007C413E"/>
  </w:style>
  <w:style w:type="character" w:customStyle="1" w:styleId="updated">
    <w:name w:val="updated"/>
    <w:rsid w:val="007C413E"/>
  </w:style>
  <w:style w:type="character" w:customStyle="1" w:styleId="last">
    <w:name w:val="last"/>
    <w:rsid w:val="007C413E"/>
  </w:style>
  <w:style w:type="character" w:customStyle="1" w:styleId="Style11ptBoldUnderline1">
    <w:name w:val="Style 11 pt Bold Underline1"/>
    <w:rsid w:val="007C413E"/>
    <w:rPr>
      <w:b/>
      <w:bCs/>
      <w:sz w:val="20"/>
      <w:u w:val="single"/>
    </w:rPr>
  </w:style>
  <w:style w:type="character" w:customStyle="1" w:styleId="StyleStyleunderlineBold11pt">
    <w:name w:val="Style Style underline + Bold + 11 pt"/>
    <w:rsid w:val="007C413E"/>
    <w:rPr>
      <w:bCs/>
      <w:sz w:val="20"/>
      <w:u w:val="single"/>
    </w:rPr>
  </w:style>
  <w:style w:type="character" w:customStyle="1" w:styleId="StyleunderlineAsianTimesNewRomanBold">
    <w:name w:val="Style underline + (Asian) Times New Roman Bold"/>
    <w:rsid w:val="007C413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C413E"/>
    <w:rPr>
      <w:b/>
      <w:bCs/>
      <w:sz w:val="20"/>
      <w:u w:val="single"/>
      <w:bdr w:val="single" w:sz="4" w:space="0" w:color="auto" w:frame="1"/>
    </w:rPr>
  </w:style>
  <w:style w:type="character" w:customStyle="1" w:styleId="A5">
    <w:name w:val="A5"/>
    <w:uiPriority w:val="99"/>
    <w:rsid w:val="007C413E"/>
    <w:rPr>
      <w:rFonts w:ascii="Times New Roman" w:hAnsi="Times New Roman" w:cs="Times New Roman" w:hint="default"/>
      <w:color w:val="000000"/>
      <w:sz w:val="13"/>
      <w:szCs w:val="13"/>
    </w:rPr>
  </w:style>
  <w:style w:type="character" w:customStyle="1" w:styleId="quotepeekbase">
    <w:name w:val="quotepeekbase"/>
    <w:rsid w:val="007C413E"/>
  </w:style>
  <w:style w:type="character" w:customStyle="1" w:styleId="cardChar11">
    <w:name w:val="card Char1"/>
    <w:rsid w:val="007C413E"/>
    <w:rPr>
      <w:rFonts w:ascii="Calibri" w:eastAsia="Calibri" w:hAnsi="Calibri" w:cs="Calibri" w:hint="default"/>
      <w:sz w:val="24"/>
      <w:szCs w:val="22"/>
      <w:lang w:val="x-none" w:eastAsia="x-none"/>
    </w:rPr>
  </w:style>
  <w:style w:type="character" w:customStyle="1" w:styleId="NormalCard">
    <w:name w:val="Normal Card"/>
    <w:uiPriority w:val="1"/>
    <w:qFormat/>
    <w:rsid w:val="007C413E"/>
    <w:rPr>
      <w:rFonts w:ascii="Times New Roman" w:hAnsi="Times New Roman" w:cs="Times New Roman" w:hint="default"/>
      <w:sz w:val="24"/>
    </w:rPr>
  </w:style>
  <w:style w:type="character" w:customStyle="1" w:styleId="HighlightedUnderline0">
    <w:name w:val="Highlighted Underline"/>
    <w:uiPriority w:val="1"/>
    <w:qFormat/>
    <w:rsid w:val="007C413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C413E"/>
    <w:rPr>
      <w:rFonts w:ascii="Times New Roman" w:hAnsi="Times New Roman" w:cs="Times New Roman" w:hint="default"/>
      <w:sz w:val="16"/>
      <w:szCs w:val="16"/>
    </w:rPr>
  </w:style>
  <w:style w:type="character" w:customStyle="1" w:styleId="timebox">
    <w:name w:val="timebox"/>
    <w:rsid w:val="007C413E"/>
  </w:style>
  <w:style w:type="character" w:customStyle="1" w:styleId="Heading2Subtext">
    <w:name w:val="Heading 2 Subtext"/>
    <w:rsid w:val="007C413E"/>
    <w:rPr>
      <w:rFonts w:ascii="Times New Roman" w:hAnsi="Times New Roman" w:cs="Times New Roman" w:hint="default"/>
      <w:sz w:val="16"/>
    </w:rPr>
  </w:style>
  <w:style w:type="character" w:customStyle="1" w:styleId="-SmallText-">
    <w:name w:val="-Small Text-"/>
    <w:rsid w:val="007C413E"/>
    <w:rPr>
      <w:rFonts w:ascii="Garamond" w:hAnsi="Garamond" w:hint="default"/>
      <w:sz w:val="16"/>
    </w:rPr>
  </w:style>
  <w:style w:type="character" w:customStyle="1" w:styleId="label">
    <w:name w:val="label"/>
    <w:rsid w:val="007C413E"/>
  </w:style>
  <w:style w:type="character" w:customStyle="1" w:styleId="BoldUnderlineCharChar">
    <w:name w:val="BoldUnderline Char Char"/>
    <w:rsid w:val="007C413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C413E"/>
  </w:style>
  <w:style w:type="character" w:customStyle="1" w:styleId="FontStyle477">
    <w:name w:val="Font Style477"/>
    <w:basedOn w:val="DefaultParagraphFont"/>
    <w:uiPriority w:val="99"/>
    <w:rsid w:val="007C413E"/>
    <w:rPr>
      <w:rFonts w:ascii="Times New Roman" w:hAnsi="Times New Roman" w:cs="Times New Roman" w:hint="default"/>
      <w:sz w:val="18"/>
      <w:szCs w:val="18"/>
    </w:rPr>
  </w:style>
  <w:style w:type="character" w:customStyle="1" w:styleId="FontStyle505">
    <w:name w:val="Font Style505"/>
    <w:basedOn w:val="DefaultParagraphFont"/>
    <w:uiPriority w:val="99"/>
    <w:rsid w:val="007C413E"/>
    <w:rPr>
      <w:rFonts w:ascii="Times New Roman" w:hAnsi="Times New Roman" w:cs="Times New Roman" w:hint="default"/>
      <w:sz w:val="18"/>
      <w:szCs w:val="18"/>
    </w:rPr>
  </w:style>
  <w:style w:type="character" w:customStyle="1" w:styleId="FontStyle514">
    <w:name w:val="Font Style514"/>
    <w:basedOn w:val="DefaultParagraphFont"/>
    <w:uiPriority w:val="99"/>
    <w:rsid w:val="007C413E"/>
    <w:rPr>
      <w:rFonts w:ascii="Times New Roman" w:hAnsi="Times New Roman" w:cs="Times New Roman" w:hint="default"/>
      <w:sz w:val="14"/>
      <w:szCs w:val="14"/>
    </w:rPr>
  </w:style>
  <w:style w:type="character" w:customStyle="1" w:styleId="FontStyle500">
    <w:name w:val="Font Style500"/>
    <w:basedOn w:val="DefaultParagraphFont"/>
    <w:uiPriority w:val="99"/>
    <w:rsid w:val="007C413E"/>
    <w:rPr>
      <w:rFonts w:ascii="Times New Roman" w:hAnsi="Times New Roman" w:cs="Times New Roman" w:hint="default"/>
      <w:b/>
      <w:bCs/>
      <w:sz w:val="16"/>
      <w:szCs w:val="16"/>
    </w:rPr>
  </w:style>
  <w:style w:type="character" w:customStyle="1" w:styleId="CardCite1">
    <w:name w:val="CardCite1"/>
    <w:qFormat/>
    <w:rsid w:val="007C413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C413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C413E"/>
    <w:rPr>
      <w:rFonts w:ascii="Times New Roman" w:hAnsi="Times New Roman" w:cs="Times New Roman" w:hint="default"/>
      <w:b/>
      <w:bCs/>
      <w:sz w:val="22"/>
      <w:szCs w:val="22"/>
    </w:rPr>
  </w:style>
  <w:style w:type="character" w:customStyle="1" w:styleId="CharacterStyle3">
    <w:name w:val="Character Style 3"/>
    <w:uiPriority w:val="99"/>
    <w:rsid w:val="007C413E"/>
    <w:rPr>
      <w:rFonts w:ascii="Bookman Old Style" w:hAnsi="Bookman Old Style" w:cs="Bookman Old Style" w:hint="default"/>
      <w:spacing w:val="-5"/>
      <w:sz w:val="18"/>
      <w:szCs w:val="18"/>
    </w:rPr>
  </w:style>
  <w:style w:type="character" w:customStyle="1" w:styleId="Style8pt1">
    <w:name w:val="Style 8 pt1"/>
    <w:rsid w:val="007C413E"/>
    <w:rPr>
      <w:rFonts w:ascii="Georgia" w:hAnsi="Georgia" w:hint="default"/>
      <w:sz w:val="16"/>
    </w:rPr>
  </w:style>
  <w:style w:type="character" w:customStyle="1" w:styleId="UnderlineStyleChar7">
    <w:name w:val="Underline Style Char7"/>
    <w:rsid w:val="007C413E"/>
    <w:rPr>
      <w:rFonts w:ascii="Garamond" w:hAnsi="Garamond" w:hint="default"/>
      <w:sz w:val="22"/>
      <w:szCs w:val="24"/>
      <w:u w:val="single"/>
      <w:lang w:val="en-US" w:eastAsia="en-US" w:bidi="ar-SA"/>
    </w:rPr>
  </w:style>
  <w:style w:type="character" w:customStyle="1" w:styleId="StyleArial6ptBold">
    <w:name w:val="Style Arial 6 pt Bold"/>
    <w:rsid w:val="007C413E"/>
    <w:rPr>
      <w:rFonts w:ascii="Arial" w:hAnsi="Arial" w:cs="Arial" w:hint="default"/>
      <w:bCs/>
      <w:sz w:val="12"/>
    </w:rPr>
  </w:style>
  <w:style w:type="character" w:customStyle="1" w:styleId="Heading2Char5">
    <w:name w:val="Heading 2 Char5"/>
    <w:rsid w:val="007C413E"/>
    <w:rPr>
      <w:rFonts w:ascii="Garamond" w:hAnsi="Garamond" w:cs="Arial" w:hint="default"/>
      <w:b/>
      <w:bCs/>
      <w:iCs/>
      <w:sz w:val="24"/>
      <w:szCs w:val="28"/>
      <w:lang w:val="en-US" w:eastAsia="en-US" w:bidi="ar-SA"/>
    </w:rPr>
  </w:style>
  <w:style w:type="character" w:customStyle="1" w:styleId="TagGreg">
    <w:name w:val="TagGreg"/>
    <w:uiPriority w:val="1"/>
    <w:qFormat/>
    <w:rsid w:val="007C413E"/>
    <w:rPr>
      <w:b/>
      <w:bCs w:val="0"/>
      <w:sz w:val="24"/>
    </w:rPr>
  </w:style>
  <w:style w:type="character" w:customStyle="1" w:styleId="StyleDebateUnderline10pt">
    <w:name w:val="Style Debate Underline + 10 pt"/>
    <w:rsid w:val="007C413E"/>
    <w:rPr>
      <w:rFonts w:ascii="Times New Roman" w:hAnsi="Times New Roman" w:cs="Times New Roman" w:hint="default"/>
      <w:sz w:val="20"/>
      <w:szCs w:val="20"/>
      <w:u w:val="single"/>
    </w:rPr>
  </w:style>
  <w:style w:type="character" w:customStyle="1" w:styleId="underlinedCharChar0">
    <w:name w:val="underlined Char Char"/>
    <w:locked/>
    <w:rsid w:val="007C413E"/>
    <w:rPr>
      <w:u w:val="single"/>
    </w:rPr>
  </w:style>
  <w:style w:type="character" w:customStyle="1" w:styleId="SourceBold">
    <w:name w:val="Source Bold"/>
    <w:rsid w:val="007C413E"/>
    <w:rPr>
      <w:rFonts w:ascii="Arial Narrow" w:hAnsi="Arial Narrow" w:hint="default"/>
      <w:b/>
      <w:bCs w:val="0"/>
      <w:strike w:val="0"/>
      <w:dstrike w:val="0"/>
      <w:sz w:val="24"/>
      <w:u w:val="none"/>
      <w:effect w:val="none"/>
    </w:rPr>
  </w:style>
  <w:style w:type="character" w:customStyle="1" w:styleId="2xBoldUnderline">
    <w:name w:val="2x_Bold_Underline"/>
    <w:rsid w:val="007C413E"/>
    <w:rPr>
      <w:b/>
      <w:bCs/>
      <w:sz w:val="24"/>
      <w:u w:val="thick"/>
    </w:rPr>
  </w:style>
  <w:style w:type="character" w:customStyle="1" w:styleId="Dottedunderline">
    <w:name w:val="Dotted underline"/>
    <w:rsid w:val="007C413E"/>
    <w:rPr>
      <w:u w:val="dotted"/>
    </w:rPr>
  </w:style>
  <w:style w:type="character" w:customStyle="1" w:styleId="readChar">
    <w:name w:val="read Char"/>
    <w:rsid w:val="007C413E"/>
    <w:rPr>
      <w:szCs w:val="22"/>
      <w:u w:val="single"/>
      <w:lang w:val="en-US" w:eastAsia="en-US" w:bidi="ar-SA"/>
    </w:rPr>
  </w:style>
  <w:style w:type="character" w:customStyle="1" w:styleId="underlining0">
    <w:name w:val="underlining"/>
    <w:rsid w:val="007C413E"/>
    <w:rPr>
      <w:u w:val="single"/>
    </w:rPr>
  </w:style>
  <w:style w:type="character" w:customStyle="1" w:styleId="btitle">
    <w:name w:val="btitle"/>
    <w:rsid w:val="007C413E"/>
  </w:style>
  <w:style w:type="character" w:customStyle="1" w:styleId="green">
    <w:name w:val="green"/>
    <w:rsid w:val="007C413E"/>
  </w:style>
  <w:style w:type="character" w:customStyle="1" w:styleId="BodyText20">
    <w:name w:val="Body Text2"/>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C413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C413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C413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C413E"/>
    <w:rPr>
      <w:rFonts w:ascii="Sylfaen" w:hAnsi="Sylfaen" w:cs="Sylfaen" w:hint="default"/>
      <w:i/>
      <w:iCs/>
      <w:strike w:val="0"/>
      <w:dstrike w:val="0"/>
      <w:sz w:val="19"/>
      <w:szCs w:val="19"/>
      <w:u w:val="none"/>
      <w:effect w:val="none"/>
      <w:shd w:val="clear" w:color="auto" w:fill="FFFFFF"/>
    </w:rPr>
  </w:style>
  <w:style w:type="character" w:customStyle="1" w:styleId="1">
    <w:name w:val="1"/>
    <w:rsid w:val="007C413E"/>
    <w:rPr>
      <w:rFonts w:ascii="Arial" w:hAnsi="Arial" w:cs="Arial" w:hint="default"/>
      <w:bCs/>
      <w:sz w:val="20"/>
      <w:u w:val="single"/>
      <w:lang w:val="en-US" w:eastAsia="en-US" w:bidi="ar-SA"/>
    </w:rPr>
  </w:style>
  <w:style w:type="character" w:customStyle="1" w:styleId="CharChar31">
    <w:name w:val="Char Char31"/>
    <w:rsid w:val="007C413E"/>
    <w:rPr>
      <w:rFonts w:ascii="Arial" w:hAnsi="Arial" w:cs="Arial" w:hint="default"/>
      <w:b/>
      <w:bCs/>
      <w:iCs/>
      <w:lang w:val="en-US" w:eastAsia="en-US" w:bidi="ar-SA"/>
    </w:rPr>
  </w:style>
  <w:style w:type="character" w:customStyle="1" w:styleId="Subtitle2">
    <w:name w:val="Subtitle2"/>
    <w:rsid w:val="007C413E"/>
  </w:style>
  <w:style w:type="character" w:customStyle="1" w:styleId="drop">
    <w:name w:val="drop"/>
    <w:rsid w:val="007C413E"/>
  </w:style>
  <w:style w:type="character" w:customStyle="1" w:styleId="bioline">
    <w:name w:val="bioline"/>
    <w:rsid w:val="007C413E"/>
  </w:style>
  <w:style w:type="character" w:customStyle="1" w:styleId="articletitle0">
    <w:name w:val="article_title"/>
    <w:rsid w:val="007C413E"/>
  </w:style>
  <w:style w:type="character" w:customStyle="1" w:styleId="A4">
    <w:name w:val="A4"/>
    <w:uiPriority w:val="99"/>
    <w:rsid w:val="007C413E"/>
    <w:rPr>
      <w:color w:val="000000"/>
    </w:rPr>
  </w:style>
  <w:style w:type="character" w:customStyle="1" w:styleId="s2">
    <w:name w:val="s2"/>
    <w:rsid w:val="007C413E"/>
  </w:style>
  <w:style w:type="character" w:customStyle="1" w:styleId="s4">
    <w:name w:val="s4"/>
    <w:rsid w:val="007C413E"/>
  </w:style>
  <w:style w:type="character" w:customStyle="1" w:styleId="s5">
    <w:name w:val="s5"/>
    <w:rsid w:val="007C413E"/>
  </w:style>
  <w:style w:type="character" w:customStyle="1" w:styleId="cap">
    <w:name w:val="cap"/>
    <w:rsid w:val="007C413E"/>
  </w:style>
  <w:style w:type="character" w:customStyle="1" w:styleId="rightsnotice">
    <w:name w:val="rightsnotice"/>
    <w:rsid w:val="007C413E"/>
  </w:style>
  <w:style w:type="character" w:customStyle="1" w:styleId="Caption1">
    <w:name w:val="Caption1"/>
    <w:rsid w:val="007C413E"/>
  </w:style>
  <w:style w:type="character" w:customStyle="1" w:styleId="credit">
    <w:name w:val="credit"/>
    <w:rsid w:val="007C413E"/>
  </w:style>
  <w:style w:type="character" w:customStyle="1" w:styleId="scaps">
    <w:name w:val="scaps"/>
    <w:rsid w:val="007C413E"/>
  </w:style>
  <w:style w:type="character" w:customStyle="1" w:styleId="current-article">
    <w:name w:val="current-article"/>
    <w:rsid w:val="007C413E"/>
  </w:style>
  <w:style w:type="character" w:customStyle="1" w:styleId="related-current-indicator">
    <w:name w:val="related-current-indicator"/>
    <w:rsid w:val="007C413E"/>
  </w:style>
  <w:style w:type="character" w:customStyle="1" w:styleId="bylclear">
    <w:name w:val="bylclear"/>
    <w:rsid w:val="007C413E"/>
  </w:style>
  <w:style w:type="character" w:customStyle="1" w:styleId="timestamp">
    <w:name w:val="timestamp"/>
    <w:rsid w:val="007C413E"/>
  </w:style>
  <w:style w:type="character" w:customStyle="1" w:styleId="comments">
    <w:name w:val="comments"/>
    <w:rsid w:val="007C413E"/>
  </w:style>
  <w:style w:type="character" w:customStyle="1" w:styleId="essaytext">
    <w:name w:val="essaytext"/>
    <w:rsid w:val="007C413E"/>
  </w:style>
  <w:style w:type="character" w:customStyle="1" w:styleId="username">
    <w:name w:val="username"/>
    <w:rsid w:val="007C413E"/>
  </w:style>
  <w:style w:type="character" w:customStyle="1" w:styleId="toplinks">
    <w:name w:val="toplinks"/>
    <w:rsid w:val="007C413E"/>
  </w:style>
  <w:style w:type="character" w:customStyle="1" w:styleId="A3">
    <w:name w:val="A3"/>
    <w:uiPriority w:val="99"/>
    <w:rsid w:val="007C413E"/>
    <w:rPr>
      <w:rFonts w:ascii="Perpetua" w:hAnsi="Perpetua" w:cs="Perpetua" w:hint="default"/>
      <w:color w:val="000000"/>
      <w:sz w:val="15"/>
      <w:szCs w:val="15"/>
    </w:rPr>
  </w:style>
  <w:style w:type="character" w:customStyle="1" w:styleId="see">
    <w:name w:val="see"/>
    <w:rsid w:val="007C413E"/>
  </w:style>
  <w:style w:type="character" w:customStyle="1" w:styleId="first-letter">
    <w:name w:val="first-letter"/>
    <w:rsid w:val="007C413E"/>
  </w:style>
  <w:style w:type="character" w:customStyle="1" w:styleId="focusparagraph">
    <w:name w:val="focusparagraph"/>
    <w:rsid w:val="007C413E"/>
  </w:style>
  <w:style w:type="character" w:customStyle="1" w:styleId="lightblue">
    <w:name w:val="lightblue"/>
    <w:rsid w:val="007C413E"/>
  </w:style>
  <w:style w:type="character" w:customStyle="1" w:styleId="StyleUnderlineCharChar9pt">
    <w:name w:val="Style Underline Char Char + 9 pt"/>
    <w:rsid w:val="007C413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C413E"/>
  </w:style>
  <w:style w:type="character" w:customStyle="1" w:styleId="Title10">
    <w:name w:val="Title1"/>
    <w:rsid w:val="007C413E"/>
  </w:style>
  <w:style w:type="character" w:customStyle="1" w:styleId="BoldandUnderlineCharCharCharChar">
    <w:name w:val="Bold and Underline Char Char Char Char"/>
    <w:rsid w:val="007C413E"/>
    <w:rPr>
      <w:b/>
      <w:bCs w:val="0"/>
      <w:noProof w:val="0"/>
      <w:u w:val="single"/>
      <w:lang w:val="en-US" w:eastAsia="en-US" w:bidi="ar-SA"/>
    </w:rPr>
  </w:style>
  <w:style w:type="character" w:customStyle="1" w:styleId="FontStyle29">
    <w:name w:val="Font Style29"/>
    <w:uiPriority w:val="99"/>
    <w:rsid w:val="007C413E"/>
    <w:rPr>
      <w:rFonts w:ascii="Arial" w:hAnsi="Arial" w:cs="Arial" w:hint="default"/>
      <w:sz w:val="14"/>
      <w:szCs w:val="14"/>
    </w:rPr>
  </w:style>
  <w:style w:type="character" w:customStyle="1" w:styleId="CardsUnderlined">
    <w:name w:val="Cards Underlined"/>
    <w:rsid w:val="007C413E"/>
    <w:rPr>
      <w:rFonts w:ascii="Helvetica" w:hAnsi="Helvetica" w:cs="Helvetica" w:hint="default"/>
      <w:sz w:val="22"/>
      <w:szCs w:val="24"/>
      <w:u w:val="thick"/>
    </w:rPr>
  </w:style>
  <w:style w:type="character" w:customStyle="1" w:styleId="titles">
    <w:name w:val="titles"/>
    <w:rsid w:val="007C413E"/>
  </w:style>
  <w:style w:type="character" w:customStyle="1" w:styleId="articletext0">
    <w:name w:val="article_text"/>
    <w:rsid w:val="007C413E"/>
  </w:style>
  <w:style w:type="character" w:customStyle="1" w:styleId="contentauthor">
    <w:name w:val="contentauthor"/>
    <w:rsid w:val="007C413E"/>
  </w:style>
  <w:style w:type="character" w:customStyle="1" w:styleId="subarticleheader">
    <w:name w:val="subarticleheader"/>
    <w:rsid w:val="007C413E"/>
  </w:style>
  <w:style w:type="character" w:customStyle="1" w:styleId="spelle">
    <w:name w:val="spelle"/>
    <w:rsid w:val="007C413E"/>
  </w:style>
  <w:style w:type="character" w:customStyle="1" w:styleId="grame">
    <w:name w:val="grame"/>
    <w:rsid w:val="007C413E"/>
  </w:style>
  <w:style w:type="character" w:customStyle="1" w:styleId="newstitle1">
    <w:name w:val="newstitle1"/>
    <w:rsid w:val="007C413E"/>
  </w:style>
  <w:style w:type="character" w:customStyle="1" w:styleId="copy">
    <w:name w:val="copy"/>
    <w:rsid w:val="007C413E"/>
  </w:style>
  <w:style w:type="character" w:customStyle="1" w:styleId="topheadline">
    <w:name w:val="topheadline"/>
    <w:rsid w:val="007C413E"/>
  </w:style>
  <w:style w:type="character" w:customStyle="1" w:styleId="Stylereduce27pt">
    <w:name w:val="Style reduce2 + 7 pt"/>
    <w:rsid w:val="007C413E"/>
    <w:rPr>
      <w:rFonts w:ascii="Times New Roman" w:hAnsi="Times New Roman" w:cs="Arial" w:hint="default"/>
      <w:color w:val="000000"/>
      <w:sz w:val="14"/>
      <w:szCs w:val="22"/>
    </w:rPr>
  </w:style>
  <w:style w:type="character" w:customStyle="1" w:styleId="srtitle">
    <w:name w:val="srtitle"/>
    <w:rsid w:val="007C413E"/>
  </w:style>
  <w:style w:type="character" w:customStyle="1" w:styleId="st1">
    <w:name w:val="st1"/>
    <w:rsid w:val="007C413E"/>
  </w:style>
  <w:style w:type="character" w:customStyle="1" w:styleId="StyleStyleGaramond">
    <w:name w:val="Style Style Garamond +"/>
    <w:rsid w:val="007C413E"/>
    <w:rPr>
      <w:rFonts w:ascii="Garamond" w:hAnsi="Garamond" w:cs="Times New Roman" w:hint="default"/>
      <w:sz w:val="20"/>
    </w:rPr>
  </w:style>
  <w:style w:type="character" w:customStyle="1" w:styleId="quotechar0">
    <w:name w:val="quotechar"/>
    <w:rsid w:val="007C413E"/>
  </w:style>
  <w:style w:type="character" w:customStyle="1" w:styleId="boldunderline0">
    <w:name w:val="boldunderline"/>
    <w:rsid w:val="007C413E"/>
  </w:style>
  <w:style w:type="character" w:customStyle="1" w:styleId="A8">
    <w:name w:val="A8"/>
    <w:rsid w:val="007C413E"/>
    <w:rPr>
      <w:rFonts w:ascii="Scala" w:hAnsi="Scala" w:cs="Scala" w:hint="default"/>
      <w:color w:val="000000"/>
      <w:sz w:val="15"/>
      <w:szCs w:val="15"/>
    </w:rPr>
  </w:style>
  <w:style w:type="character" w:customStyle="1" w:styleId="A0">
    <w:name w:val="A0"/>
    <w:uiPriority w:val="99"/>
    <w:rsid w:val="007C413E"/>
    <w:rPr>
      <w:rFonts w:ascii="Scala" w:hAnsi="Scala" w:cs="Scala" w:hint="default"/>
      <w:color w:val="000000"/>
      <w:sz w:val="16"/>
      <w:szCs w:val="16"/>
    </w:rPr>
  </w:style>
  <w:style w:type="character" w:customStyle="1" w:styleId="Date11">
    <w:name w:val="Date11"/>
    <w:rsid w:val="007C413E"/>
  </w:style>
  <w:style w:type="character" w:customStyle="1" w:styleId="Boxout">
    <w:name w:val="Box out"/>
    <w:uiPriority w:val="1"/>
    <w:qFormat/>
    <w:rsid w:val="007C413E"/>
    <w:rPr>
      <w:rFonts w:ascii="Tahoma" w:hAnsi="Tahoma" w:cs="Tahoma" w:hint="default"/>
      <w:b/>
      <w:bCs w:val="0"/>
      <w:sz w:val="20"/>
      <w:u w:val="single"/>
      <w:bdr w:val="none" w:sz="0" w:space="0" w:color="auto" w:frame="1"/>
      <w:shd w:val="clear" w:color="auto" w:fill="A9E8F5"/>
    </w:rPr>
  </w:style>
  <w:style w:type="character" w:customStyle="1" w:styleId="metad">
    <w:name w:val="metad"/>
    <w:rsid w:val="007C413E"/>
  </w:style>
  <w:style w:type="character" w:customStyle="1" w:styleId="sifr-alternate">
    <w:name w:val="sifr-alternate"/>
    <w:rsid w:val="007C413E"/>
  </w:style>
  <w:style w:type="character" w:customStyle="1" w:styleId="justify1">
    <w:name w:val="justify1"/>
    <w:rsid w:val="007C413E"/>
  </w:style>
  <w:style w:type="character" w:customStyle="1" w:styleId="artbody1">
    <w:name w:val="art_body1"/>
    <w:rsid w:val="007C413E"/>
    <w:rPr>
      <w:rFonts w:ascii="Arial" w:hAnsi="Arial" w:cs="Arial" w:hint="default"/>
    </w:rPr>
  </w:style>
  <w:style w:type="character" w:customStyle="1" w:styleId="A1">
    <w:name w:val="A1"/>
    <w:uiPriority w:val="99"/>
    <w:rsid w:val="007C413E"/>
    <w:rPr>
      <w:rFonts w:ascii="Book Antiqua" w:hAnsi="Book Antiqua" w:cs="Book Antiqua" w:hint="default"/>
      <w:color w:val="221E1F"/>
      <w:sz w:val="22"/>
      <w:szCs w:val="22"/>
    </w:rPr>
  </w:style>
  <w:style w:type="character" w:customStyle="1" w:styleId="reality">
    <w:name w:val="reality"/>
    <w:rsid w:val="007C413E"/>
  </w:style>
  <w:style w:type="character" w:customStyle="1" w:styleId="text2">
    <w:name w:val="text2"/>
    <w:rsid w:val="007C413E"/>
  </w:style>
  <w:style w:type="character" w:customStyle="1" w:styleId="StyleUnderlineChar2CharChar11pt">
    <w:name w:val="Style Underline Char2 Char Char + 11 pt"/>
    <w:rsid w:val="007C413E"/>
    <w:rPr>
      <w:rFonts w:ascii="Times New Roman" w:hAnsi="Times New Roman" w:cs="Times New Roman" w:hint="default"/>
      <w:sz w:val="20"/>
      <w:u w:val="single"/>
    </w:rPr>
  </w:style>
  <w:style w:type="character" w:customStyle="1" w:styleId="StyleStyleBoldUnderline11pt">
    <w:name w:val="Style Style Bold Underline + 11 pt"/>
    <w:rsid w:val="007C413E"/>
    <w:rPr>
      <w:b/>
      <w:bCs/>
      <w:sz w:val="20"/>
      <w:u w:val="single"/>
    </w:rPr>
  </w:style>
  <w:style w:type="character" w:customStyle="1" w:styleId="articlehead2">
    <w:name w:val="articlehead2"/>
    <w:rsid w:val="007C413E"/>
  </w:style>
  <w:style w:type="character" w:customStyle="1" w:styleId="pronset">
    <w:name w:val="pronset"/>
    <w:rsid w:val="007C413E"/>
  </w:style>
  <w:style w:type="character" w:customStyle="1" w:styleId="prondelim">
    <w:name w:val="prondelim"/>
    <w:rsid w:val="007C413E"/>
  </w:style>
  <w:style w:type="character" w:customStyle="1" w:styleId="prontoggle">
    <w:name w:val="pron_toggle"/>
    <w:rsid w:val="007C413E"/>
  </w:style>
  <w:style w:type="character" w:customStyle="1" w:styleId="boldface">
    <w:name w:val="boldface"/>
    <w:rsid w:val="007C413E"/>
  </w:style>
  <w:style w:type="character" w:customStyle="1" w:styleId="secondary-bf">
    <w:name w:val="secondary-bf"/>
    <w:rsid w:val="007C413E"/>
  </w:style>
  <w:style w:type="table" w:styleId="ColorfulGrid-Accent1">
    <w:name w:val="Colorful Grid Accent 1"/>
    <w:basedOn w:val="TableNormal"/>
    <w:link w:val="ColorfulGrid-Accent1Char"/>
    <w:uiPriority w:val="29"/>
    <w:unhideWhenUsed/>
    <w:rsid w:val="007C413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C413E"/>
    <w:rPr>
      <w:rFonts w:ascii="Times New Roman" w:hAnsi="Times New Roman" w:cs="Times New Roman" w:hint="default"/>
      <w:iCs/>
      <w:color w:val="000000"/>
      <w:sz w:val="16"/>
    </w:rPr>
  </w:style>
  <w:style w:type="character" w:customStyle="1" w:styleId="Boxout0">
    <w:name w:val="Boxout"/>
    <w:uiPriority w:val="1"/>
    <w:qFormat/>
    <w:rsid w:val="007C413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C413E"/>
  </w:style>
  <w:style w:type="character" w:customStyle="1" w:styleId="pg">
    <w:name w:val="pg"/>
    <w:rsid w:val="007C413E"/>
  </w:style>
  <w:style w:type="character" w:customStyle="1" w:styleId="detailtitle">
    <w:name w:val="detailtitle"/>
    <w:rsid w:val="007C413E"/>
  </w:style>
  <w:style w:type="character" w:customStyle="1" w:styleId="storydate">
    <w:name w:val="storydate"/>
    <w:rsid w:val="007C413E"/>
  </w:style>
  <w:style w:type="character" w:customStyle="1" w:styleId="preloadwrap">
    <w:name w:val="preloadwrap"/>
    <w:rsid w:val="007C413E"/>
  </w:style>
  <w:style w:type="character" w:customStyle="1" w:styleId="creditwrap">
    <w:name w:val="creditwrap"/>
    <w:rsid w:val="007C413E"/>
  </w:style>
  <w:style w:type="character" w:customStyle="1" w:styleId="DefaultChar1">
    <w:name w:val="Default Char1"/>
    <w:rsid w:val="007C413E"/>
    <w:rPr>
      <w:noProof w:val="0"/>
      <w:color w:val="000000"/>
      <w:lang w:val="en-US" w:eastAsia="en-US" w:bidi="ar-SA"/>
    </w:rPr>
  </w:style>
  <w:style w:type="character" w:customStyle="1" w:styleId="textunderlineChar0">
    <w:name w:val="text underline Char"/>
    <w:rsid w:val="007C413E"/>
    <w:rPr>
      <w:sz w:val="24"/>
      <w:szCs w:val="22"/>
      <w:u w:val="thick"/>
      <w:lang w:val="en-US" w:eastAsia="en-US" w:bidi="ar-SA"/>
    </w:rPr>
  </w:style>
  <w:style w:type="character" w:customStyle="1" w:styleId="BoldChar">
    <w:name w:val="Bold Char"/>
    <w:rsid w:val="007C413E"/>
    <w:rPr>
      <w:rFonts w:ascii="Times New Roman" w:eastAsia="Times New Roman" w:hAnsi="Times New Roman" w:cs="Times New Roman" w:hint="default"/>
      <w:b/>
      <w:bCs w:val="0"/>
      <w:szCs w:val="24"/>
    </w:rPr>
  </w:style>
  <w:style w:type="character" w:customStyle="1" w:styleId="pmterms31">
    <w:name w:val="pmterms31"/>
    <w:rsid w:val="007C413E"/>
    <w:rPr>
      <w:b/>
      <w:bCs/>
      <w:i w:val="0"/>
      <w:iCs w:val="0"/>
      <w:color w:val="000000"/>
    </w:rPr>
  </w:style>
  <w:style w:type="character" w:customStyle="1" w:styleId="copyrightdescription">
    <w:name w:val="copyrightdescription"/>
    <w:rsid w:val="007C413E"/>
  </w:style>
  <w:style w:type="character" w:customStyle="1" w:styleId="ft01">
    <w:name w:val="ft01"/>
    <w:rsid w:val="007C413E"/>
    <w:rPr>
      <w:rFonts w:ascii="Times" w:hAnsi="Times" w:cs="Times" w:hint="default"/>
      <w:color w:val="000000"/>
      <w:sz w:val="14"/>
      <w:szCs w:val="14"/>
    </w:rPr>
  </w:style>
  <w:style w:type="character" w:customStyle="1" w:styleId="ft11">
    <w:name w:val="ft11"/>
    <w:rsid w:val="007C413E"/>
    <w:rPr>
      <w:rFonts w:ascii="Times" w:hAnsi="Times" w:cs="Times" w:hint="default"/>
      <w:color w:val="000000"/>
      <w:sz w:val="17"/>
      <w:szCs w:val="17"/>
    </w:rPr>
  </w:style>
  <w:style w:type="character" w:customStyle="1" w:styleId="ft21">
    <w:name w:val="ft21"/>
    <w:rsid w:val="007C413E"/>
    <w:rPr>
      <w:rFonts w:ascii="Times" w:hAnsi="Times" w:cs="Times" w:hint="default"/>
      <w:color w:val="000000"/>
      <w:sz w:val="15"/>
      <w:szCs w:val="15"/>
    </w:rPr>
  </w:style>
  <w:style w:type="character" w:customStyle="1" w:styleId="ft31">
    <w:name w:val="ft31"/>
    <w:rsid w:val="007C413E"/>
    <w:rPr>
      <w:rFonts w:ascii="Times" w:hAnsi="Times" w:cs="Times" w:hint="default"/>
      <w:color w:val="000000"/>
      <w:sz w:val="15"/>
      <w:szCs w:val="15"/>
    </w:rPr>
  </w:style>
  <w:style w:type="character" w:customStyle="1" w:styleId="dquo">
    <w:name w:val="dquo"/>
    <w:rsid w:val="007C413E"/>
  </w:style>
  <w:style w:type="character" w:customStyle="1" w:styleId="caps2">
    <w:name w:val="caps2"/>
    <w:rsid w:val="007C413E"/>
  </w:style>
  <w:style w:type="character" w:customStyle="1" w:styleId="CardsFont12ptCharCharCharChar">
    <w:name w:val="Cards + Font: 12 pt Char Char Char Char"/>
    <w:rsid w:val="007C413E"/>
    <w:rPr>
      <w:sz w:val="24"/>
      <w:szCs w:val="24"/>
      <w:u w:val="thick"/>
      <w:lang w:val="en-US" w:eastAsia="en-US" w:bidi="ar-SA"/>
    </w:rPr>
  </w:style>
  <w:style w:type="character" w:customStyle="1" w:styleId="ccs">
    <w:name w:val="c cs"/>
    <w:rsid w:val="007C413E"/>
  </w:style>
  <w:style w:type="character" w:customStyle="1" w:styleId="UnderlinedEvChar">
    <w:name w:val="Underlined Ev Char"/>
    <w:rsid w:val="007C413E"/>
    <w:rPr>
      <w:rFonts w:ascii="Times New Roman" w:eastAsia="Times New Roman" w:hAnsi="Times New Roman" w:cs="Times New Roman" w:hint="default"/>
      <w:szCs w:val="24"/>
      <w:u w:val="single"/>
    </w:rPr>
  </w:style>
  <w:style w:type="character" w:customStyle="1" w:styleId="dropshadow">
    <w:name w:val="dropshadow"/>
    <w:rsid w:val="007C413E"/>
  </w:style>
  <w:style w:type="character" w:customStyle="1" w:styleId="d05ws">
    <w:name w:val="d05ws"/>
    <w:rsid w:val="007C413E"/>
  </w:style>
  <w:style w:type="character" w:customStyle="1" w:styleId="rzibod">
    <w:name w:val="rzibod"/>
    <w:rsid w:val="007C413E"/>
  </w:style>
  <w:style w:type="character" w:customStyle="1" w:styleId="StyleBold1">
    <w:name w:val="Style Bold1"/>
    <w:rsid w:val="007C413E"/>
    <w:rPr>
      <w:rFonts w:ascii="Georgia" w:hAnsi="Georgia" w:hint="default"/>
      <w:b/>
      <w:bCs/>
      <w:sz w:val="22"/>
    </w:rPr>
  </w:style>
  <w:style w:type="character" w:customStyle="1" w:styleId="headertext">
    <w:name w:val="headertext"/>
    <w:rsid w:val="007C413E"/>
  </w:style>
  <w:style w:type="character" w:customStyle="1" w:styleId="endnote-reference">
    <w:name w:val="endnote-reference"/>
    <w:rsid w:val="007C413E"/>
  </w:style>
  <w:style w:type="character" w:customStyle="1" w:styleId="officialsname">
    <w:name w:val="official_s_name"/>
    <w:rsid w:val="007C413E"/>
  </w:style>
  <w:style w:type="character" w:customStyle="1" w:styleId="audience">
    <w:name w:val="audience"/>
    <w:rsid w:val="007C413E"/>
  </w:style>
  <w:style w:type="character" w:customStyle="1" w:styleId="A7">
    <w:name w:val="A7"/>
    <w:uiPriority w:val="99"/>
    <w:rsid w:val="007C413E"/>
    <w:rPr>
      <w:rFonts w:ascii="Myriad Pro" w:hAnsi="Myriad Pro" w:cs="Myriad Pro" w:hint="default"/>
      <w:color w:val="0066B1"/>
      <w:sz w:val="22"/>
      <w:szCs w:val="22"/>
    </w:rPr>
  </w:style>
  <w:style w:type="character" w:customStyle="1" w:styleId="normalchar">
    <w:name w:val="normal__char"/>
    <w:rsid w:val="007C413E"/>
  </w:style>
  <w:style w:type="character" w:customStyle="1" w:styleId="hyperlink002cheading0020100200028block0020title0029char">
    <w:name w:val="hyperlink_002cheading_00201_0020_0028block_0020title_0029__char"/>
    <w:rsid w:val="007C413E"/>
  </w:style>
  <w:style w:type="character" w:customStyle="1" w:styleId="underline002cstyle0020bold0020underlinechar">
    <w:name w:val="underline_002cstyle_0020bold_0020underline__char"/>
    <w:rsid w:val="007C413E"/>
  </w:style>
  <w:style w:type="character" w:customStyle="1" w:styleId="copyboldblack">
    <w:name w:val="copyboldblack"/>
    <w:rsid w:val="007C413E"/>
  </w:style>
  <w:style w:type="character" w:customStyle="1" w:styleId="copybold">
    <w:name w:val="copybold"/>
    <w:rsid w:val="007C413E"/>
  </w:style>
  <w:style w:type="character" w:customStyle="1" w:styleId="author-date0">
    <w:name w:val="author-date"/>
    <w:rsid w:val="007C413E"/>
  </w:style>
  <w:style w:type="character" w:customStyle="1" w:styleId="hidden">
    <w:name w:val="hidden"/>
    <w:rsid w:val="007C413E"/>
  </w:style>
  <w:style w:type="character" w:customStyle="1" w:styleId="articlebegin">
    <w:name w:val="articlebegin"/>
    <w:rsid w:val="007C413E"/>
  </w:style>
  <w:style w:type="character" w:customStyle="1" w:styleId="mediaoverlay">
    <w:name w:val="mediaoverlay"/>
    <w:rsid w:val="007C413E"/>
  </w:style>
  <w:style w:type="character" w:customStyle="1" w:styleId="blogcaption">
    <w:name w:val="blog_caption"/>
    <w:rsid w:val="007C413E"/>
  </w:style>
  <w:style w:type="character" w:customStyle="1" w:styleId="commnet-abuzz">
    <w:name w:val="commnet-abuzz"/>
    <w:rsid w:val="007C413E"/>
  </w:style>
  <w:style w:type="character" w:customStyle="1" w:styleId="fbconnectbuttontext">
    <w:name w:val="fbconnectbutton_text"/>
    <w:rsid w:val="007C413E"/>
  </w:style>
  <w:style w:type="character" w:customStyle="1" w:styleId="fbsharecountinner">
    <w:name w:val="fb_share_count_inner"/>
    <w:rsid w:val="007C413E"/>
  </w:style>
  <w:style w:type="character" w:customStyle="1" w:styleId="stbuttontext">
    <w:name w:val="stbuttontext"/>
    <w:rsid w:val="007C413E"/>
  </w:style>
  <w:style w:type="character" w:customStyle="1" w:styleId="source">
    <w:name w:val="source"/>
    <w:rsid w:val="007C413E"/>
  </w:style>
  <w:style w:type="character" w:customStyle="1" w:styleId="pubdate">
    <w:name w:val="pubdate"/>
    <w:rsid w:val="007C413E"/>
  </w:style>
  <w:style w:type="character" w:customStyle="1" w:styleId="grey">
    <w:name w:val="grey"/>
    <w:rsid w:val="007C413E"/>
  </w:style>
  <w:style w:type="character" w:customStyle="1" w:styleId="postdate">
    <w:name w:val="post_date"/>
    <w:rsid w:val="007C413E"/>
  </w:style>
  <w:style w:type="character" w:customStyle="1" w:styleId="bdx">
    <w:name w:val="bdx"/>
    <w:rsid w:val="007C413E"/>
  </w:style>
  <w:style w:type="character" w:customStyle="1" w:styleId="bdl">
    <w:name w:val="bdl"/>
    <w:rsid w:val="007C413E"/>
  </w:style>
  <w:style w:type="character" w:customStyle="1" w:styleId="breadcrumbitemcurrent">
    <w:name w:val="breadcrumbitemcurrent"/>
    <w:rsid w:val="007C413E"/>
  </w:style>
  <w:style w:type="character" w:customStyle="1" w:styleId="bbl">
    <w:name w:val="bbl"/>
    <w:rsid w:val="007C413E"/>
  </w:style>
  <w:style w:type="character" w:customStyle="1" w:styleId="Date2">
    <w:name w:val="Date2"/>
    <w:rsid w:val="007C413E"/>
  </w:style>
  <w:style w:type="character" w:customStyle="1" w:styleId="company">
    <w:name w:val="company"/>
    <w:rsid w:val="007C413E"/>
  </w:style>
  <w:style w:type="character" w:customStyle="1" w:styleId="itxtnewhookspan">
    <w:name w:val="itxtnewhookspan"/>
    <w:rsid w:val="007C413E"/>
  </w:style>
  <w:style w:type="character" w:customStyle="1" w:styleId="gstxthlt">
    <w:name w:val="gstxt_hlt"/>
    <w:rsid w:val="007C413E"/>
  </w:style>
  <w:style w:type="character" w:customStyle="1" w:styleId="SubtleEmphasis1">
    <w:name w:val="Subtle Emphasis1"/>
    <w:uiPriority w:val="19"/>
    <w:qFormat/>
    <w:rsid w:val="007C413E"/>
    <w:rPr>
      <w:rFonts w:ascii="Times New Roman" w:hAnsi="Times New Roman" w:cs="Times New Roman" w:hint="default"/>
      <w:b/>
      <w:bCs w:val="0"/>
      <w:iCs/>
      <w:color w:val="auto"/>
      <w:sz w:val="22"/>
    </w:rPr>
  </w:style>
  <w:style w:type="character" w:customStyle="1" w:styleId="StyleBoldRed">
    <w:name w:val="Style Bold Red"/>
    <w:rsid w:val="007C413E"/>
    <w:rPr>
      <w:b/>
      <w:bCs/>
      <w:color w:val="auto"/>
    </w:rPr>
  </w:style>
  <w:style w:type="character" w:customStyle="1" w:styleId="StyleTimesNewRoman8pt">
    <w:name w:val="Style Times New Roman 8 pt"/>
    <w:rsid w:val="007C413E"/>
    <w:rPr>
      <w:rFonts w:ascii="Georgia" w:hAnsi="Georgia" w:hint="default"/>
      <w:sz w:val="16"/>
    </w:rPr>
  </w:style>
  <w:style w:type="character" w:customStyle="1" w:styleId="StyleStyle7pt8pt">
    <w:name w:val="Style Style 7 pt + 8 pt"/>
    <w:rsid w:val="007C413E"/>
    <w:rPr>
      <w:sz w:val="16"/>
    </w:rPr>
  </w:style>
  <w:style w:type="character" w:customStyle="1" w:styleId="StyleStyleThickunderlineBold1">
    <w:name w:val="Style Style Thick underline + Bold1"/>
    <w:rsid w:val="007C413E"/>
    <w:rPr>
      <w:b/>
      <w:bCs/>
      <w:u w:val="thick"/>
    </w:rPr>
  </w:style>
  <w:style w:type="character" w:customStyle="1" w:styleId="StyleUnderline2">
    <w:name w:val="Style Underline2"/>
    <w:rsid w:val="007C413E"/>
    <w:rPr>
      <w:u w:val="single"/>
    </w:rPr>
  </w:style>
  <w:style w:type="character" w:customStyle="1" w:styleId="ShrinkText">
    <w:name w:val="Shrink Text"/>
    <w:rsid w:val="007C413E"/>
    <w:rPr>
      <w:sz w:val="16"/>
    </w:rPr>
  </w:style>
  <w:style w:type="character" w:customStyle="1" w:styleId="smallcaps">
    <w:name w:val="smallcaps"/>
    <w:rsid w:val="007C413E"/>
  </w:style>
  <w:style w:type="character" w:customStyle="1" w:styleId="goldbldtext">
    <w:name w:val="goldbldtext"/>
    <w:rsid w:val="007C413E"/>
  </w:style>
  <w:style w:type="character" w:customStyle="1" w:styleId="cardshighlight0">
    <w:name w:val="cardshighlight"/>
    <w:rsid w:val="007C413E"/>
  </w:style>
  <w:style w:type="character" w:customStyle="1" w:styleId="cardsfont12pt1">
    <w:name w:val="cardsfont12pt"/>
    <w:rsid w:val="007C413E"/>
  </w:style>
  <w:style w:type="character" w:customStyle="1" w:styleId="ft1">
    <w:name w:val="ft1"/>
    <w:rsid w:val="007C413E"/>
  </w:style>
  <w:style w:type="character" w:customStyle="1" w:styleId="ft6">
    <w:name w:val="ft6"/>
    <w:rsid w:val="007C413E"/>
  </w:style>
  <w:style w:type="character" w:customStyle="1" w:styleId="kicker">
    <w:name w:val="kicker"/>
    <w:rsid w:val="007C413E"/>
  </w:style>
  <w:style w:type="character" w:customStyle="1" w:styleId="backcontent">
    <w:name w:val="backcontent"/>
    <w:rsid w:val="007C413E"/>
  </w:style>
  <w:style w:type="character" w:customStyle="1" w:styleId="daystmp">
    <w:name w:val="daystmp"/>
    <w:rsid w:val="007C413E"/>
  </w:style>
  <w:style w:type="character" w:customStyle="1" w:styleId="cardsfont12ptchar">
    <w:name w:val="cardsfont12ptchar"/>
    <w:rsid w:val="007C413E"/>
  </w:style>
  <w:style w:type="character" w:customStyle="1" w:styleId="gal">
    <w:name w:val="gal"/>
    <w:rsid w:val="007C413E"/>
  </w:style>
  <w:style w:type="character" w:customStyle="1" w:styleId="submitted">
    <w:name w:val="submitted"/>
    <w:rsid w:val="007C413E"/>
  </w:style>
  <w:style w:type="character" w:customStyle="1" w:styleId="imagedateline">
    <w:name w:val="image_dateline"/>
    <w:rsid w:val="007C413E"/>
  </w:style>
  <w:style w:type="character" w:customStyle="1" w:styleId="authordatecharchar">
    <w:name w:val="authordatecharchar"/>
    <w:rsid w:val="007C413E"/>
  </w:style>
  <w:style w:type="character" w:customStyle="1" w:styleId="style1char0">
    <w:name w:val="style1char"/>
    <w:rsid w:val="007C413E"/>
  </w:style>
  <w:style w:type="character" w:customStyle="1" w:styleId="tagcharchar0">
    <w:name w:val="tagcharchar"/>
    <w:rsid w:val="007C413E"/>
  </w:style>
  <w:style w:type="character" w:customStyle="1" w:styleId="underlinedcharchar2">
    <w:name w:val="underlinedcharchar"/>
    <w:rsid w:val="007C413E"/>
  </w:style>
  <w:style w:type="character" w:customStyle="1" w:styleId="BoxedChar">
    <w:name w:val="Boxed Char"/>
    <w:rsid w:val="007C413E"/>
    <w:rPr>
      <w:rFonts w:ascii="Arial Narrow" w:hAnsi="Arial Narrow" w:hint="default"/>
      <w:b/>
      <w:bCs w:val="0"/>
      <w:sz w:val="18"/>
      <w:bdr w:val="single" w:sz="6" w:space="0" w:color="auto" w:frame="1"/>
    </w:rPr>
  </w:style>
  <w:style w:type="character" w:customStyle="1" w:styleId="Style11ptUnderline2">
    <w:name w:val="Style 11 pt Underline2"/>
    <w:rsid w:val="007C413E"/>
    <w:rPr>
      <w:sz w:val="20"/>
      <w:u w:val="single"/>
    </w:rPr>
  </w:style>
  <w:style w:type="character" w:customStyle="1" w:styleId="Style11ptBoldUnderline2">
    <w:name w:val="Style 11 pt Bold Underline2"/>
    <w:rsid w:val="007C413E"/>
    <w:rPr>
      <w:b/>
      <w:bCs/>
      <w:sz w:val="20"/>
      <w:u w:val="single"/>
    </w:rPr>
  </w:style>
  <w:style w:type="character" w:customStyle="1" w:styleId="nw">
    <w:name w:val="nw"/>
    <w:rsid w:val="007C413E"/>
  </w:style>
  <w:style w:type="character" w:customStyle="1" w:styleId="Styleunderline11ptBoldBorderSinglesolidlineAuto">
    <w:name w:val="Style underline + 11 pt Bold Border: : (Single solid line Auto ..."/>
    <w:rsid w:val="007C413E"/>
    <w:rPr>
      <w:b/>
      <w:bCs/>
      <w:sz w:val="20"/>
      <w:u w:val="single"/>
      <w:bdr w:val="single" w:sz="4" w:space="0" w:color="auto" w:frame="1"/>
    </w:rPr>
  </w:style>
  <w:style w:type="character" w:customStyle="1" w:styleId="cardCharCharChar1">
    <w:name w:val="card Char Char Char1"/>
    <w:rsid w:val="007C413E"/>
    <w:rPr>
      <w:lang w:val="en-US" w:eastAsia="en-US" w:bidi="ar-SA"/>
    </w:rPr>
  </w:style>
  <w:style w:type="character" w:customStyle="1" w:styleId="authors1">
    <w:name w:val="authors1"/>
    <w:rsid w:val="007C413E"/>
    <w:rPr>
      <w:rFonts w:ascii="Verdana" w:hAnsi="Verdana" w:hint="default"/>
      <w:b/>
      <w:bCs/>
      <w:color w:val="006699"/>
      <w:sz w:val="20"/>
      <w:szCs w:val="20"/>
    </w:rPr>
  </w:style>
  <w:style w:type="character" w:customStyle="1" w:styleId="headlinesectionlarge">
    <w:name w:val="headline_section_large"/>
    <w:rsid w:val="007C413E"/>
  </w:style>
  <w:style w:type="character" w:customStyle="1" w:styleId="Styleunderline11ptBlack">
    <w:name w:val="Style underline + 11 pt Black"/>
    <w:rsid w:val="007C413E"/>
    <w:rPr>
      <w:color w:val="000000"/>
      <w:sz w:val="20"/>
      <w:u w:val="single"/>
    </w:rPr>
  </w:style>
  <w:style w:type="character" w:customStyle="1" w:styleId="Styleunderline11ptBoldBlack">
    <w:name w:val="Style underline + 11 pt Bold Black"/>
    <w:rsid w:val="007C413E"/>
    <w:rPr>
      <w:b/>
      <w:bCs/>
      <w:color w:val="000000"/>
      <w:sz w:val="20"/>
      <w:u w:val="single"/>
    </w:rPr>
  </w:style>
  <w:style w:type="character" w:customStyle="1" w:styleId="Style11ptBoldBlackUnderline">
    <w:name w:val="Style 11 pt Bold Black Underline"/>
    <w:rsid w:val="007C413E"/>
    <w:rPr>
      <w:b/>
      <w:bCs/>
      <w:color w:val="000000"/>
      <w:sz w:val="20"/>
      <w:u w:val="single"/>
    </w:rPr>
  </w:style>
  <w:style w:type="character" w:customStyle="1" w:styleId="Style11ptBoldBlackUnderlineBorderSinglesolidline">
    <w:name w:val="Style 11 pt Bold Black Underline Border: : (Single solid line ..."/>
    <w:rsid w:val="007C413E"/>
    <w:rPr>
      <w:b/>
      <w:bCs/>
      <w:color w:val="000000"/>
      <w:sz w:val="20"/>
      <w:u w:val="single"/>
      <w:bdr w:val="single" w:sz="4" w:space="0" w:color="auto" w:frame="1"/>
    </w:rPr>
  </w:style>
  <w:style w:type="character" w:customStyle="1" w:styleId="StyleLatinMeridien-Italic11ptItalicUnderline">
    <w:name w:val="Style (Latin) Meridien-Italic 11 pt Italic Underline"/>
    <w:rsid w:val="007C413E"/>
    <w:rPr>
      <w:rFonts w:ascii="Meridien-Italic" w:hAnsi="Meridien-Italic" w:hint="default"/>
      <w:i/>
      <w:iCs/>
      <w:sz w:val="20"/>
      <w:u w:val="single"/>
    </w:rPr>
  </w:style>
  <w:style w:type="character" w:customStyle="1" w:styleId="Citation-AuthorDate">
    <w:name w:val="Citation - Author/Date"/>
    <w:rsid w:val="007C413E"/>
    <w:rPr>
      <w:b/>
      <w:bCs w:val="0"/>
      <w:smallCaps/>
      <w:sz w:val="24"/>
      <w:u w:val="single"/>
    </w:rPr>
  </w:style>
  <w:style w:type="character" w:customStyle="1" w:styleId="underlinestylechar0">
    <w:name w:val="underlinestylechar"/>
    <w:rsid w:val="007C413E"/>
  </w:style>
  <w:style w:type="character" w:customStyle="1" w:styleId="highlight">
    <w:name w:val="highlight"/>
    <w:rsid w:val="007C413E"/>
  </w:style>
  <w:style w:type="character" w:customStyle="1" w:styleId="DottedUnderline0">
    <w:name w:val="Dotted Underline"/>
    <w:rsid w:val="007C413E"/>
    <w:rPr>
      <w:rFonts w:ascii="Times New Roman" w:hAnsi="Times New Roman" w:cs="Times New Roman" w:hint="default"/>
      <w:sz w:val="20"/>
      <w:u w:val="dottedHeavy"/>
    </w:rPr>
  </w:style>
  <w:style w:type="character" w:customStyle="1" w:styleId="titleauthoretc">
    <w:name w:val="titleauthoretc"/>
    <w:rsid w:val="007C413E"/>
  </w:style>
  <w:style w:type="character" w:customStyle="1" w:styleId="labeltext">
    <w:name w:val="labeltext"/>
    <w:rsid w:val="007C413E"/>
  </w:style>
  <w:style w:type="character" w:customStyle="1" w:styleId="viewlink">
    <w:name w:val="viewlink"/>
    <w:rsid w:val="007C413E"/>
  </w:style>
  <w:style w:type="character" w:customStyle="1" w:styleId="share">
    <w:name w:val="share"/>
    <w:rsid w:val="007C413E"/>
  </w:style>
  <w:style w:type="character" w:customStyle="1" w:styleId="inlinkchart">
    <w:name w:val="inlink_chart"/>
    <w:rsid w:val="007C413E"/>
  </w:style>
  <w:style w:type="character" w:customStyle="1" w:styleId="underLight">
    <w:name w:val="underLight"/>
    <w:uiPriority w:val="1"/>
    <w:qFormat/>
    <w:rsid w:val="007C413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C413E"/>
  </w:style>
  <w:style w:type="character" w:customStyle="1" w:styleId="author-rss">
    <w:name w:val="author-rss"/>
    <w:rsid w:val="007C413E"/>
  </w:style>
  <w:style w:type="character" w:customStyle="1" w:styleId="fbsharecountwrapper">
    <w:name w:val="fb_share_count_wrapper"/>
    <w:rsid w:val="007C413E"/>
  </w:style>
  <w:style w:type="character" w:customStyle="1" w:styleId="fbbuttontext">
    <w:name w:val="fb_button_text"/>
    <w:rsid w:val="007C413E"/>
  </w:style>
  <w:style w:type="character" w:customStyle="1" w:styleId="hw">
    <w:name w:val="hw"/>
    <w:rsid w:val="007C413E"/>
  </w:style>
  <w:style w:type="character" w:customStyle="1" w:styleId="linktotop">
    <w:name w:val="linktotop"/>
    <w:rsid w:val="007C413E"/>
  </w:style>
  <w:style w:type="character" w:customStyle="1" w:styleId="maintextbldleft">
    <w:name w:val="maintextbldleft"/>
    <w:rsid w:val="007C413E"/>
  </w:style>
  <w:style w:type="character" w:customStyle="1" w:styleId="maintextleft">
    <w:name w:val="maintextleft"/>
    <w:rsid w:val="007C413E"/>
  </w:style>
  <w:style w:type="character" w:customStyle="1" w:styleId="descriptionstyle1block">
    <w:name w:val="description style1 block"/>
    <w:rsid w:val="007C413E"/>
  </w:style>
  <w:style w:type="character" w:customStyle="1" w:styleId="gutter-right-1">
    <w:name w:val="gutter-right-1"/>
    <w:basedOn w:val="DefaultParagraphFont"/>
    <w:rsid w:val="007C413E"/>
  </w:style>
  <w:style w:type="character" w:customStyle="1" w:styleId="ssl3">
    <w:name w:val="ss_l3"/>
    <w:rsid w:val="007C413E"/>
  </w:style>
  <w:style w:type="character" w:customStyle="1" w:styleId="FontStyle39">
    <w:name w:val="Font Style39"/>
    <w:uiPriority w:val="99"/>
    <w:rsid w:val="007C413E"/>
    <w:rPr>
      <w:rFonts w:ascii="Constantia" w:hAnsi="Constantia" w:cs="Constantia" w:hint="default"/>
      <w:b/>
      <w:bCs/>
      <w:sz w:val="18"/>
      <w:szCs w:val="18"/>
    </w:rPr>
  </w:style>
  <w:style w:type="character" w:customStyle="1" w:styleId="6">
    <w:name w:val="6"/>
    <w:rsid w:val="007C413E"/>
    <w:rPr>
      <w:rFonts w:ascii="Arial" w:hAnsi="Arial" w:cs="Arial" w:hint="default"/>
      <w:bCs/>
      <w:sz w:val="20"/>
      <w:u w:val="single"/>
      <w:lang w:val="en-US" w:eastAsia="en-US" w:bidi="ar-SA"/>
    </w:rPr>
  </w:style>
  <w:style w:type="character" w:customStyle="1" w:styleId="Header11">
    <w:name w:val="Header11"/>
    <w:rsid w:val="007C413E"/>
  </w:style>
  <w:style w:type="character" w:customStyle="1" w:styleId="posa">
    <w:name w:val="pos(a)"/>
    <w:basedOn w:val="DefaultParagraphFont"/>
    <w:rsid w:val="007C413E"/>
  </w:style>
  <w:style w:type="character" w:customStyle="1" w:styleId="u-hiddeninnarrowenv">
    <w:name w:val="u-hiddeninnarrowenv"/>
    <w:basedOn w:val="DefaultParagraphFont"/>
    <w:rsid w:val="007C413E"/>
  </w:style>
  <w:style w:type="character" w:customStyle="1" w:styleId="followbutton-bird">
    <w:name w:val="followbutton-bird"/>
    <w:basedOn w:val="DefaultParagraphFont"/>
    <w:rsid w:val="007C413E"/>
  </w:style>
  <w:style w:type="character" w:customStyle="1" w:styleId="tweetauthor-name">
    <w:name w:val="tweetauthor-name"/>
    <w:basedOn w:val="DefaultParagraphFont"/>
    <w:rsid w:val="007C413E"/>
  </w:style>
  <w:style w:type="character" w:customStyle="1" w:styleId="tweetauthor-verifiedbadge">
    <w:name w:val="tweetauthor-verifiedbadge"/>
    <w:basedOn w:val="DefaultParagraphFont"/>
    <w:rsid w:val="007C413E"/>
  </w:style>
  <w:style w:type="character" w:customStyle="1" w:styleId="tweetauthor-screenname">
    <w:name w:val="tweetauthor-screenname"/>
    <w:basedOn w:val="DefaultParagraphFont"/>
    <w:rsid w:val="007C413E"/>
  </w:style>
  <w:style w:type="character" w:customStyle="1" w:styleId="u-hiddenvisually">
    <w:name w:val="u-hiddenvisually"/>
    <w:basedOn w:val="DefaultParagraphFont"/>
    <w:rsid w:val="007C413E"/>
  </w:style>
  <w:style w:type="character" w:customStyle="1" w:styleId="tweetaction-stat">
    <w:name w:val="tweetaction-stat"/>
    <w:basedOn w:val="DefaultParagraphFont"/>
    <w:rsid w:val="007C413E"/>
  </w:style>
  <w:style w:type="character" w:customStyle="1" w:styleId="related">
    <w:name w:val="related"/>
    <w:basedOn w:val="DefaultParagraphFont"/>
    <w:rsid w:val="007C413E"/>
  </w:style>
  <w:style w:type="character" w:customStyle="1" w:styleId="related-content">
    <w:name w:val="related-content"/>
    <w:basedOn w:val="DefaultParagraphFont"/>
    <w:rsid w:val="007C413E"/>
  </w:style>
  <w:style w:type="character" w:customStyle="1" w:styleId="name-of-author">
    <w:name w:val="name-of-author"/>
    <w:basedOn w:val="DefaultParagraphFont"/>
    <w:rsid w:val="007C413E"/>
  </w:style>
  <w:style w:type="character" w:customStyle="1" w:styleId="first-name">
    <w:name w:val="first-name"/>
    <w:basedOn w:val="DefaultParagraphFont"/>
    <w:rsid w:val="007C413E"/>
  </w:style>
  <w:style w:type="character" w:customStyle="1" w:styleId="last-name">
    <w:name w:val="last-name"/>
    <w:basedOn w:val="DefaultParagraphFont"/>
    <w:rsid w:val="007C413E"/>
  </w:style>
  <w:style w:type="character" w:customStyle="1" w:styleId="caption10">
    <w:name w:val="caption1"/>
    <w:basedOn w:val="DefaultParagraphFont"/>
    <w:rsid w:val="007C413E"/>
  </w:style>
  <w:style w:type="character" w:customStyle="1" w:styleId="recirc-text">
    <w:name w:val="&quot;recirc-text”"/>
    <w:basedOn w:val="DefaultParagraphFont"/>
    <w:rsid w:val="007C413E"/>
  </w:style>
  <w:style w:type="character" w:customStyle="1" w:styleId="video-icon">
    <w:name w:val="video-icon"/>
    <w:basedOn w:val="DefaultParagraphFont"/>
    <w:rsid w:val="007C413E"/>
  </w:style>
  <w:style w:type="character" w:customStyle="1" w:styleId="powa-shot-play-btn-text">
    <w:name w:val="powa-shot-play-btn-text"/>
    <w:basedOn w:val="DefaultParagraphFont"/>
    <w:rsid w:val="007C413E"/>
  </w:style>
  <w:style w:type="character" w:customStyle="1" w:styleId="powa-shot-click">
    <w:name w:val="powa-shot-click"/>
    <w:basedOn w:val="DefaultParagraphFont"/>
    <w:rsid w:val="007C413E"/>
  </w:style>
  <w:style w:type="character" w:customStyle="1" w:styleId="wpv-blurb">
    <w:name w:val="wpv-blurb"/>
    <w:basedOn w:val="DefaultParagraphFont"/>
    <w:rsid w:val="007C413E"/>
  </w:style>
  <w:style w:type="character" w:customStyle="1" w:styleId="pb-caption">
    <w:name w:val="pb-caption"/>
    <w:basedOn w:val="DefaultParagraphFont"/>
    <w:rsid w:val="007C413E"/>
  </w:style>
  <w:style w:type="character" w:customStyle="1" w:styleId="Heading5Char1">
    <w:name w:val="Heading 5 Char1"/>
    <w:aliases w:val="Text Char1"/>
    <w:basedOn w:val="DefaultParagraphFont"/>
    <w:semiHidden/>
    <w:rsid w:val="007C413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C413E"/>
    <w:rPr>
      <w:vertAlign w:val="baseline"/>
    </w:rPr>
  </w:style>
  <w:style w:type="character" w:customStyle="1" w:styleId="Heading7Char1">
    <w:name w:val="Heading 7 Char1"/>
    <w:basedOn w:val="DefaultParagraphFont"/>
    <w:semiHidden/>
    <w:rsid w:val="007C413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C413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C413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C413E"/>
    <w:rPr>
      <w:rFonts w:ascii="Calibri" w:hAnsi="Calibri" w:cs="Calibri"/>
    </w:rPr>
  </w:style>
  <w:style w:type="numbering" w:customStyle="1" w:styleId="NoList2">
    <w:name w:val="No List2"/>
    <w:next w:val="NoList"/>
    <w:uiPriority w:val="99"/>
    <w:semiHidden/>
    <w:unhideWhenUsed/>
    <w:rsid w:val="007C413E"/>
  </w:style>
  <w:style w:type="numbering" w:customStyle="1" w:styleId="NoList3">
    <w:name w:val="No List3"/>
    <w:next w:val="NoList"/>
    <w:uiPriority w:val="99"/>
    <w:semiHidden/>
    <w:unhideWhenUsed/>
    <w:rsid w:val="007C413E"/>
  </w:style>
  <w:style w:type="numbering" w:customStyle="1" w:styleId="NoList4">
    <w:name w:val="No List4"/>
    <w:next w:val="NoList"/>
    <w:uiPriority w:val="99"/>
    <w:semiHidden/>
    <w:unhideWhenUsed/>
    <w:rsid w:val="007C413E"/>
  </w:style>
  <w:style w:type="numbering" w:customStyle="1" w:styleId="NoList5">
    <w:name w:val="No List5"/>
    <w:next w:val="NoList"/>
    <w:semiHidden/>
    <w:unhideWhenUsed/>
    <w:rsid w:val="007C413E"/>
  </w:style>
  <w:style w:type="paragraph" w:styleId="BlockText">
    <w:name w:val="Block Text"/>
    <w:basedOn w:val="Normal"/>
    <w:rsid w:val="007C413E"/>
    <w:pPr>
      <w:ind w:left="229" w:right="229"/>
    </w:pPr>
    <w:rPr>
      <w:rFonts w:ascii="Verdana" w:eastAsia="Times New Roman" w:hAnsi="Verdana"/>
      <w:szCs w:val="20"/>
    </w:rPr>
  </w:style>
  <w:style w:type="paragraph" w:styleId="NormalIndent">
    <w:name w:val="Normal Indent"/>
    <w:basedOn w:val="Normal"/>
    <w:rsid w:val="007C413E"/>
    <w:pPr>
      <w:ind w:left="720"/>
    </w:pPr>
    <w:rPr>
      <w:rFonts w:eastAsia="Times New Roman"/>
      <w:szCs w:val="20"/>
    </w:rPr>
  </w:style>
  <w:style w:type="paragraph" w:styleId="EnvelopeReturn">
    <w:name w:val="envelope return"/>
    <w:basedOn w:val="Normal"/>
    <w:rsid w:val="007C413E"/>
    <w:rPr>
      <w:rFonts w:eastAsia="Times New Roman"/>
      <w:sz w:val="24"/>
      <w:szCs w:val="20"/>
    </w:rPr>
  </w:style>
  <w:style w:type="paragraph" w:styleId="EnvelopeAddress">
    <w:name w:val="envelope address"/>
    <w:basedOn w:val="Normal"/>
    <w:rsid w:val="007C413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C413E"/>
  </w:style>
  <w:style w:type="numbering" w:customStyle="1" w:styleId="NoList7">
    <w:name w:val="No List7"/>
    <w:next w:val="NoList"/>
    <w:semiHidden/>
    <w:unhideWhenUsed/>
    <w:rsid w:val="007C413E"/>
  </w:style>
  <w:style w:type="paragraph" w:styleId="ListBullet">
    <w:name w:val="List Bullet"/>
    <w:basedOn w:val="Normal"/>
    <w:link w:val="ListBulletChar"/>
    <w:uiPriority w:val="99"/>
    <w:unhideWhenUsed/>
    <w:rsid w:val="007C413E"/>
    <w:pPr>
      <w:tabs>
        <w:tab w:val="num" w:pos="360"/>
      </w:tabs>
      <w:ind w:left="360" w:hanging="360"/>
      <w:contextualSpacing/>
    </w:pPr>
    <w:rPr>
      <w:rFonts w:eastAsia="Calibri"/>
    </w:rPr>
  </w:style>
  <w:style w:type="table" w:styleId="MediumGrid1">
    <w:name w:val="Medium Grid 1"/>
    <w:basedOn w:val="TableNormal"/>
    <w:uiPriority w:val="67"/>
    <w:rsid w:val="007C413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C413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C413E"/>
  </w:style>
  <w:style w:type="numbering" w:customStyle="1" w:styleId="NoList111">
    <w:name w:val="No List111"/>
    <w:next w:val="NoList"/>
    <w:uiPriority w:val="99"/>
    <w:semiHidden/>
    <w:unhideWhenUsed/>
    <w:rsid w:val="007C413E"/>
  </w:style>
  <w:style w:type="numbering" w:customStyle="1" w:styleId="NoList1111">
    <w:name w:val="No List1111"/>
    <w:next w:val="NoList"/>
    <w:uiPriority w:val="99"/>
    <w:semiHidden/>
    <w:unhideWhenUsed/>
    <w:rsid w:val="007C413E"/>
  </w:style>
  <w:style w:type="numbering" w:customStyle="1" w:styleId="NoList11111">
    <w:name w:val="No List11111"/>
    <w:next w:val="NoList"/>
    <w:uiPriority w:val="99"/>
    <w:semiHidden/>
    <w:unhideWhenUsed/>
    <w:rsid w:val="007C413E"/>
  </w:style>
  <w:style w:type="numbering" w:customStyle="1" w:styleId="NoList111111">
    <w:name w:val="No List111111"/>
    <w:next w:val="NoList"/>
    <w:uiPriority w:val="99"/>
    <w:semiHidden/>
    <w:unhideWhenUsed/>
    <w:rsid w:val="007C413E"/>
  </w:style>
  <w:style w:type="numbering" w:customStyle="1" w:styleId="NoList1111111">
    <w:name w:val="No List1111111"/>
    <w:next w:val="NoList"/>
    <w:uiPriority w:val="99"/>
    <w:semiHidden/>
    <w:unhideWhenUsed/>
    <w:rsid w:val="007C413E"/>
  </w:style>
  <w:style w:type="numbering" w:customStyle="1" w:styleId="NoList11111111">
    <w:name w:val="No List11111111"/>
    <w:next w:val="NoList"/>
    <w:uiPriority w:val="99"/>
    <w:semiHidden/>
    <w:unhideWhenUsed/>
    <w:rsid w:val="007C413E"/>
  </w:style>
  <w:style w:type="numbering" w:customStyle="1" w:styleId="NoList111111111">
    <w:name w:val="No List111111111"/>
    <w:next w:val="NoList"/>
    <w:uiPriority w:val="99"/>
    <w:semiHidden/>
    <w:unhideWhenUsed/>
    <w:rsid w:val="007C413E"/>
  </w:style>
  <w:style w:type="numbering" w:customStyle="1" w:styleId="NoList1111111111">
    <w:name w:val="No List1111111111"/>
    <w:next w:val="NoList"/>
    <w:uiPriority w:val="99"/>
    <w:semiHidden/>
    <w:unhideWhenUsed/>
    <w:rsid w:val="007C413E"/>
  </w:style>
  <w:style w:type="numbering" w:customStyle="1" w:styleId="NoList11111111111">
    <w:name w:val="No List11111111111"/>
    <w:next w:val="NoList"/>
    <w:uiPriority w:val="99"/>
    <w:semiHidden/>
    <w:unhideWhenUsed/>
    <w:rsid w:val="007C413E"/>
  </w:style>
  <w:style w:type="numbering" w:customStyle="1" w:styleId="NoList111111111111">
    <w:name w:val="No List111111111111"/>
    <w:next w:val="NoList"/>
    <w:uiPriority w:val="99"/>
    <w:semiHidden/>
    <w:unhideWhenUsed/>
    <w:rsid w:val="007C413E"/>
  </w:style>
  <w:style w:type="numbering" w:customStyle="1" w:styleId="NoList1111111111111">
    <w:name w:val="No List1111111111111"/>
    <w:next w:val="NoList"/>
    <w:uiPriority w:val="99"/>
    <w:semiHidden/>
    <w:unhideWhenUsed/>
    <w:rsid w:val="007C413E"/>
  </w:style>
  <w:style w:type="numbering" w:customStyle="1" w:styleId="NoList11111111111111">
    <w:name w:val="No List11111111111111"/>
    <w:next w:val="NoList"/>
    <w:uiPriority w:val="99"/>
    <w:semiHidden/>
    <w:unhideWhenUsed/>
    <w:rsid w:val="007C413E"/>
  </w:style>
  <w:style w:type="numbering" w:customStyle="1" w:styleId="NoList111111111111111">
    <w:name w:val="No List111111111111111"/>
    <w:next w:val="NoList"/>
    <w:uiPriority w:val="99"/>
    <w:semiHidden/>
    <w:unhideWhenUsed/>
    <w:rsid w:val="007C413E"/>
  </w:style>
  <w:style w:type="numbering" w:customStyle="1" w:styleId="NoList1111111111111111">
    <w:name w:val="No List1111111111111111"/>
    <w:next w:val="NoList"/>
    <w:uiPriority w:val="99"/>
    <w:semiHidden/>
    <w:unhideWhenUsed/>
    <w:rsid w:val="007C413E"/>
  </w:style>
  <w:style w:type="numbering" w:customStyle="1" w:styleId="NoList11111111111111111">
    <w:name w:val="No List11111111111111111"/>
    <w:next w:val="NoList"/>
    <w:uiPriority w:val="99"/>
    <w:semiHidden/>
    <w:unhideWhenUsed/>
    <w:rsid w:val="007C413E"/>
  </w:style>
  <w:style w:type="character" w:customStyle="1" w:styleId="FontStyle220">
    <w:name w:val="Font Style220"/>
    <w:basedOn w:val="DefaultParagraphFont"/>
    <w:uiPriority w:val="99"/>
    <w:rsid w:val="007C413E"/>
    <w:rPr>
      <w:rFonts w:ascii="Candara" w:hAnsi="Candara" w:cs="Candara" w:hint="default"/>
      <w:i/>
      <w:iCs/>
      <w:sz w:val="18"/>
      <w:szCs w:val="18"/>
    </w:rPr>
  </w:style>
  <w:style w:type="character" w:customStyle="1" w:styleId="FontStyle290">
    <w:name w:val="Font Style290"/>
    <w:basedOn w:val="DefaultParagraphFont"/>
    <w:uiPriority w:val="99"/>
    <w:rsid w:val="007C413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C413E"/>
    <w:rPr>
      <w:rFonts w:ascii="Arial" w:hAnsi="Arial" w:cs="Arial"/>
      <w:b/>
      <w:bCs/>
      <w:sz w:val="16"/>
      <w:szCs w:val="16"/>
    </w:rPr>
  </w:style>
  <w:style w:type="paragraph" w:customStyle="1" w:styleId="analytic0">
    <w:name w:val="analytic"/>
    <w:basedOn w:val="Normal"/>
    <w:link w:val="analyticChar0"/>
    <w:uiPriority w:val="4"/>
    <w:qFormat/>
    <w:rsid w:val="007C413E"/>
    <w:pPr>
      <w:spacing w:before="120"/>
    </w:pPr>
    <w:rPr>
      <w:b/>
      <w:sz w:val="20"/>
    </w:rPr>
  </w:style>
  <w:style w:type="character" w:customStyle="1" w:styleId="analyticChar0">
    <w:name w:val="analytic Char"/>
    <w:basedOn w:val="DefaultParagraphFont"/>
    <w:link w:val="analytic0"/>
    <w:uiPriority w:val="4"/>
    <w:rsid w:val="007C413E"/>
    <w:rPr>
      <w:rFonts w:ascii="Calibri" w:hAnsi="Calibri"/>
      <w:b/>
      <w:sz w:val="20"/>
    </w:rPr>
  </w:style>
  <w:style w:type="character" w:customStyle="1" w:styleId="m-5498913268213319940gmail-styleunderline">
    <w:name w:val="m_-5498913268213319940gmail-styleunderline"/>
    <w:basedOn w:val="DefaultParagraphFont"/>
    <w:rsid w:val="007C413E"/>
  </w:style>
  <w:style w:type="paragraph" w:customStyle="1" w:styleId="speakable">
    <w:name w:val="speakable"/>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C413E"/>
  </w:style>
  <w:style w:type="character" w:customStyle="1" w:styleId="copyright">
    <w:name w:val="copyright"/>
    <w:basedOn w:val="DefaultParagraphFont"/>
    <w:rsid w:val="007C413E"/>
  </w:style>
  <w:style w:type="character" w:customStyle="1" w:styleId="TagCharCharCharChar">
    <w:name w:val="Tag Char Char Char Char"/>
    <w:basedOn w:val="DefaultParagraphFont"/>
    <w:rsid w:val="007C413E"/>
    <w:rPr>
      <w:rFonts w:ascii="Calibri" w:hAnsi="Calibri" w:cs="Calibri"/>
      <w:b/>
      <w:sz w:val="24"/>
    </w:rPr>
  </w:style>
  <w:style w:type="paragraph" w:customStyle="1" w:styleId="g-body">
    <w:name w:val="g-body"/>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C413E"/>
    <w:pPr>
      <w:spacing w:before="100" w:beforeAutospacing="1" w:after="100" w:afterAutospacing="1"/>
    </w:pPr>
    <w:rPr>
      <w:sz w:val="24"/>
    </w:rPr>
  </w:style>
  <w:style w:type="paragraph" w:customStyle="1" w:styleId="style41">
    <w:name w:val="style4"/>
    <w:basedOn w:val="Normal"/>
    <w:uiPriority w:val="99"/>
    <w:qFormat/>
    <w:rsid w:val="007C413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C413E"/>
    <w:pPr>
      <w:spacing w:before="100" w:beforeAutospacing="1" w:after="100" w:afterAutospacing="1"/>
    </w:pPr>
    <w:rPr>
      <w:rFonts w:ascii="Times New Roman" w:hAnsi="Times New Roman"/>
      <w:sz w:val="24"/>
    </w:rPr>
  </w:style>
  <w:style w:type="character" w:customStyle="1" w:styleId="adtext">
    <w:name w:val="adtext"/>
    <w:basedOn w:val="DefaultParagraphFont"/>
    <w:rsid w:val="007C413E"/>
  </w:style>
  <w:style w:type="character" w:customStyle="1" w:styleId="UL-Bold">
    <w:name w:val="UL-Bold"/>
    <w:basedOn w:val="DefaultParagraphFont"/>
    <w:rsid w:val="007C413E"/>
    <w:rPr>
      <w:u w:val="thick"/>
    </w:rPr>
  </w:style>
  <w:style w:type="character" w:customStyle="1" w:styleId="UL-None">
    <w:name w:val="UL-None"/>
    <w:basedOn w:val="DefaultParagraphFont"/>
    <w:rsid w:val="007C413E"/>
    <w:rPr>
      <w:strike w:val="0"/>
      <w:dstrike w:val="0"/>
      <w:u w:val="none"/>
      <w:effect w:val="none"/>
    </w:rPr>
  </w:style>
  <w:style w:type="character" w:customStyle="1" w:styleId="gl">
    <w:name w:val="gl"/>
    <w:basedOn w:val="DefaultParagraphFont"/>
    <w:rsid w:val="007C413E"/>
  </w:style>
  <w:style w:type="character" w:customStyle="1" w:styleId="qu730rj69h">
    <w:name w:val="qu730rj69h"/>
    <w:basedOn w:val="DefaultParagraphFont"/>
    <w:rsid w:val="007C413E"/>
  </w:style>
  <w:style w:type="paragraph" w:customStyle="1" w:styleId="optext">
    <w:name w:val="optext"/>
    <w:basedOn w:val="Normal"/>
    <w:uiPriority w:val="99"/>
    <w:qFormat/>
    <w:rsid w:val="007C413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C413E"/>
  </w:style>
  <w:style w:type="character" w:customStyle="1" w:styleId="icr880">
    <w:name w:val="icr880"/>
    <w:basedOn w:val="DefaultParagraphFont"/>
    <w:rsid w:val="007C413E"/>
  </w:style>
  <w:style w:type="character" w:customStyle="1" w:styleId="hx23q54">
    <w:name w:val="hx23q54"/>
    <w:basedOn w:val="DefaultParagraphFont"/>
    <w:rsid w:val="007C413E"/>
  </w:style>
  <w:style w:type="character" w:customStyle="1" w:styleId="m-5348258726587825636gmail-style13ptbold">
    <w:name w:val="m_-5348258726587825636gmail-style13ptbold"/>
    <w:basedOn w:val="DefaultParagraphFont"/>
    <w:rsid w:val="007C413E"/>
  </w:style>
  <w:style w:type="character" w:customStyle="1" w:styleId="m-5348258726587825636gmail-styleunderline">
    <w:name w:val="m_-5348258726587825636gmail-styleunderline"/>
    <w:basedOn w:val="DefaultParagraphFont"/>
    <w:rsid w:val="007C413E"/>
  </w:style>
  <w:style w:type="character" w:customStyle="1" w:styleId="UnderlineCharChar1">
    <w:name w:val="Underline Char Char1"/>
    <w:basedOn w:val="DefaultParagraphFont"/>
    <w:rsid w:val="007C413E"/>
    <w:rPr>
      <w:u w:val="single"/>
      <w:lang w:val="en-US" w:eastAsia="en-US" w:bidi="ar-SA"/>
    </w:rPr>
  </w:style>
  <w:style w:type="character" w:customStyle="1" w:styleId="m4385445901877740177gmail-styleunderline">
    <w:name w:val="m_4385445901877740177gmail-styleunderline"/>
    <w:basedOn w:val="DefaultParagraphFont"/>
    <w:rsid w:val="007C413E"/>
  </w:style>
  <w:style w:type="character" w:customStyle="1" w:styleId="CardsFont12ptCharChar">
    <w:name w:val="Cards + Font: 12 pt Char Char"/>
    <w:basedOn w:val="DefaultParagraphFont"/>
    <w:rsid w:val="007C413E"/>
    <w:rPr>
      <w:sz w:val="24"/>
      <w:szCs w:val="24"/>
      <w:u w:val="thick"/>
      <w:lang w:val="en-US" w:eastAsia="en-US" w:bidi="ar-SA"/>
    </w:rPr>
  </w:style>
  <w:style w:type="character" w:customStyle="1" w:styleId="NothingChar1">
    <w:name w:val="Nothing Char1"/>
    <w:basedOn w:val="DefaultParagraphFont"/>
    <w:rsid w:val="007C413E"/>
    <w:rPr>
      <w:lang w:val="en-US" w:eastAsia="en-US" w:bidi="ar-SA"/>
    </w:rPr>
  </w:style>
  <w:style w:type="paragraph" w:customStyle="1" w:styleId="useless">
    <w:name w:val="useless"/>
    <w:basedOn w:val="Normal"/>
    <w:uiPriority w:val="99"/>
    <w:qFormat/>
    <w:rsid w:val="007C413E"/>
    <w:rPr>
      <w:rFonts w:ascii="Times New Roman" w:eastAsia="Times New Roman" w:hAnsi="Times New Roman"/>
      <w:sz w:val="12"/>
    </w:rPr>
  </w:style>
  <w:style w:type="character" w:customStyle="1" w:styleId="DDIUnderline">
    <w:name w:val="DDI Underline"/>
    <w:qFormat/>
    <w:rsid w:val="007C413E"/>
    <w:rPr>
      <w:rFonts w:ascii="Times New Roman" w:hAnsi="Times New Roman"/>
      <w:sz w:val="24"/>
      <w:u w:val="single"/>
    </w:rPr>
  </w:style>
  <w:style w:type="character" w:customStyle="1" w:styleId="Char1">
    <w:name w:val="Char1"/>
    <w:basedOn w:val="DefaultParagraphFont"/>
    <w:rsid w:val="007C413E"/>
    <w:rPr>
      <w:rFonts w:cs="Arial"/>
      <w:b/>
      <w:bCs/>
      <w:iCs/>
      <w:sz w:val="24"/>
      <w:szCs w:val="28"/>
      <w:lang w:val="en-US" w:eastAsia="en-US" w:bidi="ar-SA"/>
    </w:rPr>
  </w:style>
  <w:style w:type="paragraph" w:customStyle="1" w:styleId="ALLCAPS">
    <w:name w:val="ALL CAPS"/>
    <w:basedOn w:val="Normal"/>
    <w:link w:val="ALLCAPSChar"/>
    <w:rsid w:val="007C413E"/>
    <w:rPr>
      <w:rFonts w:ascii="Times New Roman" w:eastAsia="Times New Roman" w:hAnsi="Times New Roman"/>
      <w:b/>
      <w:caps/>
    </w:rPr>
  </w:style>
  <w:style w:type="character" w:customStyle="1" w:styleId="ALLCAPSChar">
    <w:name w:val="ALL CAPS Char"/>
    <w:basedOn w:val="DefaultParagraphFont"/>
    <w:link w:val="ALLCAPS"/>
    <w:rsid w:val="007C413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7C413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C413E"/>
    <w:rPr>
      <w:rFonts w:ascii="Times New Roman" w:eastAsia="Times New Roman" w:hAnsi="Times New Roman"/>
      <w:b/>
      <w:sz w:val="24"/>
    </w:rPr>
  </w:style>
  <w:style w:type="character" w:customStyle="1" w:styleId="10ptnotbold">
    <w:name w:val="10ptnotbold"/>
    <w:basedOn w:val="DefaultParagraphFont"/>
    <w:rsid w:val="007C413E"/>
    <w:rPr>
      <w:sz w:val="20"/>
    </w:rPr>
  </w:style>
  <w:style w:type="character" w:customStyle="1" w:styleId="Cites-AuthorDate">
    <w:name w:val="Cites-Author/Date"/>
    <w:rsid w:val="007C413E"/>
    <w:rPr>
      <w:rFonts w:ascii="Helvetica" w:hAnsi="Helvetica"/>
      <w:b/>
      <w:sz w:val="22"/>
      <w:szCs w:val="24"/>
      <w:u w:val="thick"/>
    </w:rPr>
  </w:style>
  <w:style w:type="paragraph" w:customStyle="1" w:styleId="CiteTag">
    <w:name w:val="Cite/Tag"/>
    <w:basedOn w:val="Normal"/>
    <w:uiPriority w:val="99"/>
    <w:qFormat/>
    <w:rsid w:val="007C413E"/>
    <w:rPr>
      <w:rFonts w:ascii="Times New Roman" w:eastAsia="Cambria" w:hAnsi="Times New Roman"/>
      <w:b/>
    </w:rPr>
  </w:style>
  <w:style w:type="character" w:customStyle="1" w:styleId="CardsFont6ptChar1">
    <w:name w:val="Cards + Font: 6 pt Char1"/>
    <w:basedOn w:val="CardsChar"/>
    <w:link w:val="CardsFont6pt"/>
    <w:rsid w:val="007C413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C413E"/>
  </w:style>
  <w:style w:type="character" w:customStyle="1" w:styleId="m489902567989944824gmail-styleunderline">
    <w:name w:val="m_489902567989944824gmail-styleunderline"/>
    <w:basedOn w:val="DefaultParagraphFont"/>
    <w:rsid w:val="007C413E"/>
  </w:style>
  <w:style w:type="character" w:customStyle="1" w:styleId="UnresolvedMention2">
    <w:name w:val="Unresolved Mention2"/>
    <w:basedOn w:val="DefaultParagraphFont"/>
    <w:uiPriority w:val="99"/>
    <w:semiHidden/>
    <w:rsid w:val="007C413E"/>
    <w:rPr>
      <w:color w:val="808080"/>
      <w:shd w:val="clear" w:color="auto" w:fill="E6E6E6"/>
    </w:rPr>
  </w:style>
  <w:style w:type="character" w:customStyle="1" w:styleId="swauthor">
    <w:name w:val="sw_author"/>
    <w:rsid w:val="007C413E"/>
  </w:style>
  <w:style w:type="character" w:customStyle="1" w:styleId="UnderlineCharChar3">
    <w:name w:val="Underline Char Char3"/>
    <w:rsid w:val="007C413E"/>
    <w:rPr>
      <w:szCs w:val="24"/>
      <w:u w:val="single"/>
      <w:lang w:val="en-US" w:eastAsia="en-US" w:bidi="ar-SA"/>
    </w:rPr>
  </w:style>
  <w:style w:type="character" w:customStyle="1" w:styleId="tl8wme">
    <w:name w:val="tl8wme"/>
    <w:basedOn w:val="DefaultParagraphFont"/>
    <w:rsid w:val="007C413E"/>
  </w:style>
  <w:style w:type="character" w:customStyle="1" w:styleId="Mention3">
    <w:name w:val="Mention3"/>
    <w:basedOn w:val="DefaultParagraphFont"/>
    <w:uiPriority w:val="99"/>
    <w:semiHidden/>
    <w:unhideWhenUsed/>
    <w:rsid w:val="007C413E"/>
    <w:rPr>
      <w:color w:val="2B579A"/>
      <w:shd w:val="clear" w:color="auto" w:fill="E6E6E6"/>
    </w:rPr>
  </w:style>
  <w:style w:type="character" w:customStyle="1" w:styleId="m-5251091010484660064gmail-style13ptbold">
    <w:name w:val="m_-5251091010484660064gmail-style13ptbold"/>
    <w:basedOn w:val="DefaultParagraphFont"/>
    <w:rsid w:val="007C413E"/>
  </w:style>
  <w:style w:type="character" w:customStyle="1" w:styleId="m-5251091010484660064gmail-styleunderline">
    <w:name w:val="m_-5251091010484660064gmail-styleunderline"/>
    <w:basedOn w:val="DefaultParagraphFont"/>
    <w:rsid w:val="007C413E"/>
  </w:style>
  <w:style w:type="character" w:customStyle="1" w:styleId="tablecaption">
    <w:name w:val="tablecaption"/>
    <w:basedOn w:val="DefaultParagraphFont"/>
    <w:rsid w:val="007C413E"/>
  </w:style>
  <w:style w:type="character" w:customStyle="1" w:styleId="StyleLatinHelvetica105ptBlack">
    <w:name w:val="Style (Latin) Helvetica 10.5 pt Black"/>
    <w:basedOn w:val="DefaultParagraphFont"/>
    <w:rsid w:val="007C413E"/>
    <w:rPr>
      <w:rFonts w:ascii="Times New Roman" w:hAnsi="Times New Roman"/>
      <w:color w:val="000000"/>
      <w:sz w:val="21"/>
    </w:rPr>
  </w:style>
  <w:style w:type="character" w:customStyle="1" w:styleId="m-413333960618644972gmail-style13ptbold">
    <w:name w:val="m_-413333960618644972gmail-style13ptbold"/>
    <w:basedOn w:val="DefaultParagraphFont"/>
    <w:rsid w:val="007C413E"/>
  </w:style>
  <w:style w:type="character" w:customStyle="1" w:styleId="m-413333960618644972gmail-styleunderline">
    <w:name w:val="m_-413333960618644972gmail-styleunderline"/>
    <w:basedOn w:val="DefaultParagraphFont"/>
    <w:rsid w:val="007C413E"/>
  </w:style>
  <w:style w:type="character" w:customStyle="1" w:styleId="m8314098763611656848gmail-stylestylebold12pt">
    <w:name w:val="m_8314098763611656848gmail-stylestylebold12pt"/>
    <w:basedOn w:val="DefaultParagraphFont"/>
    <w:rsid w:val="007C413E"/>
  </w:style>
  <w:style w:type="character" w:customStyle="1" w:styleId="m8314098763611656848gmail-styleboldunderline">
    <w:name w:val="m_8314098763611656848gmail-styleboldunderline"/>
    <w:basedOn w:val="DefaultParagraphFont"/>
    <w:rsid w:val="007C413E"/>
  </w:style>
  <w:style w:type="paragraph" w:customStyle="1" w:styleId="Spacer">
    <w:name w:val="Spacer"/>
    <w:basedOn w:val="Heading1"/>
    <w:link w:val="SpacerChar"/>
    <w:autoRedefine/>
    <w:uiPriority w:val="4"/>
    <w:qFormat/>
    <w:rsid w:val="007C413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C413E"/>
    <w:rPr>
      <w:rFonts w:ascii="Calibri" w:eastAsiaTheme="majorEastAsia" w:hAnsi="Calibri" w:cstheme="majorBidi"/>
      <w:b/>
      <w:sz w:val="24"/>
      <w:szCs w:val="32"/>
    </w:rPr>
  </w:style>
  <w:style w:type="paragraph" w:customStyle="1" w:styleId="msonormal0">
    <w:name w:val="msonormal"/>
    <w:basedOn w:val="Normal"/>
    <w:rsid w:val="007C413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C413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C413E"/>
    <w:rPr>
      <w:rFonts w:ascii="Georgia" w:eastAsia="Times New Roman" w:hAnsi="Georgia" w:cs="Arial" w:hint="default"/>
      <w:b/>
      <w:bCs/>
      <w:kern w:val="32"/>
      <w:sz w:val="28"/>
      <w:szCs w:val="32"/>
    </w:rPr>
  </w:style>
  <w:style w:type="character" w:customStyle="1" w:styleId="SmallChar0">
    <w:name w:val="Small Char"/>
    <w:qFormat/>
    <w:rsid w:val="007C413E"/>
    <w:rPr>
      <w:rFonts w:ascii="Arial Narrow" w:hAnsi="Arial Narrow" w:cs="Times New Roman"/>
      <w:color w:val="000000"/>
      <w:sz w:val="16"/>
    </w:rPr>
  </w:style>
  <w:style w:type="character" w:customStyle="1" w:styleId="CiteReal0">
    <w:name w:val="CiteReal"/>
    <w:uiPriority w:val="1"/>
    <w:qFormat/>
    <w:rsid w:val="007C413E"/>
    <w:rPr>
      <w:rFonts w:ascii="Arial" w:hAnsi="Arial"/>
      <w:b/>
      <w:sz w:val="24"/>
      <w:u w:val="single"/>
    </w:rPr>
  </w:style>
  <w:style w:type="character" w:customStyle="1" w:styleId="dropcap1">
    <w:name w:val="dropcap1"/>
    <w:rsid w:val="007C413E"/>
  </w:style>
  <w:style w:type="paragraph" w:customStyle="1" w:styleId="Style31">
    <w:name w:val="Style31"/>
    <w:basedOn w:val="Normal"/>
    <w:uiPriority w:val="99"/>
    <w:rsid w:val="007C413E"/>
    <w:pPr>
      <w:spacing w:line="197" w:lineRule="exact"/>
      <w:jc w:val="both"/>
    </w:pPr>
    <w:rPr>
      <w:rFonts w:ascii="Palatino Linotype" w:hAnsi="Palatino Linotype" w:cs="Palatino Linotype"/>
    </w:rPr>
  </w:style>
  <w:style w:type="paragraph" w:customStyle="1" w:styleId="Style42">
    <w:name w:val="Style42"/>
    <w:basedOn w:val="Normal"/>
    <w:uiPriority w:val="99"/>
    <w:rsid w:val="007C413E"/>
    <w:pPr>
      <w:spacing w:line="202" w:lineRule="exact"/>
      <w:jc w:val="both"/>
    </w:pPr>
    <w:rPr>
      <w:rFonts w:ascii="Palatino Linotype" w:hAnsi="Palatino Linotype" w:cs="Palatino Linotype"/>
    </w:rPr>
  </w:style>
  <w:style w:type="paragraph" w:customStyle="1" w:styleId="Style51">
    <w:name w:val="Style51"/>
    <w:basedOn w:val="Normal"/>
    <w:uiPriority w:val="99"/>
    <w:rsid w:val="007C413E"/>
    <w:pPr>
      <w:spacing w:line="200" w:lineRule="exact"/>
      <w:jc w:val="both"/>
    </w:pPr>
    <w:rPr>
      <w:rFonts w:ascii="Palatino Linotype" w:hAnsi="Palatino Linotype" w:cs="Palatino Linotype"/>
    </w:rPr>
  </w:style>
  <w:style w:type="character" w:customStyle="1" w:styleId="FontStyle72">
    <w:name w:val="Font Style72"/>
    <w:uiPriority w:val="99"/>
    <w:rsid w:val="007C413E"/>
    <w:rPr>
      <w:rFonts w:ascii="Cambria" w:hAnsi="Cambria" w:cs="Cambria" w:hint="default"/>
      <w:sz w:val="16"/>
      <w:szCs w:val="16"/>
    </w:rPr>
  </w:style>
  <w:style w:type="character" w:customStyle="1" w:styleId="FontStyle73">
    <w:name w:val="Font Style73"/>
    <w:uiPriority w:val="99"/>
    <w:rsid w:val="007C413E"/>
    <w:rPr>
      <w:rFonts w:ascii="Cambria" w:hAnsi="Cambria" w:cs="Cambria" w:hint="default"/>
      <w:i/>
      <w:iCs/>
      <w:sz w:val="16"/>
      <w:szCs w:val="16"/>
    </w:rPr>
  </w:style>
  <w:style w:type="character" w:customStyle="1" w:styleId="UnderlinestyleChar2">
    <w:name w:val="Underline style Char2"/>
    <w:rsid w:val="007C413E"/>
    <w:rPr>
      <w:sz w:val="22"/>
      <w:szCs w:val="24"/>
      <w:u w:val="single"/>
      <w:lang w:val="en-US" w:eastAsia="en-US" w:bidi="ar-SA"/>
    </w:rPr>
  </w:style>
  <w:style w:type="paragraph" w:customStyle="1" w:styleId="CitationCharChar">
    <w:name w:val="Citation Char Char"/>
    <w:basedOn w:val="Normal"/>
    <w:uiPriority w:val="6"/>
    <w:qFormat/>
    <w:rsid w:val="007C413E"/>
    <w:pPr>
      <w:ind w:left="1440" w:right="1440"/>
    </w:pPr>
    <w:rPr>
      <w:rFonts w:ascii="Cambria" w:eastAsia="Verdana" w:hAnsi="Cambria" w:cs="Cambria"/>
      <w:szCs w:val="20"/>
      <w:u w:val="single"/>
    </w:rPr>
  </w:style>
  <w:style w:type="character" w:customStyle="1" w:styleId="FontStyle49">
    <w:name w:val="Font Style49"/>
    <w:uiPriority w:val="99"/>
    <w:rsid w:val="007C413E"/>
    <w:rPr>
      <w:rFonts w:ascii="Cambria" w:hAnsi="Cambria" w:cs="Cambria"/>
      <w:sz w:val="20"/>
      <w:szCs w:val="20"/>
    </w:rPr>
  </w:style>
  <w:style w:type="character" w:customStyle="1" w:styleId="FontStyle50">
    <w:name w:val="Font Style50"/>
    <w:uiPriority w:val="99"/>
    <w:rsid w:val="007C413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C413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C413E"/>
    <w:rPr>
      <w:rFonts w:ascii="Cambria" w:eastAsia="Cambria" w:hAnsi="Cambria" w:cs="Cambria"/>
      <w:spacing w:val="-3"/>
      <w:szCs w:val="20"/>
    </w:rPr>
  </w:style>
  <w:style w:type="character" w:customStyle="1" w:styleId="kn">
    <w:name w:val="kn"/>
    <w:basedOn w:val="DefaultParagraphFont"/>
    <w:rsid w:val="007C413E"/>
  </w:style>
  <w:style w:type="character" w:customStyle="1" w:styleId="StyleStyleUnderlineUnderlineStyleBoldUnderlineIntenseEmphas">
    <w:name w:val="Style Style UnderlineUnderlineStyle Bold UnderlineIntense Emphas..."/>
    <w:basedOn w:val="DefaultParagraphFont"/>
    <w:rsid w:val="007C413E"/>
    <w:rPr>
      <w:b/>
      <w:bCs/>
      <w:sz w:val="26"/>
      <w:u w:val="single"/>
    </w:rPr>
  </w:style>
  <w:style w:type="character" w:customStyle="1" w:styleId="articoloinside">
    <w:name w:val="articolo_inside"/>
    <w:rsid w:val="007C413E"/>
  </w:style>
  <w:style w:type="paragraph" w:customStyle="1" w:styleId="pagetools">
    <w:name w:val="pagetools"/>
    <w:basedOn w:val="Normal"/>
    <w:rsid w:val="007C413E"/>
    <w:pPr>
      <w:spacing w:before="100" w:beforeAutospacing="1" w:after="100" w:afterAutospacing="1"/>
    </w:pPr>
    <w:rPr>
      <w:rFonts w:ascii="Cambria" w:eastAsia="Cambria" w:hAnsi="Cambria"/>
      <w:sz w:val="24"/>
    </w:rPr>
  </w:style>
  <w:style w:type="character" w:customStyle="1" w:styleId="desc">
    <w:name w:val="desc"/>
    <w:basedOn w:val="DefaultParagraphFont"/>
    <w:rsid w:val="007C413E"/>
  </w:style>
  <w:style w:type="character" w:customStyle="1" w:styleId="job">
    <w:name w:val="job"/>
    <w:basedOn w:val="DefaultParagraphFont"/>
    <w:rsid w:val="007C413E"/>
  </w:style>
  <w:style w:type="character" w:customStyle="1" w:styleId="publisher">
    <w:name w:val="publisher"/>
    <w:basedOn w:val="DefaultParagraphFont"/>
    <w:rsid w:val="007C413E"/>
  </w:style>
  <w:style w:type="character" w:customStyle="1" w:styleId="pubyear">
    <w:name w:val="pubyear"/>
    <w:basedOn w:val="DefaultParagraphFont"/>
    <w:rsid w:val="007C413E"/>
  </w:style>
  <w:style w:type="character" w:customStyle="1" w:styleId="pubcity">
    <w:name w:val="pubcity"/>
    <w:basedOn w:val="DefaultParagraphFont"/>
    <w:rsid w:val="007C413E"/>
  </w:style>
  <w:style w:type="character" w:customStyle="1" w:styleId="bodycontentlink">
    <w:name w:val="bodycontentlink"/>
    <w:basedOn w:val="DefaultParagraphFont"/>
    <w:rsid w:val="007C413E"/>
  </w:style>
  <w:style w:type="paragraph" w:customStyle="1" w:styleId="C-Text">
    <w:name w:val="C-Text"/>
    <w:basedOn w:val="Normal"/>
    <w:rsid w:val="007C413E"/>
    <w:pPr>
      <w:tabs>
        <w:tab w:val="num" w:pos="720"/>
      </w:tabs>
      <w:ind w:left="720" w:hanging="360"/>
    </w:pPr>
    <w:rPr>
      <w:rFonts w:ascii="Book Antiqua" w:hAnsi="Book Antiqua"/>
      <w:sz w:val="24"/>
    </w:rPr>
  </w:style>
  <w:style w:type="character" w:customStyle="1" w:styleId="ecdate">
    <w:name w:val="ec_date"/>
    <w:basedOn w:val="DefaultParagraphFont"/>
    <w:rsid w:val="007C413E"/>
    <w:rPr>
      <w:rFonts w:ascii="Symbol" w:hAnsi="Symbol" w:hint="default"/>
      <w:sz w:val="20"/>
      <w:szCs w:val="20"/>
      <w:shd w:val="clear" w:color="auto" w:fill="FFFFFF"/>
    </w:rPr>
  </w:style>
  <w:style w:type="paragraph" w:customStyle="1" w:styleId="ecmsonormal">
    <w:name w:val="ec_msonormal"/>
    <w:basedOn w:val="Normal"/>
    <w:rsid w:val="007C413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C413E"/>
  </w:style>
  <w:style w:type="character" w:customStyle="1" w:styleId="articleheadline">
    <w:name w:val="articleheadline"/>
    <w:basedOn w:val="DefaultParagraphFont"/>
    <w:rsid w:val="007C413E"/>
  </w:style>
  <w:style w:type="paragraph" w:customStyle="1" w:styleId="u-intro">
    <w:name w:val="u-intro"/>
    <w:basedOn w:val="Normal"/>
    <w:rsid w:val="007C413E"/>
    <w:pPr>
      <w:spacing w:before="100" w:beforeAutospacing="1" w:after="100" w:afterAutospacing="1"/>
    </w:pPr>
    <w:rPr>
      <w:sz w:val="24"/>
    </w:rPr>
  </w:style>
  <w:style w:type="character" w:customStyle="1" w:styleId="u-byline">
    <w:name w:val="u-byline"/>
    <w:basedOn w:val="DefaultParagraphFont"/>
    <w:rsid w:val="007C413E"/>
  </w:style>
  <w:style w:type="character" w:customStyle="1" w:styleId="articlebya">
    <w:name w:val="articleby_a"/>
    <w:basedOn w:val="DefaultParagraphFont"/>
    <w:rsid w:val="007C413E"/>
  </w:style>
  <w:style w:type="character" w:customStyle="1" w:styleId="popupwinby">
    <w:name w:val="popupwinby"/>
    <w:basedOn w:val="DefaultParagraphFont"/>
    <w:rsid w:val="007C413E"/>
  </w:style>
  <w:style w:type="character" w:customStyle="1" w:styleId="storyheader">
    <w:name w:val="storyheader"/>
    <w:basedOn w:val="DefaultParagraphFont"/>
    <w:rsid w:val="007C413E"/>
  </w:style>
  <w:style w:type="character" w:customStyle="1" w:styleId="marron">
    <w:name w:val="marron"/>
    <w:basedOn w:val="DefaultParagraphFont"/>
    <w:rsid w:val="007C413E"/>
  </w:style>
  <w:style w:type="paragraph" w:customStyle="1" w:styleId="StyleNormalWeb10pt">
    <w:name w:val="Style Normal (Web) + 10 pt"/>
    <w:basedOn w:val="NormalWeb"/>
    <w:next w:val="Normal"/>
    <w:rsid w:val="007C413E"/>
    <w:rPr>
      <w:rFonts w:ascii="Bookman Old Style" w:eastAsiaTheme="minorHAnsi" w:hAnsi="Bookman Old Style"/>
      <w:sz w:val="20"/>
      <w:lang w:bidi="ar-SA"/>
    </w:rPr>
  </w:style>
  <w:style w:type="character" w:customStyle="1" w:styleId="StyleNormalWeb10ptChar">
    <w:name w:val="Style Normal (Web) + 10 pt Char"/>
    <w:basedOn w:val="DefaultParagraphFont"/>
    <w:rsid w:val="007C413E"/>
    <w:rPr>
      <w:szCs w:val="24"/>
      <w:lang w:val="en-US" w:eastAsia="en-US" w:bidi="ar-SA"/>
    </w:rPr>
  </w:style>
  <w:style w:type="paragraph" w:customStyle="1" w:styleId="TagCiteShells">
    <w:name w:val="Tag/Cite/Shells"/>
    <w:basedOn w:val="Normal"/>
    <w:rsid w:val="007C413E"/>
    <w:rPr>
      <w:b/>
    </w:rPr>
  </w:style>
  <w:style w:type="paragraph" w:customStyle="1" w:styleId="DefinitionTerm">
    <w:name w:val="Definition Term"/>
    <w:basedOn w:val="Normal"/>
    <w:next w:val="Normal"/>
    <w:rsid w:val="007C413E"/>
    <w:rPr>
      <w:snapToGrid w:val="0"/>
      <w:sz w:val="24"/>
    </w:rPr>
  </w:style>
  <w:style w:type="character" w:customStyle="1" w:styleId="Style3CharChar">
    <w:name w:val="Style3 Char Char"/>
    <w:basedOn w:val="DefaultParagraphFont"/>
    <w:rsid w:val="007C413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C413E"/>
    <w:pPr>
      <w:spacing w:after="60"/>
    </w:pPr>
    <w:rPr>
      <w:rFonts w:eastAsia="Segoe UI" w:cs="Cambria"/>
      <w:caps/>
      <w:sz w:val="20"/>
      <w:lang w:eastAsia="zh-CN"/>
    </w:rPr>
  </w:style>
  <w:style w:type="character" w:customStyle="1" w:styleId="NormalChar0">
    <w:name w:val="Normal Char"/>
    <w:basedOn w:val="DefaultParagraphFont"/>
    <w:rsid w:val="007C413E"/>
    <w:rPr>
      <w:lang w:eastAsia="en-US"/>
    </w:rPr>
  </w:style>
  <w:style w:type="character" w:customStyle="1" w:styleId="BoldUnderlineChar2">
    <w:name w:val="Bold + Underline Char"/>
    <w:basedOn w:val="DefaultParagraphFont"/>
    <w:rsid w:val="007C413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C413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C413E"/>
  </w:style>
  <w:style w:type="character" w:customStyle="1" w:styleId="CharacterStyle7">
    <w:name w:val="Character Style 7"/>
    <w:rsid w:val="007C413E"/>
    <w:rPr>
      <w:rFonts w:ascii="Trebuchet MS" w:hAnsi="Trebuchet MS" w:cs="Trebuchet MS"/>
      <w:sz w:val="20"/>
      <w:szCs w:val="20"/>
      <w:u w:val="single"/>
    </w:rPr>
  </w:style>
  <w:style w:type="character" w:customStyle="1" w:styleId="StyleStyle4Char">
    <w:name w:val="Style Style4 + Char"/>
    <w:basedOn w:val="DefaultParagraphFont"/>
    <w:rsid w:val="007C413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C413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C413E"/>
    <w:rPr>
      <w:rFonts w:ascii="Symbol" w:hAnsi="Symbol"/>
      <w:sz w:val="21"/>
      <w:szCs w:val="21"/>
      <w:u w:val="thick"/>
    </w:rPr>
  </w:style>
  <w:style w:type="character" w:customStyle="1" w:styleId="UnderlinedEvidenceCharChar">
    <w:name w:val="Underlined Evidence Char Char"/>
    <w:basedOn w:val="DefaultParagraphFont"/>
    <w:rsid w:val="007C413E"/>
    <w:rPr>
      <w:rFonts w:ascii="Symbol" w:hAnsi="Symbol"/>
      <w:sz w:val="21"/>
      <w:szCs w:val="21"/>
      <w:u w:val="thick"/>
      <w:lang w:val="en-US" w:eastAsia="en-US" w:bidi="ar-SA"/>
    </w:rPr>
  </w:style>
  <w:style w:type="character" w:styleId="PlaceholderText">
    <w:name w:val="Placeholder Text"/>
    <w:basedOn w:val="DefaultParagraphFont"/>
    <w:uiPriority w:val="99"/>
    <w:rsid w:val="007C413E"/>
    <w:rPr>
      <w:color w:val="808080"/>
    </w:rPr>
  </w:style>
  <w:style w:type="paragraph" w:customStyle="1" w:styleId="Cite8">
    <w:name w:val="Cite8"/>
    <w:basedOn w:val="Normal"/>
    <w:autoRedefine/>
    <w:qFormat/>
    <w:rsid w:val="007C413E"/>
    <w:rPr>
      <w:rFonts w:ascii="Trebuchet MS" w:eastAsia="Verdana" w:hAnsi="Trebuchet MS" w:cs="Cambria"/>
    </w:rPr>
  </w:style>
  <w:style w:type="paragraph" w:customStyle="1" w:styleId="8font">
    <w:name w:val="8font"/>
    <w:basedOn w:val="Normal"/>
    <w:next w:val="Normal"/>
    <w:autoRedefine/>
    <w:rsid w:val="007C413E"/>
    <w:rPr>
      <w:rFonts w:eastAsia="Cambria Math" w:cs="Cambria"/>
      <w:szCs w:val="16"/>
    </w:rPr>
  </w:style>
  <w:style w:type="character" w:customStyle="1" w:styleId="NoterefInText">
    <w:name w:val="_NoterefInText"/>
    <w:uiPriority w:val="99"/>
    <w:rsid w:val="007C413E"/>
    <w:rPr>
      <w:rFonts w:cs="AKDPE C+ Utopia"/>
      <w:color w:val="000000"/>
    </w:rPr>
  </w:style>
  <w:style w:type="character" w:customStyle="1" w:styleId="postauthor">
    <w:name w:val="postauthor"/>
    <w:basedOn w:val="DefaultParagraphFont"/>
    <w:rsid w:val="007C413E"/>
  </w:style>
  <w:style w:type="paragraph" w:customStyle="1" w:styleId="notes-source-hasnotes">
    <w:name w:val="notes-source-hasnotes"/>
    <w:basedOn w:val="Normal"/>
    <w:rsid w:val="007C413E"/>
    <w:pPr>
      <w:spacing w:before="100" w:beforeAutospacing="1" w:after="100" w:afterAutospacing="1"/>
    </w:pPr>
    <w:rPr>
      <w:rFonts w:ascii="Tahoma" w:hAnsi="Tahoma"/>
      <w:szCs w:val="20"/>
    </w:rPr>
  </w:style>
  <w:style w:type="character" w:customStyle="1" w:styleId="span">
    <w:name w:val="span"/>
    <w:basedOn w:val="DefaultParagraphFont"/>
    <w:rsid w:val="007C413E"/>
  </w:style>
  <w:style w:type="character" w:customStyle="1" w:styleId="maintitle">
    <w:name w:val="maintitle"/>
    <w:basedOn w:val="DefaultParagraphFont"/>
    <w:rsid w:val="007C413E"/>
  </w:style>
  <w:style w:type="character" w:customStyle="1" w:styleId="thirdparty-logo">
    <w:name w:val="thirdparty-logo"/>
    <w:basedOn w:val="DefaultParagraphFont"/>
    <w:rsid w:val="007C413E"/>
  </w:style>
  <w:style w:type="character" w:customStyle="1" w:styleId="posted">
    <w:name w:val="posted"/>
    <w:basedOn w:val="DefaultParagraphFont"/>
    <w:rsid w:val="007C413E"/>
  </w:style>
  <w:style w:type="character" w:customStyle="1" w:styleId="ticker">
    <w:name w:val="ticker"/>
    <w:basedOn w:val="DefaultParagraphFont"/>
    <w:rsid w:val="007C413E"/>
  </w:style>
  <w:style w:type="paragraph" w:customStyle="1" w:styleId="articlemeta">
    <w:name w:val="articlemeta"/>
    <w:basedOn w:val="Normal"/>
    <w:rsid w:val="007C413E"/>
    <w:pPr>
      <w:spacing w:before="100" w:beforeAutospacing="1" w:after="100" w:afterAutospacing="1"/>
    </w:pPr>
    <w:rPr>
      <w:rFonts w:ascii="Tahoma" w:hAnsi="Tahoma"/>
      <w:szCs w:val="20"/>
    </w:rPr>
  </w:style>
  <w:style w:type="character" w:customStyle="1" w:styleId="vcard">
    <w:name w:val="vcard"/>
    <w:basedOn w:val="DefaultParagraphFont"/>
    <w:rsid w:val="007C413E"/>
  </w:style>
  <w:style w:type="character" w:customStyle="1" w:styleId="print-footnote">
    <w:name w:val="print-footnote"/>
    <w:basedOn w:val="DefaultParagraphFont"/>
    <w:rsid w:val="007C413E"/>
  </w:style>
  <w:style w:type="character" w:customStyle="1" w:styleId="datestring">
    <w:name w:val="datestring"/>
    <w:basedOn w:val="DefaultParagraphFont"/>
    <w:rsid w:val="007C413E"/>
  </w:style>
  <w:style w:type="paragraph" w:customStyle="1" w:styleId="noindent0">
    <w:name w:val="no_indent"/>
    <w:basedOn w:val="Normal"/>
    <w:rsid w:val="007C413E"/>
    <w:pPr>
      <w:spacing w:before="100" w:beforeAutospacing="1" w:after="100" w:afterAutospacing="1"/>
    </w:pPr>
    <w:rPr>
      <w:rFonts w:ascii="Tahoma" w:hAnsi="Tahoma"/>
      <w:szCs w:val="20"/>
    </w:rPr>
  </w:style>
  <w:style w:type="character" w:customStyle="1" w:styleId="email">
    <w:name w:val="email"/>
    <w:basedOn w:val="DefaultParagraphFont"/>
    <w:rsid w:val="007C413E"/>
  </w:style>
  <w:style w:type="paragraph" w:customStyle="1" w:styleId="left">
    <w:name w:val="left"/>
    <w:basedOn w:val="Normal"/>
    <w:rsid w:val="007C413E"/>
    <w:pPr>
      <w:spacing w:before="100" w:beforeAutospacing="1" w:after="100" w:afterAutospacing="1"/>
    </w:pPr>
    <w:rPr>
      <w:rFonts w:ascii="Tahoma" w:hAnsi="Tahoma"/>
      <w:szCs w:val="20"/>
    </w:rPr>
  </w:style>
  <w:style w:type="paragraph" w:customStyle="1" w:styleId="right">
    <w:name w:val="right"/>
    <w:basedOn w:val="Normal"/>
    <w:rsid w:val="007C413E"/>
    <w:pPr>
      <w:spacing w:before="100" w:beforeAutospacing="1" w:after="100" w:afterAutospacing="1"/>
    </w:pPr>
    <w:rPr>
      <w:rFonts w:ascii="Tahoma" w:hAnsi="Tahoma"/>
      <w:szCs w:val="20"/>
    </w:rPr>
  </w:style>
  <w:style w:type="character" w:customStyle="1" w:styleId="gptad">
    <w:name w:val="gptad"/>
    <w:basedOn w:val="DefaultParagraphFont"/>
    <w:rsid w:val="007C413E"/>
  </w:style>
  <w:style w:type="paragraph" w:customStyle="1" w:styleId="creditpostedmodified">
    <w:name w:val="credit_posted_modified"/>
    <w:basedOn w:val="Normal"/>
    <w:rsid w:val="007C413E"/>
    <w:pPr>
      <w:spacing w:before="100" w:beforeAutospacing="1" w:after="100" w:afterAutospacing="1"/>
    </w:pPr>
    <w:rPr>
      <w:rFonts w:ascii="Tahoma" w:hAnsi="Tahoma"/>
      <w:szCs w:val="20"/>
    </w:rPr>
  </w:style>
  <w:style w:type="character" w:customStyle="1" w:styleId="creditline">
    <w:name w:val="creditline"/>
    <w:basedOn w:val="DefaultParagraphFont"/>
    <w:rsid w:val="007C413E"/>
  </w:style>
  <w:style w:type="character" w:customStyle="1" w:styleId="grd">
    <w:name w:val="grd"/>
    <w:basedOn w:val="DefaultParagraphFont"/>
    <w:rsid w:val="007C413E"/>
  </w:style>
  <w:style w:type="paragraph" w:customStyle="1" w:styleId="hs-text-container">
    <w:name w:val="hs-text-container"/>
    <w:basedOn w:val="Normal"/>
    <w:rsid w:val="007C413E"/>
    <w:pPr>
      <w:spacing w:before="100" w:beforeAutospacing="1" w:after="100" w:afterAutospacing="1"/>
    </w:pPr>
    <w:rPr>
      <w:rFonts w:ascii="Tahoma" w:hAnsi="Tahoma"/>
      <w:szCs w:val="20"/>
    </w:rPr>
  </w:style>
  <w:style w:type="character" w:customStyle="1" w:styleId="created">
    <w:name w:val="created"/>
    <w:basedOn w:val="DefaultParagraphFont"/>
    <w:rsid w:val="007C413E"/>
  </w:style>
  <w:style w:type="character" w:customStyle="1" w:styleId="changed">
    <w:name w:val="changed"/>
    <w:basedOn w:val="DefaultParagraphFont"/>
    <w:rsid w:val="007C413E"/>
  </w:style>
  <w:style w:type="character" w:customStyle="1" w:styleId="article-author-name">
    <w:name w:val="article-author-name"/>
    <w:basedOn w:val="DefaultParagraphFont"/>
    <w:rsid w:val="007C413E"/>
  </w:style>
  <w:style w:type="character" w:customStyle="1" w:styleId="bioexcerpt">
    <w:name w:val="bio_excerpt"/>
    <w:basedOn w:val="DefaultParagraphFont"/>
    <w:rsid w:val="007C413E"/>
  </w:style>
  <w:style w:type="character" w:customStyle="1" w:styleId="commentcount">
    <w:name w:val="comment_count"/>
    <w:basedOn w:val="DefaultParagraphFont"/>
    <w:rsid w:val="007C413E"/>
  </w:style>
  <w:style w:type="character" w:customStyle="1" w:styleId="searchtermshighlighted">
    <w:name w:val="searchtermshighlighted"/>
    <w:basedOn w:val="DefaultParagraphFont"/>
    <w:rsid w:val="007C413E"/>
  </w:style>
  <w:style w:type="character" w:customStyle="1" w:styleId="contributornametrigger">
    <w:name w:val="contributornametrigger"/>
    <w:basedOn w:val="DefaultParagraphFont"/>
    <w:rsid w:val="007C413E"/>
  </w:style>
  <w:style w:type="character" w:customStyle="1" w:styleId="bylinepipe">
    <w:name w:val="bylinepipe"/>
    <w:basedOn w:val="DefaultParagraphFont"/>
    <w:rsid w:val="007C413E"/>
  </w:style>
  <w:style w:type="character" w:customStyle="1" w:styleId="lucenesearchresulturlb">
    <w:name w:val="lucene_search_result_url_b"/>
    <w:basedOn w:val="DefaultParagraphFont"/>
    <w:rsid w:val="007C413E"/>
  </w:style>
  <w:style w:type="character" w:customStyle="1" w:styleId="faculty-title">
    <w:name w:val="faculty-title"/>
    <w:basedOn w:val="DefaultParagraphFont"/>
    <w:rsid w:val="007C413E"/>
  </w:style>
  <w:style w:type="character" w:customStyle="1" w:styleId="count">
    <w:name w:val="count"/>
    <w:basedOn w:val="DefaultParagraphFont"/>
    <w:rsid w:val="007C413E"/>
  </w:style>
  <w:style w:type="character" w:customStyle="1" w:styleId="volume">
    <w:name w:val="volume"/>
    <w:basedOn w:val="DefaultParagraphFont"/>
    <w:rsid w:val="007C413E"/>
  </w:style>
  <w:style w:type="character" w:customStyle="1" w:styleId="issue">
    <w:name w:val="issue"/>
    <w:basedOn w:val="DefaultParagraphFont"/>
    <w:rsid w:val="007C413E"/>
  </w:style>
  <w:style w:type="character" w:customStyle="1" w:styleId="pages">
    <w:name w:val="pages"/>
    <w:basedOn w:val="DefaultParagraphFont"/>
    <w:rsid w:val="007C413E"/>
  </w:style>
  <w:style w:type="character" w:customStyle="1" w:styleId="field-content">
    <w:name w:val="field-content"/>
    <w:basedOn w:val="DefaultParagraphFont"/>
    <w:rsid w:val="007C413E"/>
  </w:style>
  <w:style w:type="character" w:customStyle="1" w:styleId="person">
    <w:name w:val="person"/>
    <w:basedOn w:val="DefaultParagraphFont"/>
    <w:rsid w:val="007C413E"/>
  </w:style>
  <w:style w:type="character" w:customStyle="1" w:styleId="corresponding">
    <w:name w:val="corresponding"/>
    <w:basedOn w:val="DefaultParagraphFont"/>
    <w:rsid w:val="007C413E"/>
  </w:style>
  <w:style w:type="character" w:customStyle="1" w:styleId="entry-date">
    <w:name w:val="entry-date"/>
    <w:basedOn w:val="DefaultParagraphFont"/>
    <w:rsid w:val="007C413E"/>
  </w:style>
  <w:style w:type="paragraph" w:customStyle="1" w:styleId="entry-meta">
    <w:name w:val="entry-meta"/>
    <w:basedOn w:val="Normal"/>
    <w:rsid w:val="007C413E"/>
    <w:pPr>
      <w:spacing w:before="100" w:beforeAutospacing="1" w:after="100" w:afterAutospacing="1"/>
    </w:pPr>
    <w:rPr>
      <w:rFonts w:ascii="Tahoma" w:hAnsi="Tahoma"/>
      <w:szCs w:val="20"/>
    </w:rPr>
  </w:style>
  <w:style w:type="character" w:customStyle="1" w:styleId="post-time">
    <w:name w:val="post-time"/>
    <w:basedOn w:val="DefaultParagraphFont"/>
    <w:rsid w:val="007C413E"/>
  </w:style>
  <w:style w:type="character" w:customStyle="1" w:styleId="post-category">
    <w:name w:val="post-category"/>
    <w:basedOn w:val="DefaultParagraphFont"/>
    <w:rsid w:val="007C413E"/>
  </w:style>
  <w:style w:type="character" w:customStyle="1" w:styleId="post-author">
    <w:name w:val="post-author"/>
    <w:basedOn w:val="DefaultParagraphFont"/>
    <w:rsid w:val="007C413E"/>
  </w:style>
  <w:style w:type="character" w:customStyle="1" w:styleId="A10">
    <w:name w:val="A10"/>
    <w:uiPriority w:val="99"/>
    <w:rsid w:val="007C413E"/>
    <w:rPr>
      <w:rFonts w:cs="MS Mincho"/>
      <w:color w:val="000000"/>
      <w:sz w:val="11"/>
      <w:szCs w:val="11"/>
    </w:rPr>
  </w:style>
  <w:style w:type="paragraph" w:customStyle="1" w:styleId="Pa10">
    <w:name w:val="Pa10"/>
    <w:basedOn w:val="Default"/>
    <w:next w:val="Default"/>
    <w:uiPriority w:val="99"/>
    <w:rsid w:val="007C413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C413E"/>
    <w:pPr>
      <w:widowControl w:val="0"/>
      <w:spacing w:line="241" w:lineRule="atLeast"/>
    </w:pPr>
    <w:rPr>
      <w:rFonts w:ascii="Verdana" w:eastAsiaTheme="minorEastAsia" w:hAnsi="Verdana" w:cs="Cambria"/>
      <w:color w:val="auto"/>
    </w:rPr>
  </w:style>
  <w:style w:type="character" w:customStyle="1" w:styleId="A9">
    <w:name w:val="A9"/>
    <w:uiPriority w:val="99"/>
    <w:rsid w:val="007C413E"/>
    <w:rPr>
      <w:rFonts w:cs="MS Mincho"/>
      <w:color w:val="000000"/>
      <w:sz w:val="14"/>
      <w:szCs w:val="14"/>
    </w:rPr>
  </w:style>
  <w:style w:type="paragraph" w:customStyle="1" w:styleId="articledetails">
    <w:name w:val="articledetails"/>
    <w:basedOn w:val="Normal"/>
    <w:rsid w:val="007C413E"/>
    <w:pPr>
      <w:spacing w:before="100" w:beforeAutospacing="1" w:after="100" w:afterAutospacing="1"/>
    </w:pPr>
    <w:rPr>
      <w:rFonts w:ascii="Tahoma" w:hAnsi="Tahoma"/>
      <w:szCs w:val="20"/>
    </w:rPr>
  </w:style>
  <w:style w:type="character" w:customStyle="1" w:styleId="posted-and-updated">
    <w:name w:val="posted-and-updated"/>
    <w:basedOn w:val="DefaultParagraphFont"/>
    <w:rsid w:val="007C413E"/>
  </w:style>
  <w:style w:type="paragraph" w:customStyle="1" w:styleId="aff">
    <w:name w:val="aff"/>
    <w:basedOn w:val="Normal"/>
    <w:rsid w:val="007C413E"/>
    <w:pPr>
      <w:spacing w:before="100" w:beforeAutospacing="1" w:after="100" w:afterAutospacing="1"/>
    </w:pPr>
    <w:rPr>
      <w:rFonts w:ascii="Tahoma" w:hAnsi="Tahoma"/>
      <w:szCs w:val="20"/>
    </w:rPr>
  </w:style>
  <w:style w:type="character" w:customStyle="1" w:styleId="entry-author">
    <w:name w:val="entry-author"/>
    <w:basedOn w:val="DefaultParagraphFont"/>
    <w:rsid w:val="007C413E"/>
  </w:style>
  <w:style w:type="character" w:customStyle="1" w:styleId="entry-author-name">
    <w:name w:val="entry-author-name"/>
    <w:basedOn w:val="DefaultParagraphFont"/>
    <w:rsid w:val="007C413E"/>
  </w:style>
  <w:style w:type="character" w:customStyle="1" w:styleId="arial11">
    <w:name w:val="arial_11"/>
    <w:basedOn w:val="DefaultParagraphFont"/>
    <w:rsid w:val="007C413E"/>
  </w:style>
  <w:style w:type="character" w:customStyle="1" w:styleId="contrib-degrees">
    <w:name w:val="contrib-degrees"/>
    <w:basedOn w:val="DefaultParagraphFont"/>
    <w:rsid w:val="007C413E"/>
  </w:style>
  <w:style w:type="character" w:customStyle="1" w:styleId="contrib-on-behalf-of">
    <w:name w:val="contrib-on-behalf-of"/>
    <w:basedOn w:val="DefaultParagraphFont"/>
    <w:rsid w:val="007C413E"/>
  </w:style>
  <w:style w:type="character" w:customStyle="1" w:styleId="pubtime">
    <w:name w:val="pubtime"/>
    <w:basedOn w:val="DefaultParagraphFont"/>
    <w:rsid w:val="007C413E"/>
  </w:style>
  <w:style w:type="character" w:customStyle="1" w:styleId="time">
    <w:name w:val="time"/>
    <w:basedOn w:val="DefaultParagraphFont"/>
    <w:rsid w:val="007C413E"/>
  </w:style>
  <w:style w:type="character" w:customStyle="1" w:styleId="fbcommentscount">
    <w:name w:val="fb_comments_count"/>
    <w:basedOn w:val="DefaultParagraphFont"/>
    <w:rsid w:val="007C413E"/>
  </w:style>
  <w:style w:type="character" w:customStyle="1" w:styleId="stsharethiscustom">
    <w:name w:val="st_sharethis_custom"/>
    <w:basedOn w:val="DefaultParagraphFont"/>
    <w:rsid w:val="007C413E"/>
  </w:style>
  <w:style w:type="paragraph" w:customStyle="1" w:styleId="permalinkable">
    <w:name w:val="permalinkable"/>
    <w:basedOn w:val="Normal"/>
    <w:rsid w:val="007C413E"/>
    <w:pPr>
      <w:spacing w:before="100" w:beforeAutospacing="1" w:after="100" w:afterAutospacing="1"/>
    </w:pPr>
    <w:rPr>
      <w:rFonts w:ascii="Tahoma" w:hAnsi="Tahoma"/>
      <w:szCs w:val="20"/>
    </w:rPr>
  </w:style>
  <w:style w:type="character" w:customStyle="1" w:styleId="post-date">
    <w:name w:val="post-date"/>
    <w:basedOn w:val="DefaultParagraphFont"/>
    <w:rsid w:val="007C413E"/>
  </w:style>
  <w:style w:type="character" w:customStyle="1" w:styleId="link-external">
    <w:name w:val="link-external"/>
    <w:basedOn w:val="DefaultParagraphFont"/>
    <w:rsid w:val="007C413E"/>
  </w:style>
  <w:style w:type="character" w:customStyle="1" w:styleId="articleauthor">
    <w:name w:val="article_author"/>
    <w:basedOn w:val="DefaultParagraphFont"/>
    <w:rsid w:val="007C413E"/>
  </w:style>
  <w:style w:type="character" w:customStyle="1" w:styleId="articleissue">
    <w:name w:val="article_issue"/>
    <w:basedOn w:val="DefaultParagraphFont"/>
    <w:rsid w:val="007C413E"/>
  </w:style>
  <w:style w:type="character" w:customStyle="1" w:styleId="a-size-large">
    <w:name w:val="a-size-large"/>
    <w:basedOn w:val="DefaultParagraphFont"/>
    <w:rsid w:val="007C413E"/>
  </w:style>
  <w:style w:type="character" w:customStyle="1" w:styleId="a-size-medium">
    <w:name w:val="a-size-medium"/>
    <w:basedOn w:val="DefaultParagraphFont"/>
    <w:rsid w:val="007C413E"/>
  </w:style>
  <w:style w:type="character" w:customStyle="1" w:styleId="contribution">
    <w:name w:val="contribution"/>
    <w:basedOn w:val="DefaultParagraphFont"/>
    <w:rsid w:val="007C413E"/>
  </w:style>
  <w:style w:type="character" w:customStyle="1" w:styleId="a-color-secondary">
    <w:name w:val="a-color-secondary"/>
    <w:basedOn w:val="DefaultParagraphFont"/>
    <w:rsid w:val="007C413E"/>
  </w:style>
  <w:style w:type="paragraph" w:customStyle="1" w:styleId="sbyline">
    <w:name w:val="sbyline"/>
    <w:basedOn w:val="Normal"/>
    <w:rsid w:val="007C413E"/>
    <w:pPr>
      <w:spacing w:before="100" w:beforeAutospacing="1" w:after="100" w:afterAutospacing="1"/>
    </w:pPr>
    <w:rPr>
      <w:rFonts w:ascii="Tahoma" w:hAnsi="Tahoma"/>
      <w:szCs w:val="20"/>
    </w:rPr>
  </w:style>
  <w:style w:type="character" w:customStyle="1" w:styleId="ui-author">
    <w:name w:val="ui-author"/>
    <w:basedOn w:val="DefaultParagraphFont"/>
    <w:rsid w:val="007C413E"/>
  </w:style>
  <w:style w:type="character" w:customStyle="1" w:styleId="ui-staffline">
    <w:name w:val="ui-staffline"/>
    <w:basedOn w:val="DefaultParagraphFont"/>
    <w:rsid w:val="007C413E"/>
  </w:style>
  <w:style w:type="paragraph" w:customStyle="1" w:styleId="promotion-tag-p">
    <w:name w:val="promotion-tag-p"/>
    <w:basedOn w:val="Normal"/>
    <w:rsid w:val="007C413E"/>
    <w:pPr>
      <w:spacing w:before="100" w:beforeAutospacing="1" w:after="100" w:afterAutospacing="1"/>
    </w:pPr>
    <w:rPr>
      <w:rFonts w:ascii="Tahoma" w:hAnsi="Tahoma"/>
      <w:szCs w:val="20"/>
    </w:rPr>
  </w:style>
  <w:style w:type="paragraph" w:customStyle="1" w:styleId="heading">
    <w:name w:val="heading"/>
    <w:basedOn w:val="Normal"/>
    <w:rsid w:val="007C413E"/>
    <w:pPr>
      <w:spacing w:before="100" w:beforeAutospacing="1" w:after="100" w:afterAutospacing="1"/>
    </w:pPr>
    <w:rPr>
      <w:rFonts w:ascii="Tahoma" w:hAnsi="Tahoma"/>
      <w:szCs w:val="20"/>
    </w:rPr>
  </w:style>
  <w:style w:type="character" w:customStyle="1" w:styleId="value">
    <w:name w:val="value"/>
    <w:basedOn w:val="DefaultParagraphFont"/>
    <w:rsid w:val="007C413E"/>
  </w:style>
  <w:style w:type="character" w:customStyle="1" w:styleId="specialissuelabel">
    <w:name w:val="specialissuelabel"/>
    <w:basedOn w:val="DefaultParagraphFont"/>
    <w:rsid w:val="007C413E"/>
  </w:style>
  <w:style w:type="character" w:customStyle="1" w:styleId="referencediv">
    <w:name w:val="referencediv"/>
    <w:basedOn w:val="DefaultParagraphFont"/>
    <w:rsid w:val="007C413E"/>
  </w:style>
  <w:style w:type="character" w:customStyle="1" w:styleId="wp-smiley">
    <w:name w:val="wp-smiley"/>
    <w:basedOn w:val="DefaultParagraphFont"/>
    <w:rsid w:val="007C413E"/>
  </w:style>
  <w:style w:type="character" w:customStyle="1" w:styleId="meta-prep">
    <w:name w:val="meta-prep"/>
    <w:basedOn w:val="DefaultParagraphFont"/>
    <w:rsid w:val="007C413E"/>
  </w:style>
  <w:style w:type="character" w:customStyle="1" w:styleId="artjournal">
    <w:name w:val="art_journal"/>
    <w:basedOn w:val="DefaultParagraphFont"/>
    <w:rsid w:val="007C413E"/>
  </w:style>
  <w:style w:type="character" w:customStyle="1" w:styleId="artdatevolumeissuepart">
    <w:name w:val="art_datevolumeissuepart"/>
    <w:basedOn w:val="DefaultParagraphFont"/>
    <w:rsid w:val="007C413E"/>
  </w:style>
  <w:style w:type="character" w:customStyle="1" w:styleId="artpages">
    <w:name w:val="art_pages"/>
    <w:basedOn w:val="DefaultParagraphFont"/>
    <w:rsid w:val="007C413E"/>
  </w:style>
  <w:style w:type="character" w:customStyle="1" w:styleId="singlehighlightclass">
    <w:name w:val="single_highlight_class"/>
    <w:basedOn w:val="DefaultParagraphFont"/>
    <w:rsid w:val="007C413E"/>
  </w:style>
  <w:style w:type="character" w:customStyle="1" w:styleId="degree">
    <w:name w:val="degree"/>
    <w:basedOn w:val="DefaultParagraphFont"/>
    <w:rsid w:val="007C413E"/>
  </w:style>
  <w:style w:type="character" w:customStyle="1" w:styleId="major">
    <w:name w:val="major"/>
    <w:basedOn w:val="DefaultParagraphFont"/>
    <w:rsid w:val="007C413E"/>
  </w:style>
  <w:style w:type="character" w:customStyle="1" w:styleId="authors">
    <w:name w:val="authors"/>
    <w:basedOn w:val="DefaultParagraphFont"/>
    <w:rsid w:val="007C413E"/>
  </w:style>
  <w:style w:type="character" w:customStyle="1" w:styleId="views">
    <w:name w:val="views"/>
    <w:basedOn w:val="DefaultParagraphFont"/>
    <w:rsid w:val="007C413E"/>
  </w:style>
  <w:style w:type="character" w:customStyle="1" w:styleId="stmainservices">
    <w:name w:val="stmainservices"/>
    <w:basedOn w:val="DefaultParagraphFont"/>
    <w:rsid w:val="007C413E"/>
  </w:style>
  <w:style w:type="character" w:customStyle="1" w:styleId="stbubblehcount">
    <w:name w:val="stbubble_hcount"/>
    <w:basedOn w:val="DefaultParagraphFont"/>
    <w:rsid w:val="007C413E"/>
  </w:style>
  <w:style w:type="paragraph" w:customStyle="1" w:styleId="Document">
    <w:name w:val="_Document"/>
    <w:basedOn w:val="Default"/>
    <w:next w:val="Default"/>
    <w:uiPriority w:val="99"/>
    <w:rsid w:val="007C413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C413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C413E"/>
    <w:pPr>
      <w:widowControl w:val="0"/>
    </w:pPr>
    <w:rPr>
      <w:rFonts w:ascii="AKDPE C+ Utopia" w:eastAsiaTheme="minorEastAsia" w:hAnsi="AKDPE C+ Utopia" w:cs="Cambria"/>
      <w:color w:val="auto"/>
    </w:rPr>
  </w:style>
  <w:style w:type="paragraph" w:customStyle="1" w:styleId="collapsed-hide">
    <w:name w:val="collapsed-hide"/>
    <w:basedOn w:val="Normal"/>
    <w:rsid w:val="007C413E"/>
    <w:pPr>
      <w:spacing w:before="100" w:beforeAutospacing="1" w:after="100" w:afterAutospacing="1"/>
    </w:pPr>
    <w:rPr>
      <w:rFonts w:ascii="Tahoma" w:hAnsi="Tahoma"/>
      <w:szCs w:val="20"/>
    </w:rPr>
  </w:style>
  <w:style w:type="paragraph" w:customStyle="1" w:styleId="Pa7">
    <w:name w:val="Pa7"/>
    <w:basedOn w:val="Default"/>
    <w:next w:val="Default"/>
    <w:uiPriority w:val="99"/>
    <w:rsid w:val="007C413E"/>
    <w:pPr>
      <w:widowControl w:val="0"/>
      <w:spacing w:line="211" w:lineRule="atLeast"/>
    </w:pPr>
    <w:rPr>
      <w:rFonts w:ascii="Courier New" w:eastAsiaTheme="minorEastAsia" w:hAnsi="Courier New" w:cs="Cambria"/>
      <w:color w:val="auto"/>
    </w:rPr>
  </w:style>
  <w:style w:type="paragraph" w:customStyle="1" w:styleId="odd">
    <w:name w:val="odd"/>
    <w:basedOn w:val="Normal"/>
    <w:rsid w:val="007C413E"/>
    <w:pPr>
      <w:spacing w:before="100" w:beforeAutospacing="1" w:after="100" w:afterAutospacing="1"/>
    </w:pPr>
    <w:rPr>
      <w:rFonts w:ascii="Tahoma" w:hAnsi="Tahoma"/>
      <w:szCs w:val="20"/>
    </w:rPr>
  </w:style>
  <w:style w:type="character" w:customStyle="1" w:styleId="article-date">
    <w:name w:val="article-date"/>
    <w:basedOn w:val="DefaultParagraphFont"/>
    <w:rsid w:val="007C413E"/>
  </w:style>
  <w:style w:type="character" w:customStyle="1" w:styleId="article-author">
    <w:name w:val="article-author"/>
    <w:basedOn w:val="DefaultParagraphFont"/>
    <w:rsid w:val="007C413E"/>
  </w:style>
  <w:style w:type="character" w:customStyle="1" w:styleId="tolocaltime">
    <w:name w:val="tolocaltime"/>
    <w:basedOn w:val="DefaultParagraphFont"/>
    <w:rsid w:val="007C413E"/>
  </w:style>
  <w:style w:type="character" w:customStyle="1" w:styleId="pb-byline">
    <w:name w:val="pb-byline"/>
    <w:basedOn w:val="DefaultParagraphFont"/>
    <w:rsid w:val="007C413E"/>
  </w:style>
  <w:style w:type="character" w:customStyle="1" w:styleId="pb-timestamp">
    <w:name w:val="pb-timestamp"/>
    <w:basedOn w:val="DefaultParagraphFont"/>
    <w:rsid w:val="007C413E"/>
  </w:style>
  <w:style w:type="paragraph" w:customStyle="1" w:styleId="Pa8">
    <w:name w:val="Pa8"/>
    <w:basedOn w:val="Default"/>
    <w:next w:val="Default"/>
    <w:uiPriority w:val="99"/>
    <w:rsid w:val="007C413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C413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C413E"/>
  </w:style>
  <w:style w:type="character" w:customStyle="1" w:styleId="even">
    <w:name w:val="even"/>
    <w:basedOn w:val="DefaultParagraphFont"/>
    <w:rsid w:val="007C413E"/>
  </w:style>
  <w:style w:type="paragraph" w:customStyle="1" w:styleId="volissue">
    <w:name w:val="volissue"/>
    <w:basedOn w:val="Normal"/>
    <w:rsid w:val="007C413E"/>
    <w:pPr>
      <w:spacing w:before="100" w:beforeAutospacing="1" w:after="100" w:afterAutospacing="1"/>
    </w:pPr>
    <w:rPr>
      <w:rFonts w:ascii="Tahoma" w:hAnsi="Tahoma"/>
      <w:szCs w:val="20"/>
    </w:rPr>
  </w:style>
  <w:style w:type="character" w:customStyle="1" w:styleId="view-count">
    <w:name w:val="view-count"/>
    <w:basedOn w:val="DefaultParagraphFont"/>
    <w:rsid w:val="007C413E"/>
  </w:style>
  <w:style w:type="character" w:customStyle="1" w:styleId="tChar">
    <w:name w:val="t Char"/>
    <w:rsid w:val="007C413E"/>
    <w:rPr>
      <w:rFonts w:ascii="Georgia" w:eastAsia="Times New Roman" w:hAnsi="Georgia" w:cs="Calibri"/>
      <w:b/>
      <w:lang w:val="x-none" w:eastAsia="x-none"/>
    </w:rPr>
  </w:style>
  <w:style w:type="paragraph" w:customStyle="1" w:styleId="BoldUnderlineChar20">
    <w:name w:val="BoldUnderline Char2"/>
    <w:link w:val="BoldUnderlineChar2Char"/>
    <w:rsid w:val="007C413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C413E"/>
    <w:rPr>
      <w:rFonts w:ascii="Times New Roman" w:eastAsia="Times New Roman" w:hAnsi="Times New Roman" w:cs="Times New Roman"/>
      <w:b/>
      <w:sz w:val="20"/>
      <w:szCs w:val="24"/>
      <w:u w:val="single"/>
    </w:rPr>
  </w:style>
  <w:style w:type="character" w:customStyle="1" w:styleId="UnderlineCharChar4">
    <w:name w:val="Underline Char Char4"/>
    <w:rsid w:val="007C413E"/>
    <w:rPr>
      <w:szCs w:val="24"/>
      <w:u w:val="single"/>
      <w:lang w:val="en-US" w:eastAsia="en-US" w:bidi="ar-SA"/>
    </w:rPr>
  </w:style>
  <w:style w:type="character" w:customStyle="1" w:styleId="BoldUnderlineCharChar3">
    <w:name w:val="BoldUnderline Char Char3"/>
    <w:rsid w:val="007C413E"/>
    <w:rPr>
      <w:b/>
      <w:szCs w:val="24"/>
      <w:u w:val="single"/>
      <w:lang w:val="en-US" w:eastAsia="en-US" w:bidi="ar-SA"/>
    </w:rPr>
  </w:style>
  <w:style w:type="character" w:customStyle="1" w:styleId="BoldUnderlineCharChar2">
    <w:name w:val="BoldUnderline Char Char2"/>
    <w:rsid w:val="007C413E"/>
    <w:rPr>
      <w:b/>
      <w:szCs w:val="24"/>
      <w:u w:val="single"/>
      <w:lang w:val="en-US" w:eastAsia="en-US" w:bidi="ar-SA"/>
    </w:rPr>
  </w:style>
  <w:style w:type="paragraph" w:customStyle="1" w:styleId="UnderlineCard0">
    <w:name w:val="UnderlineCard"/>
    <w:basedOn w:val="Heading3"/>
    <w:link w:val="UnderlineCardChar"/>
    <w:qFormat/>
    <w:rsid w:val="007C413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7C413E"/>
    <w:rPr>
      <w:rFonts w:ascii="Calibri" w:eastAsia="Calibri" w:hAnsi="Calibri" w:cs="Times New Roman"/>
      <w:bCs/>
      <w:sz w:val="20"/>
      <w:szCs w:val="20"/>
      <w:u w:val="single"/>
      <w:lang w:val="x-none" w:eastAsia="x-none"/>
    </w:rPr>
  </w:style>
  <w:style w:type="character" w:customStyle="1" w:styleId="5Notunderlined">
    <w:name w:val="5 Not underlined"/>
    <w:rsid w:val="007C413E"/>
    <w:rPr>
      <w:rFonts w:ascii="Times New Roman" w:hAnsi="Times New Roman"/>
      <w:sz w:val="16"/>
    </w:rPr>
  </w:style>
  <w:style w:type="character" w:customStyle="1" w:styleId="volume-issue">
    <w:name w:val="volume-issue"/>
    <w:rsid w:val="007C413E"/>
    <w:rPr>
      <w:rFonts w:cs="Times New Roman"/>
    </w:rPr>
  </w:style>
  <w:style w:type="character" w:customStyle="1" w:styleId="i">
    <w:name w:val="i"/>
    <w:basedOn w:val="DefaultParagraphFont"/>
    <w:uiPriority w:val="99"/>
    <w:rsid w:val="007C413E"/>
  </w:style>
  <w:style w:type="character" w:customStyle="1" w:styleId="storytext">
    <w:name w:val="storytext"/>
    <w:basedOn w:val="DefaultParagraphFont"/>
    <w:rsid w:val="007C413E"/>
  </w:style>
  <w:style w:type="character" w:customStyle="1" w:styleId="heading3char0">
    <w:name w:val="heading3char"/>
    <w:rsid w:val="007C413E"/>
  </w:style>
  <w:style w:type="character" w:customStyle="1" w:styleId="boldness1">
    <w:name w:val="boldness1"/>
    <w:rsid w:val="007C413E"/>
  </w:style>
  <w:style w:type="paragraph" w:customStyle="1" w:styleId="Cardd">
    <w:name w:val="Cardd"/>
    <w:basedOn w:val="Normal"/>
    <w:uiPriority w:val="4"/>
    <w:qFormat/>
    <w:rsid w:val="007C413E"/>
    <w:pPr>
      <w:ind w:left="288" w:right="288"/>
    </w:pPr>
  </w:style>
  <w:style w:type="paragraph" w:customStyle="1" w:styleId="document0">
    <w:name w:val="document"/>
    <w:basedOn w:val="Normal"/>
    <w:rsid w:val="007C413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C413E"/>
    <w:rPr>
      <w:rFonts w:cs="Arial"/>
      <w:bCs/>
      <w:szCs w:val="26"/>
      <w:u w:val="single"/>
      <w:lang w:val="en-US" w:eastAsia="en-US" w:bidi="ar-SA"/>
    </w:rPr>
  </w:style>
  <w:style w:type="character" w:customStyle="1" w:styleId="current-selection">
    <w:name w:val="current-selection"/>
    <w:basedOn w:val="DefaultParagraphFont"/>
    <w:rsid w:val="007C413E"/>
  </w:style>
  <w:style w:type="character" w:customStyle="1" w:styleId="a2">
    <w:name w:val="_"/>
    <w:basedOn w:val="DefaultParagraphFont"/>
    <w:rsid w:val="007C413E"/>
  </w:style>
  <w:style w:type="paragraph" w:customStyle="1" w:styleId="Shrink6">
    <w:name w:val="Shrink 6"/>
    <w:basedOn w:val="Normal"/>
    <w:qFormat/>
    <w:rsid w:val="007C413E"/>
    <w:rPr>
      <w:rFonts w:eastAsia="Calibri" w:cs="Times New Roman"/>
      <w:sz w:val="12"/>
    </w:rPr>
  </w:style>
  <w:style w:type="character" w:customStyle="1" w:styleId="messagecontent">
    <w:name w:val="message_content"/>
    <w:rsid w:val="007C413E"/>
  </w:style>
  <w:style w:type="character" w:customStyle="1" w:styleId="StyleUnderlineChar">
    <w:name w:val="Style Underline Char"/>
    <w:basedOn w:val="DefaultParagraphFont"/>
    <w:rsid w:val="007C413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C413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C413E"/>
    <w:rPr>
      <w:rFonts w:ascii="Calibri" w:eastAsia="Times New Roman" w:hAnsi="Calibri" w:cs="Arial"/>
      <w:b/>
      <w:kern w:val="32"/>
      <w:sz w:val="24"/>
      <w:szCs w:val="32"/>
      <w:u w:val="single"/>
    </w:rPr>
  </w:style>
  <w:style w:type="character" w:customStyle="1" w:styleId="twelptblackblack1">
    <w:name w:val="twelptblackblack1"/>
    <w:basedOn w:val="DefaultParagraphFont"/>
    <w:rsid w:val="007C413E"/>
    <w:rPr>
      <w:rFonts w:ascii="Verdana" w:hAnsi="Verdana" w:hint="default"/>
      <w:color w:val="000000"/>
      <w:sz w:val="16"/>
      <w:szCs w:val="16"/>
    </w:rPr>
  </w:style>
  <w:style w:type="character" w:customStyle="1" w:styleId="Heading3CharCharCharChar1">
    <w:name w:val="Heading 3 Char Char Char Char1"/>
    <w:rsid w:val="007C413E"/>
    <w:rPr>
      <w:rFonts w:cs="Arial"/>
      <w:bCs/>
      <w:szCs w:val="26"/>
      <w:u w:val="single"/>
      <w:lang w:val="en-US" w:eastAsia="en-US" w:bidi="ar-SA"/>
    </w:rPr>
  </w:style>
  <w:style w:type="paragraph" w:customStyle="1" w:styleId="conintrotext">
    <w:name w:val="conintrotext"/>
    <w:basedOn w:val="Normal"/>
    <w:uiPriority w:val="99"/>
    <w:rsid w:val="007C413E"/>
    <w:pPr>
      <w:spacing w:before="100" w:beforeAutospacing="1" w:after="100" w:afterAutospacing="1"/>
    </w:pPr>
    <w:rPr>
      <w:rFonts w:eastAsia="Times New Roman"/>
      <w:sz w:val="24"/>
    </w:rPr>
  </w:style>
  <w:style w:type="character" w:customStyle="1" w:styleId="comment-body">
    <w:name w:val="comment-body"/>
    <w:rsid w:val="007C413E"/>
  </w:style>
  <w:style w:type="character" w:customStyle="1" w:styleId="UnderlineCharCharChar1">
    <w:name w:val="Underline Char Char Char1"/>
    <w:rsid w:val="007C413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C413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C413E"/>
    <w:rPr>
      <w:rFonts w:asciiTheme="minorHAnsi" w:eastAsia="MS Mincho" w:hAnsiTheme="minorHAnsi"/>
      <w:b/>
      <w:u w:val="single"/>
    </w:rPr>
  </w:style>
  <w:style w:type="character" w:customStyle="1" w:styleId="mw-headline">
    <w:name w:val="mw-headline"/>
    <w:rsid w:val="007C413E"/>
  </w:style>
  <w:style w:type="character" w:customStyle="1" w:styleId="flagicon">
    <w:name w:val="flagicon"/>
    <w:rsid w:val="007C413E"/>
  </w:style>
  <w:style w:type="paragraph" w:customStyle="1" w:styleId="assert">
    <w:name w:val="assert"/>
    <w:basedOn w:val="Normal"/>
    <w:uiPriority w:val="99"/>
    <w:rsid w:val="007C413E"/>
    <w:pPr>
      <w:spacing w:before="100" w:beforeAutospacing="1" w:after="100" w:afterAutospacing="1"/>
    </w:pPr>
    <w:rPr>
      <w:rFonts w:eastAsia="Times New Roman"/>
      <w:sz w:val="24"/>
    </w:rPr>
  </w:style>
  <w:style w:type="character" w:customStyle="1" w:styleId="apturelink">
    <w:name w:val="apturelink"/>
    <w:rsid w:val="007C413E"/>
  </w:style>
  <w:style w:type="character" w:customStyle="1" w:styleId="apturelinkicon">
    <w:name w:val="apturelinkicon"/>
    <w:rsid w:val="007C413E"/>
  </w:style>
  <w:style w:type="paragraph" w:customStyle="1" w:styleId="Default1">
    <w:name w:val="Default1"/>
    <w:basedOn w:val="Default"/>
    <w:next w:val="Default"/>
    <w:uiPriority w:val="99"/>
    <w:rsid w:val="007C413E"/>
    <w:rPr>
      <w:color w:val="auto"/>
    </w:rPr>
  </w:style>
  <w:style w:type="paragraph" w:customStyle="1" w:styleId="center">
    <w:name w:val="center"/>
    <w:basedOn w:val="Normal"/>
    <w:uiPriority w:val="99"/>
    <w:rsid w:val="007C413E"/>
    <w:pPr>
      <w:spacing w:before="100" w:beforeAutospacing="1" w:after="100" w:afterAutospacing="1"/>
    </w:pPr>
    <w:rPr>
      <w:rFonts w:eastAsia="Times New Roman"/>
      <w:sz w:val="24"/>
    </w:rPr>
  </w:style>
  <w:style w:type="character" w:customStyle="1" w:styleId="LittleChar">
    <w:name w:val="Little Char"/>
    <w:link w:val="Little"/>
    <w:rsid w:val="007C413E"/>
    <w:rPr>
      <w:rFonts w:ascii="Garamond" w:eastAsia="Times New Roman" w:hAnsi="Garamond"/>
    </w:rPr>
  </w:style>
  <w:style w:type="character" w:customStyle="1" w:styleId="UnderlineChar1Char">
    <w:name w:val="Underline Char1 Char"/>
    <w:rsid w:val="007C413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C413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C413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C413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C413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C413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C413E"/>
    <w:rPr>
      <w:rFonts w:asciiTheme="minorHAnsi" w:eastAsia="MS Mincho" w:hAnsiTheme="minorHAnsi"/>
      <w:b/>
      <w:u w:val="single"/>
    </w:rPr>
  </w:style>
  <w:style w:type="paragraph" w:customStyle="1" w:styleId="CardBody">
    <w:name w:val="Card Body"/>
    <w:basedOn w:val="Normal"/>
    <w:link w:val="CardBodyChar"/>
    <w:rsid w:val="007C413E"/>
    <w:rPr>
      <w:rFonts w:eastAsia="Times New Roman"/>
    </w:rPr>
  </w:style>
  <w:style w:type="character" w:customStyle="1" w:styleId="CardBodyChar">
    <w:name w:val="Card Body Char"/>
    <w:link w:val="CardBody"/>
    <w:rsid w:val="007C413E"/>
    <w:rPr>
      <w:rFonts w:ascii="Calibri" w:eastAsia="Times New Roman" w:hAnsi="Calibri"/>
    </w:rPr>
  </w:style>
  <w:style w:type="character" w:customStyle="1" w:styleId="ptitleinside">
    <w:name w:val="p_title_inside"/>
    <w:rsid w:val="007C413E"/>
  </w:style>
  <w:style w:type="paragraph" w:customStyle="1" w:styleId="StyleBoldandUnderlineChar11ptBorderSinglesolidline">
    <w:name w:val="Style Bold and Underline Char + 11 pt Border: : (Single solid line..."/>
    <w:link w:val="StyleBoldandUnderlineChar11ptBorderSinglesolidlineChar"/>
    <w:rsid w:val="007C413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C413E"/>
    <w:rPr>
      <w:rFonts w:eastAsia="Times New Roman"/>
      <w:b/>
      <w:bCs/>
      <w:szCs w:val="20"/>
      <w:u w:val="single"/>
      <w:bdr w:val="single" w:sz="4" w:space="0" w:color="auto"/>
    </w:rPr>
  </w:style>
  <w:style w:type="character" w:customStyle="1" w:styleId="Heading1CharChar1">
    <w:name w:val="Heading 1 Char Char1"/>
    <w:rsid w:val="007C413E"/>
    <w:rPr>
      <w:rFonts w:cs="Arial"/>
      <w:b/>
      <w:bCs/>
      <w:szCs w:val="32"/>
      <w:lang w:val="en-US" w:eastAsia="en-US" w:bidi="ar-SA"/>
    </w:rPr>
  </w:style>
  <w:style w:type="paragraph" w:customStyle="1" w:styleId="Indentation">
    <w:name w:val="Indentation"/>
    <w:basedOn w:val="Normal"/>
    <w:uiPriority w:val="99"/>
    <w:rsid w:val="007C413E"/>
    <w:pPr>
      <w:ind w:left="288" w:right="288"/>
    </w:pPr>
  </w:style>
  <w:style w:type="character" w:customStyle="1" w:styleId="StyleUnderlineCharChar9ptBold">
    <w:name w:val="Style Underline Char Char + 9 pt Bold"/>
    <w:rsid w:val="007C413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C413E"/>
    <w:rPr>
      <w:rFonts w:eastAsia="Times New Roman"/>
      <w:u w:val="single"/>
    </w:rPr>
  </w:style>
  <w:style w:type="character" w:customStyle="1" w:styleId="StyleStyle4ArialNarrow9ptChar">
    <w:name w:val="Style Style4 + Arial Narrow 9 pt Char"/>
    <w:link w:val="StyleStyle4ArialNarrow9pt"/>
    <w:rsid w:val="007C413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7C413E"/>
    <w:rPr>
      <w:rFonts w:eastAsia="Times New Roman"/>
      <w:b/>
      <w:bCs/>
      <w:u w:val="single"/>
    </w:rPr>
  </w:style>
  <w:style w:type="character" w:customStyle="1" w:styleId="StyleStyle4ArialNarrow9ptBoldChar">
    <w:name w:val="Style Style4 + Arial Narrow 9 pt Bold Char"/>
    <w:link w:val="StyleStyle4ArialNarrow9ptBold"/>
    <w:rsid w:val="007C413E"/>
    <w:rPr>
      <w:rFonts w:ascii="Calibri" w:eastAsia="Times New Roman" w:hAnsi="Calibri"/>
      <w:b/>
      <w:bCs/>
      <w:u w:val="single"/>
    </w:rPr>
  </w:style>
  <w:style w:type="character" w:customStyle="1" w:styleId="StyleBoldandUnderlineCharChar29pt">
    <w:name w:val="Style Bold and Underline Char Char2 + 9 pt"/>
    <w:rsid w:val="007C413E"/>
    <w:rPr>
      <w:rFonts w:ascii="Times New Roman" w:hAnsi="Times New Roman"/>
      <w:b/>
      <w:bCs/>
      <w:noProof w:val="0"/>
      <w:sz w:val="20"/>
      <w:u w:val="single"/>
    </w:rPr>
  </w:style>
  <w:style w:type="character" w:customStyle="1" w:styleId="StyleUnderlineCharChar19pt">
    <w:name w:val="Style Underline Char Char1 + 9 pt"/>
    <w:rsid w:val="007C413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C413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C413E"/>
    <w:rPr>
      <w:rFonts w:ascii="Georgia" w:eastAsia="Times New Roman" w:hAnsi="Georgia"/>
      <w:b/>
      <w:smallCaps/>
      <w:sz w:val="24"/>
      <w:szCs w:val="24"/>
      <w:u w:val="single"/>
    </w:rPr>
  </w:style>
  <w:style w:type="character" w:customStyle="1" w:styleId="CardTextCharChar">
    <w:name w:val="Card Text Char Char"/>
    <w:rsid w:val="007C413E"/>
    <w:rPr>
      <w:rFonts w:ascii="Times New Roman" w:eastAsia="Times New Roman" w:hAnsi="Times New Roman" w:cs="Times New Roman"/>
      <w:sz w:val="20"/>
      <w:szCs w:val="20"/>
    </w:rPr>
  </w:style>
  <w:style w:type="character" w:customStyle="1" w:styleId="citeChar1">
    <w:name w:val="cite Char"/>
    <w:locked/>
    <w:rsid w:val="007C413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C413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C413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C413E"/>
    <w:rPr>
      <w:i/>
      <w:iCs/>
      <w:sz w:val="20"/>
      <w:u w:val="single"/>
    </w:rPr>
  </w:style>
  <w:style w:type="character" w:customStyle="1" w:styleId="HIGHLIGHT0">
    <w:name w:val="HIGHLIGHT"/>
    <w:uiPriority w:val="1"/>
    <w:rsid w:val="007C413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C413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C413E"/>
    <w:rPr>
      <w:rFonts w:ascii="Times New Roman" w:eastAsia="Times New Roman" w:hAnsi="Times New Roman" w:cs="Times New Roman"/>
      <w:b/>
      <w:sz w:val="28"/>
      <w:szCs w:val="24"/>
    </w:rPr>
  </w:style>
  <w:style w:type="character" w:customStyle="1" w:styleId="FifthChar">
    <w:name w:val="Fifth Char"/>
    <w:link w:val="Fifth"/>
    <w:rsid w:val="007C413E"/>
    <w:rPr>
      <w:rFonts w:ascii="Calibri" w:eastAsia="Calibri" w:hAnsi="Calibri"/>
    </w:rPr>
  </w:style>
  <w:style w:type="paragraph" w:customStyle="1" w:styleId="Third">
    <w:name w:val="Third"/>
    <w:basedOn w:val="Normal"/>
    <w:link w:val="ThirdChar"/>
    <w:rsid w:val="007C413E"/>
    <w:rPr>
      <w:rFonts w:eastAsia="Times New Roman"/>
      <w:b/>
      <w:u w:val="single"/>
      <w:lang w:val="x-none" w:eastAsia="x-none"/>
    </w:rPr>
  </w:style>
  <w:style w:type="character" w:customStyle="1" w:styleId="ThirdChar">
    <w:name w:val="Third Char"/>
    <w:link w:val="Third"/>
    <w:rsid w:val="007C413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7C413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C413E"/>
    <w:rPr>
      <w:rFonts w:ascii="Times New Roman" w:eastAsia="Times New Roman" w:hAnsi="Times New Roman"/>
      <w:szCs w:val="24"/>
    </w:rPr>
  </w:style>
  <w:style w:type="character" w:customStyle="1" w:styleId="article-record-publication-volume-issue">
    <w:name w:val="article-record-publication-volume-issue"/>
    <w:rsid w:val="007C413E"/>
  </w:style>
  <w:style w:type="character" w:customStyle="1" w:styleId="NothingCharChar">
    <w:name w:val="Nothing Char Char"/>
    <w:link w:val="NothingCharCharChar"/>
    <w:rsid w:val="007C413E"/>
  </w:style>
  <w:style w:type="paragraph" w:customStyle="1" w:styleId="DebateUnderlineBoldChar">
    <w:name w:val="Debate Underline Bold Char"/>
    <w:basedOn w:val="Normal"/>
    <w:link w:val="DebateUnderlineBoldCharChar"/>
    <w:rsid w:val="007C413E"/>
    <w:pPr>
      <w:jc w:val="both"/>
    </w:pPr>
    <w:rPr>
      <w:rFonts w:eastAsia="Times New Roman"/>
      <w:b/>
      <w:u w:val="thick"/>
    </w:rPr>
  </w:style>
  <w:style w:type="character" w:customStyle="1" w:styleId="DebateUnderlineBoldCharChar">
    <w:name w:val="Debate Underline Bold Char Char"/>
    <w:link w:val="DebateUnderlineBoldChar"/>
    <w:rsid w:val="007C413E"/>
    <w:rPr>
      <w:rFonts w:ascii="Calibri" w:eastAsia="Times New Roman" w:hAnsi="Calibri"/>
      <w:b/>
      <w:u w:val="thick"/>
    </w:rPr>
  </w:style>
  <w:style w:type="character" w:customStyle="1" w:styleId="resultbodyblack">
    <w:name w:val="resultbodyblack"/>
    <w:rsid w:val="007C413E"/>
    <w:rPr>
      <w:rFonts w:cs="Times New Roman"/>
    </w:rPr>
  </w:style>
  <w:style w:type="paragraph" w:customStyle="1" w:styleId="bloctitles">
    <w:name w:val="bloc titles"/>
    <w:basedOn w:val="Heading1"/>
    <w:next w:val="Normal"/>
    <w:link w:val="bloctitlesChar"/>
    <w:autoRedefine/>
    <w:rsid w:val="007C413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C413E"/>
    <w:rPr>
      <w:rFonts w:ascii="Calibri" w:eastAsia="Malgun Gothic" w:hAnsi="Calibri" w:cs="Arial"/>
      <w:b/>
      <w:sz w:val="28"/>
      <w:szCs w:val="32"/>
      <w:u w:val="single"/>
    </w:rPr>
  </w:style>
  <w:style w:type="paragraph" w:customStyle="1" w:styleId="CiteSmallText">
    <w:name w:val="Cite Small Text"/>
    <w:basedOn w:val="Normal"/>
    <w:uiPriority w:val="99"/>
    <w:rsid w:val="007C413E"/>
    <w:pPr>
      <w:widowControl w:val="0"/>
      <w:spacing w:after="200"/>
    </w:pPr>
    <w:rPr>
      <w:rFonts w:ascii="Helvetica Neue" w:hAnsi="Helvetica Neue"/>
      <w:b/>
      <w:sz w:val="18"/>
    </w:rPr>
  </w:style>
  <w:style w:type="character" w:customStyle="1" w:styleId="3TagCite">
    <w:name w:val="3 Tag/Cite"/>
    <w:rsid w:val="007C413E"/>
    <w:rPr>
      <w:rFonts w:ascii="Times New Roman" w:hAnsi="Times New Roman"/>
      <w:b/>
    </w:rPr>
  </w:style>
  <w:style w:type="character" w:customStyle="1" w:styleId="4Qualifications">
    <w:name w:val="4 Qualifications"/>
    <w:rsid w:val="007C413E"/>
    <w:rPr>
      <w:rFonts w:ascii="Times New Roman" w:hAnsi="Times New Roman"/>
      <w:sz w:val="19"/>
    </w:rPr>
  </w:style>
  <w:style w:type="character" w:customStyle="1" w:styleId="6Underlined">
    <w:name w:val="6 Underlined"/>
    <w:rsid w:val="007C413E"/>
    <w:rPr>
      <w:rFonts w:ascii="Times New Roman" w:hAnsi="Times New Roman"/>
      <w:b/>
      <w:sz w:val="21"/>
      <w:u w:val="single"/>
    </w:rPr>
  </w:style>
  <w:style w:type="paragraph" w:customStyle="1" w:styleId="Cards1CharChar">
    <w:name w:val="Cards1 Char Char"/>
    <w:basedOn w:val="Normal"/>
    <w:link w:val="Cards1CharCharChar"/>
    <w:rsid w:val="007C413E"/>
    <w:pPr>
      <w:autoSpaceDE w:val="0"/>
      <w:autoSpaceDN w:val="0"/>
      <w:adjustRightInd w:val="0"/>
      <w:ind w:left="432" w:right="432"/>
      <w:jc w:val="both"/>
    </w:pPr>
    <w:rPr>
      <w:lang w:val="x-none"/>
    </w:rPr>
  </w:style>
  <w:style w:type="character" w:customStyle="1" w:styleId="Cards1CharCharChar">
    <w:name w:val="Cards1 Char Char Char"/>
    <w:link w:val="Cards1CharChar"/>
    <w:rsid w:val="007C413E"/>
    <w:rPr>
      <w:rFonts w:ascii="Calibri" w:hAnsi="Calibri"/>
      <w:lang w:val="x-none"/>
    </w:rPr>
  </w:style>
  <w:style w:type="character" w:customStyle="1" w:styleId="UnderlineCharCharCharCharCharCharCharChar">
    <w:name w:val="Underline Char Char Char Char Char Char Char Char"/>
    <w:link w:val="UnderlineCharCharCharCharCharCharChar"/>
    <w:rsid w:val="007C413E"/>
    <w:rPr>
      <w:u w:val="single"/>
    </w:rPr>
  </w:style>
  <w:style w:type="paragraph" w:customStyle="1" w:styleId="UnderlineCharCharCharCharCharCharChar">
    <w:name w:val="Underline Char Char Char Char Char Char Char"/>
    <w:basedOn w:val="Normal"/>
    <w:link w:val="UnderlineCharCharCharCharCharCharCharChar"/>
    <w:rsid w:val="007C413E"/>
    <w:rPr>
      <w:rFonts w:asciiTheme="minorHAnsi" w:hAnsiTheme="minorHAnsi"/>
      <w:u w:val="single"/>
    </w:rPr>
  </w:style>
  <w:style w:type="paragraph" w:customStyle="1" w:styleId="CitesCharChar">
    <w:name w:val="Cites Char Char"/>
    <w:next w:val="Normal"/>
    <w:link w:val="CitesCharCharChar"/>
    <w:rsid w:val="007C413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C413E"/>
    <w:rPr>
      <w:rFonts w:ascii="Times New Roman" w:eastAsia="Times New Roman" w:hAnsi="Times New Roman" w:cs="Times New Roman"/>
      <w:sz w:val="20"/>
      <w:szCs w:val="24"/>
    </w:rPr>
  </w:style>
  <w:style w:type="character" w:customStyle="1" w:styleId="nohighlighting">
    <w:name w:val="no highlighting"/>
    <w:rsid w:val="007C413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C413E"/>
    <w:rPr>
      <w:rFonts w:ascii="Cambria" w:hAnsi="Cambria" w:hint="default"/>
      <w:sz w:val="21"/>
      <w:u w:val="single"/>
    </w:rPr>
  </w:style>
  <w:style w:type="paragraph" w:customStyle="1" w:styleId="Swag">
    <w:name w:val="Swag"/>
    <w:basedOn w:val="Normal"/>
    <w:link w:val="SwagChar"/>
    <w:qFormat/>
    <w:rsid w:val="007C413E"/>
    <w:rPr>
      <w:color w:val="0000FF"/>
      <w:sz w:val="12"/>
      <w:u w:val="single"/>
    </w:rPr>
  </w:style>
  <w:style w:type="character" w:customStyle="1" w:styleId="SwagChar">
    <w:name w:val="Swag Char"/>
    <w:link w:val="Swag"/>
    <w:rsid w:val="007C413E"/>
    <w:rPr>
      <w:rFonts w:ascii="Calibri" w:hAnsi="Calibri"/>
      <w:color w:val="0000FF"/>
      <w:sz w:val="12"/>
      <w:u w:val="single"/>
    </w:rPr>
  </w:style>
  <w:style w:type="paragraph" w:customStyle="1" w:styleId="StyleUnderlineTimesNewRoman1">
    <w:name w:val="Style Underline + Times New Roman1"/>
    <w:link w:val="StyleUnderlineTimesNewRoman1Char"/>
    <w:rsid w:val="007C413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C413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C413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C413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7C413E"/>
    <w:rPr>
      <w:rFonts w:ascii="Garamond" w:eastAsia="MS Mincho" w:hAnsi="Garamond"/>
    </w:rPr>
  </w:style>
  <w:style w:type="character" w:customStyle="1" w:styleId="StyleStyleCardTextLeft-075Right0Char">
    <w:name w:val="Style Style Card Text + Left:  -0.75&quot; + Right:  0&quot; Char"/>
    <w:link w:val="StyleStyleCardTextLeft-075Right0"/>
    <w:rsid w:val="007C413E"/>
    <w:rPr>
      <w:rFonts w:ascii="Garamond" w:eastAsia="MS Mincho" w:hAnsi="Garamond"/>
    </w:rPr>
  </w:style>
  <w:style w:type="character" w:customStyle="1" w:styleId="CharChar61">
    <w:name w:val="Char Char61"/>
    <w:rsid w:val="007C413E"/>
    <w:rPr>
      <w:rFonts w:cs="Arial"/>
      <w:bCs/>
      <w:sz w:val="16"/>
      <w:szCs w:val="26"/>
      <w:lang w:val="en-US" w:eastAsia="en-US" w:bidi="ar-SA"/>
    </w:rPr>
  </w:style>
  <w:style w:type="character" w:customStyle="1" w:styleId="ListBulletChar">
    <w:name w:val="List Bullet Char"/>
    <w:link w:val="ListBullet"/>
    <w:uiPriority w:val="99"/>
    <w:rsid w:val="007C413E"/>
    <w:rPr>
      <w:rFonts w:ascii="Calibri" w:eastAsia="Calibri" w:hAnsi="Calibri"/>
    </w:rPr>
  </w:style>
  <w:style w:type="paragraph" w:customStyle="1" w:styleId="subhead10">
    <w:name w:val="subhead1"/>
    <w:basedOn w:val="Normal"/>
    <w:uiPriority w:val="99"/>
    <w:rsid w:val="007C413E"/>
    <w:pPr>
      <w:spacing w:before="100" w:beforeAutospacing="1" w:after="100" w:afterAutospacing="1"/>
    </w:pPr>
    <w:rPr>
      <w:rFonts w:eastAsia="Times New Roman"/>
      <w:sz w:val="24"/>
    </w:rPr>
  </w:style>
  <w:style w:type="character" w:customStyle="1" w:styleId="styledate">
    <w:name w:val="styledate"/>
    <w:rsid w:val="007C413E"/>
  </w:style>
  <w:style w:type="character" w:customStyle="1" w:styleId="BoldandUnderlineChar1">
    <w:name w:val="Bold and Underline Char1"/>
    <w:rsid w:val="007C413E"/>
    <w:rPr>
      <w:b/>
      <w:szCs w:val="24"/>
      <w:u w:val="single"/>
      <w:lang w:val="en-US" w:eastAsia="en-US" w:bidi="ar-SA"/>
    </w:rPr>
  </w:style>
  <w:style w:type="character" w:customStyle="1" w:styleId="BoldandUnderlineChar1Char2">
    <w:name w:val="Bold and Underline Char1 Char2"/>
    <w:rsid w:val="007C413E"/>
    <w:rPr>
      <w:b/>
      <w:szCs w:val="24"/>
      <w:u w:val="single"/>
      <w:lang w:val="en-US" w:eastAsia="en-US" w:bidi="ar-SA"/>
    </w:rPr>
  </w:style>
  <w:style w:type="character" w:customStyle="1" w:styleId="BoldandUnderlineCharChar1">
    <w:name w:val="Bold and Underline Char Char1"/>
    <w:rsid w:val="007C413E"/>
    <w:rPr>
      <w:b/>
      <w:szCs w:val="24"/>
      <w:u w:val="single"/>
      <w:lang w:val="en-US" w:eastAsia="en-US" w:bidi="ar-SA"/>
    </w:rPr>
  </w:style>
  <w:style w:type="character" w:customStyle="1" w:styleId="BoldandUnderlineChar6">
    <w:name w:val="Bold and Underline Char6"/>
    <w:rsid w:val="007C413E"/>
    <w:rPr>
      <w:b/>
      <w:szCs w:val="24"/>
      <w:u w:val="single"/>
      <w:lang w:val="en-US" w:eastAsia="en-US" w:bidi="ar-SA"/>
    </w:rPr>
  </w:style>
  <w:style w:type="character" w:customStyle="1" w:styleId="title-link-wrapper">
    <w:name w:val="title-link-wrapper"/>
    <w:rsid w:val="007C413E"/>
  </w:style>
  <w:style w:type="character" w:customStyle="1" w:styleId="medium-font">
    <w:name w:val="medium-font"/>
    <w:rsid w:val="007C413E"/>
  </w:style>
  <w:style w:type="paragraph" w:customStyle="1" w:styleId="abstract">
    <w:name w:val="abstract"/>
    <w:basedOn w:val="Normal"/>
    <w:uiPriority w:val="99"/>
    <w:rsid w:val="007C413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C413E"/>
    <w:rPr>
      <w:rFonts w:eastAsia="Times New Roman"/>
      <w:b/>
      <w:bCs/>
      <w:u w:val="single"/>
    </w:rPr>
  </w:style>
  <w:style w:type="character" w:customStyle="1" w:styleId="StyleUnderlineChar11ptBold2Char">
    <w:name w:val="Style Underline Char + 11 pt Bold2 Char"/>
    <w:link w:val="StyleUnderlineChar11ptBold2"/>
    <w:rsid w:val="007C413E"/>
    <w:rPr>
      <w:rFonts w:ascii="Calibri" w:eastAsia="Times New Roman" w:hAnsi="Calibri"/>
      <w:b/>
      <w:bCs/>
      <w:u w:val="single"/>
    </w:rPr>
  </w:style>
  <w:style w:type="character" w:customStyle="1" w:styleId="ReallySamllTextChar">
    <w:name w:val="ReallySamllText Char"/>
    <w:rsid w:val="007C413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C413E"/>
    <w:rPr>
      <w:rFonts w:eastAsia="Times New Roman"/>
      <w:u w:val="single"/>
    </w:rPr>
  </w:style>
  <w:style w:type="character" w:customStyle="1" w:styleId="StyleStyleUnderlineTimesNewRoman11ptChar">
    <w:name w:val="Style Style Underline + Times New Roman + 11 pt Char"/>
    <w:link w:val="StyleStyleUnderlineTimesNewRoman11pt"/>
    <w:rsid w:val="007C413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C413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C413E"/>
    <w:rPr>
      <w:rFonts w:ascii="Calibri" w:eastAsia="Times New Roman" w:hAnsi="Calibri"/>
      <w:u w:val="single"/>
    </w:rPr>
  </w:style>
  <w:style w:type="character" w:customStyle="1" w:styleId="style10">
    <w:name w:val="style1"/>
    <w:rsid w:val="007C413E"/>
  </w:style>
  <w:style w:type="character" w:customStyle="1" w:styleId="pmtermsel">
    <w:name w:val="pmtermsel"/>
    <w:rsid w:val="007C413E"/>
  </w:style>
  <w:style w:type="character" w:customStyle="1" w:styleId="showipapr">
    <w:name w:val="show_ipapr"/>
    <w:rsid w:val="007C413E"/>
  </w:style>
  <w:style w:type="character" w:customStyle="1" w:styleId="dnindex">
    <w:name w:val="dnindex"/>
    <w:rsid w:val="007C413E"/>
  </w:style>
  <w:style w:type="character" w:customStyle="1" w:styleId="23">
    <w:name w:val="23"/>
    <w:rsid w:val="007C413E"/>
    <w:rPr>
      <w:rFonts w:ascii="Times New Roman" w:hAnsi="Times New Roman" w:cs="Arial"/>
      <w:bCs/>
      <w:sz w:val="20"/>
      <w:u w:val="single"/>
      <w:lang w:val="en-US" w:eastAsia="en-US" w:bidi="ar-SA"/>
    </w:rPr>
  </w:style>
  <w:style w:type="character" w:customStyle="1" w:styleId="33">
    <w:name w:val="33"/>
    <w:rsid w:val="007C413E"/>
    <w:rPr>
      <w:rFonts w:ascii="Times New Roman" w:hAnsi="Times New Roman" w:cs="Arial"/>
      <w:b/>
      <w:bCs/>
      <w:sz w:val="20"/>
      <w:u w:val="single"/>
      <w:lang w:val="en-US" w:eastAsia="en-US" w:bidi="ar-SA"/>
    </w:rPr>
  </w:style>
  <w:style w:type="character" w:customStyle="1" w:styleId="55">
    <w:name w:val="55"/>
    <w:rsid w:val="007C413E"/>
    <w:rPr>
      <w:rFonts w:cs="Arial"/>
      <w:bCs/>
      <w:sz w:val="20"/>
      <w:u w:val="single"/>
      <w:lang w:val="en-US" w:eastAsia="en-US" w:bidi="ar-SA"/>
    </w:rPr>
  </w:style>
  <w:style w:type="character" w:customStyle="1" w:styleId="authoraffil">
    <w:name w:val="authoraffil"/>
    <w:rsid w:val="007C413E"/>
  </w:style>
  <w:style w:type="character" w:customStyle="1" w:styleId="CharChar8">
    <w:name w:val="Char Char8"/>
    <w:rsid w:val="007C413E"/>
    <w:rPr>
      <w:rFonts w:ascii="Georgia" w:eastAsia="Times New Roman" w:hAnsi="Georgia"/>
      <w:b/>
      <w:bCs/>
      <w:sz w:val="30"/>
      <w:szCs w:val="28"/>
      <w:u w:val="single"/>
    </w:rPr>
  </w:style>
  <w:style w:type="character" w:customStyle="1" w:styleId="FontStyle13">
    <w:name w:val="Font Style13"/>
    <w:uiPriority w:val="99"/>
    <w:rsid w:val="007C413E"/>
    <w:rPr>
      <w:rFonts w:ascii="Constantia" w:hAnsi="Constantia" w:cs="Constantia"/>
      <w:sz w:val="18"/>
      <w:szCs w:val="18"/>
    </w:rPr>
  </w:style>
  <w:style w:type="character" w:customStyle="1" w:styleId="TagsCharCharCharChar">
    <w:name w:val="Tags Char Char Char Char"/>
    <w:rsid w:val="007C413E"/>
    <w:rPr>
      <w:rFonts w:ascii="Times New Roman" w:eastAsia="Times New Roman" w:hAnsi="Times New Roman" w:cs="Times New Roman"/>
      <w:b/>
      <w:sz w:val="24"/>
      <w:szCs w:val="24"/>
    </w:rPr>
  </w:style>
  <w:style w:type="character" w:customStyle="1" w:styleId="Citation1Char">
    <w:name w:val="Citation1 Char"/>
    <w:link w:val="Citation10"/>
    <w:locked/>
    <w:rsid w:val="007C413E"/>
    <w:rPr>
      <w:rFonts w:ascii="Georgia" w:hAnsi="Georgia"/>
      <w:b/>
      <w:u w:val="single"/>
    </w:rPr>
  </w:style>
  <w:style w:type="paragraph" w:customStyle="1" w:styleId="Citation10">
    <w:name w:val="Citation1"/>
    <w:basedOn w:val="Normal"/>
    <w:link w:val="Citation1Char"/>
    <w:qFormat/>
    <w:rsid w:val="007C413E"/>
    <w:rPr>
      <w:rFonts w:ascii="Georgia" w:hAnsi="Georgia"/>
      <w:b/>
      <w:u w:val="single"/>
    </w:rPr>
  </w:style>
  <w:style w:type="character" w:customStyle="1" w:styleId="TaglineChar">
    <w:name w:val="Tagline Char"/>
    <w:link w:val="Tagline0"/>
    <w:locked/>
    <w:rsid w:val="007C413E"/>
    <w:rPr>
      <w:rFonts w:ascii="Georgia" w:hAnsi="Georgia"/>
      <w:b/>
    </w:rPr>
  </w:style>
  <w:style w:type="paragraph" w:customStyle="1" w:styleId="Tagline0">
    <w:name w:val="Tagline"/>
    <w:basedOn w:val="Normal"/>
    <w:link w:val="TaglineChar"/>
    <w:qFormat/>
    <w:rsid w:val="007C413E"/>
    <w:rPr>
      <w:rFonts w:ascii="Georgia" w:hAnsi="Georgia"/>
      <w:b/>
    </w:rPr>
  </w:style>
  <w:style w:type="paragraph" w:customStyle="1" w:styleId="NothingCharCharChar">
    <w:name w:val="Nothing Char Char Char"/>
    <w:link w:val="NothingCharChar"/>
    <w:rsid w:val="007C413E"/>
    <w:pPr>
      <w:spacing w:after="0" w:line="240" w:lineRule="auto"/>
      <w:jc w:val="both"/>
    </w:pPr>
  </w:style>
  <w:style w:type="paragraph" w:customStyle="1" w:styleId="StyleLeft021">
    <w:name w:val="Style Left:  0.2&quot;1"/>
    <w:basedOn w:val="Normal"/>
    <w:uiPriority w:val="99"/>
    <w:rsid w:val="007C413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C413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C413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C413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C413E"/>
    <w:rPr>
      <w:rFonts w:ascii="Calibri" w:eastAsia="Times New Roman" w:hAnsi="Calibri"/>
      <w:u w:val="single"/>
      <w:bdr w:val="single" w:sz="4" w:space="0" w:color="auto"/>
    </w:rPr>
  </w:style>
  <w:style w:type="character" w:customStyle="1" w:styleId="boldcitationChar">
    <w:name w:val="bold citation Char"/>
    <w:rsid w:val="007C413E"/>
    <w:rPr>
      <w:rFonts w:ascii="Arial" w:hAnsi="Arial"/>
      <w:b/>
      <w:sz w:val="28"/>
      <w:szCs w:val="24"/>
      <w:u w:val="thick"/>
      <w:lang w:val="en-US" w:eastAsia="en-US" w:bidi="ar-SA"/>
    </w:rPr>
  </w:style>
  <w:style w:type="paragraph" w:customStyle="1" w:styleId="BlockTitle20">
    <w:name w:val="Block Title #2"/>
    <w:basedOn w:val="Normal"/>
    <w:uiPriority w:val="99"/>
    <w:rsid w:val="007C413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C413E"/>
    <w:rPr>
      <w:b/>
    </w:rPr>
  </w:style>
  <w:style w:type="character" w:customStyle="1" w:styleId="BoldunderlineChar3">
    <w:name w:val="Bold/underline Char"/>
    <w:rsid w:val="007C413E"/>
    <w:rPr>
      <w:rFonts w:eastAsia="SimSun"/>
      <w:b/>
      <w:noProof w:val="0"/>
      <w:sz w:val="24"/>
      <w:szCs w:val="24"/>
      <w:u w:val="single"/>
      <w:lang w:val="en-US" w:eastAsia="zh-CN" w:bidi="ar-SA"/>
    </w:rPr>
  </w:style>
  <w:style w:type="character" w:customStyle="1" w:styleId="underlinetextchar0">
    <w:name w:val="underlinetextchar"/>
    <w:rsid w:val="007C413E"/>
  </w:style>
  <w:style w:type="character" w:customStyle="1" w:styleId="boldciteChar1">
    <w:name w:val="bold cite Char1"/>
    <w:rsid w:val="007C413E"/>
    <w:rPr>
      <w:b/>
      <w:sz w:val="28"/>
      <w:u w:val="thick" w:color="000000"/>
    </w:rPr>
  </w:style>
  <w:style w:type="character" w:customStyle="1" w:styleId="tagCharCharChar1">
    <w:name w:val="tag Char Char Char1"/>
    <w:rsid w:val="007C413E"/>
    <w:rPr>
      <w:b/>
      <w:sz w:val="24"/>
      <w:lang w:val="en-US" w:eastAsia="en-US" w:bidi="ar-SA"/>
    </w:rPr>
  </w:style>
  <w:style w:type="character" w:customStyle="1" w:styleId="underlinecardChar0">
    <w:name w:val="underline card Char"/>
    <w:rsid w:val="007C413E"/>
    <w:rPr>
      <w:rFonts w:ascii="Arial" w:hAnsi="Arial"/>
      <w:sz w:val="18"/>
      <w:szCs w:val="24"/>
      <w:u w:val="single"/>
      <w:lang w:val="en-US" w:eastAsia="en-US" w:bidi="ar-SA"/>
    </w:rPr>
  </w:style>
  <w:style w:type="paragraph" w:customStyle="1" w:styleId="date-comments">
    <w:name w:val="date-comments"/>
    <w:basedOn w:val="Normal"/>
    <w:uiPriority w:val="99"/>
    <w:rsid w:val="007C413E"/>
    <w:pPr>
      <w:spacing w:before="100" w:beforeAutospacing="1" w:after="100" w:afterAutospacing="1"/>
    </w:pPr>
    <w:rPr>
      <w:rFonts w:ascii="Times" w:hAnsi="Times"/>
      <w:szCs w:val="20"/>
    </w:rPr>
  </w:style>
  <w:style w:type="character" w:customStyle="1" w:styleId="articleauthor0">
    <w:name w:val="articleauthor"/>
    <w:rsid w:val="007C413E"/>
  </w:style>
  <w:style w:type="character" w:customStyle="1" w:styleId="bodysubtoc">
    <w:name w:val="bodysubtoc"/>
    <w:rsid w:val="007C413E"/>
  </w:style>
  <w:style w:type="character" w:customStyle="1" w:styleId="lefttitlesmaller">
    <w:name w:val="lefttitlesmaller"/>
    <w:rsid w:val="007C413E"/>
  </w:style>
  <w:style w:type="character" w:customStyle="1" w:styleId="mb">
    <w:name w:val="mb"/>
    <w:rsid w:val="007C413E"/>
  </w:style>
  <w:style w:type="character" w:customStyle="1" w:styleId="submitted-date">
    <w:name w:val="submitted-date"/>
    <w:rsid w:val="007C413E"/>
  </w:style>
  <w:style w:type="character" w:customStyle="1" w:styleId="submitted-time">
    <w:name w:val="submitted-time"/>
    <w:rsid w:val="007C413E"/>
  </w:style>
  <w:style w:type="character" w:customStyle="1" w:styleId="A20">
    <w:name w:val="A2"/>
    <w:uiPriority w:val="99"/>
    <w:rsid w:val="007C413E"/>
    <w:rPr>
      <w:rFonts w:ascii="Sabon LT Std" w:hAnsi="Sabon LT Std" w:cs="Sabon LT Std" w:hint="default"/>
      <w:color w:val="000000"/>
      <w:sz w:val="15"/>
      <w:szCs w:val="15"/>
    </w:rPr>
  </w:style>
  <w:style w:type="character" w:customStyle="1" w:styleId="searchword">
    <w:name w:val="searchword"/>
    <w:rsid w:val="007C413E"/>
  </w:style>
  <w:style w:type="paragraph" w:customStyle="1" w:styleId="Heading2Char2CharChar12">
    <w:name w:val="Heading 2 Char2 Char Char12"/>
    <w:aliases w:val="Char Char Char Char Char Char1 Char Char Char Char Char1,Char Char22"/>
    <w:next w:val="Normal"/>
    <w:uiPriority w:val="99"/>
    <w:rsid w:val="007C413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C413E"/>
    <w:rPr>
      <w:rFonts w:ascii="Times New Roman" w:hAnsi="Times New Roman" w:cs="Times New Roman"/>
      <w:sz w:val="18"/>
      <w:szCs w:val="18"/>
    </w:rPr>
  </w:style>
  <w:style w:type="character" w:customStyle="1" w:styleId="bylines">
    <w:name w:val="bylines"/>
    <w:basedOn w:val="DefaultParagraphFont"/>
    <w:rsid w:val="007C413E"/>
  </w:style>
  <w:style w:type="character" w:customStyle="1" w:styleId="StyleStyleBoldUnderlineUnderlineIntenseEmphasis1apple-style-2">
    <w:name w:val="Style Style Bold UnderlineUnderlineIntense Emphasis1apple-style-...2"/>
    <w:basedOn w:val="DefaultParagraphFont"/>
    <w:rsid w:val="007C413E"/>
    <w:rPr>
      <w:b w:val="0"/>
      <w:bCs/>
      <w:sz w:val="22"/>
      <w:u w:val="single"/>
    </w:rPr>
  </w:style>
  <w:style w:type="character" w:customStyle="1" w:styleId="FontStyle57">
    <w:name w:val="Font Style57"/>
    <w:rsid w:val="007C413E"/>
    <w:rPr>
      <w:rFonts w:ascii="Georgia" w:hAnsi="Georgia" w:cs="Georgia"/>
      <w:b/>
      <w:bCs/>
      <w:sz w:val="14"/>
      <w:szCs w:val="14"/>
    </w:rPr>
  </w:style>
  <w:style w:type="character" w:customStyle="1" w:styleId="FontStyle89">
    <w:name w:val="Font Style89"/>
    <w:rsid w:val="007C413E"/>
    <w:rPr>
      <w:rFonts w:ascii="Times New Roman" w:hAnsi="Times New Roman" w:cs="Times New Roman"/>
      <w:b/>
      <w:bCs/>
      <w:smallCaps/>
      <w:spacing w:val="40"/>
      <w:sz w:val="16"/>
      <w:szCs w:val="16"/>
    </w:rPr>
  </w:style>
  <w:style w:type="character" w:customStyle="1" w:styleId="style3Char0">
    <w:name w:val="style 3 Char"/>
    <w:rsid w:val="007C413E"/>
    <w:rPr>
      <w:sz w:val="18"/>
      <w:szCs w:val="24"/>
      <w:lang w:val="en-US" w:eastAsia="en-US" w:bidi="ar-SA"/>
    </w:rPr>
  </w:style>
  <w:style w:type="paragraph" w:customStyle="1" w:styleId="003Cite">
    <w:name w:val="003Cite"/>
    <w:basedOn w:val="Normal"/>
    <w:rsid w:val="007C413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C413E"/>
    <w:pPr>
      <w:jc w:val="both"/>
    </w:pPr>
    <w:rPr>
      <w:b/>
      <w:color w:val="000000"/>
      <w:u w:val="single"/>
    </w:rPr>
  </w:style>
  <w:style w:type="character" w:customStyle="1" w:styleId="NormalBoldChar">
    <w:name w:val="Normal + Bold Char"/>
    <w:aliases w:val="Double Underline Char"/>
    <w:basedOn w:val="DefaultParagraphFont"/>
    <w:link w:val="NormalBold"/>
    <w:rsid w:val="007C413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7C413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C413E"/>
    <w:rPr>
      <w:rFonts w:ascii="Times New Roman" w:eastAsia="Times New Roman" w:hAnsi="Times New Roman" w:cs="Times New Roman"/>
      <w:sz w:val="24"/>
      <w:u w:val="thick"/>
      <w:lang w:val="x-none" w:eastAsia="x-none"/>
    </w:rPr>
  </w:style>
  <w:style w:type="character" w:customStyle="1" w:styleId="BlockHeadingsChar1">
    <w:name w:val="Block Headings Char1"/>
    <w:rsid w:val="007C413E"/>
    <w:rPr>
      <w:b/>
      <w:caps/>
    </w:rPr>
  </w:style>
  <w:style w:type="character" w:customStyle="1" w:styleId="Longcite">
    <w:name w:val="Longcite"/>
    <w:rsid w:val="007C413E"/>
    <w:rPr>
      <w:sz w:val="16"/>
    </w:rPr>
  </w:style>
  <w:style w:type="paragraph" w:customStyle="1" w:styleId="NormalUnderline0">
    <w:name w:val="Normal + Underline"/>
    <w:basedOn w:val="Normal"/>
    <w:link w:val="NormalUnderlineChar0"/>
    <w:rsid w:val="007C413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C413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C413E"/>
    <w:rPr>
      <w:rFonts w:ascii="Bookman Old Style" w:hAnsi="Bookman Old Style" w:cs="Bookman Old Style"/>
      <w:sz w:val="16"/>
      <w:szCs w:val="16"/>
    </w:rPr>
  </w:style>
  <w:style w:type="character" w:customStyle="1" w:styleId="FontStyle17">
    <w:name w:val="Font Style17"/>
    <w:uiPriority w:val="99"/>
    <w:rsid w:val="007C413E"/>
    <w:rPr>
      <w:rFonts w:ascii="Book Antiqua" w:hAnsi="Book Antiqua" w:cs="Book Antiqua"/>
      <w:i/>
      <w:iCs/>
      <w:spacing w:val="10"/>
      <w:sz w:val="22"/>
      <w:szCs w:val="22"/>
    </w:rPr>
  </w:style>
  <w:style w:type="character" w:customStyle="1" w:styleId="FontStyle329">
    <w:name w:val="Font Style329"/>
    <w:basedOn w:val="DefaultParagraphFont"/>
    <w:uiPriority w:val="99"/>
    <w:rsid w:val="007C413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C413E"/>
  </w:style>
  <w:style w:type="character" w:customStyle="1" w:styleId="DateTimeChar">
    <w:name w:val="DateTime Char"/>
    <w:basedOn w:val="DefaultParagraphFont"/>
    <w:link w:val="DateTime"/>
    <w:uiPriority w:val="4"/>
    <w:rsid w:val="007C413E"/>
    <w:rPr>
      <w:rFonts w:ascii="Calibri" w:hAnsi="Calibri"/>
    </w:rPr>
  </w:style>
  <w:style w:type="paragraph" w:customStyle="1" w:styleId="Lecture">
    <w:name w:val="Lecture"/>
    <w:next w:val="BodyText"/>
    <w:link w:val="LectureChar"/>
    <w:autoRedefine/>
    <w:uiPriority w:val="4"/>
    <w:qFormat/>
    <w:rsid w:val="007C413E"/>
    <w:pPr>
      <w:spacing w:after="0"/>
      <w:outlineLvl w:val="5"/>
    </w:pPr>
    <w:rPr>
      <w:rFonts w:ascii="Arial" w:hAnsi="Arial" w:cs="Arial"/>
      <w:spacing w:val="-10"/>
    </w:rPr>
  </w:style>
  <w:style w:type="character" w:customStyle="1" w:styleId="LectureChar">
    <w:name w:val="Lecture Char"/>
    <w:basedOn w:val="DateTimeChar"/>
    <w:link w:val="Lecture"/>
    <w:uiPriority w:val="4"/>
    <w:rsid w:val="007C413E"/>
    <w:rPr>
      <w:rFonts w:ascii="Arial" w:hAnsi="Arial" w:cs="Arial"/>
      <w:spacing w:val="-10"/>
    </w:rPr>
  </w:style>
  <w:style w:type="character" w:customStyle="1" w:styleId="m3262662096238345512gmail-style13ptbold">
    <w:name w:val="m_3262662096238345512gmail-style13ptbold"/>
    <w:basedOn w:val="DefaultParagraphFont"/>
    <w:rsid w:val="007C413E"/>
  </w:style>
  <w:style w:type="character" w:customStyle="1" w:styleId="m-8559461887574130099gmail-styleunderline">
    <w:name w:val="m_-8559461887574130099gmail-styleunderline"/>
    <w:basedOn w:val="DefaultParagraphFont"/>
    <w:rsid w:val="007C413E"/>
  </w:style>
  <w:style w:type="paragraph" w:styleId="NoSpacing">
    <w:name w:val="No Spacing"/>
    <w:link w:val="NoSpacingChar"/>
    <w:uiPriority w:val="1"/>
    <w:semiHidden/>
    <w:unhideWhenUsed/>
    <w:qFormat/>
    <w:rsid w:val="007C413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eintlscholar.com/periodical/12/14/2020/analysis-commercialization-space-risk-international-law-military-space-race"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styles" Target="styles.xml"/><Relationship Id="rId21" Type="http://schemas.openxmlformats.org/officeDocument/2006/relationships/hyperlink" Target="https://www.cambridge.org/core/books/food-or-war/food-as-an-existential-risk/8C45279588CD572FE805B7E240DE7368" TargetMode="External"/><Relationship Id="rId7" Type="http://schemas.openxmlformats.org/officeDocument/2006/relationships/hyperlink" Target="https://www.ncbi.nlm.nih.gov/pmc/articles/PMC7293599/" TargetMode="External"/><Relationship Id="rId12" Type="http://schemas.openxmlformats.org/officeDocument/2006/relationships/hyperlink" Target="https://aerospace.org/article/space-debris-101" TargetMode="External"/><Relationship Id="rId17" Type="http://schemas.openxmlformats.org/officeDocument/2006/relationships/hyperlink" Target="https://www.19fortyfive.com/2022/01/does-a-space-war-mean-a-nuclear-wa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ss.europa.eu/content/space-security-europe" TargetMode="External"/><Relationship Id="rId20" Type="http://schemas.openxmlformats.org/officeDocument/2006/relationships/hyperlink" Target="https://www.researchgate.net/publication/328655146_Precision_Agriculture_in_Terms_of_Food_Security_Needs_for_The_Future," TargetMode="Externa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1" Type="http://schemas.openxmlformats.org/officeDocument/2006/relationships/hyperlink" Target="https://www.nature.com/articles/s41598-021-89909-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fa.harvard.edu/big-questions/how-can-astronomy-improve-life-earth" TargetMode="External"/><Relationship Id="rId23" Type="http://schemas.openxmlformats.org/officeDocument/2006/relationships/hyperlink" Target="https://www.theguardian.com/environment/2019/oct/21/ocean-acidification-can-cause-mass-extinctions-fossils-reveal" TargetMode="External"/><Relationship Id="rId10" Type="http://schemas.openxmlformats.org/officeDocument/2006/relationships/hyperlink" Target="https://astrobites.org/2022/02/24/space-sustainability/"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hyperlink" Target="https://sci-hub.se/10.1016/j.actaastro.2016.03.034" TargetMode="External"/><Relationship Id="rId14" Type="http://schemas.openxmlformats.org/officeDocument/2006/relationships/hyperlink" Target="https://arxiv.org/pdf/2202.06994.pdf" TargetMode="External"/><Relationship Id="rId22" Type="http://schemas.openxmlformats.org/officeDocument/2006/relationships/hyperlink" Target="https://en.reset.org/satellite-technology-could-hold-key-measuring-oceans-increasing-acidification-0811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26</Pages>
  <Words>18747</Words>
  <Characters>106861</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3</cp:revision>
  <dcterms:created xsi:type="dcterms:W3CDTF">2022-04-23T20:03:00Z</dcterms:created>
  <dcterms:modified xsi:type="dcterms:W3CDTF">2022-04-23T20:04:00Z</dcterms:modified>
</cp:coreProperties>
</file>