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9E77" w14:textId="1564FC04" w:rsidR="00A85A7F" w:rsidRDefault="00A85A7F" w:rsidP="00A85A7F">
      <w:pPr>
        <w:pStyle w:val="Heading3"/>
      </w:pPr>
      <w:r>
        <w:t xml:space="preserve">1AC – Adv – Debris </w:t>
      </w:r>
    </w:p>
    <w:p w14:paraId="2877FC6B" w14:textId="77777777" w:rsidR="00A85A7F" w:rsidRPr="00A8218A" w:rsidRDefault="00A85A7F" w:rsidP="00A85A7F">
      <w:pPr>
        <w:pStyle w:val="Heading4"/>
      </w:pPr>
      <w:r>
        <w:t xml:space="preserve">The advantage is </w:t>
      </w:r>
      <w:r w:rsidRPr="00A8218A">
        <w:rPr>
          <w:u w:val="single"/>
        </w:rPr>
        <w:t>Debris</w:t>
      </w:r>
      <w:r>
        <w:t xml:space="preserve"> –</w:t>
      </w:r>
    </w:p>
    <w:p w14:paraId="1E1B6FC3" w14:textId="77777777" w:rsidR="00A85A7F" w:rsidRDefault="00A85A7F" w:rsidP="00A85A7F">
      <w:pPr>
        <w:pStyle w:val="Heading4"/>
      </w:pPr>
      <w:r>
        <w:t xml:space="preserve">Privatization of space leads to </w:t>
      </w:r>
      <w:r w:rsidRPr="00A73303">
        <w:rPr>
          <w:u w:val="single"/>
        </w:rPr>
        <w:t>unchecked debris</w:t>
      </w:r>
      <w:r>
        <w:t>.</w:t>
      </w:r>
    </w:p>
    <w:p w14:paraId="1D9B4BFB" w14:textId="77777777" w:rsidR="00A85A7F" w:rsidRPr="00367C57" w:rsidRDefault="00A85A7F" w:rsidP="00A85A7F">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69BEA23D" w14:textId="77777777" w:rsidR="00A85A7F" w:rsidRPr="00A73303" w:rsidRDefault="00A85A7F" w:rsidP="00A85A7F">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162F7FE" w14:textId="77777777" w:rsidR="00A85A7F" w:rsidRPr="00367C57" w:rsidRDefault="00A85A7F" w:rsidP="00A85A7F">
      <w:pPr>
        <w:rPr>
          <w:sz w:val="16"/>
        </w:rPr>
      </w:pPr>
      <w:r w:rsidRPr="00367C57">
        <w:rPr>
          <w:noProof/>
          <w:sz w:val="16"/>
        </w:rPr>
        <w:drawing>
          <wp:inline distT="0" distB="0" distL="0" distR="0" wp14:anchorId="5BB1FDE4" wp14:editId="56660BA3">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CD0B273" w14:textId="77777777" w:rsidR="00A85A7F" w:rsidRDefault="00A85A7F" w:rsidP="00A85A7F">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367C57">
        <w:rPr>
          <w:u w:val="single"/>
        </w:rPr>
        <w:t xml:space="preserve">Commercial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NewSpace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D5AC430" w14:textId="77777777" w:rsidR="00A85A7F" w:rsidRDefault="00A85A7F" w:rsidP="00A85A7F">
      <w:pPr>
        <w:rPr>
          <w:u w:val="single"/>
        </w:rPr>
      </w:pPr>
    </w:p>
    <w:p w14:paraId="2E253A2F" w14:textId="77777777" w:rsidR="00A85A7F" w:rsidRDefault="00A85A7F" w:rsidP="00A85A7F">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6535E142" w14:textId="77777777" w:rsidR="00A85A7F" w:rsidRPr="00667B14" w:rsidRDefault="00A85A7F" w:rsidP="00A85A7F">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F0F860E" w14:textId="77777777" w:rsidR="00A85A7F" w:rsidRPr="009228A1" w:rsidRDefault="00A85A7F" w:rsidP="00A85A7F">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In order to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196A232" w14:textId="77777777" w:rsidR="00A85A7F" w:rsidRDefault="00A85A7F" w:rsidP="00A85A7F">
      <w:pPr>
        <w:rPr>
          <w:u w:val="single"/>
        </w:rPr>
      </w:pPr>
    </w:p>
    <w:p w14:paraId="3AD95392" w14:textId="77777777" w:rsidR="00A85A7F" w:rsidRPr="00A73303" w:rsidRDefault="00A85A7F" w:rsidP="00A85A7F">
      <w:pPr>
        <w:pStyle w:val="Heading4"/>
        <w:jc w:val="both"/>
      </w:pPr>
      <w:r>
        <w:t xml:space="preserve">Invisible tipping points trigger the </w:t>
      </w:r>
      <w:r w:rsidRPr="00A73303">
        <w:rPr>
          <w:u w:val="single"/>
        </w:rPr>
        <w:t>Kessler Syndrome</w:t>
      </w:r>
      <w:r>
        <w:t>.</w:t>
      </w:r>
    </w:p>
    <w:p w14:paraId="3E67E82C" w14:textId="77777777" w:rsidR="00A85A7F" w:rsidRPr="008F7C7F" w:rsidRDefault="00A85A7F" w:rsidP="00A85A7F">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1" w:history="1">
        <w:r w:rsidRPr="008E3DAC">
          <w:rPr>
            <w:rStyle w:val="Hyperlink"/>
          </w:rPr>
          <w:t>https://onezero.medium.com/get-ready-for-the-kessler-syndrome-to-wreck-outer-space-7f29cfe62c3e</w:t>
        </w:r>
      </w:hyperlink>
      <w:r>
        <w:t>] Justin</w:t>
      </w:r>
    </w:p>
    <w:p w14:paraId="3342BB8C" w14:textId="77777777" w:rsidR="00A85A7F" w:rsidRPr="00C7654E" w:rsidRDefault="00A85A7F" w:rsidP="00A85A7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2221C25A" w14:textId="77777777" w:rsidR="00A85A7F" w:rsidRPr="00A05D9C" w:rsidRDefault="00A85A7F" w:rsidP="00A85A7F"/>
    <w:p w14:paraId="0429BE08" w14:textId="77777777" w:rsidR="00A85A7F" w:rsidRDefault="00A85A7F" w:rsidP="00A85A7F">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506BE962" w14:textId="77777777" w:rsidR="00A85A7F" w:rsidRPr="00667B14" w:rsidRDefault="00A85A7F" w:rsidP="00A85A7F">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6E54272" w14:textId="77777777" w:rsidR="00A85A7F" w:rsidRPr="00BE0EC1" w:rsidRDefault="00A85A7F" w:rsidP="00A85A7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432F432" w14:textId="77777777" w:rsidR="00A85A7F" w:rsidRDefault="00A85A7F" w:rsidP="00A85A7F">
      <w:r w:rsidRPr="00A44E95">
        <w:rPr>
          <w:noProof/>
        </w:rPr>
        <w:drawing>
          <wp:inline distT="0" distB="0" distL="0" distR="0" wp14:anchorId="23D95711" wp14:editId="63EDDB66">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21CEE168" w14:textId="77777777" w:rsidR="00A85A7F" w:rsidRPr="00FF4115" w:rsidRDefault="00A85A7F" w:rsidP="00A85A7F">
      <w:pPr>
        <w:rPr>
          <w:rStyle w:val="Emphasis"/>
        </w:rPr>
      </w:pPr>
      <w:r w:rsidRPr="00BE0EC1">
        <w:rPr>
          <w:sz w:val="16"/>
        </w:rPr>
        <w:lastRenderedPageBreak/>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8AA11F3" w14:textId="77777777" w:rsidR="00A85A7F" w:rsidRDefault="00A85A7F" w:rsidP="00A85A7F"/>
    <w:p w14:paraId="4F7F4F79" w14:textId="77777777" w:rsidR="00A85A7F" w:rsidRPr="00FF4115" w:rsidRDefault="00A85A7F" w:rsidP="00A85A7F">
      <w:pPr>
        <w:pStyle w:val="Heading4"/>
      </w:pPr>
      <w:r>
        <w:t xml:space="preserve">Models are </w:t>
      </w:r>
      <w:r w:rsidRPr="00FF4115">
        <w:rPr>
          <w:u w:val="single"/>
        </w:rPr>
        <w:t>rigorous</w:t>
      </w:r>
      <w:r>
        <w:t xml:space="preserve"> and </w:t>
      </w:r>
      <w:r w:rsidRPr="00FF4115">
        <w:rPr>
          <w:u w:val="single"/>
        </w:rPr>
        <w:t>robust</w:t>
      </w:r>
      <w:r>
        <w:t>.</w:t>
      </w:r>
    </w:p>
    <w:p w14:paraId="6218B7A3" w14:textId="77777777" w:rsidR="00A85A7F" w:rsidRDefault="00A85A7F" w:rsidP="00A85A7F">
      <w:r>
        <w:t>---To clarify this is the methodology for above chart.</w:t>
      </w:r>
    </w:p>
    <w:p w14:paraId="6949CA85" w14:textId="77777777" w:rsidR="00A85A7F" w:rsidRDefault="00A85A7F" w:rsidP="00A85A7F">
      <w:r w:rsidRPr="00FF4115">
        <w:rPr>
          <w:rStyle w:val="Style13ptBold"/>
        </w:rPr>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3" w:history="1">
        <w:r w:rsidRPr="008E3DAC">
          <w:rPr>
            <w:rStyle w:val="Hyperlink"/>
          </w:rPr>
          <w:t>https://sci-hub.se/10.1016/j.actaastro.2016.03.034</w:t>
        </w:r>
      </w:hyperlink>
      <w:r w:rsidRPr="00FF4115">
        <w:t>.</w:t>
      </w:r>
      <w:r>
        <w:t>] Justin</w:t>
      </w:r>
    </w:p>
    <w:p w14:paraId="4EEB3625" w14:textId="77777777" w:rsidR="00A85A7F" w:rsidRDefault="00A85A7F" w:rsidP="00A85A7F">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3088FD83" w14:textId="77777777" w:rsidR="00A85A7F" w:rsidRDefault="00A85A7F" w:rsidP="00A85A7F"/>
    <w:p w14:paraId="12725CCA" w14:textId="77777777" w:rsidR="00A85A7F" w:rsidRPr="0036263B" w:rsidRDefault="00A85A7F" w:rsidP="00A85A7F">
      <w:pPr>
        <w:pStyle w:val="Heading4"/>
      </w:pPr>
      <w:r>
        <w:t xml:space="preserve">Debris triggers </w:t>
      </w:r>
      <w:r w:rsidRPr="0020445B">
        <w:rPr>
          <w:u w:val="single"/>
        </w:rPr>
        <w:t>miscalculated war</w:t>
      </w:r>
      <w:r>
        <w:t>.</w:t>
      </w:r>
    </w:p>
    <w:p w14:paraId="485E6ED3" w14:textId="77777777" w:rsidR="00A85A7F" w:rsidRPr="000F20C1" w:rsidRDefault="00A85A7F" w:rsidP="00A85A7F">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
    <w:p w14:paraId="69CE6C64" w14:textId="77777777" w:rsidR="00A85A7F" w:rsidRDefault="00A85A7F" w:rsidP="00A85A7F">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defence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F212D11" w14:textId="77777777" w:rsidR="00A85A7F" w:rsidRDefault="00A85A7F" w:rsidP="00A85A7F"/>
    <w:p w14:paraId="26CABEDE" w14:textId="77777777" w:rsidR="00A85A7F" w:rsidRDefault="00A85A7F" w:rsidP="00A85A7F">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4B090E62" w14:textId="77777777" w:rsidR="00A85A7F" w:rsidRPr="00BB0026" w:rsidRDefault="00A85A7F" w:rsidP="00A85A7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3579A73C" w14:textId="77777777" w:rsidR="00A85A7F" w:rsidRDefault="00A85A7F" w:rsidP="00A85A7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7117647" w14:textId="77777777" w:rsidR="00A85A7F" w:rsidRDefault="00A85A7F" w:rsidP="00A85A7F">
      <w:pPr>
        <w:rPr>
          <w:u w:val="single"/>
        </w:rPr>
      </w:pPr>
    </w:p>
    <w:p w14:paraId="13F32E3A" w14:textId="77777777" w:rsidR="00A85A7F" w:rsidRPr="00A16AB1" w:rsidRDefault="00A85A7F" w:rsidP="00A85A7F">
      <w:pPr>
        <w:pStyle w:val="Heading4"/>
      </w:pPr>
      <w:r>
        <w:t xml:space="preserve">Public pressure </w:t>
      </w:r>
      <w:r w:rsidRPr="009E63A2">
        <w:rPr>
          <w:u w:val="single"/>
        </w:rPr>
        <w:t>forces</w:t>
      </w:r>
      <w:r>
        <w:t xml:space="preserve"> retaliation.</w:t>
      </w:r>
    </w:p>
    <w:p w14:paraId="734135E4" w14:textId="77777777" w:rsidR="00A85A7F" w:rsidRPr="00D0048E" w:rsidRDefault="00A85A7F" w:rsidP="00A85A7F">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D0048E">
          <w:rPr>
            <w:rStyle w:val="Hyperlink"/>
          </w:rPr>
          <w:t>http://thebulletin.org/space-weapons-and-risk-nuclear-exchanges8346</w:t>
        </w:r>
      </w:hyperlink>
    </w:p>
    <w:p w14:paraId="27BD6F54" w14:textId="77777777" w:rsidR="00A85A7F" w:rsidRPr="00131706" w:rsidRDefault="00A85A7F" w:rsidP="00A85A7F">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2964BAF7" w14:textId="77777777" w:rsidR="00A85A7F" w:rsidRDefault="00A85A7F" w:rsidP="00A85A7F"/>
    <w:p w14:paraId="18655A38" w14:textId="77777777" w:rsidR="00A85A7F" w:rsidRPr="00635356" w:rsidRDefault="00A85A7F" w:rsidP="00A85A7F">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0342CA93" w14:textId="77777777" w:rsidR="00A85A7F" w:rsidRPr="00131706" w:rsidRDefault="00A85A7F" w:rsidP="00A85A7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34620DAB" w14:textId="77777777" w:rsidR="00A85A7F" w:rsidRPr="001E0213" w:rsidRDefault="00A85A7F" w:rsidP="00A85A7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0B32FAB" w14:textId="77777777" w:rsidR="00A85A7F" w:rsidRDefault="00A85A7F" w:rsidP="00A85A7F">
      <w:pPr>
        <w:rPr>
          <w:u w:val="single"/>
        </w:rPr>
      </w:pPr>
    </w:p>
    <w:p w14:paraId="653875BB" w14:textId="77777777" w:rsidR="00A85A7F" w:rsidRPr="004B3D48" w:rsidRDefault="00A85A7F" w:rsidP="00A85A7F">
      <w:pPr>
        <w:pStyle w:val="Heading4"/>
      </w:pPr>
      <w:r>
        <w:t xml:space="preserve">Satellites </w:t>
      </w:r>
      <w:r w:rsidRPr="00A8218A">
        <w:rPr>
          <w:u w:val="single"/>
        </w:rPr>
        <w:t>solves the grid</w:t>
      </w:r>
      <w:r>
        <w:t xml:space="preserve"> and every </w:t>
      </w:r>
      <w:r w:rsidRPr="00A8218A">
        <w:rPr>
          <w:u w:val="single"/>
        </w:rPr>
        <w:t>extinction threat</w:t>
      </w:r>
      <w:r>
        <w:t>.</w:t>
      </w:r>
    </w:p>
    <w:p w14:paraId="42097321" w14:textId="77777777" w:rsidR="00A85A7F" w:rsidRPr="004B3D48" w:rsidRDefault="00A85A7F" w:rsidP="00A85A7F">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2" w:history="1">
        <w:r w:rsidRPr="004B3D48">
          <w:rPr>
            <w:rStyle w:val="Hyperlink"/>
          </w:rPr>
          <w:t>https://www.iss.europa.eu/content/space-security-europe</w:t>
        </w:r>
      </w:hyperlink>
      <w:r w:rsidRPr="004B3D48">
        <w:t>, accessed 7-10-2019) bm</w:t>
      </w:r>
    </w:p>
    <w:p w14:paraId="7F929DEA" w14:textId="77777777" w:rsidR="00A85A7F" w:rsidRDefault="00A85A7F" w:rsidP="00A85A7F">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and the fight against organised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synchronisation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6C10D8C" w14:textId="77777777" w:rsidR="00A85A7F" w:rsidRDefault="00A85A7F" w:rsidP="00A85A7F">
      <w:pPr>
        <w:rPr>
          <w:rStyle w:val="StyleUnderline"/>
        </w:rPr>
      </w:pPr>
    </w:p>
    <w:p w14:paraId="2731914C" w14:textId="77777777" w:rsidR="00A85A7F" w:rsidRDefault="00A85A7F" w:rsidP="00A85A7F">
      <w:pPr>
        <w:pStyle w:val="Heading4"/>
      </w:pPr>
      <w:r>
        <w:t xml:space="preserve">Grid collapse causes </w:t>
      </w:r>
      <w:r w:rsidRPr="00831EB4">
        <w:rPr>
          <w:u w:val="single"/>
        </w:rPr>
        <w:t>extinction</w:t>
      </w:r>
      <w:r>
        <w:t>.</w:t>
      </w:r>
    </w:p>
    <w:p w14:paraId="339FD77E" w14:textId="77777777" w:rsidR="00A85A7F" w:rsidRPr="001D283C" w:rsidRDefault="00A85A7F" w:rsidP="00A85A7F">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3" w:tgtFrame="_blank" w:history="1">
        <w:r w:rsidRPr="001D283C">
          <w:rPr>
            <w:rStyle w:val="Hyperlink"/>
          </w:rPr>
          <w:t>http://energyskeptic.com/2016/the-scariest-u-s-house-session-ever-electromagnetic-pulse-and-the-fall-of-civilization/</w:t>
        </w:r>
      </w:hyperlink>
      <w:r w:rsidRPr="001D283C">
        <w:t>)</w:t>
      </w:r>
    </w:p>
    <w:p w14:paraId="161AD02C" w14:textId="77777777" w:rsidR="00A85A7F" w:rsidRPr="00634AB8" w:rsidRDefault="00A85A7F" w:rsidP="00A85A7F">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a blackout</w:t>
      </w:r>
      <w:r w:rsidRPr="003B66AB">
        <w:rPr>
          <w:sz w:val="16"/>
        </w:rPr>
        <w:t>.</w:t>
      </w:r>
      <w:r w:rsidRPr="003B66AB">
        <w:rPr>
          <w:rStyle w:val="Emphasis"/>
        </w:rPr>
        <w:t>Government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1DB0E1D5" w14:textId="77777777" w:rsidR="00A85A7F" w:rsidRDefault="00A85A7F" w:rsidP="00A85A7F"/>
    <w:p w14:paraId="25D4648C" w14:textId="77777777" w:rsidR="00A85A7F" w:rsidRPr="00831EB4" w:rsidRDefault="00A85A7F" w:rsidP="00A85A7F">
      <w:pPr>
        <w:pStyle w:val="Heading4"/>
      </w:pPr>
      <w:r>
        <w:t xml:space="preserve">Externally, </w:t>
      </w:r>
      <w:r w:rsidRPr="00831EB4">
        <w:rPr>
          <w:u w:val="single"/>
        </w:rPr>
        <w:t>acidification</w:t>
      </w:r>
      <w:r>
        <w:t>.</w:t>
      </w:r>
    </w:p>
    <w:p w14:paraId="6022233A" w14:textId="77777777" w:rsidR="00A85A7F" w:rsidRPr="00811D19" w:rsidRDefault="00A85A7F" w:rsidP="00A85A7F">
      <w:r w:rsidRPr="00811D19">
        <w:rPr>
          <w:rStyle w:val="Style13ptBold"/>
        </w:rPr>
        <w:t>Land et al 15</w:t>
      </w:r>
      <w:r>
        <w:t xml:space="preserve"> --- Phys.org, citing a study sanctioned by the University of Exeter by </w:t>
      </w:r>
      <w:hyperlink r:id="rId24" w:history="1">
        <w:r w:rsidRPr="00E07634">
          <w:rPr>
            <w:rStyle w:val="Hyperlink"/>
          </w:rPr>
          <w:t>Peter E. Land</w:t>
        </w:r>
      </w:hyperlink>
      <w:r>
        <w:t xml:space="preserve">, </w:t>
      </w:r>
      <w:hyperlink r:id="rId25" w:history="1">
        <w:r w:rsidRPr="00E07634">
          <w:rPr>
            <w:rStyle w:val="Hyperlink"/>
          </w:rPr>
          <w:t>Jamie D. Shutler</w:t>
        </w:r>
      </w:hyperlink>
      <w:r>
        <w:t xml:space="preserve">, </w:t>
      </w:r>
      <w:hyperlink r:id="rId26" w:history="1">
        <w:r w:rsidRPr="00E07634">
          <w:rPr>
            <w:rStyle w:val="Hyperlink"/>
          </w:rPr>
          <w:t>Helen S. Findlay</w:t>
        </w:r>
      </w:hyperlink>
      <w:r>
        <w:t xml:space="preserve">, </w:t>
      </w:r>
      <w:hyperlink r:id="rId27" w:history="1">
        <w:r w:rsidRPr="00E07634">
          <w:rPr>
            <w:rStyle w:val="Hyperlink"/>
          </w:rPr>
          <w:t>Fanny Girard-Ardhuin</w:t>
        </w:r>
      </w:hyperlink>
      <w:r>
        <w:t xml:space="preserve">, </w:t>
      </w:r>
      <w:hyperlink r:id="rId28" w:history="1">
        <w:r w:rsidRPr="00E07634">
          <w:rPr>
            <w:rStyle w:val="Hyperlink"/>
          </w:rPr>
          <w:t>Roberto Sabia</w:t>
        </w:r>
      </w:hyperlink>
      <w:r>
        <w:t xml:space="preserve">, </w:t>
      </w:r>
      <w:hyperlink r:id="rId29" w:history="1">
        <w:r w:rsidRPr="00E07634">
          <w:rPr>
            <w:rStyle w:val="Hyperlink"/>
          </w:rPr>
          <w:t>Nicolas Reul</w:t>
        </w:r>
      </w:hyperlink>
      <w:r>
        <w:t xml:space="preserve">, </w:t>
      </w:r>
      <w:hyperlink r:id="rId30" w:history="1">
        <w:r w:rsidRPr="00E07634">
          <w:rPr>
            <w:rStyle w:val="Hyperlink"/>
          </w:rPr>
          <w:t>Jean-Francois Piolle</w:t>
        </w:r>
      </w:hyperlink>
      <w:r>
        <w:t xml:space="preserve">, </w:t>
      </w:r>
      <w:hyperlink r:id="rId31" w:history="1">
        <w:r w:rsidRPr="00E07634">
          <w:rPr>
            <w:rStyle w:val="Hyperlink"/>
          </w:rPr>
          <w:t>Bertrand Chapron</w:t>
        </w:r>
      </w:hyperlink>
      <w:r>
        <w:t xml:space="preserve">, </w:t>
      </w:r>
      <w:hyperlink r:id="rId32" w:history="1">
        <w:r w:rsidRPr="00E07634">
          <w:rPr>
            <w:rStyle w:val="Hyperlink"/>
          </w:rPr>
          <w:t>Yves Quilfen</w:t>
        </w:r>
      </w:hyperlink>
      <w:r>
        <w:t xml:space="preserve">, </w:t>
      </w:r>
      <w:hyperlink r:id="rId33" w:history="1">
        <w:r w:rsidRPr="00E07634">
          <w:rPr>
            <w:rStyle w:val="Hyperlink"/>
          </w:rPr>
          <w:t>Joseph Salisbury</w:t>
        </w:r>
      </w:hyperlink>
      <w:r>
        <w:t xml:space="preserve">, </w:t>
      </w:r>
      <w:hyperlink r:id="rId34" w:history="1">
        <w:r w:rsidRPr="00E07634">
          <w:rPr>
            <w:rStyle w:val="Hyperlink"/>
          </w:rPr>
          <w:t>Douglas Vandemark</w:t>
        </w:r>
      </w:hyperlink>
      <w:r>
        <w:t xml:space="preserve">, </w:t>
      </w:r>
      <w:hyperlink r:id="rId35" w:history="1">
        <w:r w:rsidRPr="00E07634">
          <w:rPr>
            <w:rStyle w:val="Hyperlink"/>
          </w:rPr>
          <w:t>Richard Bellerby</w:t>
        </w:r>
      </w:hyperlink>
      <w:r>
        <w:t xml:space="preserve">, and </w:t>
      </w:r>
      <w:hyperlink r:id="rId36"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18AE5625" w14:textId="77777777" w:rsidR="00A85A7F" w:rsidRPr="00A8218A" w:rsidRDefault="00A85A7F" w:rsidP="00A85A7F">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r w:rsidRPr="00916BB1">
        <w:rPr>
          <w:rStyle w:val="Emphasis"/>
          <w:highlight w:val="green"/>
        </w:rPr>
        <w:t>revolutionise</w:t>
      </w:r>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Institut français de recherche pour l'exploitation de la mer (Ifremer),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732B7665" w14:textId="77777777" w:rsidR="00A85A7F" w:rsidRDefault="00A85A7F" w:rsidP="00A85A7F">
      <w:pPr>
        <w:rPr>
          <w:sz w:val="16"/>
        </w:rPr>
      </w:pPr>
    </w:p>
    <w:p w14:paraId="656A004B" w14:textId="77777777" w:rsidR="00A85A7F" w:rsidRPr="00DC6708" w:rsidRDefault="00A85A7F" w:rsidP="00A85A7F">
      <w:pPr>
        <w:pStyle w:val="Heading4"/>
      </w:pPr>
      <w:r>
        <w:t>Extinction.</w:t>
      </w:r>
    </w:p>
    <w:p w14:paraId="2E9A23F9" w14:textId="77777777" w:rsidR="00A85A7F" w:rsidRPr="00D414D4" w:rsidRDefault="00A85A7F" w:rsidP="00A85A7F">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6A62E26B" w14:textId="77777777" w:rsidR="00A85A7F" w:rsidRPr="00A8218A" w:rsidRDefault="00A85A7F" w:rsidP="00A85A7F">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Science,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sidRPr="00A8218A">
        <w:rPr>
          <w:u w:val="single"/>
        </w:rPr>
        <w:t>So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w:t>
      </w:r>
      <w:r w:rsidRPr="00A8218A">
        <w:rPr>
          <w:sz w:val="12"/>
        </w:rPr>
        <w:lastRenderedPageBreak/>
        <w:t xml:space="preserve">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6E951057" w14:textId="77777777" w:rsidR="00A85A7F" w:rsidRPr="00BB0026" w:rsidRDefault="00A85A7F" w:rsidP="00A85A7F">
      <w:pPr>
        <w:rPr>
          <w:u w:val="single"/>
        </w:rPr>
      </w:pPr>
    </w:p>
    <w:p w14:paraId="752CC17F" w14:textId="15B6804E" w:rsidR="00A85A7F" w:rsidRDefault="00A85A7F" w:rsidP="00A85A7F">
      <w:pPr>
        <w:pStyle w:val="Heading3"/>
      </w:pPr>
      <w:r>
        <w:lastRenderedPageBreak/>
        <w:t>1AC – Plan</w:t>
      </w:r>
    </w:p>
    <w:p w14:paraId="51080E1C" w14:textId="77777777" w:rsidR="00A85A7F" w:rsidRDefault="00A85A7F" w:rsidP="00A85A7F">
      <w:pPr>
        <w:pStyle w:val="Heading4"/>
      </w:pPr>
      <w:r>
        <w:t>Plan – The appropriation of outer space through the production of space debris by private entities is unjust.</w:t>
      </w:r>
    </w:p>
    <w:p w14:paraId="3D123472" w14:textId="77777777" w:rsidR="00A85A7F" w:rsidRPr="009A5A91" w:rsidRDefault="00A85A7F" w:rsidP="00A85A7F"/>
    <w:p w14:paraId="7E72BEF2" w14:textId="77777777" w:rsidR="00A85A7F" w:rsidRDefault="00A85A7F" w:rsidP="00A85A7F">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3143956" w14:textId="77777777" w:rsidR="00A85A7F" w:rsidRPr="00612602" w:rsidRDefault="00A85A7F" w:rsidP="00A85A7F">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7" w:history="1">
        <w:r w:rsidRPr="008E3DAC">
          <w:rPr>
            <w:rStyle w:val="Hyperlink"/>
          </w:rPr>
          <w:t>https://www.culsr.org/articles/the-international-legal-regulation-of-space-debris</w:t>
        </w:r>
      </w:hyperlink>
      <w:r>
        <w:t>] Justin</w:t>
      </w:r>
    </w:p>
    <w:p w14:paraId="09E84F9E" w14:textId="77777777" w:rsidR="00A85A7F" w:rsidRPr="00612602" w:rsidRDefault="00A85A7F" w:rsidP="00A85A7F">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30431CCB" w14:textId="77777777" w:rsidR="00A85A7F" w:rsidRDefault="00A85A7F" w:rsidP="00A85A7F"/>
    <w:p w14:paraId="19B45AA9" w14:textId="77777777" w:rsidR="00A85A7F" w:rsidRDefault="00A85A7F" w:rsidP="00A85A7F">
      <w:pPr>
        <w:pStyle w:val="Heading4"/>
      </w:pPr>
      <w:r>
        <w:t xml:space="preserve">Private entities are </w:t>
      </w:r>
      <w:r w:rsidRPr="00B265A4">
        <w:rPr>
          <w:u w:val="single"/>
        </w:rPr>
        <w:t>non-governmental</w:t>
      </w:r>
      <w:r>
        <w:t>.</w:t>
      </w:r>
    </w:p>
    <w:p w14:paraId="3706C0BD" w14:textId="77777777" w:rsidR="00A85A7F" w:rsidRPr="00B83284" w:rsidRDefault="00A85A7F" w:rsidP="00A85A7F">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191CE71B" w14:textId="77777777" w:rsidR="00A85A7F" w:rsidRDefault="00A85A7F" w:rsidP="00A85A7F">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4DAC57D" w14:textId="77777777" w:rsidR="00A85A7F" w:rsidRDefault="00A85A7F" w:rsidP="00A85A7F"/>
    <w:p w14:paraId="57D6F53F" w14:textId="77777777" w:rsidR="00A85A7F" w:rsidRDefault="00A85A7F" w:rsidP="00A85A7F">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6C8B4B80" w14:textId="77777777" w:rsidR="00A85A7F" w:rsidRPr="00DC4B66" w:rsidRDefault="00A85A7F" w:rsidP="00A85A7F">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8" w:history="1">
        <w:r w:rsidRPr="008E3DAC">
          <w:rPr>
            <w:rStyle w:val="Hyperlink"/>
          </w:rPr>
          <w:t>https://doi.org/10.1080/014959302317350855</w:t>
        </w:r>
      </w:hyperlink>
      <w:r>
        <w:t>] Elmer Recut Justin</w:t>
      </w:r>
    </w:p>
    <w:p w14:paraId="36DC50A2" w14:textId="77777777" w:rsidR="00A85A7F" w:rsidRPr="00DC4B66" w:rsidRDefault="00A85A7F" w:rsidP="00A85A7F">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3D0E1651" w14:textId="77777777" w:rsidR="00A85A7F" w:rsidRDefault="00A85A7F" w:rsidP="00A85A7F"/>
    <w:p w14:paraId="022610BE" w14:textId="77777777" w:rsidR="00A85A7F" w:rsidRDefault="00A85A7F" w:rsidP="00A85A7F">
      <w:pPr>
        <w:pStyle w:val="Heading2"/>
      </w:pPr>
      <w:r>
        <w:lastRenderedPageBreak/>
        <w:t>FW</w:t>
      </w:r>
    </w:p>
    <w:p w14:paraId="095CEF9D" w14:textId="77777777" w:rsidR="00A85A7F" w:rsidRPr="00CE11B7" w:rsidRDefault="00A85A7F" w:rsidP="00A85A7F">
      <w:pPr>
        <w:pStyle w:val="Heading4"/>
      </w:pPr>
      <w:r w:rsidRPr="00CE11B7">
        <w:t>The standard is maximizing life. Prefer it:</w:t>
      </w:r>
    </w:p>
    <w:p w14:paraId="4D61226B" w14:textId="77777777" w:rsidR="00A85A7F" w:rsidRDefault="00A85A7F" w:rsidP="00A85A7F">
      <w:pPr>
        <w:pStyle w:val="Heading4"/>
      </w:pPr>
      <w:r w:rsidRPr="00CE11B7">
        <w:t xml:space="preserve">[1] Actor </w:t>
      </w:r>
      <w:r>
        <w:t>spec</w:t>
      </w:r>
      <w:r w:rsidRPr="00CE11B7">
        <w:t xml:space="preserve">: util is the best for governments, which is the actor in the rez – multiple warrants: </w:t>
      </w:r>
    </w:p>
    <w:p w14:paraId="22723F2D" w14:textId="77777777" w:rsidR="00A85A7F" w:rsidRDefault="00A85A7F" w:rsidP="00A85A7F">
      <w:pPr>
        <w:pStyle w:val="Heading4"/>
      </w:pPr>
      <w:r w:rsidRPr="00CE11B7">
        <w:t>[a] Governments must aggregate since every policy benefits some and harms others, which also means side constraints freeze action.</w:t>
      </w:r>
    </w:p>
    <w:p w14:paraId="13EE6383" w14:textId="77777777" w:rsidR="00A85A7F" w:rsidRDefault="00A85A7F" w:rsidP="00A85A7F">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3B6C5AFA" w14:textId="77777777" w:rsidR="00A85A7F" w:rsidRPr="00402E94" w:rsidRDefault="00A85A7F" w:rsidP="00A85A7F">
      <w:pPr>
        <w:pStyle w:val="Heading4"/>
        <w:ind w:left="720"/>
      </w:pPr>
      <w:r>
        <w:t>[c] No act omission distinction – governments are responsible for everything in the public sphere and have yes/no bills so inaction is an implicit authorization of action.</w:t>
      </w:r>
    </w:p>
    <w:p w14:paraId="46EB001D" w14:textId="77777777" w:rsidR="00A85A7F" w:rsidRDefault="00A85A7F" w:rsidP="00A85A7F">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40702377" w14:textId="77777777" w:rsidR="00A85A7F" w:rsidRPr="0010606C" w:rsidRDefault="00A85A7F" w:rsidP="00A85A7F">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290D5849" w14:textId="77777777" w:rsidR="00A85A7F" w:rsidRPr="001A154F" w:rsidRDefault="00A85A7F" w:rsidP="00A85A7F">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000AA03" w14:textId="77777777" w:rsidR="00A85A7F" w:rsidRPr="00CE11B7" w:rsidRDefault="00A85A7F" w:rsidP="00A85A7F">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3486DF20" w14:textId="77777777" w:rsidR="00A85A7F" w:rsidRPr="00CE11B7" w:rsidRDefault="00A85A7F" w:rsidP="00A85A7F">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352AA4A5" w14:textId="77777777" w:rsidR="00A85A7F" w:rsidRPr="00CE11B7" w:rsidRDefault="00A85A7F" w:rsidP="00A85A7F">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FFB2349" w14:textId="77777777" w:rsidR="00A85A7F" w:rsidRPr="00941301" w:rsidRDefault="00A85A7F" w:rsidP="00A85A7F">
      <w:pPr>
        <w:pStyle w:val="Heading4"/>
      </w:pPr>
      <w:r w:rsidRPr="00941301">
        <w:t>[</w:t>
      </w:r>
      <w:r>
        <w:t>3</w:t>
      </w:r>
      <w:r w:rsidRPr="00941301">
        <w:t>] Extinction outweighs under any framework</w:t>
      </w:r>
    </w:p>
    <w:p w14:paraId="20857D17" w14:textId="77777777" w:rsidR="00A85A7F" w:rsidRPr="00941301" w:rsidRDefault="00A85A7F" w:rsidP="00A85A7F">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3C1C9F77" w14:textId="77777777" w:rsidR="00A85A7F" w:rsidRDefault="00A85A7F" w:rsidP="00A85A7F">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w:t>
      </w:r>
      <w:r w:rsidRPr="00941301">
        <w:rPr>
          <w:rStyle w:val="StyleUnderline"/>
          <w:rFonts w:cstheme="majorHAnsi"/>
        </w:rPr>
        <w:lastRenderedPageBreak/>
        <w:t>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311E7657" w14:textId="1DDFC931" w:rsidR="00A85A7F" w:rsidRDefault="00A85A7F" w:rsidP="00A85A7F">
      <w:pPr>
        <w:pStyle w:val="Heading2"/>
      </w:pPr>
      <w:r>
        <w:lastRenderedPageBreak/>
        <w:t>Underview</w:t>
      </w:r>
    </w:p>
    <w:p w14:paraId="2D36233C" w14:textId="75E34849" w:rsidR="00774EAE" w:rsidRDefault="00774EAE" w:rsidP="00774EA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2B590205" w14:textId="77777777" w:rsidR="00774EAE" w:rsidRPr="00774EAE" w:rsidRDefault="00774EAE" w:rsidP="00774EAE"/>
    <w:p w14:paraId="3E0C354A" w14:textId="6F6351C6" w:rsidR="00A85A7F" w:rsidRPr="00916BB1" w:rsidRDefault="00774EAE" w:rsidP="00A85A7F">
      <w:pPr>
        <w:pStyle w:val="Heading4"/>
        <w:spacing w:before="0" w:line="240" w:lineRule="auto"/>
      </w:pPr>
      <w:r>
        <w:t xml:space="preserve">2] </w:t>
      </w:r>
      <w:r w:rsidR="00A85A7F">
        <w:t xml:space="preserve">The alt </w:t>
      </w:r>
      <w:r w:rsidR="00A85A7F" w:rsidRPr="00916BB1">
        <w:rPr>
          <w:u w:val="single"/>
        </w:rPr>
        <w:t>cedes</w:t>
      </w:r>
      <w:r w:rsidR="00A85A7F">
        <w:t xml:space="preserve"> the celestial commons to the hands of </w:t>
      </w:r>
      <w:r w:rsidR="00A85A7F" w:rsidRPr="00916BB1">
        <w:rPr>
          <w:u w:val="single"/>
        </w:rPr>
        <w:t>global imperialism</w:t>
      </w:r>
      <w:r w:rsidR="00A85A7F">
        <w:t xml:space="preserve">. Only IR education can create </w:t>
      </w:r>
      <w:r w:rsidR="00A85A7F" w:rsidRPr="00916BB1">
        <w:rPr>
          <w:u w:val="single"/>
        </w:rPr>
        <w:t>momentum</w:t>
      </w:r>
      <w:r w:rsidR="00A85A7F">
        <w:t xml:space="preserve"> to demilitarize space.</w:t>
      </w:r>
    </w:p>
    <w:p w14:paraId="7565261B" w14:textId="77777777" w:rsidR="00A85A7F" w:rsidRDefault="00A85A7F" w:rsidP="00A85A7F">
      <w:r>
        <w:t xml:space="preserve">Raymond </w:t>
      </w:r>
      <w:r>
        <w:rPr>
          <w:rStyle w:val="Style13ptBold"/>
        </w:rPr>
        <w:t>Duvall 6</w:t>
      </w:r>
      <w:r>
        <w:t xml:space="preserve"> – Professor of Political Science @ Univ of Minnesota, Taking Sovereignty Out of This World: Space Weapons and Empire of the Future, October 2006, </w:t>
      </w:r>
      <w:hyperlink r:id="rId39" w:history="1">
        <w:r w:rsidRPr="008E3DAC">
          <w:rPr>
            <w:rStyle w:val="Hyperlink"/>
          </w:rPr>
          <w:t>https://www.files.ethz.ch/isn/111193/Taking%20Sovereignty%20Out%20of%20This%20World.pdf</w:t>
        </w:r>
      </w:hyperlink>
      <w:r>
        <w:t xml:space="preserve"> </w:t>
      </w:r>
    </w:p>
    <w:p w14:paraId="4473CBED" w14:textId="77777777" w:rsidR="00A85A7F" w:rsidRDefault="00A85A7F" w:rsidP="00A85A7F">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 xml:space="preserve">Notice how this description of space control discusses space in terms of a set of capital assets that should be </w:t>
      </w:r>
      <w:r w:rsidRPr="00916BB1">
        <w:rPr>
          <w:sz w:val="8"/>
          <w:szCs w:val="20"/>
        </w:rPr>
        <w:lastRenderedPageBreak/>
        <w:t>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 xml:space="preserve">most information about weapons in space is produced by defense </w:t>
      </w:r>
      <w:r>
        <w:rPr>
          <w:rStyle w:val="StyleUnderline"/>
          <w:szCs w:val="20"/>
        </w:rPr>
        <w:lastRenderedPageBreak/>
        <w:t>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40EFAC6" w14:textId="77777777" w:rsidR="00A85A7F" w:rsidRPr="007A3562" w:rsidRDefault="00A85A7F" w:rsidP="00A85A7F"/>
    <w:p w14:paraId="47C710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A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CD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D4B"/>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EA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A7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9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25CD0"/>
  <w14:defaultImageDpi w14:val="300"/>
  <w15:docId w15:val="{CB2199CB-1F00-0C4D-A999-2360B8E5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2090"/>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F20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F20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DF20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F2090"/>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A85A7F"/>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85A7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85A7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85A7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85A7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F20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09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DF2090"/>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DF209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DF209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F20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209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F209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F209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F209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F2090"/>
    <w:rPr>
      <w:color w:val="auto"/>
      <w:u w:val="none"/>
    </w:rPr>
  </w:style>
  <w:style w:type="paragraph" w:styleId="DocumentMap">
    <w:name w:val="Document Map"/>
    <w:basedOn w:val="Normal"/>
    <w:link w:val="DocumentMapChar"/>
    <w:uiPriority w:val="99"/>
    <w:unhideWhenUsed/>
    <w:rsid w:val="00DF20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F2090"/>
    <w:rPr>
      <w:rFonts w:ascii="Lucida Grande" w:hAnsi="Lucida Grande" w:cs="Lucida Grande"/>
    </w:rPr>
  </w:style>
  <w:style w:type="character" w:customStyle="1" w:styleId="Heading5Char">
    <w:name w:val="Heading 5 Char"/>
    <w:aliases w:val="Text Char"/>
    <w:basedOn w:val="DefaultParagraphFont"/>
    <w:link w:val="Heading5"/>
    <w:rsid w:val="00A85A7F"/>
    <w:rPr>
      <w:rFonts w:ascii="Cambria" w:eastAsia="Times New Roman" w:hAnsi="Cambria"/>
      <w:b/>
      <w:bCs/>
      <w:i/>
      <w:iCs/>
      <w:sz w:val="20"/>
      <w:lang w:bidi="en-US"/>
    </w:rPr>
  </w:style>
  <w:style w:type="character" w:customStyle="1" w:styleId="Heading6Char">
    <w:name w:val="Heading 6 Char"/>
    <w:basedOn w:val="DefaultParagraphFont"/>
    <w:link w:val="Heading6"/>
    <w:rsid w:val="00A85A7F"/>
    <w:rPr>
      <w:rFonts w:ascii="Cambria" w:eastAsia="Times New Roman" w:hAnsi="Cambria"/>
      <w:b/>
      <w:bCs/>
      <w:i/>
      <w:iCs/>
      <w:sz w:val="20"/>
      <w:lang w:bidi="en-US"/>
    </w:rPr>
  </w:style>
  <w:style w:type="character" w:customStyle="1" w:styleId="Heading7Char">
    <w:name w:val="Heading 7 Char"/>
    <w:basedOn w:val="DefaultParagraphFont"/>
    <w:link w:val="Heading7"/>
    <w:rsid w:val="00A85A7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85A7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85A7F"/>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A85A7F"/>
    <w:rPr>
      <w:color w:val="605E5C"/>
      <w:shd w:val="clear" w:color="auto" w:fill="E1DFDD"/>
    </w:rPr>
  </w:style>
  <w:style w:type="paragraph" w:styleId="ListParagraph">
    <w:name w:val="List Paragraph"/>
    <w:aliases w:val="6 font"/>
    <w:basedOn w:val="Normal"/>
    <w:uiPriority w:val="99"/>
    <w:unhideWhenUsed/>
    <w:qFormat/>
    <w:rsid w:val="00A85A7F"/>
    <w:pPr>
      <w:ind w:left="720"/>
      <w:contextualSpacing/>
    </w:pPr>
  </w:style>
  <w:style w:type="paragraph" w:customStyle="1" w:styleId="Emphasis1">
    <w:name w:val="Emphasis1"/>
    <w:basedOn w:val="Normal"/>
    <w:link w:val="Emphasis"/>
    <w:autoRedefine/>
    <w:uiPriority w:val="20"/>
    <w:qFormat/>
    <w:rsid w:val="00A85A7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85A7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85A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A85A7F"/>
    <w:rPr>
      <w:u w:val="single"/>
    </w:rPr>
  </w:style>
  <w:style w:type="paragraph" w:styleId="Title">
    <w:name w:val="Title"/>
    <w:aliases w:val="Cites and Cards,UNDERLINE,Bold Underlined,title,Block Heading,Read This"/>
    <w:basedOn w:val="Normal"/>
    <w:next w:val="Normal"/>
    <w:link w:val="TitleChar"/>
    <w:uiPriority w:val="6"/>
    <w:qFormat/>
    <w:rsid w:val="00A85A7F"/>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85A7F"/>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85A7F"/>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85A7F"/>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85A7F"/>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85A7F"/>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85A7F"/>
    <w:rPr>
      <w:rFonts w:ascii="Tahoma" w:hAnsi="Tahoma" w:cs="Tahoma"/>
      <w:szCs w:val="16"/>
    </w:rPr>
  </w:style>
  <w:style w:type="character" w:customStyle="1" w:styleId="BalloonTextChar">
    <w:name w:val="Balloon Text Char"/>
    <w:basedOn w:val="DefaultParagraphFont"/>
    <w:link w:val="BalloonText"/>
    <w:uiPriority w:val="99"/>
    <w:rsid w:val="00A85A7F"/>
    <w:rPr>
      <w:rFonts w:ascii="Tahoma" w:hAnsi="Tahoma" w:cs="Tahoma"/>
      <w:sz w:val="22"/>
      <w:szCs w:val="16"/>
    </w:rPr>
  </w:style>
  <w:style w:type="paragraph" w:styleId="Header">
    <w:name w:val="header"/>
    <w:basedOn w:val="Normal"/>
    <w:link w:val="HeaderChar"/>
    <w:uiPriority w:val="99"/>
    <w:unhideWhenUsed/>
    <w:qFormat/>
    <w:rsid w:val="00A85A7F"/>
    <w:pPr>
      <w:tabs>
        <w:tab w:val="center" w:pos="4680"/>
        <w:tab w:val="right" w:pos="9360"/>
      </w:tabs>
    </w:pPr>
  </w:style>
  <w:style w:type="character" w:customStyle="1" w:styleId="HeaderChar">
    <w:name w:val="Header Char"/>
    <w:basedOn w:val="DefaultParagraphFont"/>
    <w:link w:val="Header"/>
    <w:uiPriority w:val="99"/>
    <w:rsid w:val="00A85A7F"/>
    <w:rPr>
      <w:rFonts w:ascii="Calibri" w:hAnsi="Calibri"/>
      <w:sz w:val="22"/>
    </w:rPr>
  </w:style>
  <w:style w:type="paragraph" w:styleId="Footer">
    <w:name w:val="footer"/>
    <w:basedOn w:val="Normal"/>
    <w:link w:val="FooterChar"/>
    <w:uiPriority w:val="99"/>
    <w:unhideWhenUsed/>
    <w:rsid w:val="00A85A7F"/>
    <w:pPr>
      <w:tabs>
        <w:tab w:val="center" w:pos="4680"/>
        <w:tab w:val="right" w:pos="9360"/>
      </w:tabs>
    </w:pPr>
  </w:style>
  <w:style w:type="character" w:customStyle="1" w:styleId="FooterChar">
    <w:name w:val="Footer Char"/>
    <w:basedOn w:val="DefaultParagraphFont"/>
    <w:link w:val="Footer"/>
    <w:uiPriority w:val="99"/>
    <w:rsid w:val="00A85A7F"/>
    <w:rPr>
      <w:rFonts w:ascii="Calibri" w:hAnsi="Calibri"/>
      <w:sz w:val="22"/>
    </w:rPr>
  </w:style>
  <w:style w:type="character" w:customStyle="1" w:styleId="m4841727538114946087gmail-styleunderline">
    <w:name w:val="m_4841727538114946087gmail-styleunderline"/>
    <w:basedOn w:val="DefaultParagraphFont"/>
    <w:rsid w:val="00A85A7F"/>
  </w:style>
  <w:style w:type="paragraph" w:customStyle="1" w:styleId="Analytic">
    <w:name w:val="Analytic"/>
    <w:basedOn w:val="Normal"/>
    <w:link w:val="AnalyticChar"/>
    <w:autoRedefine/>
    <w:rsid w:val="00A85A7F"/>
    <w:rPr>
      <w:b/>
      <w:sz w:val="24"/>
    </w:rPr>
  </w:style>
  <w:style w:type="paragraph" w:customStyle="1" w:styleId="BreakTag">
    <w:name w:val="Break Tag"/>
    <w:basedOn w:val="Normal"/>
    <w:autoRedefine/>
    <w:uiPriority w:val="4"/>
    <w:qFormat/>
    <w:rsid w:val="00A85A7F"/>
    <w:pPr>
      <w:spacing w:before="240"/>
    </w:pPr>
    <w:rPr>
      <w:b/>
      <w:sz w:val="26"/>
    </w:rPr>
  </w:style>
  <w:style w:type="paragraph" w:customStyle="1" w:styleId="BreakBlock">
    <w:name w:val="Break Block"/>
    <w:basedOn w:val="Normal"/>
    <w:link w:val="BreakBlockChar"/>
    <w:autoRedefine/>
    <w:qFormat/>
    <w:rsid w:val="00A85A7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85A7F"/>
    <w:rPr>
      <w:rFonts w:ascii="Arial Bold" w:hAnsi="Arial Bold"/>
      <w:b/>
      <w:caps/>
      <w:sz w:val="32"/>
      <w:u w:val="single"/>
    </w:rPr>
  </w:style>
  <w:style w:type="character" w:customStyle="1" w:styleId="Mention1">
    <w:name w:val="Mention1"/>
    <w:basedOn w:val="DefaultParagraphFont"/>
    <w:uiPriority w:val="99"/>
    <w:semiHidden/>
    <w:unhideWhenUsed/>
    <w:rsid w:val="00A85A7F"/>
    <w:rPr>
      <w:color w:val="2B579A"/>
      <w:shd w:val="clear" w:color="auto" w:fill="E6E6E6"/>
    </w:rPr>
  </w:style>
  <w:style w:type="character" w:customStyle="1" w:styleId="UnresolvedMention1">
    <w:name w:val="Unresolved Mention1"/>
    <w:basedOn w:val="DefaultParagraphFont"/>
    <w:uiPriority w:val="99"/>
    <w:unhideWhenUsed/>
    <w:rsid w:val="00A85A7F"/>
    <w:rPr>
      <w:color w:val="808080"/>
      <w:shd w:val="clear" w:color="auto" w:fill="E6E6E6"/>
    </w:rPr>
  </w:style>
  <w:style w:type="paragraph" w:customStyle="1" w:styleId="evidencetext">
    <w:name w:val="evidence text"/>
    <w:basedOn w:val="Normal"/>
    <w:link w:val="evidencetextChar1"/>
    <w:qFormat/>
    <w:rsid w:val="00A85A7F"/>
    <w:pPr>
      <w:ind w:left="432" w:right="432"/>
    </w:pPr>
    <w:rPr>
      <w:color w:val="000000"/>
      <w:lang w:val="x-none" w:eastAsia="x-none"/>
    </w:rPr>
  </w:style>
  <w:style w:type="character" w:customStyle="1" w:styleId="evidencetextChar1">
    <w:name w:val="evidence text Char1"/>
    <w:link w:val="evidencetext"/>
    <w:rsid w:val="00A85A7F"/>
    <w:rPr>
      <w:rFonts w:ascii="Calibri" w:hAnsi="Calibri"/>
      <w:color w:val="000000"/>
      <w:sz w:val="22"/>
      <w:lang w:val="x-none" w:eastAsia="x-none"/>
    </w:rPr>
  </w:style>
  <w:style w:type="character" w:customStyle="1" w:styleId="Author-Date">
    <w:name w:val="Author-Date"/>
    <w:qFormat/>
    <w:rsid w:val="00A85A7F"/>
    <w:rPr>
      <w:b/>
      <w:sz w:val="24"/>
    </w:rPr>
  </w:style>
  <w:style w:type="paragraph" w:customStyle="1" w:styleId="Nothing">
    <w:name w:val="Nothing"/>
    <w:link w:val="NothingChar"/>
    <w:qFormat/>
    <w:rsid w:val="00A85A7F"/>
    <w:pPr>
      <w:jc w:val="both"/>
    </w:pPr>
    <w:rPr>
      <w:rFonts w:ascii="Times New Roman" w:eastAsia="Times New Roman" w:hAnsi="Times New Roman" w:cs="Times New Roman"/>
      <w:sz w:val="20"/>
    </w:rPr>
  </w:style>
  <w:style w:type="paragraph" w:customStyle="1" w:styleId="Style4">
    <w:name w:val="Style4"/>
    <w:basedOn w:val="Normal"/>
    <w:link w:val="Style4Char"/>
    <w:qFormat/>
    <w:rsid w:val="00A85A7F"/>
    <w:rPr>
      <w:rFonts w:eastAsia="Times New Roman"/>
      <w:u w:val="single"/>
    </w:rPr>
  </w:style>
  <w:style w:type="character" w:customStyle="1" w:styleId="Style4Char">
    <w:name w:val="Style4 Char"/>
    <w:link w:val="Style4"/>
    <w:rsid w:val="00A85A7F"/>
    <w:rPr>
      <w:rFonts w:ascii="Calibri" w:eastAsia="Times New Roman" w:hAnsi="Calibri"/>
      <w:sz w:val="22"/>
      <w:u w:val="single"/>
    </w:rPr>
  </w:style>
  <w:style w:type="character" w:customStyle="1" w:styleId="cardChar">
    <w:name w:val="card Char"/>
    <w:aliases w:val="Bold Cite Char Char,Speed Cite Char"/>
    <w:basedOn w:val="DefaultParagraphFont"/>
    <w:rsid w:val="00A85A7F"/>
    <w:rPr>
      <w:rFonts w:ascii="Calibri" w:hAnsi="Calibri" w:cs="Calibri"/>
      <w:u w:val="single"/>
    </w:rPr>
  </w:style>
  <w:style w:type="character" w:customStyle="1" w:styleId="term">
    <w:name w:val="term"/>
    <w:basedOn w:val="DefaultParagraphFont"/>
    <w:rsid w:val="00A85A7F"/>
  </w:style>
  <w:style w:type="character" w:customStyle="1" w:styleId="Style1Char">
    <w:name w:val="Style1 Char"/>
    <w:rsid w:val="00A85A7F"/>
    <w:rPr>
      <w:rFonts w:ascii="Times New Roman" w:eastAsia="SimSun" w:hAnsi="Times New Roman" w:cs="Times New Roman"/>
      <w:sz w:val="20"/>
      <w:szCs w:val="24"/>
      <w:u w:val="single"/>
      <w:lang w:eastAsia="zh-CN"/>
    </w:rPr>
  </w:style>
  <w:style w:type="character" w:customStyle="1" w:styleId="Styleunderline11pt">
    <w:name w:val="Style underline + 11 pt"/>
    <w:rsid w:val="00A85A7F"/>
    <w:rPr>
      <w:rFonts w:ascii="Times New Roman" w:hAnsi="Times New Roman"/>
      <w:sz w:val="20"/>
      <w:u w:val="single"/>
    </w:rPr>
  </w:style>
  <w:style w:type="paragraph" w:customStyle="1" w:styleId="Stylecard11pt">
    <w:name w:val="Style card + 11 pt"/>
    <w:basedOn w:val="Normal"/>
    <w:link w:val="Stylecard11ptChar"/>
    <w:qFormat/>
    <w:rsid w:val="00A85A7F"/>
    <w:pPr>
      <w:ind w:left="288" w:right="288"/>
    </w:pPr>
    <w:rPr>
      <w:rFonts w:eastAsia="SimSun"/>
      <w:lang w:eastAsia="zh-CN"/>
    </w:rPr>
  </w:style>
  <w:style w:type="character" w:customStyle="1" w:styleId="Stylecard11ptChar">
    <w:name w:val="Style card + 11 pt Char"/>
    <w:link w:val="Stylecard11pt"/>
    <w:rsid w:val="00A85A7F"/>
    <w:rPr>
      <w:rFonts w:ascii="Calibri" w:eastAsia="SimSun" w:hAnsi="Calibri"/>
      <w:sz w:val="22"/>
      <w:lang w:eastAsia="zh-CN"/>
    </w:rPr>
  </w:style>
  <w:style w:type="paragraph" w:customStyle="1" w:styleId="Minimize">
    <w:name w:val="Minimize"/>
    <w:basedOn w:val="Normal"/>
    <w:next w:val="Normal"/>
    <w:link w:val="MinimizeChar"/>
    <w:qFormat/>
    <w:rsid w:val="00A85A7F"/>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85A7F"/>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A85A7F"/>
    <w:rPr>
      <w:rFonts w:ascii="Arial" w:eastAsiaTheme="minorHAnsi" w:hAnsi="Arial" w:cs="Arial"/>
      <w:sz w:val="22"/>
      <w:szCs w:val="22"/>
      <w:u w:val="single"/>
    </w:rPr>
  </w:style>
  <w:style w:type="paragraph" w:customStyle="1" w:styleId="cardtext">
    <w:name w:val="card text"/>
    <w:basedOn w:val="Normal"/>
    <w:link w:val="cardtextChar"/>
    <w:qFormat/>
    <w:rsid w:val="00A85A7F"/>
    <w:pPr>
      <w:ind w:left="288" w:right="288"/>
    </w:pPr>
  </w:style>
  <w:style w:type="character" w:customStyle="1" w:styleId="cardtextChar">
    <w:name w:val="card text Char"/>
    <w:basedOn w:val="DefaultParagraphFont"/>
    <w:link w:val="cardtext"/>
    <w:rsid w:val="00A85A7F"/>
    <w:rPr>
      <w:rFonts w:ascii="Calibri" w:hAnsi="Calibri"/>
      <w:sz w:val="22"/>
    </w:rPr>
  </w:style>
  <w:style w:type="character" w:customStyle="1" w:styleId="byline">
    <w:name w:val="byline"/>
    <w:basedOn w:val="DefaultParagraphFont"/>
    <w:rsid w:val="00A85A7F"/>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85A7F"/>
    <w:rPr>
      <w:rFonts w:ascii="Arial" w:hAnsi="Arial"/>
      <w:b/>
      <w:sz w:val="24"/>
      <w:szCs w:val="22"/>
      <w:u w:val="single"/>
    </w:rPr>
  </w:style>
  <w:style w:type="paragraph" w:customStyle="1" w:styleId="StyleStyle411pt">
    <w:name w:val="Style Style4 + 11 pt"/>
    <w:basedOn w:val="Normal"/>
    <w:link w:val="StyleStyle411ptChar"/>
    <w:qFormat/>
    <w:rsid w:val="00A85A7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85A7F"/>
    <w:rPr>
      <w:rFonts w:ascii="Calibri" w:eastAsia="Times New Roman" w:hAnsi="Calibri"/>
      <w:sz w:val="22"/>
      <w:u w:val="single"/>
    </w:rPr>
  </w:style>
  <w:style w:type="character" w:customStyle="1" w:styleId="Style11ptUnderline">
    <w:name w:val="Style 11 pt Underline"/>
    <w:rsid w:val="00A85A7F"/>
    <w:rPr>
      <w:sz w:val="20"/>
      <w:u w:val="single"/>
    </w:rPr>
  </w:style>
  <w:style w:type="character" w:customStyle="1" w:styleId="Style11ptBoldUnderline">
    <w:name w:val="Style 11 pt Bold Underline"/>
    <w:rsid w:val="00A85A7F"/>
    <w:rPr>
      <w:b/>
      <w:bCs/>
      <w:sz w:val="20"/>
      <w:u w:val="single"/>
    </w:rPr>
  </w:style>
  <w:style w:type="character" w:customStyle="1" w:styleId="Style11pt">
    <w:name w:val="Style 11 pt"/>
    <w:rsid w:val="00A85A7F"/>
    <w:rPr>
      <w:sz w:val="20"/>
    </w:rPr>
  </w:style>
  <w:style w:type="paragraph" w:customStyle="1" w:styleId="StyleStyle411ptBold">
    <w:name w:val="Style Style4 + 11 pt Bold"/>
    <w:basedOn w:val="Normal"/>
    <w:link w:val="StyleStyle411ptBoldChar"/>
    <w:qFormat/>
    <w:rsid w:val="00A85A7F"/>
    <w:rPr>
      <w:rFonts w:eastAsia="Times New Roman"/>
      <w:b/>
      <w:bCs/>
      <w:u w:val="single"/>
    </w:rPr>
  </w:style>
  <w:style w:type="character" w:customStyle="1" w:styleId="StyleStyle411ptBoldChar">
    <w:name w:val="Style Style4 + 11 pt Bold Char"/>
    <w:basedOn w:val="DefaultParagraphFont"/>
    <w:link w:val="StyleStyle411ptBold"/>
    <w:rsid w:val="00A85A7F"/>
    <w:rPr>
      <w:rFonts w:ascii="Calibri" w:eastAsia="Times New Roman" w:hAnsi="Calibri"/>
      <w:b/>
      <w:bCs/>
      <w:sz w:val="22"/>
      <w:u w:val="single"/>
    </w:rPr>
  </w:style>
  <w:style w:type="paragraph" w:customStyle="1" w:styleId="BlockTitle">
    <w:name w:val="Block Title"/>
    <w:basedOn w:val="Normal"/>
    <w:next w:val="Normal"/>
    <w:qFormat/>
    <w:rsid w:val="00A85A7F"/>
    <w:pPr>
      <w:spacing w:after="120"/>
      <w:jc w:val="center"/>
      <w:outlineLvl w:val="0"/>
    </w:pPr>
    <w:rPr>
      <w:rFonts w:eastAsia="Times New Roman"/>
      <w:b/>
      <w:sz w:val="32"/>
      <w:szCs w:val="20"/>
      <w:u w:val="single"/>
    </w:rPr>
  </w:style>
  <w:style w:type="character" w:customStyle="1" w:styleId="Emphasis2">
    <w:name w:val="Emphasis2"/>
    <w:basedOn w:val="DefaultParagraphFont"/>
    <w:rsid w:val="00A85A7F"/>
    <w:rPr>
      <w:rFonts w:ascii="Franklin Gothic Heavy" w:hAnsi="Franklin Gothic Heavy"/>
      <w:iCs/>
      <w:u w:val="single"/>
    </w:rPr>
  </w:style>
  <w:style w:type="paragraph" w:customStyle="1" w:styleId="Cards">
    <w:name w:val="Cards"/>
    <w:basedOn w:val="Normal"/>
    <w:link w:val="CardsChar1"/>
    <w:qFormat/>
    <w:rsid w:val="00A85A7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85A7F"/>
    <w:rPr>
      <w:rFonts w:ascii="Times New Roman" w:eastAsia="Times New Roman" w:hAnsi="Times New Roman" w:cs="Times New Roman"/>
      <w:sz w:val="20"/>
      <w:szCs w:val="24"/>
    </w:rPr>
  </w:style>
  <w:style w:type="character" w:customStyle="1" w:styleId="pmterms1">
    <w:name w:val="pmterms1"/>
    <w:basedOn w:val="DefaultParagraphFont"/>
    <w:rsid w:val="00A85A7F"/>
  </w:style>
  <w:style w:type="character" w:customStyle="1" w:styleId="hilite1">
    <w:name w:val="hilite1"/>
    <w:basedOn w:val="DefaultParagraphFont"/>
    <w:rsid w:val="00A85A7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85A7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85A7F"/>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A85A7F"/>
    <w:rPr>
      <w:rFonts w:eastAsia="Times New Roman"/>
      <w:b/>
      <w:szCs w:val="20"/>
    </w:rPr>
  </w:style>
  <w:style w:type="character" w:customStyle="1" w:styleId="NormaltagChar">
    <w:name w:val="Normal tag Char"/>
    <w:basedOn w:val="DefaultParagraphFont"/>
    <w:link w:val="Normaltag"/>
    <w:uiPriority w:val="99"/>
    <w:locked/>
    <w:rsid w:val="00A85A7F"/>
    <w:rPr>
      <w:rFonts w:ascii="Calibri" w:eastAsia="Times New Roman" w:hAnsi="Calibri"/>
      <w:b/>
      <w:sz w:val="22"/>
      <w:szCs w:val="20"/>
    </w:rPr>
  </w:style>
  <w:style w:type="character" w:customStyle="1" w:styleId="DebateUnderline">
    <w:name w:val="Debate Underline"/>
    <w:qFormat/>
    <w:rsid w:val="00A85A7F"/>
    <w:rPr>
      <w:rFonts w:ascii="Times New Roman" w:hAnsi="Times New Roman"/>
      <w:sz w:val="20"/>
      <w:szCs w:val="24"/>
      <w:u w:val="thick"/>
    </w:rPr>
  </w:style>
  <w:style w:type="character" w:customStyle="1" w:styleId="blue">
    <w:name w:val="blue"/>
    <w:basedOn w:val="DefaultParagraphFont"/>
    <w:rsid w:val="00A85A7F"/>
    <w:rPr>
      <w:rFonts w:cs="Times New Roman"/>
    </w:rPr>
  </w:style>
  <w:style w:type="paragraph" w:customStyle="1" w:styleId="cites">
    <w:name w:val="cites"/>
    <w:link w:val="Heading1Char3"/>
    <w:autoRedefine/>
    <w:qFormat/>
    <w:rsid w:val="00A85A7F"/>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A85A7F"/>
    <w:rPr>
      <w:rFonts w:ascii="Times New Roman" w:eastAsia="Malgun Gothic" w:hAnsi="Times New Roman" w:cs="Times New Roman"/>
      <w:b/>
      <w:u w:val="single"/>
    </w:rPr>
  </w:style>
  <w:style w:type="paragraph" w:customStyle="1" w:styleId="tiny">
    <w:name w:val="tiny"/>
    <w:next w:val="Normal"/>
    <w:link w:val="tinyChar"/>
    <w:autoRedefine/>
    <w:qFormat/>
    <w:rsid w:val="00A85A7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85A7F"/>
    <w:rPr>
      <w:rFonts w:ascii="Times New Roman" w:eastAsia="Malgun Gothic" w:hAnsi="Times New Roman" w:cs="Times New Roman"/>
      <w:sz w:val="12"/>
    </w:rPr>
  </w:style>
  <w:style w:type="character" w:customStyle="1" w:styleId="CitesChar2">
    <w:name w:val="Cites Char2"/>
    <w:link w:val="Cites0"/>
    <w:rsid w:val="00A85A7F"/>
    <w:rPr>
      <w:rFonts w:eastAsia="Times New Roman" w:cs="Times New Roman"/>
      <w:b/>
      <w:bCs/>
      <w:sz w:val="20"/>
      <w:szCs w:val="20"/>
    </w:rPr>
  </w:style>
  <w:style w:type="paragraph" w:customStyle="1" w:styleId="BlockTitle2">
    <w:name w:val="Block Title2"/>
    <w:basedOn w:val="Normal"/>
    <w:next w:val="Normal"/>
    <w:qFormat/>
    <w:rsid w:val="00A85A7F"/>
    <w:pPr>
      <w:spacing w:after="240"/>
      <w:jc w:val="center"/>
    </w:pPr>
    <w:rPr>
      <w:rFonts w:eastAsia="Times New Roman"/>
      <w:b/>
      <w:sz w:val="32"/>
      <w:u w:val="single"/>
      <w:lang w:bidi="en-US"/>
    </w:rPr>
  </w:style>
  <w:style w:type="paragraph" w:styleId="TOC1">
    <w:name w:val="toc 1"/>
    <w:basedOn w:val="Normal"/>
    <w:next w:val="Normal"/>
    <w:autoRedefine/>
    <w:uiPriority w:val="39"/>
    <w:rsid w:val="00A85A7F"/>
    <w:pPr>
      <w:spacing w:before="120" w:after="120"/>
    </w:pPr>
    <w:rPr>
      <w:rFonts w:eastAsia="Times New Roman"/>
      <w:b/>
      <w:u w:val="single"/>
      <w:lang w:bidi="en-US"/>
    </w:rPr>
  </w:style>
  <w:style w:type="paragraph" w:styleId="TOC9">
    <w:name w:val="toc 9"/>
    <w:basedOn w:val="Normal"/>
    <w:next w:val="Normal"/>
    <w:autoRedefine/>
    <w:rsid w:val="00A85A7F"/>
    <w:pPr>
      <w:ind w:left="1600"/>
    </w:pPr>
    <w:rPr>
      <w:rFonts w:eastAsia="Times New Roman"/>
      <w:sz w:val="20"/>
      <w:lang w:bidi="en-US"/>
    </w:rPr>
  </w:style>
  <w:style w:type="paragraph" w:customStyle="1" w:styleId="TxBrp1">
    <w:name w:val="TxBr_p1"/>
    <w:basedOn w:val="Normal"/>
    <w:qFormat/>
    <w:rsid w:val="00A85A7F"/>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85A7F"/>
    <w:pPr>
      <w:spacing w:before="100" w:beforeAutospacing="1" w:after="100" w:afterAutospacing="1"/>
    </w:pPr>
    <w:rPr>
      <w:rFonts w:eastAsia="Times New Roman"/>
      <w:lang w:bidi="en-US"/>
    </w:rPr>
  </w:style>
  <w:style w:type="paragraph" w:customStyle="1" w:styleId="fullstory">
    <w:name w:val="fullstory"/>
    <w:basedOn w:val="Normal"/>
    <w:qFormat/>
    <w:rsid w:val="00A85A7F"/>
    <w:pPr>
      <w:spacing w:before="100" w:beforeAutospacing="1" w:after="100" w:afterAutospacing="1"/>
    </w:pPr>
    <w:rPr>
      <w:rFonts w:eastAsia="Times New Roman"/>
      <w:lang w:bidi="en-US"/>
    </w:rPr>
  </w:style>
  <w:style w:type="character" w:customStyle="1" w:styleId="standardcontent">
    <w:name w:val="standardcontent"/>
    <w:basedOn w:val="DefaultParagraphFont"/>
    <w:rsid w:val="00A85A7F"/>
  </w:style>
  <w:style w:type="paragraph" w:customStyle="1" w:styleId="hat">
    <w:name w:val="hat"/>
    <w:basedOn w:val="Normal"/>
    <w:next w:val="Normal"/>
    <w:link w:val="hatChar"/>
    <w:qFormat/>
    <w:rsid w:val="00A85A7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85A7F"/>
  </w:style>
  <w:style w:type="paragraph" w:customStyle="1" w:styleId="HotRouteChar">
    <w:name w:val="Hot Route! Char"/>
    <w:basedOn w:val="Normal"/>
    <w:qFormat/>
    <w:rsid w:val="00A85A7F"/>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85A7F"/>
    <w:rPr>
      <w:rFonts w:cs="Times New Roman"/>
      <w:b/>
      <w:bCs/>
    </w:rPr>
  </w:style>
  <w:style w:type="paragraph" w:customStyle="1" w:styleId="Default">
    <w:name w:val="Default"/>
    <w:qFormat/>
    <w:rsid w:val="00A85A7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85A7F"/>
    <w:rPr>
      <w:rFonts w:ascii="Cambria" w:hAnsi="Cambria" w:cs="Times New Roman"/>
      <w:b/>
      <w:bCs/>
      <w:sz w:val="26"/>
      <w:szCs w:val="26"/>
    </w:rPr>
  </w:style>
  <w:style w:type="character" w:customStyle="1" w:styleId="UnderliningChar">
    <w:name w:val="Underlining Char"/>
    <w:basedOn w:val="DefaultParagraphFont"/>
    <w:link w:val="Underlining"/>
    <w:rsid w:val="00A85A7F"/>
    <w:rPr>
      <w:rFonts w:ascii="Arial Narrow" w:hAnsi="Arial Narrow" w:cs="Times New Roman"/>
      <w:u w:val="single"/>
    </w:rPr>
  </w:style>
  <w:style w:type="character" w:customStyle="1" w:styleId="CardCharChar1">
    <w:name w:val="Card Char Char1"/>
    <w:basedOn w:val="DefaultParagraphFont"/>
    <w:rsid w:val="00A85A7F"/>
    <w:rPr>
      <w:rFonts w:cs="Times New Roman"/>
      <w:b/>
      <w:bCs/>
      <w:sz w:val="28"/>
      <w:szCs w:val="28"/>
    </w:rPr>
  </w:style>
  <w:style w:type="paragraph" w:customStyle="1" w:styleId="Cites0">
    <w:name w:val="Cites"/>
    <w:basedOn w:val="Normal"/>
    <w:link w:val="CitesChar2"/>
    <w:qFormat/>
    <w:rsid w:val="00A85A7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85A7F"/>
    <w:rPr>
      <w:rFonts w:ascii="Times New Roman" w:eastAsia="Calibri" w:hAnsi="Times New Roman" w:cs="Times New Roman"/>
      <w:sz w:val="24"/>
      <w:szCs w:val="24"/>
    </w:rPr>
  </w:style>
  <w:style w:type="character" w:customStyle="1" w:styleId="apple-converted-space">
    <w:name w:val="apple-converted-space"/>
    <w:basedOn w:val="DefaultParagraphFont"/>
    <w:rsid w:val="00A85A7F"/>
  </w:style>
  <w:style w:type="character" w:customStyle="1" w:styleId="hit">
    <w:name w:val="hit"/>
    <w:basedOn w:val="DefaultParagraphFont"/>
    <w:rsid w:val="00A85A7F"/>
    <w:rPr>
      <w:rFonts w:cs="Times New Roman"/>
    </w:rPr>
  </w:style>
  <w:style w:type="paragraph" w:customStyle="1" w:styleId="SmallFont">
    <w:name w:val="Small Font"/>
    <w:basedOn w:val="Normal"/>
    <w:link w:val="SmallFontChar"/>
    <w:qFormat/>
    <w:rsid w:val="00A85A7F"/>
    <w:pPr>
      <w:spacing w:after="200"/>
      <w:jc w:val="both"/>
    </w:pPr>
    <w:rPr>
      <w:rFonts w:eastAsia="Calibri"/>
      <w:szCs w:val="18"/>
    </w:rPr>
  </w:style>
  <w:style w:type="character" w:customStyle="1" w:styleId="SmallFontChar">
    <w:name w:val="Small Font Char"/>
    <w:basedOn w:val="DefaultParagraphFont"/>
    <w:link w:val="SmallFont"/>
    <w:locked/>
    <w:rsid w:val="00A85A7F"/>
    <w:rPr>
      <w:rFonts w:ascii="Calibri" w:eastAsia="Calibri" w:hAnsi="Calibri"/>
      <w:sz w:val="22"/>
      <w:szCs w:val="18"/>
    </w:rPr>
  </w:style>
  <w:style w:type="character" w:customStyle="1" w:styleId="CircleChar1">
    <w:name w:val="Circle Char1"/>
    <w:basedOn w:val="DefaultParagraphFont"/>
    <w:rsid w:val="00A85A7F"/>
    <w:rPr>
      <w:rFonts w:cs="Times New Roman"/>
      <w:b/>
      <w:i/>
      <w:sz w:val="18"/>
      <w:szCs w:val="18"/>
      <w:u w:val="single"/>
      <w:lang w:val="en-US" w:eastAsia="en-US" w:bidi="ar-SA"/>
    </w:rPr>
  </w:style>
  <w:style w:type="paragraph" w:styleId="BodyText">
    <w:name w:val="Body Text"/>
    <w:basedOn w:val="Normal"/>
    <w:link w:val="BodyTextChar"/>
    <w:uiPriority w:val="99"/>
    <w:unhideWhenUsed/>
    <w:rsid w:val="00A85A7F"/>
    <w:pPr>
      <w:spacing w:after="120"/>
    </w:pPr>
  </w:style>
  <w:style w:type="character" w:customStyle="1" w:styleId="BodyTextChar">
    <w:name w:val="Body Text Char"/>
    <w:basedOn w:val="DefaultParagraphFont"/>
    <w:link w:val="BodyText"/>
    <w:uiPriority w:val="99"/>
    <w:rsid w:val="00A85A7F"/>
    <w:rPr>
      <w:rFonts w:ascii="Calibri" w:hAnsi="Calibri"/>
      <w:sz w:val="22"/>
    </w:rPr>
  </w:style>
  <w:style w:type="character" w:customStyle="1" w:styleId="verdana">
    <w:name w:val="verdana"/>
    <w:basedOn w:val="DefaultParagraphFont"/>
    <w:rsid w:val="00A85A7F"/>
  </w:style>
  <w:style w:type="character" w:customStyle="1" w:styleId="CardsChar1">
    <w:name w:val="Cards Char1"/>
    <w:link w:val="Cards"/>
    <w:rsid w:val="00A85A7F"/>
    <w:rPr>
      <w:rFonts w:ascii="Calibri" w:eastAsia="Times New Roman" w:hAnsi="Calibri" w:cs="Times New Roman"/>
      <w:sz w:val="20"/>
      <w:szCs w:val="20"/>
    </w:rPr>
  </w:style>
  <w:style w:type="paragraph" w:customStyle="1" w:styleId="BlockHeadings">
    <w:name w:val="Block Headings"/>
    <w:basedOn w:val="Normal"/>
    <w:link w:val="BlockHeadingsChar"/>
    <w:qFormat/>
    <w:rsid w:val="00A85A7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85A7F"/>
    <w:rPr>
      <w:rFonts w:ascii="Calibri" w:eastAsia="Times New Roman" w:hAnsi="Calibri" w:cs="Times New Roman"/>
      <w:b/>
      <w:sz w:val="20"/>
      <w:szCs w:val="20"/>
    </w:rPr>
  </w:style>
  <w:style w:type="paragraph" w:customStyle="1" w:styleId="loose">
    <w:name w:val="loose"/>
    <w:basedOn w:val="Normal"/>
    <w:qFormat/>
    <w:rsid w:val="00A85A7F"/>
    <w:pPr>
      <w:spacing w:before="210"/>
    </w:pPr>
    <w:rPr>
      <w:rFonts w:eastAsia="Times New Roman"/>
      <w:lang w:eastAsia="zh-CN" w:bidi="he-IL"/>
    </w:rPr>
  </w:style>
  <w:style w:type="character" w:customStyle="1" w:styleId="hit1">
    <w:name w:val="hit1"/>
    <w:basedOn w:val="DefaultParagraphFont"/>
    <w:rsid w:val="00A85A7F"/>
    <w:rPr>
      <w:b/>
      <w:bCs/>
      <w:color w:val="CC0033"/>
    </w:rPr>
  </w:style>
  <w:style w:type="character" w:customStyle="1" w:styleId="upper">
    <w:name w:val="upper"/>
    <w:basedOn w:val="DefaultParagraphFont"/>
    <w:rsid w:val="00A85A7F"/>
  </w:style>
  <w:style w:type="character" w:customStyle="1" w:styleId="Author">
    <w:name w:val="Author"/>
    <w:aliases w:val="Style Date"/>
    <w:basedOn w:val="DefaultParagraphFont"/>
    <w:qFormat/>
    <w:rsid w:val="00A85A7F"/>
    <w:rPr>
      <w:b/>
      <w:sz w:val="24"/>
    </w:rPr>
  </w:style>
  <w:style w:type="character" w:customStyle="1" w:styleId="SmallFont7pt">
    <w:name w:val="Small Font (7 pt)"/>
    <w:basedOn w:val="DefaultParagraphFont"/>
    <w:rsid w:val="00A85A7F"/>
    <w:rPr>
      <w:sz w:val="14"/>
    </w:rPr>
  </w:style>
  <w:style w:type="paragraph" w:customStyle="1" w:styleId="UnderlinedText">
    <w:name w:val="Underlined Text"/>
    <w:basedOn w:val="Normal"/>
    <w:qFormat/>
    <w:rsid w:val="00A85A7F"/>
    <w:rPr>
      <w:rFonts w:eastAsia="Times New Roman"/>
      <w:b/>
      <w:szCs w:val="20"/>
    </w:rPr>
  </w:style>
  <w:style w:type="character" w:customStyle="1" w:styleId="SmallText-New">
    <w:name w:val="Small Text - New"/>
    <w:basedOn w:val="DefaultParagraphFont"/>
    <w:rsid w:val="00A85A7F"/>
    <w:rPr>
      <w:rFonts w:ascii="Arial Narrow" w:hAnsi="Arial Narrow"/>
      <w:sz w:val="14"/>
    </w:rPr>
  </w:style>
  <w:style w:type="paragraph" w:customStyle="1" w:styleId="Smalltext">
    <w:name w:val="Small text"/>
    <w:aliases w:val="Quote1,Quote11"/>
    <w:basedOn w:val="Normal"/>
    <w:link w:val="SmalltextChar"/>
    <w:qFormat/>
    <w:rsid w:val="00A85A7F"/>
    <w:rPr>
      <w:rFonts w:ascii="Arial Narrow" w:eastAsia="Times New Roman" w:hAnsi="Arial Narrow"/>
    </w:rPr>
  </w:style>
  <w:style w:type="character" w:customStyle="1" w:styleId="Underlined-New">
    <w:name w:val="Underlined - New"/>
    <w:basedOn w:val="DefaultParagraphFont"/>
    <w:rsid w:val="00A85A7F"/>
    <w:rPr>
      <w:rFonts w:ascii="Arial Narrow" w:hAnsi="Arial Narrow"/>
      <w:sz w:val="16"/>
      <w:u w:val="single"/>
    </w:rPr>
  </w:style>
  <w:style w:type="paragraph" w:styleId="TOC2">
    <w:name w:val="toc 2"/>
    <w:basedOn w:val="Normal"/>
    <w:next w:val="Normal"/>
    <w:autoRedefine/>
    <w:uiPriority w:val="39"/>
    <w:rsid w:val="00A85A7F"/>
    <w:pPr>
      <w:ind w:left="200"/>
    </w:pPr>
    <w:rPr>
      <w:rFonts w:eastAsia="Times New Roman"/>
      <w:sz w:val="20"/>
      <w:lang w:bidi="en-US"/>
    </w:rPr>
  </w:style>
  <w:style w:type="paragraph" w:styleId="Caption">
    <w:name w:val="caption"/>
    <w:basedOn w:val="Normal"/>
    <w:next w:val="Normal"/>
    <w:qFormat/>
    <w:rsid w:val="00A85A7F"/>
    <w:rPr>
      <w:rFonts w:eastAsia="Times New Roman"/>
      <w:b/>
      <w:bCs/>
      <w:sz w:val="18"/>
      <w:szCs w:val="18"/>
      <w:lang w:bidi="en-US"/>
    </w:rPr>
  </w:style>
  <w:style w:type="paragraph" w:styleId="TOCHeading">
    <w:name w:val="TOC Heading"/>
    <w:basedOn w:val="Heading1"/>
    <w:next w:val="Normal"/>
    <w:uiPriority w:val="39"/>
    <w:qFormat/>
    <w:rsid w:val="00A85A7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85A7F"/>
    <w:rPr>
      <w:rFonts w:ascii="Arial Narrow" w:hAnsi="Arial Narrow"/>
      <w:dstrike w:val="0"/>
      <w:sz w:val="20"/>
      <w:bdr w:val="single" w:sz="2" w:space="0" w:color="auto"/>
      <w:vertAlign w:val="baseline"/>
    </w:rPr>
  </w:style>
  <w:style w:type="character" w:customStyle="1" w:styleId="style65">
    <w:name w:val="style65"/>
    <w:basedOn w:val="DefaultParagraphFont"/>
    <w:rsid w:val="00A85A7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85A7F"/>
    <w:rPr>
      <w:rFonts w:cs="Arial"/>
      <w:bCs/>
      <w:szCs w:val="26"/>
      <w:u w:val="single"/>
      <w:lang w:val="en-US" w:eastAsia="en-US" w:bidi="ar-SA"/>
    </w:rPr>
  </w:style>
  <w:style w:type="character" w:customStyle="1" w:styleId="qlabel">
    <w:name w:val="q_label"/>
    <w:basedOn w:val="DefaultParagraphFont"/>
    <w:rsid w:val="00A85A7F"/>
  </w:style>
  <w:style w:type="character" w:customStyle="1" w:styleId="alabel">
    <w:name w:val="a_label"/>
    <w:basedOn w:val="DefaultParagraphFont"/>
    <w:rsid w:val="00A85A7F"/>
  </w:style>
  <w:style w:type="character" w:customStyle="1" w:styleId="Style1Char1">
    <w:name w:val="Style1 Char1"/>
    <w:basedOn w:val="DefaultParagraphFont"/>
    <w:rsid w:val="00A85A7F"/>
    <w:rPr>
      <w:rFonts w:eastAsia="SimSun"/>
      <w:sz w:val="20"/>
      <w:szCs w:val="24"/>
      <w:u w:val="single"/>
      <w:lang w:val="en-US" w:eastAsia="zh-CN" w:bidi="ar-SA"/>
    </w:rPr>
  </w:style>
  <w:style w:type="character" w:customStyle="1" w:styleId="UnderlineCharChar">
    <w:name w:val="Underline Char Char"/>
    <w:basedOn w:val="DefaultParagraphFont"/>
    <w:rsid w:val="00A85A7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85A7F"/>
    <w:rPr>
      <w:rFonts w:eastAsia="MS Mincho"/>
      <w:b/>
      <w:u w:val="single"/>
      <w:lang w:val="en-US" w:eastAsia="en-US" w:bidi="ar-SA"/>
    </w:rPr>
  </w:style>
  <w:style w:type="character" w:customStyle="1" w:styleId="CardTextChar0">
    <w:name w:val="Card Text Char"/>
    <w:basedOn w:val="DefaultParagraphFont"/>
    <w:rsid w:val="00A85A7F"/>
    <w:rPr>
      <w:rFonts w:ascii="Times New Roman" w:eastAsia="Times New Roman" w:hAnsi="Times New Roman" w:cs="Times New Roman"/>
      <w:szCs w:val="24"/>
    </w:rPr>
  </w:style>
  <w:style w:type="character" w:customStyle="1" w:styleId="reduce2">
    <w:name w:val="reduce2"/>
    <w:basedOn w:val="DefaultParagraphFont"/>
    <w:rsid w:val="00A85A7F"/>
    <w:rPr>
      <w:rFonts w:ascii="Arial" w:hAnsi="Arial" w:cs="Arial"/>
      <w:color w:val="000000"/>
      <w:sz w:val="10"/>
      <w:szCs w:val="22"/>
    </w:rPr>
  </w:style>
  <w:style w:type="paragraph" w:customStyle="1" w:styleId="BoldUnderline">
    <w:name w:val="BoldUnderline"/>
    <w:link w:val="BoldUnderlineChar"/>
    <w:uiPriority w:val="99"/>
    <w:qFormat/>
    <w:rsid w:val="00A85A7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85A7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85A7F"/>
    <w:rPr>
      <w:rFonts w:cs="Arial"/>
      <w:bCs/>
      <w:szCs w:val="26"/>
      <w:u w:val="single"/>
      <w:lang w:val="en-US" w:eastAsia="en-US" w:bidi="ar-SA"/>
    </w:rPr>
  </w:style>
  <w:style w:type="paragraph" w:customStyle="1" w:styleId="evidencetextChar">
    <w:name w:val="evidence text Char"/>
    <w:basedOn w:val="Normal"/>
    <w:qFormat/>
    <w:rsid w:val="00A85A7F"/>
    <w:pPr>
      <w:ind w:left="1728" w:right="1008"/>
    </w:pPr>
    <w:rPr>
      <w:rFonts w:eastAsia="Times New Roman"/>
      <w:color w:val="000000"/>
      <w:sz w:val="18"/>
    </w:rPr>
  </w:style>
  <w:style w:type="character" w:customStyle="1" w:styleId="underline2">
    <w:name w:val="underline2"/>
    <w:basedOn w:val="DefaultParagraphFont"/>
    <w:rsid w:val="00A85A7F"/>
    <w:rPr>
      <w:u w:val="single"/>
    </w:rPr>
  </w:style>
  <w:style w:type="character" w:customStyle="1" w:styleId="Style11ptUnderlineBorderSinglesolidlineAuto05pt">
    <w:name w:val="Style 11 pt Underline Border: : (Single solid line Auto  0.5 pt..."/>
    <w:rsid w:val="00A85A7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85A7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85A7F"/>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85A7F"/>
    <w:rPr>
      <w:u w:val="single"/>
    </w:rPr>
  </w:style>
  <w:style w:type="paragraph" w:customStyle="1" w:styleId="UnderlineChar4">
    <w:name w:val="Underline Char4"/>
    <w:basedOn w:val="Normal"/>
    <w:link w:val="UnderlineChar4Char"/>
    <w:qFormat/>
    <w:rsid w:val="00A85A7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85A7F"/>
    <w:rPr>
      <w:b/>
      <w:u w:val="single"/>
    </w:rPr>
  </w:style>
  <w:style w:type="paragraph" w:customStyle="1" w:styleId="BoldandUnderlineChar3">
    <w:name w:val="Bold and Underline Char3"/>
    <w:basedOn w:val="Normal"/>
    <w:link w:val="BoldandUnderlineChar3Char2"/>
    <w:qFormat/>
    <w:rsid w:val="00A85A7F"/>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A85A7F"/>
    <w:rPr>
      <w:rFonts w:eastAsia="Times New Roman"/>
      <w:u w:val="single"/>
    </w:rPr>
  </w:style>
  <w:style w:type="character" w:customStyle="1" w:styleId="StyleUnderlineChar11ptChar">
    <w:name w:val="Style Underline Char + 11 pt Char"/>
    <w:basedOn w:val="DefaultParagraphFont"/>
    <w:link w:val="StyleUnderlineChar11pt"/>
    <w:rsid w:val="00A85A7F"/>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A85A7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85A7F"/>
    <w:rPr>
      <w:rFonts w:ascii="Calibri" w:eastAsia="Times New Roman" w:hAnsi="Calibri"/>
      <w:b/>
      <w:bCs/>
      <w:sz w:val="22"/>
      <w:u w:val="single"/>
    </w:rPr>
  </w:style>
  <w:style w:type="character" w:customStyle="1" w:styleId="inside-head">
    <w:name w:val="inside-head"/>
    <w:basedOn w:val="DefaultParagraphFont"/>
    <w:rsid w:val="00A85A7F"/>
  </w:style>
  <w:style w:type="paragraph" w:customStyle="1" w:styleId="Style3">
    <w:name w:val="Style3"/>
    <w:basedOn w:val="Normal"/>
    <w:link w:val="Style3Char"/>
    <w:qFormat/>
    <w:rsid w:val="00A85A7F"/>
    <w:rPr>
      <w:rFonts w:ascii="Arial Narrow" w:eastAsia="Times New Roman" w:hAnsi="Arial Narrow"/>
      <w:b/>
    </w:rPr>
  </w:style>
  <w:style w:type="character" w:customStyle="1" w:styleId="Style3Char">
    <w:name w:val="Style3 Char"/>
    <w:basedOn w:val="DefaultParagraphFont"/>
    <w:link w:val="Style3"/>
    <w:rsid w:val="00A85A7F"/>
    <w:rPr>
      <w:rFonts w:ascii="Arial Narrow" w:eastAsia="Times New Roman" w:hAnsi="Arial Narrow"/>
      <w:b/>
      <w:sz w:val="22"/>
    </w:rPr>
  </w:style>
  <w:style w:type="character" w:customStyle="1" w:styleId="7TimesNewRoman">
    <w:name w:val="7 Times New Roman"/>
    <w:rsid w:val="00A85A7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85A7F"/>
  </w:style>
  <w:style w:type="character" w:customStyle="1" w:styleId="officialsbureau">
    <w:name w:val="official_s_bureau"/>
    <w:basedOn w:val="DefaultParagraphFont"/>
    <w:rsid w:val="00A85A7F"/>
  </w:style>
  <w:style w:type="paragraph" w:customStyle="1" w:styleId="Stylecard11ptUnderline">
    <w:name w:val="Style card + 11 pt Underline"/>
    <w:basedOn w:val="Normal"/>
    <w:link w:val="Stylecard11ptUnderlineChar"/>
    <w:qFormat/>
    <w:rsid w:val="00A85A7F"/>
    <w:pPr>
      <w:ind w:left="288" w:right="288"/>
    </w:pPr>
    <w:rPr>
      <w:rFonts w:eastAsia="SimSun"/>
      <w:u w:val="single"/>
      <w:lang w:eastAsia="zh-CN"/>
    </w:rPr>
  </w:style>
  <w:style w:type="character" w:customStyle="1" w:styleId="Stylecard11ptUnderlineChar">
    <w:name w:val="Style card + 11 pt Underline Char"/>
    <w:link w:val="Stylecard11ptUnderline"/>
    <w:rsid w:val="00A85A7F"/>
    <w:rPr>
      <w:rFonts w:ascii="Calibri" w:eastAsia="SimSun" w:hAnsi="Calibri"/>
      <w:sz w:val="22"/>
      <w:u w:val="single"/>
      <w:lang w:eastAsia="zh-CN"/>
    </w:rPr>
  </w:style>
  <w:style w:type="paragraph" w:customStyle="1" w:styleId="Stylecard11ptBoldUnderline">
    <w:name w:val="Style card + 11 pt Bold Underline"/>
    <w:basedOn w:val="Normal"/>
    <w:link w:val="Stylecard11ptBoldUnderlineChar"/>
    <w:qFormat/>
    <w:rsid w:val="00A85A7F"/>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85A7F"/>
    <w:rPr>
      <w:rFonts w:ascii="Calibri" w:eastAsia="SimSun" w:hAnsi="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85A7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85A7F"/>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A85A7F"/>
    <w:rPr>
      <w:rFonts w:ascii="Calibri" w:eastAsia="SimSun" w:hAnsi="Calibri" w:cs="Calibri"/>
      <w:sz w:val="22"/>
      <w:u w:val="single"/>
      <w:lang w:eastAsia="zh-CN"/>
    </w:rPr>
  </w:style>
  <w:style w:type="paragraph" w:styleId="HTMLPreformatted">
    <w:name w:val="HTML Preformatted"/>
    <w:basedOn w:val="Normal"/>
    <w:link w:val="HTMLPreformattedChar"/>
    <w:rsid w:val="00A85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85A7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85A7F"/>
    <w:rPr>
      <w:u w:val="single"/>
    </w:rPr>
  </w:style>
  <w:style w:type="character" w:customStyle="1" w:styleId="StyleUnderlining11ptChar">
    <w:name w:val="Style Underlining + 11 pt Char"/>
    <w:basedOn w:val="DefaultParagraphFont"/>
    <w:link w:val="StyleUnderlining11pt"/>
    <w:rsid w:val="00A85A7F"/>
    <w:rPr>
      <w:rFonts w:ascii="Calibri" w:hAnsi="Calibri"/>
      <w:sz w:val="22"/>
      <w:u w:val="single"/>
    </w:rPr>
  </w:style>
  <w:style w:type="paragraph" w:customStyle="1" w:styleId="StyleCardText9pt">
    <w:name w:val="Style Card Text + 9 pt"/>
    <w:basedOn w:val="Normal"/>
    <w:link w:val="StyleCardText9ptChar"/>
    <w:qFormat/>
    <w:rsid w:val="00A85A7F"/>
    <w:pPr>
      <w:spacing w:after="200"/>
      <w:contextualSpacing/>
    </w:pPr>
    <w:rPr>
      <w:rFonts w:eastAsia="Calibri"/>
    </w:rPr>
  </w:style>
  <w:style w:type="character" w:customStyle="1" w:styleId="StyleCardText9ptChar">
    <w:name w:val="Style Card Text + 9 pt Char"/>
    <w:basedOn w:val="DefaultParagraphFont"/>
    <w:link w:val="StyleCardText9pt"/>
    <w:rsid w:val="00A85A7F"/>
    <w:rPr>
      <w:rFonts w:ascii="Calibri" w:eastAsia="Calibri" w:hAnsi="Calibri"/>
      <w:sz w:val="22"/>
    </w:rPr>
  </w:style>
  <w:style w:type="paragraph" w:styleId="Quote">
    <w:name w:val="Quote"/>
    <w:basedOn w:val="Normal"/>
    <w:next w:val="Normal"/>
    <w:link w:val="QuoteChar"/>
    <w:uiPriority w:val="29"/>
    <w:qFormat/>
    <w:rsid w:val="00A85A7F"/>
    <w:pPr>
      <w:widowControl w:val="0"/>
    </w:pPr>
    <w:rPr>
      <w:rFonts w:eastAsia="Times New Roman"/>
      <w:iCs/>
      <w:color w:val="000000"/>
      <w:lang w:bidi="en-US"/>
    </w:rPr>
  </w:style>
  <w:style w:type="character" w:customStyle="1" w:styleId="QuoteChar">
    <w:name w:val="Quote Char"/>
    <w:basedOn w:val="DefaultParagraphFont"/>
    <w:link w:val="Quote"/>
    <w:uiPriority w:val="29"/>
    <w:rsid w:val="00A85A7F"/>
    <w:rPr>
      <w:rFonts w:ascii="Calibri" w:eastAsia="Times New Roman" w:hAnsi="Calibri"/>
      <w:iCs/>
      <w:color w:val="000000"/>
      <w:sz w:val="22"/>
      <w:lang w:bidi="en-US"/>
    </w:rPr>
  </w:style>
  <w:style w:type="paragraph" w:customStyle="1" w:styleId="Underlining">
    <w:name w:val="Underlining"/>
    <w:basedOn w:val="Normal"/>
    <w:link w:val="UnderliningChar"/>
    <w:qFormat/>
    <w:rsid w:val="00A85A7F"/>
    <w:rPr>
      <w:rFonts w:ascii="Arial Narrow" w:hAnsi="Arial Narrow" w:cs="Times New Roman"/>
      <w:sz w:val="24"/>
      <w:u w:val="single"/>
    </w:rPr>
  </w:style>
  <w:style w:type="character" w:customStyle="1" w:styleId="ital-inline">
    <w:name w:val="ital-inline"/>
    <w:basedOn w:val="DefaultParagraphFont"/>
    <w:rsid w:val="00A85A7F"/>
  </w:style>
  <w:style w:type="character" w:customStyle="1" w:styleId="underlineChar">
    <w:name w:val="underline Char"/>
    <w:basedOn w:val="DefaultParagraphFont"/>
    <w:rsid w:val="00A85A7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5A7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5A7F"/>
    <w:rPr>
      <w:sz w:val="20"/>
      <w:u w:val="single"/>
    </w:rPr>
  </w:style>
  <w:style w:type="paragraph" w:styleId="BodyTextIndent2">
    <w:name w:val="Body Text Indent 2"/>
    <w:basedOn w:val="Normal"/>
    <w:link w:val="BodyTextIndent2Char"/>
    <w:unhideWhenUsed/>
    <w:rsid w:val="00A85A7F"/>
    <w:pPr>
      <w:spacing w:after="120" w:line="480" w:lineRule="auto"/>
      <w:ind w:left="360"/>
    </w:pPr>
  </w:style>
  <w:style w:type="character" w:customStyle="1" w:styleId="BodyTextIndent2Char">
    <w:name w:val="Body Text Indent 2 Char"/>
    <w:basedOn w:val="DefaultParagraphFont"/>
    <w:link w:val="BodyTextIndent2"/>
    <w:rsid w:val="00A85A7F"/>
    <w:rPr>
      <w:rFonts w:ascii="Calibri" w:hAnsi="Calibri"/>
      <w:sz w:val="22"/>
    </w:rPr>
  </w:style>
  <w:style w:type="paragraph" w:styleId="BodyTextIndent3">
    <w:name w:val="Body Text Indent 3"/>
    <w:basedOn w:val="Normal"/>
    <w:link w:val="BodyTextIndent3Char"/>
    <w:uiPriority w:val="99"/>
    <w:semiHidden/>
    <w:unhideWhenUsed/>
    <w:rsid w:val="00A85A7F"/>
    <w:pPr>
      <w:spacing w:after="120"/>
      <w:ind w:left="360"/>
    </w:pPr>
    <w:rPr>
      <w:szCs w:val="16"/>
    </w:rPr>
  </w:style>
  <w:style w:type="character" w:customStyle="1" w:styleId="BodyTextIndent3Char">
    <w:name w:val="Body Text Indent 3 Char"/>
    <w:basedOn w:val="DefaultParagraphFont"/>
    <w:link w:val="BodyTextIndent3"/>
    <w:uiPriority w:val="99"/>
    <w:semiHidden/>
    <w:rsid w:val="00A85A7F"/>
    <w:rPr>
      <w:rFonts w:ascii="Calibri" w:hAnsi="Calibri"/>
      <w:sz w:val="22"/>
      <w:szCs w:val="16"/>
    </w:rPr>
  </w:style>
  <w:style w:type="paragraph" w:styleId="BodyText2">
    <w:name w:val="Body Text 2"/>
    <w:basedOn w:val="Normal"/>
    <w:link w:val="BodyText2Char"/>
    <w:unhideWhenUsed/>
    <w:rsid w:val="00A85A7F"/>
    <w:pPr>
      <w:spacing w:after="120" w:line="480" w:lineRule="auto"/>
    </w:pPr>
  </w:style>
  <w:style w:type="character" w:customStyle="1" w:styleId="BodyText2Char">
    <w:name w:val="Body Text 2 Char"/>
    <w:basedOn w:val="DefaultParagraphFont"/>
    <w:link w:val="BodyText2"/>
    <w:rsid w:val="00A85A7F"/>
    <w:rPr>
      <w:rFonts w:ascii="Calibri" w:hAnsi="Calibri"/>
      <w:sz w:val="22"/>
    </w:rPr>
  </w:style>
  <w:style w:type="paragraph" w:styleId="BodyTextIndent">
    <w:name w:val="Body Text Indent"/>
    <w:basedOn w:val="Normal"/>
    <w:link w:val="BodyTextIndentChar"/>
    <w:uiPriority w:val="99"/>
    <w:unhideWhenUsed/>
    <w:rsid w:val="00A85A7F"/>
    <w:pPr>
      <w:spacing w:after="120"/>
      <w:ind w:left="360"/>
    </w:pPr>
  </w:style>
  <w:style w:type="character" w:customStyle="1" w:styleId="BodyTextIndentChar">
    <w:name w:val="Body Text Indent Char"/>
    <w:basedOn w:val="DefaultParagraphFont"/>
    <w:link w:val="BodyTextIndent"/>
    <w:uiPriority w:val="99"/>
    <w:rsid w:val="00A85A7F"/>
    <w:rPr>
      <w:rFonts w:ascii="Calibri" w:hAnsi="Calibri"/>
      <w:sz w:val="22"/>
    </w:rPr>
  </w:style>
  <w:style w:type="paragraph" w:styleId="BodyText3">
    <w:name w:val="Body Text 3"/>
    <w:basedOn w:val="Normal"/>
    <w:link w:val="BodyText3Char"/>
    <w:unhideWhenUsed/>
    <w:rsid w:val="00A85A7F"/>
    <w:pPr>
      <w:spacing w:after="120"/>
    </w:pPr>
    <w:rPr>
      <w:szCs w:val="16"/>
    </w:rPr>
  </w:style>
  <w:style w:type="character" w:customStyle="1" w:styleId="BodyText3Char">
    <w:name w:val="Body Text 3 Char"/>
    <w:basedOn w:val="DefaultParagraphFont"/>
    <w:link w:val="BodyText3"/>
    <w:rsid w:val="00A85A7F"/>
    <w:rPr>
      <w:rFonts w:ascii="Calibri" w:hAnsi="Calibri"/>
      <w:sz w:val="22"/>
      <w:szCs w:val="16"/>
    </w:rPr>
  </w:style>
  <w:style w:type="character" w:customStyle="1" w:styleId="StyleBold">
    <w:name w:val="Style Bold"/>
    <w:basedOn w:val="DefaultParagraphFont"/>
    <w:uiPriority w:val="9"/>
    <w:semiHidden/>
    <w:rsid w:val="00A85A7F"/>
    <w:rPr>
      <w:b/>
      <w:bCs/>
    </w:rPr>
  </w:style>
  <w:style w:type="character" w:customStyle="1" w:styleId="body-text">
    <w:name w:val="body-text"/>
    <w:basedOn w:val="DefaultParagraphFont"/>
    <w:rsid w:val="00A85A7F"/>
  </w:style>
  <w:style w:type="paragraph" w:customStyle="1" w:styleId="StyleStyle411ptBoldBorderSinglesolidlineAuto0">
    <w:name w:val="Style Style4 + 11 pt Bold Border: : (Single solid line Auto  0...."/>
    <w:basedOn w:val="Normal"/>
    <w:link w:val="StyleStyle411ptBoldBorderSinglesolidlineAuto0Char"/>
    <w:qFormat/>
    <w:rsid w:val="00A85A7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5A7F"/>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A85A7F"/>
    <w:rPr>
      <w:rFonts w:ascii="Tahoma" w:hAnsi="Tahoma" w:cs="Tahoma"/>
      <w:sz w:val="16"/>
      <w:szCs w:val="16"/>
    </w:rPr>
  </w:style>
  <w:style w:type="character" w:customStyle="1" w:styleId="globalcontentbody">
    <w:name w:val="globalcontentbody"/>
    <w:basedOn w:val="DefaultParagraphFont"/>
    <w:rsid w:val="00A85A7F"/>
  </w:style>
  <w:style w:type="paragraph" w:customStyle="1" w:styleId="StyleStyle112pt">
    <w:name w:val="Style Style1 + 12 pt"/>
    <w:basedOn w:val="Normal"/>
    <w:link w:val="StyleStyle112ptChar"/>
    <w:qFormat/>
    <w:rsid w:val="00A85A7F"/>
    <w:rPr>
      <w:rFonts w:eastAsia="SimSun"/>
      <w:u w:val="single"/>
      <w:lang w:eastAsia="zh-CN"/>
    </w:rPr>
  </w:style>
  <w:style w:type="character" w:customStyle="1" w:styleId="StyleStyle112ptChar">
    <w:name w:val="Style Style1 + 12 pt Char"/>
    <w:basedOn w:val="DefaultParagraphFont"/>
    <w:link w:val="StyleStyle112pt"/>
    <w:rsid w:val="00A85A7F"/>
    <w:rPr>
      <w:rFonts w:ascii="Calibri" w:eastAsia="SimSun" w:hAnsi="Calibri"/>
      <w:sz w:val="22"/>
      <w:u w:val="single"/>
      <w:lang w:eastAsia="zh-CN"/>
    </w:rPr>
  </w:style>
  <w:style w:type="paragraph" w:customStyle="1" w:styleId="MinimizedText">
    <w:name w:val="Minimized Text"/>
    <w:basedOn w:val="Normal"/>
    <w:link w:val="MinimizedTextChar"/>
    <w:qFormat/>
    <w:rsid w:val="00A85A7F"/>
    <w:rPr>
      <w:rFonts w:eastAsia="Times New Roman"/>
    </w:rPr>
  </w:style>
  <w:style w:type="character" w:customStyle="1" w:styleId="MinimizedTextChar">
    <w:name w:val="Minimized Text Char"/>
    <w:basedOn w:val="DefaultParagraphFont"/>
    <w:link w:val="MinimizedText"/>
    <w:rsid w:val="00A85A7F"/>
    <w:rPr>
      <w:rFonts w:ascii="Calibri" w:eastAsia="Times New Roman" w:hAnsi="Calibri"/>
      <w:sz w:val="22"/>
    </w:rPr>
  </w:style>
  <w:style w:type="character" w:customStyle="1" w:styleId="term1">
    <w:name w:val="term1"/>
    <w:basedOn w:val="DefaultParagraphFont"/>
    <w:rsid w:val="00A85A7F"/>
    <w:rPr>
      <w:b/>
      <w:bCs/>
    </w:rPr>
  </w:style>
  <w:style w:type="character" w:customStyle="1" w:styleId="Styleterm111ptUnderline">
    <w:name w:val="Style term1 + 11 pt Underline"/>
    <w:basedOn w:val="term1"/>
    <w:rsid w:val="00A85A7F"/>
    <w:rPr>
      <w:b/>
      <w:bCs/>
      <w:sz w:val="20"/>
      <w:u w:val="single"/>
    </w:rPr>
  </w:style>
  <w:style w:type="paragraph" w:customStyle="1" w:styleId="StyleMinimizedTextArialNarrow10pt">
    <w:name w:val="Style Minimized Text + Arial Narrow 10 pt"/>
    <w:basedOn w:val="MinimizedText"/>
    <w:link w:val="StyleMinimizedTextArialNarrow10ptChar"/>
    <w:qFormat/>
    <w:rsid w:val="00A85A7F"/>
    <w:rPr>
      <w:sz w:val="20"/>
    </w:rPr>
  </w:style>
  <w:style w:type="character" w:customStyle="1" w:styleId="StyleMinimizedTextArialNarrow10ptChar">
    <w:name w:val="Style Minimized Text + Arial Narrow 10 pt Char"/>
    <w:basedOn w:val="MinimizedTextChar"/>
    <w:link w:val="StyleMinimizedTextArialNarrow10pt"/>
    <w:rsid w:val="00A85A7F"/>
    <w:rPr>
      <w:rFonts w:ascii="Calibri" w:eastAsia="Times New Roman" w:hAnsi="Calibri"/>
      <w:sz w:val="20"/>
    </w:rPr>
  </w:style>
  <w:style w:type="character" w:customStyle="1" w:styleId="Styleunderline11ptBold">
    <w:name w:val="Style underline + 11 pt Bold"/>
    <w:basedOn w:val="underline"/>
    <w:rsid w:val="00A85A7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5A7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5A7F"/>
    <w:rPr>
      <w:rFonts w:ascii="Calibri" w:eastAsia="Times New Roman" w:hAnsi="Calibri"/>
      <w:sz w:val="22"/>
      <w:u w:val="single"/>
      <w:bdr w:val="single" w:sz="4" w:space="0" w:color="auto"/>
    </w:rPr>
  </w:style>
  <w:style w:type="character" w:customStyle="1" w:styleId="Style9pt">
    <w:name w:val="Style 9 pt"/>
    <w:basedOn w:val="DefaultParagraphFont"/>
    <w:rsid w:val="00A85A7F"/>
    <w:rPr>
      <w:rFonts w:ascii="Times New Roman" w:hAnsi="Times New Roman"/>
      <w:sz w:val="20"/>
    </w:rPr>
  </w:style>
  <w:style w:type="paragraph" w:customStyle="1" w:styleId="StyleStyle49pt3">
    <w:name w:val="Style Style4 + 9 pt3"/>
    <w:basedOn w:val="Style4"/>
    <w:link w:val="StyleStyle49pt3Char"/>
    <w:qFormat/>
    <w:rsid w:val="00A85A7F"/>
    <w:rPr>
      <w:rFonts w:cs="Times New Roman"/>
    </w:rPr>
  </w:style>
  <w:style w:type="character" w:customStyle="1" w:styleId="StyleStyle49pt3Char">
    <w:name w:val="Style Style4 + 9 pt3 Char"/>
    <w:basedOn w:val="Style4Char"/>
    <w:link w:val="StyleStyle49pt3"/>
    <w:rsid w:val="00A85A7F"/>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85A7F"/>
    <w:rPr>
      <w:rFonts w:cs="Times New Roman"/>
      <w:b/>
      <w:bCs/>
    </w:rPr>
  </w:style>
  <w:style w:type="character" w:customStyle="1" w:styleId="StyleStyle4BoldChar">
    <w:name w:val="Style Style4 + Bold Char"/>
    <w:basedOn w:val="Style4Char"/>
    <w:link w:val="StyleStyle4Bold"/>
    <w:rsid w:val="00A85A7F"/>
    <w:rPr>
      <w:rFonts w:ascii="Calibri" w:eastAsia="Times New Roman" w:hAnsi="Calibri" w:cs="Times New Roman"/>
      <w:b/>
      <w:bCs/>
      <w:sz w:val="22"/>
      <w:u w:val="single"/>
    </w:rPr>
  </w:style>
  <w:style w:type="character" w:customStyle="1" w:styleId="CharChar11">
    <w:name w:val="Char Char11"/>
    <w:basedOn w:val="DefaultParagraphFont"/>
    <w:rsid w:val="00A85A7F"/>
    <w:rPr>
      <w:rFonts w:cs="Arial"/>
      <w:bCs/>
      <w:szCs w:val="26"/>
      <w:u w:val="single"/>
      <w:lang w:val="en-US" w:eastAsia="en-US" w:bidi="ar-SA"/>
    </w:rPr>
  </w:style>
  <w:style w:type="character" w:customStyle="1" w:styleId="authorbio">
    <w:name w:val="authorbio"/>
    <w:basedOn w:val="DefaultParagraphFont"/>
    <w:rsid w:val="00A85A7F"/>
  </w:style>
  <w:style w:type="character" w:customStyle="1" w:styleId="a">
    <w:name w:val="a"/>
    <w:basedOn w:val="DefaultParagraphFont"/>
    <w:rsid w:val="00A85A7F"/>
  </w:style>
  <w:style w:type="character" w:customStyle="1" w:styleId="StyleStyleUnderline411pt">
    <w:name w:val="Style Style Underline4 + 11 pt"/>
    <w:basedOn w:val="DefaultParagraphFont"/>
    <w:rsid w:val="00A85A7F"/>
    <w:rPr>
      <w:sz w:val="20"/>
      <w:u w:val="single"/>
    </w:rPr>
  </w:style>
  <w:style w:type="character" w:customStyle="1" w:styleId="StyleStyleUnderline411ptBold">
    <w:name w:val="Style Style Underline4 + 11 pt Bold"/>
    <w:basedOn w:val="DefaultParagraphFont"/>
    <w:rsid w:val="00A85A7F"/>
    <w:rPr>
      <w:b/>
      <w:bCs/>
      <w:sz w:val="20"/>
      <w:u w:val="single"/>
    </w:rPr>
  </w:style>
  <w:style w:type="character" w:customStyle="1" w:styleId="StyleStyleUnderline311pt">
    <w:name w:val="Style Style Underline3 + 11 pt"/>
    <w:basedOn w:val="DefaultParagraphFont"/>
    <w:rsid w:val="00A85A7F"/>
    <w:rPr>
      <w:sz w:val="20"/>
      <w:u w:val="single"/>
    </w:rPr>
  </w:style>
  <w:style w:type="character" w:customStyle="1" w:styleId="StyleStyleUnderline311ptBold">
    <w:name w:val="Style Style Underline3 + 11 pt Bold"/>
    <w:basedOn w:val="DefaultParagraphFont"/>
    <w:rsid w:val="00A85A7F"/>
    <w:rPr>
      <w:b/>
      <w:bCs/>
      <w:sz w:val="20"/>
      <w:u w:val="single"/>
    </w:rPr>
  </w:style>
  <w:style w:type="character" w:customStyle="1" w:styleId="StyleUnderline3">
    <w:name w:val="Style Underline3"/>
    <w:basedOn w:val="DefaultParagraphFont"/>
    <w:rsid w:val="00A85A7F"/>
    <w:rPr>
      <w:u w:val="single"/>
    </w:rPr>
  </w:style>
  <w:style w:type="paragraph" w:customStyle="1" w:styleId="StyleStyle111ptBorderSinglesolidlineAuto05ptL">
    <w:name w:val="Style Style1 + 11 pt Border: : (Single solid line Auto  0.5 pt L..."/>
    <w:link w:val="StyleStyle111ptBorderSinglesolidlineAuto05ptLChar"/>
    <w:qFormat/>
    <w:rsid w:val="00A85A7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5A7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85A7F"/>
    <w:rPr>
      <w:u w:val="single"/>
    </w:rPr>
  </w:style>
  <w:style w:type="character" w:customStyle="1" w:styleId="NothingChar">
    <w:name w:val="Nothing Char"/>
    <w:basedOn w:val="DefaultParagraphFont"/>
    <w:link w:val="Nothing"/>
    <w:rsid w:val="00A85A7F"/>
    <w:rPr>
      <w:rFonts w:ascii="Times New Roman" w:eastAsia="Times New Roman" w:hAnsi="Times New Roman" w:cs="Times New Roman"/>
      <w:sz w:val="20"/>
    </w:rPr>
  </w:style>
  <w:style w:type="character" w:customStyle="1" w:styleId="CardsFont12pt0">
    <w:name w:val="Cards + Font 12pt"/>
    <w:basedOn w:val="DefaultParagraphFont"/>
    <w:rsid w:val="00A85A7F"/>
    <w:rPr>
      <w:rFonts w:ascii="Times New Roman" w:eastAsia="Calibri" w:hAnsi="Times New Roman" w:cs="Times New Roman"/>
      <w:sz w:val="24"/>
      <w:szCs w:val="20"/>
      <w:u w:val="single"/>
    </w:rPr>
  </w:style>
  <w:style w:type="character" w:customStyle="1" w:styleId="SmallTextChar0">
    <w:name w:val="Small Text Char"/>
    <w:basedOn w:val="CardTextChar0"/>
    <w:rsid w:val="00A85A7F"/>
    <w:rPr>
      <w:rFonts w:ascii="Times New Roman" w:eastAsia="MS Mincho" w:hAnsi="Times New Roman" w:cs="Times New Roman"/>
      <w:sz w:val="15"/>
      <w:szCs w:val="24"/>
      <w:lang w:eastAsia="ja-JP"/>
    </w:rPr>
  </w:style>
  <w:style w:type="paragraph" w:customStyle="1" w:styleId="Circled">
    <w:name w:val="Circled"/>
    <w:link w:val="CircledChar"/>
    <w:qFormat/>
    <w:rsid w:val="00A85A7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85A7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85A7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85A7F"/>
  </w:style>
  <w:style w:type="character" w:customStyle="1" w:styleId="part-of-speech">
    <w:name w:val="part-of-speech"/>
    <w:basedOn w:val="DefaultParagraphFont"/>
    <w:rsid w:val="00A85A7F"/>
  </w:style>
  <w:style w:type="character" w:customStyle="1" w:styleId="sep">
    <w:name w:val="sep"/>
    <w:basedOn w:val="DefaultParagraphFont"/>
    <w:rsid w:val="00A85A7F"/>
  </w:style>
  <w:style w:type="character" w:customStyle="1" w:styleId="pron">
    <w:name w:val="pron"/>
    <w:basedOn w:val="DefaultParagraphFont"/>
    <w:rsid w:val="00A85A7F"/>
  </w:style>
  <w:style w:type="paragraph" w:customStyle="1" w:styleId="StyleStyle4LatinTimesNewRomanAsianSimSun">
    <w:name w:val="Style Style4 + (Latin) Times New Roman (Asian) SimSun"/>
    <w:basedOn w:val="Normal"/>
    <w:link w:val="StyleStyle4LatinTimesNewRomanAsianSimSunChar"/>
    <w:qFormat/>
    <w:rsid w:val="00A85A7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85A7F"/>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5A7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5A7F"/>
    <w:rPr>
      <w:rFonts w:ascii="Calibri" w:eastAsia="SimSun" w:hAnsi="Calibri"/>
      <w:b/>
      <w:bCs/>
      <w:sz w:val="22"/>
      <w:u w:val="single"/>
    </w:rPr>
  </w:style>
  <w:style w:type="character" w:customStyle="1" w:styleId="CharChar3">
    <w:name w:val="Char Char3"/>
    <w:basedOn w:val="DefaultParagraphFont"/>
    <w:rsid w:val="00A85A7F"/>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85A7F"/>
    <w:rPr>
      <w:bCs/>
      <w:szCs w:val="26"/>
      <w:u w:val="single"/>
    </w:rPr>
  </w:style>
  <w:style w:type="paragraph" w:styleId="Subtitle">
    <w:name w:val="Subtitle"/>
    <w:aliases w:val="Underlined card text"/>
    <w:basedOn w:val="Normal"/>
    <w:next w:val="Normal"/>
    <w:link w:val="SubtitleChar"/>
    <w:uiPriority w:val="99"/>
    <w:qFormat/>
    <w:rsid w:val="00A85A7F"/>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A85A7F"/>
    <w:rPr>
      <w:color w:val="5A5A5A" w:themeColor="text1" w:themeTint="A5"/>
      <w:spacing w:val="15"/>
      <w:sz w:val="22"/>
      <w:szCs w:val="22"/>
    </w:rPr>
  </w:style>
  <w:style w:type="paragraph" w:customStyle="1" w:styleId="StyleStyle411pt1">
    <w:name w:val="Style Style4 + 11 pt1"/>
    <w:basedOn w:val="Style4"/>
    <w:link w:val="StyleStyle411pt1Char"/>
    <w:qFormat/>
    <w:rsid w:val="00A85A7F"/>
    <w:rPr>
      <w:rFonts w:cs="Times New Roman"/>
    </w:rPr>
  </w:style>
  <w:style w:type="character" w:customStyle="1" w:styleId="StyleStyle411pt1Char">
    <w:name w:val="Style Style4 + 11 pt1 Char"/>
    <w:basedOn w:val="Style4Char"/>
    <w:link w:val="StyleStyle411pt1"/>
    <w:rsid w:val="00A85A7F"/>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85A7F"/>
    <w:rPr>
      <w:b/>
      <w:u w:val="single"/>
      <w:lang w:val="en-US" w:eastAsia="en-US" w:bidi="ar-SA"/>
    </w:rPr>
  </w:style>
  <w:style w:type="character" w:customStyle="1" w:styleId="StyleUnderlineCharChar111pt">
    <w:name w:val="Style Underline Char Char1 + 11 pt"/>
    <w:basedOn w:val="DefaultParagraphFont"/>
    <w:rsid w:val="00A85A7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85A7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85A7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85A7F"/>
    <w:rPr>
      <w:sz w:val="22"/>
      <w:u w:val="single"/>
    </w:rPr>
  </w:style>
  <w:style w:type="paragraph" w:customStyle="1" w:styleId="StyleMinimizedTextArialNarrow9pt">
    <w:name w:val="Style Minimized Text + Arial Narrow 9 pt"/>
    <w:basedOn w:val="Normal"/>
    <w:link w:val="StyleMinimizedTextArialNarrow9ptChar"/>
    <w:qFormat/>
    <w:rsid w:val="00A85A7F"/>
    <w:rPr>
      <w:rFonts w:eastAsia="Times New Roman"/>
    </w:rPr>
  </w:style>
  <w:style w:type="character" w:customStyle="1" w:styleId="StyleMinimizedTextArialNarrow9ptChar">
    <w:name w:val="Style Minimized Text + Arial Narrow 9 pt Char"/>
    <w:basedOn w:val="DefaultParagraphFont"/>
    <w:link w:val="StyleMinimizedTextArialNarrow9pt"/>
    <w:rsid w:val="00A85A7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85A7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5A7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85A7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85A7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85A7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85A7F"/>
    <w:rPr>
      <w:b w:val="0"/>
      <w:bCs/>
      <w:sz w:val="20"/>
      <w:u w:val="single"/>
      <w:lang w:val="en-US" w:eastAsia="en-US" w:bidi="ar-SA"/>
    </w:rPr>
  </w:style>
  <w:style w:type="character" w:customStyle="1" w:styleId="Styleunderline9pt">
    <w:name w:val="Style underline + 9 pt"/>
    <w:basedOn w:val="underline"/>
    <w:rsid w:val="00A85A7F"/>
    <w:rPr>
      <w:rFonts w:ascii="Times New Roman" w:hAnsi="Times New Roman" w:cs="Times New Roman"/>
      <w:b/>
      <w:sz w:val="20"/>
      <w:u w:val="single"/>
    </w:rPr>
  </w:style>
  <w:style w:type="character" w:customStyle="1" w:styleId="StyleTimesNewRoman9pt">
    <w:name w:val="Style Times New Roman 9 pt"/>
    <w:basedOn w:val="DefaultParagraphFont"/>
    <w:rsid w:val="00A85A7F"/>
    <w:rPr>
      <w:rFonts w:ascii="Times New Roman" w:hAnsi="Times New Roman"/>
      <w:sz w:val="20"/>
    </w:rPr>
  </w:style>
  <w:style w:type="character" w:customStyle="1" w:styleId="Styleunderline9pt1">
    <w:name w:val="Style underline + 9 pt1"/>
    <w:basedOn w:val="underline"/>
    <w:rsid w:val="00A85A7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85A7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5A7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85A7F"/>
    <w:rPr>
      <w:b/>
      <w:bCs/>
      <w:noProof w:val="0"/>
      <w:sz w:val="20"/>
      <w:u w:val="single"/>
      <w:lang w:val="en-US" w:eastAsia="en-US" w:bidi="ar-SA"/>
    </w:rPr>
  </w:style>
  <w:style w:type="character" w:customStyle="1" w:styleId="Hyperlink23">
    <w:name w:val="Hyperlink23"/>
    <w:basedOn w:val="DefaultParagraphFont"/>
    <w:rsid w:val="00A85A7F"/>
    <w:rPr>
      <w:color w:val="3300CC"/>
      <w:u w:val="single"/>
    </w:rPr>
  </w:style>
  <w:style w:type="paragraph" w:customStyle="1" w:styleId="cardCharChar">
    <w:name w:val="card Char Char"/>
    <w:basedOn w:val="Normal"/>
    <w:link w:val="cardCharCharChar"/>
    <w:qFormat/>
    <w:rsid w:val="00A85A7F"/>
    <w:pPr>
      <w:ind w:left="288" w:right="288"/>
    </w:pPr>
    <w:rPr>
      <w:rFonts w:eastAsia="Times New Roman"/>
      <w:szCs w:val="20"/>
    </w:rPr>
  </w:style>
  <w:style w:type="character" w:customStyle="1" w:styleId="cardCharCharChar">
    <w:name w:val="card Char Char Char"/>
    <w:basedOn w:val="DefaultParagraphFont"/>
    <w:link w:val="cardCharChar"/>
    <w:rsid w:val="00A85A7F"/>
    <w:rPr>
      <w:rFonts w:ascii="Calibri" w:eastAsia="Times New Roman" w:hAnsi="Calibri"/>
      <w:sz w:val="22"/>
      <w:szCs w:val="20"/>
    </w:rPr>
  </w:style>
  <w:style w:type="character" w:customStyle="1" w:styleId="StyleunderlineArialNarrow9ptBold">
    <w:name w:val="Style underline + Arial Narrow 9 pt Bold"/>
    <w:basedOn w:val="underline"/>
    <w:rsid w:val="00A85A7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85A7F"/>
  </w:style>
  <w:style w:type="character" w:customStyle="1" w:styleId="StylecardCharCharArialNarrow9ptChar">
    <w:name w:val="Style card Char Char + Arial Narrow 9 pt Char"/>
    <w:basedOn w:val="cardCharCharChar"/>
    <w:link w:val="StylecardCharCharArialNarrow9pt"/>
    <w:rsid w:val="00A85A7F"/>
    <w:rPr>
      <w:rFonts w:ascii="Calibri" w:eastAsia="Times New Roman" w:hAnsi="Calibri"/>
      <w:sz w:val="22"/>
      <w:szCs w:val="20"/>
    </w:rPr>
  </w:style>
  <w:style w:type="character" w:customStyle="1" w:styleId="UnderlineCharCharChar">
    <w:name w:val="Underline Char Char Char"/>
    <w:basedOn w:val="DefaultParagraphFont"/>
    <w:rsid w:val="00A85A7F"/>
    <w:rPr>
      <w:noProof w:val="0"/>
      <w:u w:val="single"/>
      <w:lang w:val="en-US" w:eastAsia="en-US" w:bidi="ar-SA"/>
    </w:rPr>
  </w:style>
  <w:style w:type="character" w:customStyle="1" w:styleId="CardTextChar1">
    <w:name w:val="Card Text Char1"/>
    <w:basedOn w:val="DefaultParagraphFont"/>
    <w:rsid w:val="00A85A7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85A7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85A7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85A7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85A7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85A7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85A7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85A7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85A7F"/>
    <w:rPr>
      <w:rFonts w:eastAsia="Times New Roman"/>
    </w:rPr>
  </w:style>
  <w:style w:type="character" w:customStyle="1" w:styleId="TextsmallChar">
    <w:name w:val="Textsmall Char"/>
    <w:basedOn w:val="DefaultParagraphFont"/>
    <w:link w:val="Textsmall"/>
    <w:rsid w:val="00A85A7F"/>
    <w:rPr>
      <w:rFonts w:ascii="Calibri" w:eastAsia="Times New Roman" w:hAnsi="Calibri"/>
      <w:sz w:val="22"/>
    </w:rPr>
  </w:style>
  <w:style w:type="character" w:customStyle="1" w:styleId="CharChar111">
    <w:name w:val="Char Char111"/>
    <w:basedOn w:val="DefaultParagraphFont"/>
    <w:rsid w:val="00A85A7F"/>
    <w:rPr>
      <w:rFonts w:cs="Arial"/>
      <w:bCs/>
      <w:szCs w:val="26"/>
      <w:u w:val="single"/>
      <w:lang w:val="en-US" w:eastAsia="en-US" w:bidi="ar-SA"/>
    </w:rPr>
  </w:style>
  <w:style w:type="character" w:customStyle="1" w:styleId="UnderlineBold">
    <w:name w:val="Underline + Bold"/>
    <w:uiPriority w:val="1"/>
    <w:qFormat/>
    <w:rsid w:val="00A85A7F"/>
    <w:rPr>
      <w:b/>
      <w:sz w:val="20"/>
      <w:u w:val="single"/>
    </w:rPr>
  </w:style>
  <w:style w:type="paragraph" w:customStyle="1" w:styleId="cardtextsmall">
    <w:name w:val="card text small"/>
    <w:basedOn w:val="Normal"/>
    <w:qFormat/>
    <w:rsid w:val="00A85A7F"/>
    <w:rPr>
      <w:rFonts w:ascii="Arial Narrow" w:eastAsia="Times New Roman" w:hAnsi="Arial Narrow"/>
    </w:rPr>
  </w:style>
  <w:style w:type="character" w:customStyle="1" w:styleId="AUnterdline">
    <w:name w:val="AUnterdline"/>
    <w:rsid w:val="00A85A7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85A7F"/>
    <w:rPr>
      <w:rFonts w:ascii="Times New Roman" w:hAnsi="Times New Roman"/>
      <w:b/>
      <w:bCs/>
      <w:sz w:val="20"/>
      <w:u w:val="single"/>
      <w:bdr w:val="single" w:sz="4" w:space="0" w:color="auto"/>
    </w:rPr>
  </w:style>
  <w:style w:type="character" w:customStyle="1" w:styleId="highlightedsearchterm">
    <w:name w:val="highlightedsearchterm"/>
    <w:rsid w:val="00A85A7F"/>
  </w:style>
  <w:style w:type="character" w:customStyle="1" w:styleId="StyleUnderline1">
    <w:name w:val="Style Underline1"/>
    <w:basedOn w:val="DefaultParagraphFont"/>
    <w:rsid w:val="00A85A7F"/>
    <w:rPr>
      <w:rFonts w:ascii="Times New Roman" w:hAnsi="Times New Roman"/>
      <w:sz w:val="20"/>
      <w:u w:val="single"/>
    </w:rPr>
  </w:style>
  <w:style w:type="paragraph" w:customStyle="1" w:styleId="CardIndented">
    <w:name w:val="Card (Indented)"/>
    <w:basedOn w:val="Normal"/>
    <w:link w:val="CardIndentedChar"/>
    <w:qFormat/>
    <w:rsid w:val="00A85A7F"/>
    <w:pPr>
      <w:ind w:left="288"/>
    </w:pPr>
  </w:style>
  <w:style w:type="paragraph" w:customStyle="1" w:styleId="StyleStyle49pt10">
    <w:name w:val="Style Style4 + 9 pt10"/>
    <w:basedOn w:val="Style4"/>
    <w:link w:val="StyleStyle49pt10Char"/>
    <w:qFormat/>
    <w:rsid w:val="00A85A7F"/>
    <w:rPr>
      <w:rFonts w:cs="Times New Roman"/>
    </w:rPr>
  </w:style>
  <w:style w:type="character" w:customStyle="1" w:styleId="StyleStyle49pt10Char">
    <w:name w:val="Style Style4 + 9 pt10 Char"/>
    <w:basedOn w:val="Style4Char"/>
    <w:link w:val="StyleStyle49pt10"/>
    <w:rsid w:val="00A85A7F"/>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85A7F"/>
    <w:rPr>
      <w:rFonts w:cs="Times New Roman"/>
      <w:b/>
      <w:bCs/>
    </w:rPr>
  </w:style>
  <w:style w:type="character" w:customStyle="1" w:styleId="StyleStyle49ptBold7Char">
    <w:name w:val="Style Style4 + 9 pt Bold7 Char"/>
    <w:link w:val="StyleStyle49ptBold7"/>
    <w:rsid w:val="00A85A7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85A7F"/>
    <w:pPr>
      <w:ind w:left="288"/>
    </w:pPr>
    <w:rPr>
      <w:rFonts w:eastAsia="Times New Roman"/>
      <w:u w:val="single"/>
    </w:rPr>
  </w:style>
  <w:style w:type="character" w:customStyle="1" w:styleId="NormalUnderlineChar">
    <w:name w:val="Normal Underline Char"/>
    <w:link w:val="NormalUnderline"/>
    <w:rsid w:val="00A85A7F"/>
    <w:rPr>
      <w:rFonts w:ascii="Calibri" w:eastAsia="Times New Roman" w:hAnsi="Calibri"/>
      <w:sz w:val="22"/>
      <w:u w:val="single"/>
    </w:rPr>
  </w:style>
  <w:style w:type="character" w:customStyle="1" w:styleId="DontRead">
    <w:name w:val="Don't Read"/>
    <w:qFormat/>
    <w:rsid w:val="00A85A7F"/>
    <w:rPr>
      <w:rFonts w:ascii="Times New Roman" w:hAnsi="Times New Roman"/>
      <w:sz w:val="16"/>
    </w:rPr>
  </w:style>
  <w:style w:type="paragraph" w:customStyle="1" w:styleId="Underlinestyle">
    <w:name w:val="Underline style"/>
    <w:basedOn w:val="Normal"/>
    <w:qFormat/>
    <w:rsid w:val="00A85A7F"/>
    <w:rPr>
      <w:rFonts w:eastAsia="Times New Roman"/>
      <w:u w:val="single"/>
    </w:rPr>
  </w:style>
  <w:style w:type="character" w:customStyle="1" w:styleId="Style11ptUnderline3">
    <w:name w:val="Style 11 pt Underline3"/>
    <w:rsid w:val="00A85A7F"/>
    <w:rPr>
      <w:sz w:val="20"/>
      <w:u w:val="single"/>
    </w:rPr>
  </w:style>
  <w:style w:type="character" w:customStyle="1" w:styleId="27">
    <w:name w:val="27"/>
    <w:rsid w:val="00A85A7F"/>
    <w:rPr>
      <w:rFonts w:cs="Arial"/>
      <w:bCs/>
      <w:sz w:val="20"/>
      <w:u w:val="single"/>
      <w:lang w:val="en-US" w:eastAsia="en-US" w:bidi="ar-SA"/>
    </w:rPr>
  </w:style>
  <w:style w:type="character" w:customStyle="1" w:styleId="2">
    <w:name w:val="2"/>
    <w:rsid w:val="00A85A7F"/>
    <w:rPr>
      <w:rFonts w:cs="Arial"/>
      <w:bCs/>
      <w:sz w:val="20"/>
      <w:u w:val="single"/>
      <w:lang w:val="en-US" w:eastAsia="en-US" w:bidi="ar-SA"/>
    </w:rPr>
  </w:style>
  <w:style w:type="character" w:customStyle="1" w:styleId="Style9ptUnderline11">
    <w:name w:val="Style 9 pt Underline11"/>
    <w:basedOn w:val="DefaultParagraphFont"/>
    <w:rsid w:val="00A85A7F"/>
    <w:rPr>
      <w:sz w:val="20"/>
      <w:u w:val="single"/>
    </w:rPr>
  </w:style>
  <w:style w:type="character" w:customStyle="1" w:styleId="Style9ptBoldUnderline5">
    <w:name w:val="Style 9 pt Bold Underline5"/>
    <w:basedOn w:val="DefaultParagraphFont"/>
    <w:rsid w:val="00A85A7F"/>
    <w:rPr>
      <w:b/>
      <w:bCs/>
      <w:sz w:val="20"/>
      <w:u w:val="single"/>
    </w:rPr>
  </w:style>
  <w:style w:type="character" w:customStyle="1" w:styleId="CharChar114">
    <w:name w:val="Char Char114"/>
    <w:basedOn w:val="DefaultParagraphFont"/>
    <w:rsid w:val="00A85A7F"/>
    <w:rPr>
      <w:rFonts w:cs="Arial"/>
      <w:bCs/>
      <w:szCs w:val="26"/>
      <w:u w:val="single"/>
      <w:lang w:val="en-US" w:eastAsia="en-US" w:bidi="ar-SA"/>
    </w:rPr>
  </w:style>
  <w:style w:type="character" w:customStyle="1" w:styleId="CharChar113">
    <w:name w:val="Char Char113"/>
    <w:basedOn w:val="DefaultParagraphFont"/>
    <w:rsid w:val="00A85A7F"/>
    <w:rPr>
      <w:rFonts w:cs="Arial"/>
      <w:bCs/>
      <w:szCs w:val="26"/>
      <w:u w:val="single"/>
      <w:lang w:val="en-US" w:eastAsia="en-US" w:bidi="ar-SA"/>
    </w:rPr>
  </w:style>
  <w:style w:type="character" w:customStyle="1" w:styleId="CharChar112">
    <w:name w:val="Char Char112"/>
    <w:basedOn w:val="DefaultParagraphFont"/>
    <w:rsid w:val="00A85A7F"/>
    <w:rPr>
      <w:rFonts w:cs="Arial"/>
      <w:bCs/>
      <w:szCs w:val="26"/>
      <w:u w:val="single"/>
      <w:lang w:val="en-US" w:eastAsia="en-US" w:bidi="ar-SA"/>
    </w:rPr>
  </w:style>
  <w:style w:type="character" w:customStyle="1" w:styleId="ssl0">
    <w:name w:val="ss_l0"/>
    <w:basedOn w:val="DefaultParagraphFont"/>
    <w:rsid w:val="00A85A7F"/>
  </w:style>
  <w:style w:type="paragraph" w:styleId="CommentText">
    <w:name w:val="annotation text"/>
    <w:basedOn w:val="Normal"/>
    <w:link w:val="CommentTextChar"/>
    <w:uiPriority w:val="99"/>
    <w:rsid w:val="00A85A7F"/>
    <w:rPr>
      <w:szCs w:val="20"/>
    </w:rPr>
  </w:style>
  <w:style w:type="character" w:customStyle="1" w:styleId="CommentTextChar">
    <w:name w:val="Comment Text Char"/>
    <w:basedOn w:val="DefaultParagraphFont"/>
    <w:link w:val="CommentText"/>
    <w:uiPriority w:val="99"/>
    <w:rsid w:val="00A85A7F"/>
    <w:rPr>
      <w:rFonts w:ascii="Calibri" w:hAnsi="Calibri"/>
      <w:sz w:val="22"/>
      <w:szCs w:val="20"/>
    </w:rPr>
  </w:style>
  <w:style w:type="character" w:customStyle="1" w:styleId="CommentSubjectChar">
    <w:name w:val="Comment Subject Char"/>
    <w:basedOn w:val="CommentTextChar"/>
    <w:link w:val="CommentSubject"/>
    <w:rsid w:val="00A85A7F"/>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A85A7F"/>
    <w:rPr>
      <w:rFonts w:ascii="Times New Roman" w:hAnsi="Times New Roman" w:cs="Times New Roman"/>
      <w:b/>
      <w:bCs/>
    </w:rPr>
  </w:style>
  <w:style w:type="character" w:customStyle="1" w:styleId="CommentSubjectChar1">
    <w:name w:val="Comment Subject Char1"/>
    <w:basedOn w:val="CommentTextChar"/>
    <w:uiPriority w:val="99"/>
    <w:semiHidden/>
    <w:rsid w:val="00A85A7F"/>
    <w:rPr>
      <w:rFonts w:ascii="Calibri" w:hAnsi="Calibri"/>
      <w:b/>
      <w:bCs/>
      <w:sz w:val="22"/>
      <w:szCs w:val="20"/>
    </w:rPr>
  </w:style>
  <w:style w:type="paragraph" w:customStyle="1" w:styleId="WW-Default1">
    <w:name w:val="WW-Default1"/>
    <w:basedOn w:val="Normal"/>
    <w:qFormat/>
    <w:rsid w:val="00A85A7F"/>
    <w:pPr>
      <w:suppressAutoHyphens/>
    </w:pPr>
    <w:rPr>
      <w:rFonts w:eastAsia="Times New Roman"/>
      <w:b/>
      <w:bCs/>
      <w:szCs w:val="20"/>
      <w:lang w:eastAsia="ar-SA"/>
    </w:rPr>
  </w:style>
  <w:style w:type="paragraph" w:customStyle="1" w:styleId="Normal1">
    <w:name w:val="Normal1"/>
    <w:basedOn w:val="BodyText"/>
    <w:qFormat/>
    <w:rsid w:val="00A85A7F"/>
  </w:style>
  <w:style w:type="character" w:customStyle="1" w:styleId="zoomme">
    <w:name w:val="zoomme"/>
    <w:basedOn w:val="DefaultParagraphFont"/>
    <w:rsid w:val="00A85A7F"/>
  </w:style>
  <w:style w:type="character" w:customStyle="1" w:styleId="Date1">
    <w:name w:val="Date1"/>
    <w:basedOn w:val="DefaultParagraphFont"/>
    <w:rsid w:val="00A85A7F"/>
  </w:style>
  <w:style w:type="character" w:customStyle="1" w:styleId="classauthor">
    <w:name w:val="class=&quot;author&quot;"/>
    <w:basedOn w:val="DefaultParagraphFont"/>
    <w:rsid w:val="00A85A7F"/>
  </w:style>
  <w:style w:type="paragraph" w:customStyle="1" w:styleId="CardStyle">
    <w:name w:val="Card Style"/>
    <w:basedOn w:val="Normal"/>
    <w:link w:val="CardStyleChar"/>
    <w:qFormat/>
    <w:rsid w:val="00A85A7F"/>
    <w:rPr>
      <w:rFonts w:eastAsia="Times New Roman"/>
    </w:rPr>
  </w:style>
  <w:style w:type="character" w:customStyle="1" w:styleId="CharCharChar">
    <w:name w:val="Char Char Char"/>
    <w:basedOn w:val="DefaultParagraphFont"/>
    <w:rsid w:val="00A85A7F"/>
    <w:rPr>
      <w:rFonts w:cs="Arial"/>
      <w:bCs/>
      <w:szCs w:val="26"/>
      <w:u w:val="single"/>
      <w:lang w:val="en-US" w:eastAsia="en-US" w:bidi="ar-SA"/>
    </w:rPr>
  </w:style>
  <w:style w:type="character" w:customStyle="1" w:styleId="BoldUnderlineChar0">
    <w:name w:val="Bold Underline Char"/>
    <w:rsid w:val="00A85A7F"/>
    <w:rPr>
      <w:rFonts w:ascii="Times New Roman" w:eastAsia="Times New Roman" w:hAnsi="Times New Roman"/>
      <w:b/>
      <w:bCs/>
      <w:szCs w:val="24"/>
      <w:u w:val="single"/>
    </w:rPr>
  </w:style>
  <w:style w:type="character" w:customStyle="1" w:styleId="texto1">
    <w:name w:val="texto1"/>
    <w:rsid w:val="00A85A7F"/>
  </w:style>
  <w:style w:type="character" w:customStyle="1" w:styleId="apple-style-span">
    <w:name w:val="apple-style-span"/>
    <w:rsid w:val="00A85A7F"/>
  </w:style>
  <w:style w:type="paragraph" w:customStyle="1" w:styleId="citenon-bold">
    <w:name w:val="cite non-bold"/>
    <w:basedOn w:val="Normal"/>
    <w:link w:val="citenon-boldChar"/>
    <w:qFormat/>
    <w:rsid w:val="00A85A7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85A7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85A7F"/>
    <w:rPr>
      <w:rFonts w:ascii="Calibri" w:eastAsia="Times New Roman" w:hAnsi="Calibri" w:cs="Arial"/>
      <w:b/>
      <w:szCs w:val="28"/>
    </w:rPr>
  </w:style>
  <w:style w:type="paragraph" w:customStyle="1" w:styleId="Style23">
    <w:name w:val="Style23"/>
    <w:basedOn w:val="Normal"/>
    <w:uiPriority w:val="99"/>
    <w:qFormat/>
    <w:rsid w:val="00A85A7F"/>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85A7F"/>
    <w:rPr>
      <w:rFonts w:ascii="Calibri" w:eastAsia="Times New Roman" w:hAnsi="Calibri"/>
      <w:sz w:val="22"/>
      <w:lang w:bidi="en-US"/>
    </w:rPr>
  </w:style>
  <w:style w:type="character" w:customStyle="1" w:styleId="gray">
    <w:name w:val="gray"/>
    <w:basedOn w:val="DefaultParagraphFont"/>
    <w:rsid w:val="00A85A7F"/>
  </w:style>
  <w:style w:type="paragraph" w:customStyle="1" w:styleId="Tagtemplate">
    <w:name w:val="Tagtemplate"/>
    <w:basedOn w:val="Normal"/>
    <w:link w:val="TagtemplateChar"/>
    <w:autoRedefine/>
    <w:qFormat/>
    <w:rsid w:val="00A85A7F"/>
    <w:pPr>
      <w:keepNext/>
      <w:keepLines/>
    </w:pPr>
    <w:rPr>
      <w:rFonts w:eastAsia="Calibri"/>
      <w:b/>
    </w:rPr>
  </w:style>
  <w:style w:type="character" w:customStyle="1" w:styleId="TagtemplateChar">
    <w:name w:val="Tagtemplate Char"/>
    <w:basedOn w:val="DefaultParagraphFont"/>
    <w:link w:val="Tagtemplate"/>
    <w:rsid w:val="00A85A7F"/>
    <w:rPr>
      <w:rFonts w:ascii="Calibri" w:eastAsia="Calibri" w:hAnsi="Calibri"/>
      <w:b/>
      <w:sz w:val="22"/>
    </w:rPr>
  </w:style>
  <w:style w:type="character" w:customStyle="1" w:styleId="Styleunderline11ptBorderSinglesolidlineAuto05p">
    <w:name w:val="Style underline + 11 pt Border: : (Single solid line Auto  0.5 p..."/>
    <w:rsid w:val="00A85A7F"/>
    <w:rPr>
      <w:sz w:val="20"/>
      <w:u w:val="single"/>
      <w:bdr w:val="single" w:sz="4" w:space="0" w:color="auto"/>
    </w:rPr>
  </w:style>
  <w:style w:type="paragraph" w:customStyle="1" w:styleId="Citation-FirstLine">
    <w:name w:val="Citation - First Line"/>
    <w:basedOn w:val="Normal"/>
    <w:next w:val="Normal"/>
    <w:autoRedefine/>
    <w:qFormat/>
    <w:rsid w:val="00A85A7F"/>
    <w:pPr>
      <w:spacing w:line="240" w:lineRule="atLeast"/>
      <w:jc w:val="both"/>
    </w:pPr>
    <w:rPr>
      <w:rFonts w:ascii="Book Antiqua" w:eastAsia="Times New Roman" w:hAnsi="Book Antiqua"/>
    </w:rPr>
  </w:style>
  <w:style w:type="character" w:customStyle="1" w:styleId="CardText-Underlined">
    <w:name w:val="Card Text - Underlined"/>
    <w:rsid w:val="00A85A7F"/>
    <w:rPr>
      <w:b/>
      <w:sz w:val="20"/>
      <w:u w:val="single"/>
    </w:rPr>
  </w:style>
  <w:style w:type="paragraph" w:customStyle="1" w:styleId="Citation-Complete">
    <w:name w:val="Citation - Complete"/>
    <w:basedOn w:val="Normal"/>
    <w:next w:val="Normal"/>
    <w:link w:val="Citation-CompleteChar"/>
    <w:autoRedefine/>
    <w:qFormat/>
    <w:rsid w:val="00A85A7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85A7F"/>
    <w:rPr>
      <w:rFonts w:ascii="Book Antiqua" w:eastAsia="Times New Roman" w:hAnsi="Book Antiqua"/>
      <w:sz w:val="22"/>
    </w:rPr>
  </w:style>
  <w:style w:type="character" w:customStyle="1" w:styleId="MicroTextChar">
    <w:name w:val="MicroText Char"/>
    <w:link w:val="MicroText"/>
    <w:rsid w:val="00A85A7F"/>
    <w:rPr>
      <w:rFonts w:ascii="Arial Narrow" w:hAnsi="Arial Narrow"/>
      <w:sz w:val="12"/>
    </w:rPr>
  </w:style>
  <w:style w:type="paragraph" w:customStyle="1" w:styleId="TagCite">
    <w:name w:val="Tag/Cite"/>
    <w:basedOn w:val="Normal"/>
    <w:qFormat/>
    <w:rsid w:val="00A85A7F"/>
    <w:rPr>
      <w:rFonts w:eastAsia="Times New Roman"/>
      <w:b/>
    </w:rPr>
  </w:style>
  <w:style w:type="character" w:customStyle="1" w:styleId="Style11ptItalicUnderline">
    <w:name w:val="Style 11 pt Italic Underline"/>
    <w:basedOn w:val="DefaultParagraphFont"/>
    <w:rsid w:val="00A85A7F"/>
    <w:rPr>
      <w:i/>
      <w:iCs/>
      <w:sz w:val="20"/>
      <w:u w:val="single"/>
    </w:rPr>
  </w:style>
  <w:style w:type="character" w:customStyle="1" w:styleId="Style11ptItalic">
    <w:name w:val="Style 11 pt Italic"/>
    <w:basedOn w:val="DefaultParagraphFont"/>
    <w:rsid w:val="00A85A7F"/>
    <w:rPr>
      <w:rFonts w:ascii="Times New Roman" w:hAnsi="Times New Roman"/>
      <w:i/>
      <w:iCs/>
      <w:sz w:val="20"/>
    </w:rPr>
  </w:style>
  <w:style w:type="character" w:customStyle="1" w:styleId="BoldandUnderlineChar">
    <w:name w:val="Bold and Underline Char"/>
    <w:basedOn w:val="DefaultParagraphFont"/>
    <w:link w:val="BoldandUnderline"/>
    <w:locked/>
    <w:rsid w:val="00A85A7F"/>
    <w:rPr>
      <w:b/>
      <w:u w:val="single"/>
    </w:rPr>
  </w:style>
  <w:style w:type="paragraph" w:customStyle="1" w:styleId="BoldandUnderline">
    <w:name w:val="Bold and Underline"/>
    <w:basedOn w:val="Normal"/>
    <w:link w:val="BoldandUnderlineChar"/>
    <w:qFormat/>
    <w:rsid w:val="00A85A7F"/>
    <w:rPr>
      <w:rFonts w:asciiTheme="minorHAnsi" w:hAnsiTheme="minorHAnsi"/>
      <w:b/>
      <w:sz w:val="24"/>
      <w:u w:val="single"/>
    </w:rPr>
  </w:style>
  <w:style w:type="character" w:customStyle="1" w:styleId="hdr">
    <w:name w:val="hdr"/>
    <w:basedOn w:val="DefaultParagraphFont"/>
    <w:rsid w:val="00A85A7F"/>
  </w:style>
  <w:style w:type="paragraph" w:customStyle="1" w:styleId="StyleStyle49ptBold3">
    <w:name w:val="Style Style4 + 9 pt Bold3"/>
    <w:basedOn w:val="Style4"/>
    <w:link w:val="StyleStyle49ptBold3Char"/>
    <w:qFormat/>
    <w:rsid w:val="00A85A7F"/>
    <w:rPr>
      <w:rFonts w:cs="Times New Roman"/>
      <w:b/>
      <w:bCs/>
    </w:rPr>
  </w:style>
  <w:style w:type="character" w:customStyle="1" w:styleId="StyleStyle49ptBold3Char">
    <w:name w:val="Style Style4 + 9 pt Bold3 Char"/>
    <w:basedOn w:val="Style4Char"/>
    <w:link w:val="StyleStyle49ptBold3"/>
    <w:rsid w:val="00A85A7F"/>
    <w:rPr>
      <w:rFonts w:ascii="Calibri" w:eastAsia="Times New Roman" w:hAnsi="Calibri" w:cs="Times New Roman"/>
      <w:b/>
      <w:bCs/>
      <w:sz w:val="22"/>
      <w:u w:val="single"/>
    </w:rPr>
  </w:style>
  <w:style w:type="character" w:customStyle="1" w:styleId="Style9ptUnderline6">
    <w:name w:val="Style 9 pt Underline6"/>
    <w:basedOn w:val="DefaultParagraphFont"/>
    <w:rsid w:val="00A85A7F"/>
    <w:rPr>
      <w:sz w:val="20"/>
      <w:u w:val="single"/>
    </w:rPr>
  </w:style>
  <w:style w:type="character" w:customStyle="1" w:styleId="ct-with-fmlt">
    <w:name w:val="ct-with-fmlt"/>
    <w:basedOn w:val="DefaultParagraphFont"/>
    <w:rsid w:val="00A85A7F"/>
  </w:style>
  <w:style w:type="paragraph" w:customStyle="1" w:styleId="TagText">
    <w:name w:val="TagText"/>
    <w:basedOn w:val="Normal"/>
    <w:uiPriority w:val="99"/>
    <w:qFormat/>
    <w:rsid w:val="00A85A7F"/>
    <w:rPr>
      <w:b/>
    </w:rPr>
  </w:style>
  <w:style w:type="paragraph" w:customStyle="1" w:styleId="StyleStyle49pt">
    <w:name w:val="Style Style4 + 9 pt"/>
    <w:basedOn w:val="Normal"/>
    <w:link w:val="StyleStyle49ptChar"/>
    <w:qFormat/>
    <w:rsid w:val="00A85A7F"/>
    <w:rPr>
      <w:rFonts w:eastAsia="Times New Roman"/>
      <w:u w:val="single"/>
    </w:rPr>
  </w:style>
  <w:style w:type="character" w:customStyle="1" w:styleId="StyleStyle49ptChar">
    <w:name w:val="Style Style4 + 9 pt Char"/>
    <w:basedOn w:val="DefaultParagraphFont"/>
    <w:link w:val="StyleStyle49pt"/>
    <w:rsid w:val="00A85A7F"/>
    <w:rPr>
      <w:rFonts w:ascii="Calibri" w:eastAsia="Times New Roman" w:hAnsi="Calibri"/>
      <w:sz w:val="22"/>
      <w:u w:val="single"/>
    </w:rPr>
  </w:style>
  <w:style w:type="paragraph" w:customStyle="1" w:styleId="StyleStyle49ptBold">
    <w:name w:val="Style Style4 + 9 pt Bold"/>
    <w:basedOn w:val="Normal"/>
    <w:link w:val="StyleStyle49ptBoldChar"/>
    <w:qFormat/>
    <w:rsid w:val="00A85A7F"/>
    <w:rPr>
      <w:rFonts w:eastAsia="Times New Roman"/>
      <w:b/>
      <w:bCs/>
      <w:u w:val="single"/>
    </w:rPr>
  </w:style>
  <w:style w:type="character" w:customStyle="1" w:styleId="StyleStyle49ptBoldChar">
    <w:name w:val="Style Style4 + 9 pt Bold Char"/>
    <w:basedOn w:val="DefaultParagraphFont"/>
    <w:link w:val="StyleStyle49ptBold"/>
    <w:rsid w:val="00A85A7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85A7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85A7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85A7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85A7F"/>
    <w:rPr>
      <w:rFonts w:ascii="Arial" w:eastAsia="Times New Roman" w:hAnsi="Arial" w:cs="Arial"/>
      <w:b/>
      <w:bCs/>
      <w:sz w:val="22"/>
      <w:u w:val="single"/>
    </w:rPr>
  </w:style>
  <w:style w:type="paragraph" w:customStyle="1" w:styleId="StyleUnderlined11pt">
    <w:name w:val="Style Underlined + 11 pt"/>
    <w:link w:val="StyleUnderlined11ptChar"/>
    <w:qFormat/>
    <w:rsid w:val="00A85A7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85A7F"/>
    <w:rPr>
      <w:rFonts w:ascii="Arial" w:eastAsia="Times New Roman" w:hAnsi="Arial" w:cs="Arial"/>
      <w:sz w:val="22"/>
      <w:u w:val="single"/>
    </w:rPr>
  </w:style>
  <w:style w:type="character" w:customStyle="1" w:styleId="newscontent">
    <w:name w:val="newscontent"/>
    <w:rsid w:val="00A85A7F"/>
  </w:style>
  <w:style w:type="character" w:customStyle="1" w:styleId="StyleUnderlinePatternClearYellow">
    <w:name w:val="Style Underline Pattern: Clear (Yellow)"/>
    <w:basedOn w:val="DefaultParagraphFont"/>
    <w:rsid w:val="00A85A7F"/>
    <w:rPr>
      <w:u w:val="single"/>
      <w:shd w:val="clear" w:color="auto" w:fill="00FF00"/>
    </w:rPr>
  </w:style>
  <w:style w:type="paragraph" w:customStyle="1" w:styleId="StyleUnderlineChar11pt3">
    <w:name w:val="Style Underline Char + 11 pt3"/>
    <w:link w:val="StyleUnderlineChar11pt3Char"/>
    <w:qFormat/>
    <w:rsid w:val="00A85A7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85A7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85A7F"/>
    <w:rPr>
      <w:b w:val="0"/>
      <w:bCs/>
      <w:u w:val="single"/>
    </w:rPr>
  </w:style>
  <w:style w:type="character" w:customStyle="1" w:styleId="date-display-single">
    <w:name w:val="date-display-single"/>
    <w:basedOn w:val="DefaultParagraphFont"/>
    <w:rsid w:val="00A85A7F"/>
  </w:style>
  <w:style w:type="character" w:customStyle="1" w:styleId="CommentTextChar1">
    <w:name w:val="Comment Text Char1"/>
    <w:basedOn w:val="DefaultParagraphFont"/>
    <w:uiPriority w:val="99"/>
    <w:rsid w:val="00A85A7F"/>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85A7F"/>
    <w:rPr>
      <w:rFonts w:ascii="Times New Roman" w:hAnsi="Times New Roman" w:cs="Times New Roman"/>
      <w:sz w:val="20"/>
    </w:rPr>
  </w:style>
  <w:style w:type="paragraph" w:customStyle="1" w:styleId="Cite2">
    <w:name w:val="Cite 2"/>
    <w:basedOn w:val="Normal"/>
    <w:qFormat/>
    <w:rsid w:val="00A85A7F"/>
    <w:rPr>
      <w:rFonts w:eastAsia="MS Mincho"/>
      <w:b/>
      <w:u w:val="single"/>
    </w:rPr>
  </w:style>
  <w:style w:type="character" w:customStyle="1" w:styleId="StyleunderlineBold">
    <w:name w:val="Style underline + Bold"/>
    <w:basedOn w:val="underline"/>
    <w:rsid w:val="00A85A7F"/>
    <w:rPr>
      <w:rFonts w:ascii="Times New Roman" w:hAnsi="Times New Roman" w:cs="Times New Roman"/>
      <w:bCs/>
      <w:sz w:val="20"/>
      <w:u w:val="single"/>
    </w:rPr>
  </w:style>
  <w:style w:type="paragraph" w:customStyle="1" w:styleId="cards0">
    <w:name w:val="cards"/>
    <w:basedOn w:val="Cites0"/>
    <w:qFormat/>
    <w:rsid w:val="00A85A7F"/>
    <w:pPr>
      <w:widowControl/>
      <w:jc w:val="left"/>
    </w:pPr>
    <w:rPr>
      <w:szCs w:val="22"/>
    </w:rPr>
  </w:style>
  <w:style w:type="character" w:customStyle="1" w:styleId="Style10ptUnderline">
    <w:name w:val="Style 10 pt Underline"/>
    <w:basedOn w:val="DefaultParagraphFont"/>
    <w:rsid w:val="00A85A7F"/>
    <w:rPr>
      <w:sz w:val="20"/>
      <w:u w:val="single"/>
    </w:rPr>
  </w:style>
  <w:style w:type="character" w:styleId="HTMLCite">
    <w:name w:val="HTML Cite"/>
    <w:uiPriority w:val="99"/>
    <w:rsid w:val="00A85A7F"/>
    <w:rPr>
      <w:i/>
      <w:iCs/>
    </w:rPr>
  </w:style>
  <w:style w:type="character" w:customStyle="1" w:styleId="slug-pub-date">
    <w:name w:val="slug-pub-date"/>
    <w:basedOn w:val="DefaultParagraphFont"/>
    <w:rsid w:val="00A85A7F"/>
  </w:style>
  <w:style w:type="character" w:customStyle="1" w:styleId="slug-vol">
    <w:name w:val="slug-vol"/>
    <w:basedOn w:val="DefaultParagraphFont"/>
    <w:rsid w:val="00A85A7F"/>
  </w:style>
  <w:style w:type="character" w:customStyle="1" w:styleId="slug-issue">
    <w:name w:val="slug-issue"/>
    <w:basedOn w:val="DefaultParagraphFont"/>
    <w:rsid w:val="00A85A7F"/>
  </w:style>
  <w:style w:type="character" w:customStyle="1" w:styleId="slug-pages">
    <w:name w:val="slug-pages"/>
    <w:basedOn w:val="DefaultParagraphFont"/>
    <w:rsid w:val="00A85A7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85A7F"/>
    <w:rPr>
      <w:b/>
      <w:bCs/>
      <w:strike w:val="0"/>
      <w:dstrike w:val="0"/>
      <w:sz w:val="24"/>
      <w:u w:val="none"/>
      <w:effect w:val="none"/>
    </w:rPr>
  </w:style>
  <w:style w:type="paragraph" w:customStyle="1" w:styleId="Tag2">
    <w:name w:val="Tag2"/>
    <w:basedOn w:val="Normal"/>
    <w:autoRedefine/>
    <w:qFormat/>
    <w:rsid w:val="00A85A7F"/>
    <w:pPr>
      <w:spacing w:before="120"/>
    </w:pPr>
    <w:rPr>
      <w:b/>
      <w:sz w:val="26"/>
    </w:rPr>
  </w:style>
  <w:style w:type="character" w:customStyle="1" w:styleId="tagchar">
    <w:name w:val="tagchar"/>
    <w:basedOn w:val="DefaultParagraphFont"/>
    <w:rsid w:val="00A85A7F"/>
  </w:style>
  <w:style w:type="paragraph" w:customStyle="1" w:styleId="NormalText">
    <w:name w:val="Normal Text"/>
    <w:basedOn w:val="Normal"/>
    <w:link w:val="NormalTextChar"/>
    <w:autoRedefine/>
    <w:qFormat/>
    <w:rsid w:val="00A85A7F"/>
    <w:pPr>
      <w:jc w:val="both"/>
    </w:pPr>
    <w:rPr>
      <w:rFonts w:eastAsia="Times New Roman"/>
      <w:szCs w:val="26"/>
    </w:rPr>
  </w:style>
  <w:style w:type="character" w:customStyle="1" w:styleId="pmterms11">
    <w:name w:val="pmterms11"/>
    <w:basedOn w:val="DefaultParagraphFont"/>
    <w:rsid w:val="00A85A7F"/>
    <w:rPr>
      <w:b/>
      <w:bCs/>
      <w:i w:val="0"/>
      <w:iCs w:val="0"/>
      <w:color w:val="000000"/>
    </w:rPr>
  </w:style>
  <w:style w:type="character" w:customStyle="1" w:styleId="StyleUnderlineChar9ptBold">
    <w:name w:val="Style Underline Char + 9 pt Bold"/>
    <w:basedOn w:val="DefaultParagraphFont"/>
    <w:rsid w:val="00A85A7F"/>
    <w:rPr>
      <w:rFonts w:ascii="Times New Roman" w:hAnsi="Times New Roman"/>
      <w:b/>
      <w:bCs/>
      <w:sz w:val="20"/>
      <w:u w:val="single"/>
      <w:lang w:val="en-US" w:eastAsia="en-US" w:bidi="ar-SA"/>
    </w:rPr>
  </w:style>
  <w:style w:type="character" w:customStyle="1" w:styleId="Style8pt">
    <w:name w:val="Style 8 pt"/>
    <w:basedOn w:val="DefaultParagraphFont"/>
    <w:rsid w:val="00A85A7F"/>
    <w:rPr>
      <w:sz w:val="20"/>
    </w:rPr>
  </w:style>
  <w:style w:type="character" w:customStyle="1" w:styleId="UnderlineChar5Char">
    <w:name w:val="Underline Char5 Char"/>
    <w:basedOn w:val="DefaultParagraphFont"/>
    <w:rsid w:val="00A85A7F"/>
    <w:rPr>
      <w:szCs w:val="24"/>
      <w:u w:val="single"/>
      <w:lang w:val="en-US" w:eastAsia="en-US" w:bidi="ar-SA"/>
    </w:rPr>
  </w:style>
  <w:style w:type="character" w:customStyle="1" w:styleId="BoldandUnderlineChar2Char1">
    <w:name w:val="Bold and Underline Char2 Char1"/>
    <w:basedOn w:val="DefaultParagraphFont"/>
    <w:rsid w:val="00A85A7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85A7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85A7F"/>
    <w:rPr>
      <w:szCs w:val="24"/>
      <w:u w:val="single"/>
      <w:lang w:val="en-US" w:eastAsia="en-US" w:bidi="ar-SA"/>
    </w:rPr>
  </w:style>
  <w:style w:type="paragraph" w:customStyle="1" w:styleId="Language">
    <w:name w:val="Language"/>
    <w:basedOn w:val="Normal"/>
    <w:link w:val="LanguageChar"/>
    <w:qFormat/>
    <w:rsid w:val="00A85A7F"/>
    <w:rPr>
      <w:rFonts w:eastAsia="Times New Roman"/>
      <w:strike/>
      <w:szCs w:val="20"/>
    </w:rPr>
  </w:style>
  <w:style w:type="character" w:customStyle="1" w:styleId="LanguageChar">
    <w:name w:val="Language Char"/>
    <w:basedOn w:val="DefaultParagraphFont"/>
    <w:link w:val="Language"/>
    <w:rsid w:val="00A85A7F"/>
    <w:rPr>
      <w:rFonts w:ascii="Calibri" w:eastAsia="Times New Roman" w:hAnsi="Calibri"/>
      <w:strike/>
      <w:sz w:val="22"/>
      <w:szCs w:val="20"/>
    </w:rPr>
  </w:style>
  <w:style w:type="paragraph" w:customStyle="1" w:styleId="UnderlineChar3">
    <w:name w:val="Underline Char3"/>
    <w:basedOn w:val="Normal"/>
    <w:link w:val="UnderlineChar3Char"/>
    <w:qFormat/>
    <w:rsid w:val="00A85A7F"/>
    <w:rPr>
      <w:rFonts w:eastAsia="Times New Roman"/>
      <w:u w:val="single"/>
    </w:rPr>
  </w:style>
  <w:style w:type="character" w:customStyle="1" w:styleId="UnderlineChar3Char">
    <w:name w:val="Underline Char3 Char"/>
    <w:basedOn w:val="DefaultParagraphFont"/>
    <w:link w:val="UnderlineChar3"/>
    <w:rsid w:val="00A85A7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85A7F"/>
    <w:rPr>
      <w:rFonts w:eastAsia="Times New Roman"/>
      <w:b/>
      <w:u w:val="single"/>
    </w:rPr>
  </w:style>
  <w:style w:type="character" w:customStyle="1" w:styleId="BoldandUnderlineChar3CharChar">
    <w:name w:val="Bold and Underline Char3 Char Char"/>
    <w:basedOn w:val="DefaultParagraphFont"/>
    <w:link w:val="BoldandUnderlineChar3Char"/>
    <w:rsid w:val="00A85A7F"/>
    <w:rPr>
      <w:rFonts w:ascii="Calibri" w:eastAsia="Times New Roman" w:hAnsi="Calibri"/>
      <w:b/>
      <w:sz w:val="22"/>
      <w:u w:val="single"/>
    </w:rPr>
  </w:style>
  <w:style w:type="character" w:customStyle="1" w:styleId="UnderlineChar1">
    <w:name w:val="Underline Char1"/>
    <w:basedOn w:val="DefaultParagraphFont"/>
    <w:rsid w:val="00A85A7F"/>
    <w:rPr>
      <w:szCs w:val="24"/>
      <w:u w:val="single"/>
      <w:lang w:val="en-US" w:eastAsia="en-US" w:bidi="ar-SA"/>
    </w:rPr>
  </w:style>
  <w:style w:type="character" w:customStyle="1" w:styleId="BoldandUnderlineChar1Char2Char">
    <w:name w:val="Bold and Underline Char1 Char2 Char"/>
    <w:basedOn w:val="DefaultParagraphFont"/>
    <w:rsid w:val="00A85A7F"/>
    <w:rPr>
      <w:b/>
      <w:szCs w:val="24"/>
      <w:u w:val="single"/>
      <w:lang w:val="en-US" w:eastAsia="en-US" w:bidi="ar-SA"/>
    </w:rPr>
  </w:style>
  <w:style w:type="character" w:customStyle="1" w:styleId="SmalltextChar">
    <w:name w:val="Small text Char"/>
    <w:aliases w:val="Quote1 Char1"/>
    <w:link w:val="Smalltext"/>
    <w:rsid w:val="00A85A7F"/>
    <w:rPr>
      <w:rFonts w:ascii="Arial Narrow" w:eastAsia="Times New Roman" w:hAnsi="Arial Narrow"/>
      <w:sz w:val="22"/>
    </w:rPr>
  </w:style>
  <w:style w:type="paragraph" w:customStyle="1" w:styleId="HotRoute">
    <w:name w:val="Hot Route"/>
    <w:basedOn w:val="Normal"/>
    <w:link w:val="HotRouteChar0"/>
    <w:qFormat/>
    <w:rsid w:val="00A85A7F"/>
    <w:pPr>
      <w:ind w:left="144"/>
    </w:pPr>
    <w:rPr>
      <w:rFonts w:eastAsia="Times New Roman"/>
    </w:rPr>
  </w:style>
  <w:style w:type="paragraph" w:customStyle="1" w:styleId="Cardstyle0">
    <w:name w:val="Cardstyle"/>
    <w:basedOn w:val="Normal"/>
    <w:next w:val="Normal"/>
    <w:qFormat/>
    <w:rsid w:val="00A85A7F"/>
    <w:rPr>
      <w:rFonts w:eastAsia="Times New Roman"/>
    </w:rPr>
  </w:style>
  <w:style w:type="character" w:customStyle="1" w:styleId="Style12ptBoldUnderline1">
    <w:name w:val="Style 12 pt Bold Underline1"/>
    <w:basedOn w:val="DefaultParagraphFont"/>
    <w:rsid w:val="00A85A7F"/>
    <w:rPr>
      <w:b/>
      <w:bCs/>
      <w:sz w:val="24"/>
      <w:u w:val="single"/>
    </w:rPr>
  </w:style>
  <w:style w:type="character" w:customStyle="1" w:styleId="StyleEmphasisArial12ptBoldNotItalic">
    <w:name w:val="Style Emphasis + Arial 12 pt Bold Not Italic"/>
    <w:basedOn w:val="Emphasis"/>
    <w:rsid w:val="00A85A7F"/>
    <w:rPr>
      <w:rFonts w:ascii="Arial" w:hAnsi="Arial" w:cs="Times New Roman"/>
      <w:b w:val="0"/>
      <w:bCs/>
      <w:i/>
      <w:iCs/>
      <w:sz w:val="24"/>
      <w:u w:val="single"/>
      <w:bdr w:val="single" w:sz="8" w:space="0" w:color="auto"/>
    </w:rPr>
  </w:style>
  <w:style w:type="character" w:customStyle="1" w:styleId="DebateHighlighted">
    <w:name w:val="Debate Highlighted"/>
    <w:qFormat/>
    <w:rsid w:val="00A85A7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85A7F"/>
    <w:rPr>
      <w:rFonts w:ascii="SimSun" w:eastAsia="SimSun" w:hAnsi="SimSun"/>
      <w:sz w:val="15"/>
      <w:lang w:eastAsia="zh-CN"/>
    </w:rPr>
  </w:style>
  <w:style w:type="paragraph" w:customStyle="1" w:styleId="UnreadText">
    <w:name w:val="Unread Text"/>
    <w:basedOn w:val="Normal"/>
    <w:next w:val="Normal"/>
    <w:link w:val="UnreadTextChar"/>
    <w:autoRedefine/>
    <w:qFormat/>
    <w:rsid w:val="00A85A7F"/>
    <w:pPr>
      <w:ind w:left="360"/>
    </w:pPr>
    <w:rPr>
      <w:rFonts w:ascii="SimSun" w:eastAsia="SimSun" w:hAnsi="SimSun"/>
      <w:sz w:val="15"/>
      <w:lang w:eastAsia="zh-CN"/>
    </w:rPr>
  </w:style>
  <w:style w:type="paragraph" w:customStyle="1" w:styleId="AuthorDate">
    <w:name w:val="AuthorDate"/>
    <w:next w:val="Normal"/>
    <w:link w:val="AuthorDateChar"/>
    <w:qFormat/>
    <w:rsid w:val="00A85A7F"/>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85A7F"/>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85A7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85A7F"/>
    <w:rPr>
      <w:rFonts w:ascii="Times New Roman" w:hAnsi="Times New Roman"/>
      <w:sz w:val="20"/>
      <w:u w:val="single"/>
      <w:bdr w:val="none" w:sz="0" w:space="0" w:color="auto"/>
      <w:shd w:val="clear" w:color="auto" w:fill="C0C0C0"/>
    </w:rPr>
  </w:style>
  <w:style w:type="character" w:customStyle="1" w:styleId="smallChar">
    <w:name w:val="small Char"/>
    <w:rsid w:val="00A85A7F"/>
    <w:rPr>
      <w:rFonts w:ascii="Calibri" w:eastAsia="Calibri" w:hAnsi="Calibri" w:cs="Calibri"/>
      <w:sz w:val="16"/>
      <w:szCs w:val="20"/>
      <w:lang w:val="x-none" w:eastAsia="x-none"/>
    </w:rPr>
  </w:style>
  <w:style w:type="paragraph" w:customStyle="1" w:styleId="HotRoute0">
    <w:name w:val="Hot Route!"/>
    <w:basedOn w:val="Normal"/>
    <w:qFormat/>
    <w:rsid w:val="00A85A7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85A7F"/>
    <w:rPr>
      <w:rFonts w:ascii="Times New Roman" w:hAnsi="Times New Roman" w:cs="Times New Roman"/>
      <w:sz w:val="16"/>
      <w:szCs w:val="16"/>
    </w:rPr>
  </w:style>
  <w:style w:type="character" w:customStyle="1" w:styleId="BodyText2Char1">
    <w:name w:val="Body Text 2 Char1"/>
    <w:basedOn w:val="DefaultParagraphFont"/>
    <w:semiHidden/>
    <w:rsid w:val="00A85A7F"/>
    <w:rPr>
      <w:rFonts w:ascii="Times New Roman" w:hAnsi="Times New Roman" w:cs="Times New Roman"/>
      <w:sz w:val="20"/>
    </w:rPr>
  </w:style>
  <w:style w:type="character" w:customStyle="1" w:styleId="Heading2Char1CharCharCharCharCharC">
    <w:name w:val="Heading 2 Char1 Char Char Char Char Char C"/>
    <w:rsid w:val="00A85A7F"/>
    <w:rPr>
      <w:rFonts w:cs="Arial"/>
      <w:b/>
      <w:bCs/>
      <w:iCs/>
      <w:sz w:val="24"/>
      <w:szCs w:val="28"/>
      <w:lang w:val="en-US" w:eastAsia="en-US" w:bidi="ar-SA"/>
    </w:rPr>
  </w:style>
  <w:style w:type="character" w:customStyle="1" w:styleId="underline1">
    <w:name w:val="underline1"/>
    <w:basedOn w:val="DefaultParagraphFont"/>
    <w:rsid w:val="00A85A7F"/>
    <w:rPr>
      <w:u w:val="single"/>
    </w:rPr>
  </w:style>
  <w:style w:type="character" w:customStyle="1" w:styleId="author0">
    <w:name w:val="author"/>
    <w:basedOn w:val="DefaultParagraphFont"/>
    <w:rsid w:val="00A85A7F"/>
    <w:rPr>
      <w:rFonts w:ascii="Times New Roman" w:hAnsi="Times New Roman"/>
      <w:b/>
      <w:sz w:val="24"/>
    </w:rPr>
  </w:style>
  <w:style w:type="character" w:customStyle="1" w:styleId="FontStyle291">
    <w:name w:val="Font Style291"/>
    <w:basedOn w:val="DefaultParagraphFont"/>
    <w:uiPriority w:val="99"/>
    <w:rsid w:val="00A85A7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5A7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5A7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85A7F"/>
    <w:rPr>
      <w:rFonts w:ascii="Calibri" w:eastAsia="Times New Roman" w:hAnsi="Calibri"/>
      <w:sz w:val="22"/>
    </w:rPr>
  </w:style>
  <w:style w:type="paragraph" w:customStyle="1" w:styleId="Cards1">
    <w:name w:val="Cards1"/>
    <w:basedOn w:val="Normal"/>
    <w:link w:val="Cards1Char"/>
    <w:qFormat/>
    <w:rsid w:val="00A85A7F"/>
    <w:pPr>
      <w:ind w:left="288"/>
    </w:pPr>
    <w:rPr>
      <w:rFonts w:eastAsia="Times New Roman"/>
      <w:u w:val="single"/>
    </w:rPr>
  </w:style>
  <w:style w:type="character" w:customStyle="1" w:styleId="Cards1Char">
    <w:name w:val="Cards1 Char"/>
    <w:basedOn w:val="DefaultParagraphFont"/>
    <w:link w:val="Cards1"/>
    <w:rsid w:val="00A85A7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85A7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85A7F"/>
    <w:rPr>
      <w:rFonts w:ascii="Arial" w:eastAsia="Calibri" w:hAnsi="Arial" w:cs="Arial"/>
      <w:sz w:val="22"/>
      <w:szCs w:val="22"/>
      <w:u w:val="single"/>
    </w:rPr>
  </w:style>
  <w:style w:type="character" w:customStyle="1" w:styleId="EmphasizeThis">
    <w:name w:val="EmphasizeThis"/>
    <w:rsid w:val="00A85A7F"/>
    <w:rPr>
      <w:rFonts w:ascii="Georgia" w:hAnsi="Georgia"/>
      <w:b/>
      <w:iCs/>
      <w:sz w:val="24"/>
      <w:u w:val="thick"/>
    </w:rPr>
  </w:style>
  <w:style w:type="paragraph" w:customStyle="1" w:styleId="Stylecard8pt">
    <w:name w:val="Style card + 8 pt"/>
    <w:basedOn w:val="Normal"/>
    <w:link w:val="Stylecard8ptChar"/>
    <w:qFormat/>
    <w:rsid w:val="00A85A7F"/>
    <w:pPr>
      <w:ind w:left="288" w:right="288"/>
    </w:pPr>
    <w:rPr>
      <w:rFonts w:cs="Calibri"/>
      <w:color w:val="000000"/>
      <w:u w:val="single"/>
      <w:lang w:eastAsia="ar-SA"/>
    </w:rPr>
  </w:style>
  <w:style w:type="character" w:customStyle="1" w:styleId="Stylecard8ptChar">
    <w:name w:val="Style card + 8 pt Char"/>
    <w:basedOn w:val="cardChar"/>
    <w:link w:val="Stylecard8pt"/>
    <w:rsid w:val="00A85A7F"/>
    <w:rPr>
      <w:rFonts w:ascii="Calibri" w:hAnsi="Calibri" w:cs="Calibri"/>
      <w:color w:val="000000"/>
      <w:sz w:val="22"/>
      <w:u w:val="single"/>
      <w:lang w:eastAsia="ar-SA"/>
    </w:rPr>
  </w:style>
  <w:style w:type="character" w:customStyle="1" w:styleId="bhl">
    <w:name w:val="bhl"/>
    <w:basedOn w:val="DefaultParagraphFont"/>
    <w:rsid w:val="00A85A7F"/>
  </w:style>
  <w:style w:type="paragraph" w:customStyle="1" w:styleId="TagGA11">
    <w:name w:val="Tag GA 11"/>
    <w:basedOn w:val="TOC1"/>
    <w:qFormat/>
    <w:rsid w:val="00A85A7F"/>
    <w:pPr>
      <w:spacing w:before="0" w:after="160"/>
    </w:pPr>
    <w:rPr>
      <w:rFonts w:eastAsia="Calibri"/>
      <w:u w:val="none"/>
      <w:lang w:bidi="ar-SA"/>
    </w:rPr>
  </w:style>
  <w:style w:type="paragraph" w:customStyle="1" w:styleId="CiteCard">
    <w:name w:val="Cite/Card"/>
    <w:basedOn w:val="TOC2"/>
    <w:qFormat/>
    <w:rsid w:val="00A85A7F"/>
    <w:pPr>
      <w:tabs>
        <w:tab w:val="left" w:pos="4360"/>
      </w:tabs>
      <w:ind w:left="220"/>
    </w:pPr>
    <w:rPr>
      <w:rFonts w:eastAsia="Calibri"/>
      <w:sz w:val="22"/>
      <w:lang w:bidi="ar-SA"/>
    </w:rPr>
  </w:style>
  <w:style w:type="character" w:customStyle="1" w:styleId="CardTextUnderlinedChar">
    <w:name w:val="Card Text Underlined Char"/>
    <w:basedOn w:val="DefaultParagraphFont"/>
    <w:rsid w:val="00A85A7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85A7F"/>
    <w:rPr>
      <w:sz w:val="16"/>
      <w:szCs w:val="16"/>
    </w:rPr>
  </w:style>
  <w:style w:type="character" w:customStyle="1" w:styleId="DocumentMapChar1">
    <w:name w:val="Document Map Char1"/>
    <w:basedOn w:val="DefaultParagraphFont"/>
    <w:uiPriority w:val="99"/>
    <w:rsid w:val="00A85A7F"/>
    <w:rPr>
      <w:rFonts w:ascii="Tahoma" w:hAnsi="Tahoma" w:cs="Tahoma"/>
      <w:sz w:val="16"/>
      <w:szCs w:val="16"/>
    </w:rPr>
  </w:style>
  <w:style w:type="character" w:customStyle="1" w:styleId="addmd">
    <w:name w:val="addmd"/>
    <w:basedOn w:val="DefaultParagraphFont"/>
    <w:rsid w:val="00A85A7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85A7F"/>
    <w:rPr>
      <w:rFonts w:ascii="Arial" w:hAnsi="Arial"/>
      <w:b/>
      <w:sz w:val="26"/>
    </w:rPr>
  </w:style>
  <w:style w:type="paragraph" w:styleId="FootnoteText">
    <w:name w:val="footnote text"/>
    <w:basedOn w:val="Normal"/>
    <w:link w:val="FootnoteTextChar"/>
    <w:unhideWhenUsed/>
    <w:rsid w:val="00A85A7F"/>
    <w:rPr>
      <w:rFonts w:eastAsia="Calibri"/>
      <w:szCs w:val="20"/>
      <w:lang w:eastAsia="zh-CN"/>
    </w:rPr>
  </w:style>
  <w:style w:type="character" w:customStyle="1" w:styleId="FootnoteTextChar">
    <w:name w:val="Footnote Text Char"/>
    <w:basedOn w:val="DefaultParagraphFont"/>
    <w:link w:val="FootnoteText"/>
    <w:rsid w:val="00A85A7F"/>
    <w:rPr>
      <w:rFonts w:ascii="Calibri" w:eastAsia="Calibri" w:hAnsi="Calibri"/>
      <w:sz w:val="22"/>
      <w:szCs w:val="20"/>
      <w:lang w:eastAsia="zh-CN"/>
    </w:rPr>
  </w:style>
  <w:style w:type="character" w:customStyle="1" w:styleId="UnderlinedTextCharChar">
    <w:name w:val="Underlined Text Char Char"/>
    <w:basedOn w:val="DefaultParagraphFont"/>
    <w:rsid w:val="00A85A7F"/>
    <w:rPr>
      <w:rFonts w:cs="Arial"/>
      <w:bCs/>
      <w:noProof w:val="0"/>
      <w:szCs w:val="26"/>
      <w:u w:val="single"/>
      <w:lang w:val="en-US" w:eastAsia="en-US" w:bidi="ar-SA"/>
    </w:rPr>
  </w:style>
  <w:style w:type="character" w:customStyle="1" w:styleId="StyleTimesNewRoman12ptBold">
    <w:name w:val="Style Times New Roman 12 pt Bold"/>
    <w:rsid w:val="00A85A7F"/>
    <w:rPr>
      <w:b/>
      <w:bCs/>
      <w:sz w:val="24"/>
    </w:rPr>
  </w:style>
  <w:style w:type="character" w:customStyle="1" w:styleId="CardText1Char">
    <w:name w:val="Card Text 1 Char"/>
    <w:rsid w:val="00A85A7F"/>
    <w:rPr>
      <w:rFonts w:ascii="Georgia" w:hAnsi="Georgia"/>
      <w:color w:val="000000"/>
      <w:sz w:val="22"/>
      <w:szCs w:val="22"/>
      <w:u w:val="single"/>
    </w:rPr>
  </w:style>
  <w:style w:type="character" w:customStyle="1" w:styleId="BoldUnderlining">
    <w:name w:val="Bold Underlining"/>
    <w:rsid w:val="00A85A7F"/>
    <w:rPr>
      <w:u w:val="single"/>
    </w:rPr>
  </w:style>
  <w:style w:type="character" w:customStyle="1" w:styleId="Intemphasis">
    <w:name w:val="Intemphasis"/>
    <w:uiPriority w:val="1"/>
    <w:qFormat/>
    <w:rsid w:val="00A85A7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85A7F"/>
    <w:pPr>
      <w:ind w:left="288" w:right="288"/>
    </w:pPr>
    <w:rPr>
      <w:szCs w:val="16"/>
    </w:rPr>
  </w:style>
  <w:style w:type="character" w:customStyle="1" w:styleId="cardtextChar2">
    <w:name w:val="cardtext Char"/>
    <w:basedOn w:val="DefaultParagraphFont"/>
    <w:link w:val="cardtext0"/>
    <w:rsid w:val="00A85A7F"/>
    <w:rPr>
      <w:rFonts w:ascii="Calibri" w:hAnsi="Calibri"/>
      <w:sz w:val="22"/>
      <w:szCs w:val="16"/>
    </w:rPr>
  </w:style>
  <w:style w:type="character" w:customStyle="1" w:styleId="BoldUnderlineChar1">
    <w:name w:val="BoldUnderline Char1"/>
    <w:rsid w:val="00A85A7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85A7F"/>
    <w:pPr>
      <w:spacing w:after="200"/>
      <w:contextualSpacing/>
    </w:pPr>
    <w:rPr>
      <w:rFonts w:eastAsia="Calibri"/>
      <w:u w:val="single"/>
    </w:rPr>
  </w:style>
  <w:style w:type="character" w:customStyle="1" w:styleId="UnderlinedCardTextChar">
    <w:name w:val="Underlined Card Text Char"/>
    <w:link w:val="UnderlinedCardText"/>
    <w:rsid w:val="00A85A7F"/>
    <w:rPr>
      <w:rFonts w:ascii="Calibri" w:eastAsia="Calibri" w:hAnsi="Calibri"/>
      <w:sz w:val="22"/>
      <w:u w:val="single"/>
    </w:rPr>
  </w:style>
  <w:style w:type="character" w:customStyle="1" w:styleId="Hyperlink6">
    <w:name w:val="Hyperlink6"/>
    <w:basedOn w:val="DefaultParagraphFont"/>
    <w:rsid w:val="00A85A7F"/>
    <w:rPr>
      <w:color w:val="3300CC"/>
      <w:u w:val="single"/>
    </w:rPr>
  </w:style>
  <w:style w:type="paragraph" w:customStyle="1" w:styleId="Tag12">
    <w:name w:val="Tag12"/>
    <w:basedOn w:val="Normal"/>
    <w:qFormat/>
    <w:rsid w:val="00A85A7F"/>
    <w:pPr>
      <w:contextualSpacing/>
    </w:pPr>
    <w:rPr>
      <w:rFonts w:eastAsia="Cambria"/>
      <w:b/>
    </w:rPr>
  </w:style>
  <w:style w:type="paragraph" w:customStyle="1" w:styleId="Shrink8">
    <w:name w:val="Shrink8"/>
    <w:basedOn w:val="Normal"/>
    <w:qFormat/>
    <w:rsid w:val="00A85A7F"/>
    <w:rPr>
      <w:rFonts w:eastAsia="Cambria"/>
    </w:rPr>
  </w:style>
  <w:style w:type="character" w:customStyle="1" w:styleId="highlight2">
    <w:name w:val="highlight2"/>
    <w:rsid w:val="00A85A7F"/>
    <w:rPr>
      <w:rFonts w:ascii="Arial" w:hAnsi="Arial"/>
      <w:b/>
      <w:sz w:val="19"/>
      <w:u w:val="thick"/>
      <w:bdr w:val="none" w:sz="0" w:space="0" w:color="auto"/>
      <w:shd w:val="clear" w:color="auto" w:fill="auto"/>
    </w:rPr>
  </w:style>
  <w:style w:type="character" w:customStyle="1" w:styleId="citation">
    <w:name w:val="citation"/>
    <w:basedOn w:val="DefaultParagraphFont"/>
    <w:rsid w:val="00A85A7F"/>
  </w:style>
  <w:style w:type="paragraph" w:customStyle="1" w:styleId="UnderlineText">
    <w:name w:val="Underline Text"/>
    <w:basedOn w:val="Normal"/>
    <w:link w:val="UnderlineTextChar"/>
    <w:qFormat/>
    <w:rsid w:val="00A85A7F"/>
    <w:pPr>
      <w:ind w:left="288"/>
    </w:pPr>
    <w:rPr>
      <w:rFonts w:eastAsia="Times New Roman"/>
      <w:u w:val="single"/>
    </w:rPr>
  </w:style>
  <w:style w:type="character" w:customStyle="1" w:styleId="UnderlineTextChar">
    <w:name w:val="Underline Text Char"/>
    <w:basedOn w:val="DefaultParagraphFont"/>
    <w:link w:val="UnderlineText"/>
    <w:rsid w:val="00A85A7F"/>
    <w:rPr>
      <w:rFonts w:ascii="Calibri" w:eastAsia="Times New Roman" w:hAnsi="Calibri"/>
      <w:sz w:val="22"/>
      <w:u w:val="single"/>
    </w:rPr>
  </w:style>
  <w:style w:type="character" w:customStyle="1" w:styleId="il">
    <w:name w:val="il"/>
    <w:basedOn w:val="DefaultParagraphFont"/>
    <w:rsid w:val="00A85A7F"/>
  </w:style>
  <w:style w:type="character" w:customStyle="1" w:styleId="commentstext">
    <w:name w:val="comments_text"/>
    <w:uiPriority w:val="99"/>
    <w:rsid w:val="00A85A7F"/>
    <w:rPr>
      <w:rFonts w:cs="Times New Roman"/>
    </w:rPr>
  </w:style>
  <w:style w:type="paragraph" w:customStyle="1" w:styleId="Heading42">
    <w:name w:val="Heading 42"/>
    <w:basedOn w:val="Normal"/>
    <w:qFormat/>
    <w:rsid w:val="00A85A7F"/>
    <w:rPr>
      <w:rFonts w:eastAsia="Times New Roman"/>
    </w:rPr>
  </w:style>
  <w:style w:type="paragraph" w:customStyle="1" w:styleId="DebateNormal">
    <w:name w:val="DebateNormal"/>
    <w:basedOn w:val="Normal"/>
    <w:link w:val="DebateNormalChar"/>
    <w:qFormat/>
    <w:rsid w:val="00A85A7F"/>
    <w:pPr>
      <w:spacing w:line="276" w:lineRule="auto"/>
    </w:pPr>
    <w:rPr>
      <w:rFonts w:eastAsia="Calibri"/>
      <w:szCs w:val="20"/>
    </w:rPr>
  </w:style>
  <w:style w:type="character" w:customStyle="1" w:styleId="DebateNormalChar">
    <w:name w:val="DebateNormal Char"/>
    <w:basedOn w:val="DefaultParagraphFont"/>
    <w:link w:val="DebateNormal"/>
    <w:rsid w:val="00A85A7F"/>
    <w:rPr>
      <w:rFonts w:ascii="Calibri" w:eastAsia="Calibri" w:hAnsi="Calibri"/>
      <w:sz w:val="22"/>
      <w:szCs w:val="20"/>
    </w:rPr>
  </w:style>
  <w:style w:type="paragraph" w:customStyle="1" w:styleId="DebateEmphasis">
    <w:name w:val="DebateEmphasis"/>
    <w:basedOn w:val="Normal"/>
    <w:link w:val="DebateEmphasisChar"/>
    <w:qFormat/>
    <w:rsid w:val="00A85A7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85A7F"/>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85A7F"/>
    <w:rPr>
      <w:rFonts w:ascii="Times New Roman" w:eastAsia="Cambria" w:hAnsi="Times New Roman" w:cs="Times New Roman"/>
      <w:sz w:val="20"/>
      <w:szCs w:val="22"/>
    </w:rPr>
  </w:style>
  <w:style w:type="paragraph" w:customStyle="1" w:styleId="NormalCite">
    <w:name w:val="NormalCite"/>
    <w:link w:val="NormalCiteChar"/>
    <w:qFormat/>
    <w:rsid w:val="00A85A7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85A7F"/>
    <w:rPr>
      <w:rFonts w:ascii="Times New Roman" w:eastAsiaTheme="minorHAnsi" w:hAnsi="Times New Roman" w:cs="Times New Roman"/>
      <w:sz w:val="18"/>
      <w:szCs w:val="22"/>
    </w:rPr>
  </w:style>
  <w:style w:type="character" w:customStyle="1" w:styleId="articletext">
    <w:name w:val="articletext"/>
    <w:basedOn w:val="DefaultParagraphFont"/>
    <w:rsid w:val="00A85A7F"/>
  </w:style>
  <w:style w:type="character" w:customStyle="1" w:styleId="grey10">
    <w:name w:val="grey10"/>
    <w:basedOn w:val="DefaultParagraphFont"/>
    <w:rsid w:val="00A85A7F"/>
  </w:style>
  <w:style w:type="character" w:customStyle="1" w:styleId="navy13bd">
    <w:name w:val="navy13bd"/>
    <w:basedOn w:val="DefaultParagraphFont"/>
    <w:rsid w:val="00A85A7F"/>
  </w:style>
  <w:style w:type="character" w:customStyle="1" w:styleId="Style9ptUnderline2">
    <w:name w:val="Style 9 pt Underline2"/>
    <w:basedOn w:val="DefaultParagraphFont"/>
    <w:rsid w:val="00A85A7F"/>
    <w:rPr>
      <w:sz w:val="20"/>
      <w:u w:val="single"/>
    </w:rPr>
  </w:style>
  <w:style w:type="character" w:customStyle="1" w:styleId="Style9ptBoldUnderline1">
    <w:name w:val="Style 9 pt Bold Underline1"/>
    <w:basedOn w:val="DefaultParagraphFont"/>
    <w:rsid w:val="00A85A7F"/>
    <w:rPr>
      <w:b/>
      <w:bCs/>
      <w:sz w:val="20"/>
      <w:u w:val="single"/>
    </w:rPr>
  </w:style>
  <w:style w:type="character" w:customStyle="1" w:styleId="TagsCharChar">
    <w:name w:val="Tags Char Char"/>
    <w:basedOn w:val="DefaultParagraphFont"/>
    <w:rsid w:val="00A85A7F"/>
    <w:rPr>
      <w:rFonts w:eastAsia="SimSun"/>
      <w:b/>
      <w:sz w:val="24"/>
      <w:lang w:val="en-US" w:eastAsia="zh-CN" w:bidi="ar-SA"/>
    </w:rPr>
  </w:style>
  <w:style w:type="paragraph" w:customStyle="1" w:styleId="cardCharCharCharChar">
    <w:name w:val="card Char Char Char Char"/>
    <w:basedOn w:val="Normal"/>
    <w:qFormat/>
    <w:rsid w:val="00A85A7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85A7F"/>
    <w:rPr>
      <w:rFonts w:ascii="Times" w:eastAsia="Times New Roman" w:hAnsi="Times"/>
    </w:rPr>
  </w:style>
  <w:style w:type="paragraph" w:customStyle="1" w:styleId="CARD0">
    <w:name w:val="CARD"/>
    <w:basedOn w:val="Normal"/>
    <w:link w:val="CARDChar1"/>
    <w:qFormat/>
    <w:rsid w:val="00A85A7F"/>
    <w:rPr>
      <w:rFonts w:eastAsia="Times New Roman"/>
      <w:u w:val="single"/>
    </w:rPr>
  </w:style>
  <w:style w:type="character" w:customStyle="1" w:styleId="CARDChar1">
    <w:name w:val="CARD Char"/>
    <w:basedOn w:val="DefaultParagraphFont"/>
    <w:link w:val="CARD0"/>
    <w:rsid w:val="00A85A7F"/>
    <w:rPr>
      <w:rFonts w:ascii="Calibri" w:eastAsia="Times New Roman" w:hAnsi="Calibri"/>
      <w:sz w:val="22"/>
      <w:u w:val="single"/>
    </w:rPr>
  </w:style>
  <w:style w:type="paragraph" w:customStyle="1" w:styleId="Normal2">
    <w:name w:val="Normal2"/>
    <w:basedOn w:val="Normal"/>
    <w:qFormat/>
    <w:rsid w:val="00A85A7F"/>
    <w:rPr>
      <w:rFonts w:eastAsia="Times New Roman"/>
    </w:rPr>
  </w:style>
  <w:style w:type="character" w:customStyle="1" w:styleId="Style11ptThickunderline">
    <w:name w:val="Style 11 pt Thick underline"/>
    <w:rsid w:val="00A85A7F"/>
    <w:rPr>
      <w:rFonts w:ascii="Times New Roman" w:hAnsi="Times New Roman"/>
      <w:sz w:val="20"/>
      <w:u w:val="single"/>
    </w:rPr>
  </w:style>
  <w:style w:type="character" w:customStyle="1" w:styleId="Style11ptBoldThickunderline">
    <w:name w:val="Style 11 pt Bold Thick underline"/>
    <w:rsid w:val="00A85A7F"/>
    <w:rPr>
      <w:rFonts w:ascii="Times New Roman" w:hAnsi="Times New Roman"/>
      <w:b/>
      <w:bCs/>
      <w:sz w:val="20"/>
      <w:u w:val="single"/>
    </w:rPr>
  </w:style>
  <w:style w:type="character" w:styleId="FootnoteReference">
    <w:name w:val="footnote reference"/>
    <w:unhideWhenUsed/>
    <w:rsid w:val="00A85A7F"/>
    <w:rPr>
      <w:vertAlign w:val="superscript"/>
    </w:rPr>
  </w:style>
  <w:style w:type="character" w:customStyle="1" w:styleId="CharChar5">
    <w:name w:val="Char Char5"/>
    <w:rsid w:val="00A85A7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85A7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85A7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85A7F"/>
    <w:rPr>
      <w:u w:val="single"/>
    </w:rPr>
  </w:style>
  <w:style w:type="character" w:customStyle="1" w:styleId="StyleUnderlineBoldIndent11ptChar">
    <w:name w:val="Style Underline + Bold Indent + 11 pt Char"/>
    <w:link w:val="StyleUnderlineBoldIndent11pt"/>
    <w:rsid w:val="00A85A7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85A7F"/>
    <w:rPr>
      <w:b/>
      <w:bCs/>
      <w:u w:val="single"/>
    </w:rPr>
  </w:style>
  <w:style w:type="character" w:customStyle="1" w:styleId="StyleUnderlineBoldIndent11ptBoldChar">
    <w:name w:val="Style Underline + Bold Indent + 11 pt Bold Char"/>
    <w:link w:val="StyleUnderlineBoldIndent11ptBold"/>
    <w:rsid w:val="00A85A7F"/>
    <w:rPr>
      <w:rFonts w:ascii="Calibri" w:eastAsia="Times New Roman" w:hAnsi="Calibri"/>
      <w:b/>
      <w:bCs/>
      <w:sz w:val="22"/>
      <w:szCs w:val="20"/>
      <w:u w:val="single"/>
    </w:rPr>
  </w:style>
  <w:style w:type="paragraph" w:customStyle="1" w:styleId="Normal20pt">
    <w:name w:val="Normal  + 20 pt"/>
    <w:basedOn w:val="Normal"/>
    <w:uiPriority w:val="6"/>
    <w:qFormat/>
    <w:rsid w:val="00A85A7F"/>
    <w:rPr>
      <w:bCs/>
      <w:u w:val="single"/>
    </w:rPr>
  </w:style>
  <w:style w:type="character" w:customStyle="1" w:styleId="StyleStyle4CharTimesNewRoman11pt">
    <w:name w:val="Style Style4 Char + Times New Roman 11 pt"/>
    <w:basedOn w:val="DefaultParagraphFont"/>
    <w:rsid w:val="00A85A7F"/>
    <w:rPr>
      <w:rFonts w:ascii="Times New Roman" w:hAnsi="Times New Roman"/>
      <w:sz w:val="20"/>
      <w:szCs w:val="24"/>
      <w:u w:val="single"/>
      <w:lang w:val="en-US" w:eastAsia="en-US" w:bidi="ar-SA"/>
    </w:rPr>
  </w:style>
  <w:style w:type="paragraph" w:customStyle="1" w:styleId="author-name">
    <w:name w:val="author-name"/>
    <w:basedOn w:val="Normal"/>
    <w:qFormat/>
    <w:rsid w:val="00A85A7F"/>
    <w:pPr>
      <w:spacing w:before="100" w:beforeAutospacing="1" w:after="100" w:afterAutospacing="1"/>
    </w:pPr>
    <w:rPr>
      <w:rFonts w:eastAsia="Times New Roman"/>
    </w:rPr>
  </w:style>
  <w:style w:type="paragraph" w:customStyle="1" w:styleId="author-credentials">
    <w:name w:val="author-credentials"/>
    <w:basedOn w:val="Normal"/>
    <w:rsid w:val="00A85A7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85A7F"/>
    <w:rPr>
      <w:rFonts w:ascii="Consolas" w:hAnsi="Consolas" w:cs="Consolas"/>
      <w:sz w:val="20"/>
      <w:szCs w:val="20"/>
    </w:rPr>
  </w:style>
  <w:style w:type="character" w:customStyle="1" w:styleId="StyleStyle4CharTimesNewRoman11ptBold">
    <w:name w:val="Style Style4 Char + Times New Roman 11 pt Bold"/>
    <w:basedOn w:val="DefaultParagraphFont"/>
    <w:rsid w:val="00A85A7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85A7F"/>
    <w:rPr>
      <w:rFonts w:ascii="Times New Roman" w:hAnsi="Times New Roman"/>
      <w:i/>
      <w:iCs/>
      <w:sz w:val="20"/>
      <w:szCs w:val="24"/>
      <w:u w:val="single"/>
      <w:lang w:val="en-US" w:eastAsia="en-US" w:bidi="ar-SA"/>
    </w:rPr>
  </w:style>
  <w:style w:type="character" w:customStyle="1" w:styleId="headline">
    <w:name w:val="headline"/>
    <w:basedOn w:val="DefaultParagraphFont"/>
    <w:rsid w:val="00A85A7F"/>
  </w:style>
  <w:style w:type="character" w:customStyle="1" w:styleId="CharChar4">
    <w:name w:val="Char Char4"/>
    <w:basedOn w:val="DefaultParagraphFont"/>
    <w:rsid w:val="00A85A7F"/>
    <w:rPr>
      <w:rFonts w:cs="Arial"/>
      <w:b/>
      <w:bCs/>
      <w:iCs/>
      <w:szCs w:val="28"/>
      <w:lang w:val="en-US" w:eastAsia="en-US" w:bidi="ar-SA"/>
    </w:rPr>
  </w:style>
  <w:style w:type="character" w:customStyle="1" w:styleId="yshortcuts">
    <w:name w:val="yshortcuts"/>
    <w:basedOn w:val="DefaultParagraphFont"/>
    <w:rsid w:val="00A85A7F"/>
  </w:style>
  <w:style w:type="character" w:customStyle="1" w:styleId="HotRouteChar0">
    <w:name w:val="Hot Route Char"/>
    <w:link w:val="HotRoute"/>
    <w:rsid w:val="00A85A7F"/>
    <w:rPr>
      <w:rFonts w:ascii="Calibri" w:eastAsia="Times New Roman" w:hAnsi="Calibri"/>
      <w:sz w:val="22"/>
    </w:rPr>
  </w:style>
  <w:style w:type="paragraph" w:styleId="PlainText">
    <w:name w:val="Plain Text"/>
    <w:basedOn w:val="Normal"/>
    <w:link w:val="PlainTextChar"/>
    <w:rsid w:val="00A85A7F"/>
    <w:rPr>
      <w:rFonts w:ascii="Courier New" w:eastAsia="Times New Roman" w:hAnsi="Courier New" w:cs="Courier New"/>
      <w:szCs w:val="20"/>
    </w:rPr>
  </w:style>
  <w:style w:type="character" w:customStyle="1" w:styleId="PlainTextChar">
    <w:name w:val="Plain Text Char"/>
    <w:basedOn w:val="DefaultParagraphFont"/>
    <w:link w:val="PlainText"/>
    <w:rsid w:val="00A85A7F"/>
    <w:rPr>
      <w:rFonts w:ascii="Courier New" w:eastAsia="Times New Roman" w:hAnsi="Courier New" w:cs="Courier New"/>
      <w:sz w:val="22"/>
      <w:szCs w:val="20"/>
    </w:rPr>
  </w:style>
  <w:style w:type="character" w:customStyle="1" w:styleId="senselabelstart">
    <w:name w:val="sense_label start"/>
    <w:basedOn w:val="DefaultParagraphFont"/>
    <w:rsid w:val="00A85A7F"/>
  </w:style>
  <w:style w:type="character" w:customStyle="1" w:styleId="sensecontent">
    <w:name w:val="sense_content"/>
    <w:basedOn w:val="DefaultParagraphFont"/>
    <w:rsid w:val="00A85A7F"/>
  </w:style>
  <w:style w:type="character" w:customStyle="1" w:styleId="vi">
    <w:name w:val="vi"/>
    <w:basedOn w:val="DefaultParagraphFont"/>
    <w:rsid w:val="00A85A7F"/>
  </w:style>
  <w:style w:type="character" w:customStyle="1" w:styleId="italic">
    <w:name w:val="italic"/>
    <w:basedOn w:val="DefaultParagraphFont"/>
    <w:rsid w:val="00A85A7F"/>
  </w:style>
  <w:style w:type="paragraph" w:customStyle="1" w:styleId="Microtext0">
    <w:name w:val="Microtext"/>
    <w:basedOn w:val="Normal"/>
    <w:next w:val="Normal"/>
    <w:link w:val="MicrotextChar0"/>
    <w:qFormat/>
    <w:rsid w:val="00A85A7F"/>
    <w:rPr>
      <w:sz w:val="12"/>
    </w:rPr>
  </w:style>
  <w:style w:type="character" w:customStyle="1" w:styleId="MicrotextChar0">
    <w:name w:val="Microtext Char"/>
    <w:link w:val="Microtext0"/>
    <w:rsid w:val="00A85A7F"/>
    <w:rPr>
      <w:rFonts w:ascii="Calibri" w:hAnsi="Calibri"/>
      <w:sz w:val="12"/>
    </w:rPr>
  </w:style>
  <w:style w:type="character" w:customStyle="1" w:styleId="st">
    <w:name w:val="st"/>
    <w:basedOn w:val="DefaultParagraphFont"/>
    <w:rsid w:val="00A85A7F"/>
  </w:style>
  <w:style w:type="paragraph" w:customStyle="1" w:styleId="Style6">
    <w:name w:val="Style6"/>
    <w:basedOn w:val="Normal"/>
    <w:link w:val="Style6Char"/>
    <w:autoRedefine/>
    <w:qFormat/>
    <w:rsid w:val="00A85A7F"/>
    <w:rPr>
      <w:b/>
    </w:rPr>
  </w:style>
  <w:style w:type="character" w:customStyle="1" w:styleId="Style6Char">
    <w:name w:val="Style6 Char"/>
    <w:basedOn w:val="DefaultParagraphFont"/>
    <w:link w:val="Style6"/>
    <w:rsid w:val="00A85A7F"/>
    <w:rPr>
      <w:rFonts w:ascii="Calibri" w:hAnsi="Calibri"/>
      <w:b/>
      <w:sz w:val="22"/>
    </w:rPr>
  </w:style>
  <w:style w:type="paragraph" w:customStyle="1" w:styleId="Style11">
    <w:name w:val="Style11"/>
    <w:basedOn w:val="Normal"/>
    <w:link w:val="Style11Char"/>
    <w:qFormat/>
    <w:rsid w:val="00A85A7F"/>
    <w:rPr>
      <w:rFonts w:eastAsia="Times New Roman"/>
      <w:b/>
      <w:szCs w:val="20"/>
      <w:u w:val="thick"/>
    </w:rPr>
  </w:style>
  <w:style w:type="paragraph" w:customStyle="1" w:styleId="Style12">
    <w:name w:val="Style12"/>
    <w:basedOn w:val="Normal"/>
    <w:link w:val="Style12Char"/>
    <w:qFormat/>
    <w:rsid w:val="00A85A7F"/>
    <w:rPr>
      <w:rFonts w:eastAsia="Times New Roman"/>
      <w:b/>
      <w:u w:val="thick"/>
    </w:rPr>
  </w:style>
  <w:style w:type="character" w:customStyle="1" w:styleId="Style11Char">
    <w:name w:val="Style11 Char"/>
    <w:basedOn w:val="DefaultParagraphFont"/>
    <w:link w:val="Style11"/>
    <w:rsid w:val="00A85A7F"/>
    <w:rPr>
      <w:rFonts w:ascii="Calibri" w:eastAsia="Times New Roman" w:hAnsi="Calibri"/>
      <w:b/>
      <w:sz w:val="22"/>
      <w:szCs w:val="20"/>
      <w:u w:val="thick"/>
    </w:rPr>
  </w:style>
  <w:style w:type="character" w:customStyle="1" w:styleId="Style12Char">
    <w:name w:val="Style12 Char"/>
    <w:basedOn w:val="DefaultParagraphFont"/>
    <w:link w:val="Style12"/>
    <w:rsid w:val="00A85A7F"/>
    <w:rPr>
      <w:rFonts w:ascii="Calibri" w:eastAsia="Times New Roman" w:hAnsi="Calibri"/>
      <w:b/>
      <w:sz w:val="22"/>
      <w:u w:val="thick"/>
    </w:rPr>
  </w:style>
  <w:style w:type="character" w:customStyle="1" w:styleId="caps-label">
    <w:name w:val="caps-label"/>
    <w:basedOn w:val="DefaultParagraphFont"/>
    <w:rsid w:val="00A85A7F"/>
  </w:style>
  <w:style w:type="character" w:customStyle="1" w:styleId="wikiexternallink">
    <w:name w:val="wikiexternallink"/>
    <w:basedOn w:val="DefaultParagraphFont"/>
    <w:rsid w:val="00A85A7F"/>
  </w:style>
  <w:style w:type="character" w:customStyle="1" w:styleId="wikigeneratedlinkcontent">
    <w:name w:val="wikigeneratedlinkcontent"/>
    <w:basedOn w:val="DefaultParagraphFont"/>
    <w:rsid w:val="00A85A7F"/>
  </w:style>
  <w:style w:type="character" w:customStyle="1" w:styleId="ShrinkChar">
    <w:name w:val="Shrink Char"/>
    <w:link w:val="Shrink"/>
    <w:locked/>
    <w:rsid w:val="00A85A7F"/>
    <w:rPr>
      <w:rFonts w:ascii="Garamond" w:eastAsia="Times New Roman" w:hAnsi="Garamond"/>
      <w:sz w:val="12"/>
    </w:rPr>
  </w:style>
  <w:style w:type="paragraph" w:customStyle="1" w:styleId="Shrink">
    <w:name w:val="Shrink"/>
    <w:link w:val="ShrinkChar"/>
    <w:qFormat/>
    <w:rsid w:val="00A85A7F"/>
    <w:pPr>
      <w:ind w:left="288" w:right="288"/>
    </w:pPr>
    <w:rPr>
      <w:rFonts w:ascii="Garamond" w:eastAsia="Times New Roman" w:hAnsi="Garamond"/>
      <w:sz w:val="12"/>
    </w:rPr>
  </w:style>
  <w:style w:type="character" w:customStyle="1" w:styleId="aqj">
    <w:name w:val="aqj"/>
    <w:basedOn w:val="DefaultParagraphFont"/>
    <w:rsid w:val="00A85A7F"/>
  </w:style>
  <w:style w:type="character" w:customStyle="1" w:styleId="StyleStyleBoldUnderlineIntenseEmphasisUnderlineapple-style-s">
    <w:name w:val="Style Style Bold UnderlineIntense EmphasisUnderlineapple-style-s..."/>
    <w:basedOn w:val="DefaultParagraphFont"/>
    <w:rsid w:val="00A85A7F"/>
    <w:rPr>
      <w:b w:val="0"/>
      <w:bCs w:val="0"/>
      <w:sz w:val="22"/>
      <w:u w:val="single"/>
      <w:bdr w:val="none" w:sz="0" w:space="0" w:color="auto"/>
    </w:rPr>
  </w:style>
  <w:style w:type="paragraph" w:customStyle="1" w:styleId="blocktitle0">
    <w:name w:val="block title"/>
    <w:basedOn w:val="Normal"/>
    <w:link w:val="blocktitleChar"/>
    <w:autoRedefine/>
    <w:qFormat/>
    <w:rsid w:val="00A85A7F"/>
    <w:pPr>
      <w:spacing w:after="240"/>
      <w:jc w:val="center"/>
      <w:outlineLvl w:val="0"/>
    </w:pPr>
    <w:rPr>
      <w:rFonts w:eastAsia="Calibri"/>
      <w:b/>
      <w:caps/>
      <w:sz w:val="28"/>
      <w:szCs w:val="28"/>
      <w:lang w:val="es-ES"/>
    </w:rPr>
  </w:style>
  <w:style w:type="character" w:customStyle="1" w:styleId="Boxed">
    <w:name w:val="Boxed"/>
    <w:qFormat/>
    <w:rsid w:val="00A85A7F"/>
    <w:rPr>
      <w:rFonts w:ascii="Times New Roman" w:hAnsi="Times New Roman"/>
      <w:sz w:val="20"/>
      <w:bdr w:val="single" w:sz="6" w:space="0" w:color="auto"/>
    </w:rPr>
  </w:style>
  <w:style w:type="character" w:customStyle="1" w:styleId="UnderlineCard">
    <w:name w:val="Underline Card"/>
    <w:uiPriority w:val="6"/>
    <w:qFormat/>
    <w:rsid w:val="00A85A7F"/>
    <w:rPr>
      <w:rFonts w:ascii="Arial" w:hAnsi="Arial"/>
      <w:b w:val="0"/>
      <w:bCs/>
      <w:sz w:val="20"/>
      <w:u w:val="single"/>
    </w:rPr>
  </w:style>
  <w:style w:type="character" w:customStyle="1" w:styleId="story-author">
    <w:name w:val="story-author"/>
    <w:basedOn w:val="DefaultParagraphFont"/>
    <w:rsid w:val="00A85A7F"/>
  </w:style>
  <w:style w:type="paragraph" w:customStyle="1" w:styleId="type">
    <w:name w:val="type"/>
    <w:basedOn w:val="Normal"/>
    <w:qFormat/>
    <w:rsid w:val="00A85A7F"/>
    <w:pPr>
      <w:spacing w:before="100" w:beforeAutospacing="1" w:after="100" w:afterAutospacing="1"/>
    </w:pPr>
    <w:rPr>
      <w:rFonts w:eastAsia="Times New Roman"/>
    </w:rPr>
  </w:style>
  <w:style w:type="character" w:customStyle="1" w:styleId="institution">
    <w:name w:val="institution"/>
    <w:basedOn w:val="DefaultParagraphFont"/>
    <w:rsid w:val="00A85A7F"/>
  </w:style>
  <w:style w:type="character" w:customStyle="1" w:styleId="abodyblack3">
    <w:name w:val="abodyblack3"/>
    <w:basedOn w:val="DefaultParagraphFont"/>
    <w:rsid w:val="00A85A7F"/>
  </w:style>
  <w:style w:type="paragraph" w:customStyle="1" w:styleId="UnderlineChar2CharChar">
    <w:name w:val="Underline Char2 Char Char"/>
    <w:basedOn w:val="Normal"/>
    <w:link w:val="UnderlineChar2CharCharChar"/>
    <w:qFormat/>
    <w:rsid w:val="00A85A7F"/>
    <w:rPr>
      <w:rFonts w:eastAsia="MS Mincho"/>
      <w:szCs w:val="20"/>
      <w:u w:val="single"/>
    </w:rPr>
  </w:style>
  <w:style w:type="character" w:customStyle="1" w:styleId="UnderlineChar2CharCharChar">
    <w:name w:val="Underline Char2 Char Char Char"/>
    <w:link w:val="UnderlineChar2CharChar"/>
    <w:rsid w:val="00A85A7F"/>
    <w:rPr>
      <w:rFonts w:ascii="Calibri" w:eastAsia="MS Mincho" w:hAnsi="Calibri"/>
      <w:sz w:val="22"/>
      <w:szCs w:val="20"/>
      <w:u w:val="single"/>
    </w:rPr>
  </w:style>
  <w:style w:type="character" w:customStyle="1" w:styleId="CharacterStyle1">
    <w:name w:val="Character Style 1"/>
    <w:rsid w:val="00A85A7F"/>
    <w:rPr>
      <w:sz w:val="20"/>
      <w:szCs w:val="20"/>
    </w:rPr>
  </w:style>
  <w:style w:type="character" w:customStyle="1" w:styleId="FontStyle177">
    <w:name w:val="Font Style177"/>
    <w:basedOn w:val="DefaultParagraphFont"/>
    <w:uiPriority w:val="99"/>
    <w:rsid w:val="00A85A7F"/>
    <w:rPr>
      <w:rFonts w:ascii="Times New Roman" w:hAnsi="Times New Roman" w:cs="Times New Roman"/>
      <w:sz w:val="20"/>
      <w:szCs w:val="20"/>
    </w:rPr>
  </w:style>
  <w:style w:type="character" w:customStyle="1" w:styleId="FontStyle173">
    <w:name w:val="Font Style173"/>
    <w:basedOn w:val="DefaultParagraphFont"/>
    <w:uiPriority w:val="99"/>
    <w:rsid w:val="00A85A7F"/>
    <w:rPr>
      <w:rFonts w:ascii="Times New Roman" w:hAnsi="Times New Roman" w:cs="Times New Roman"/>
      <w:sz w:val="14"/>
      <w:szCs w:val="14"/>
    </w:rPr>
  </w:style>
  <w:style w:type="character" w:customStyle="1" w:styleId="FontStyle151">
    <w:name w:val="Font Style151"/>
    <w:basedOn w:val="DefaultParagraphFont"/>
    <w:uiPriority w:val="99"/>
    <w:rsid w:val="00A85A7F"/>
    <w:rPr>
      <w:rFonts w:ascii="Arial Narrow" w:hAnsi="Arial Narrow" w:cs="Arial Narrow"/>
      <w:b/>
      <w:bCs/>
      <w:sz w:val="12"/>
      <w:szCs w:val="12"/>
    </w:rPr>
  </w:style>
  <w:style w:type="character" w:customStyle="1" w:styleId="FontStyle156">
    <w:name w:val="Font Style156"/>
    <w:basedOn w:val="DefaultParagraphFont"/>
    <w:uiPriority w:val="99"/>
    <w:rsid w:val="00A85A7F"/>
    <w:rPr>
      <w:rFonts w:ascii="Arial Narrow" w:hAnsi="Arial Narrow" w:cs="Arial Narrow"/>
      <w:sz w:val="8"/>
      <w:szCs w:val="8"/>
    </w:rPr>
  </w:style>
  <w:style w:type="character" w:customStyle="1" w:styleId="FontStyle160">
    <w:name w:val="Font Style160"/>
    <w:basedOn w:val="DefaultParagraphFont"/>
    <w:uiPriority w:val="99"/>
    <w:rsid w:val="00A85A7F"/>
    <w:rPr>
      <w:rFonts w:ascii="Times New Roman" w:hAnsi="Times New Roman" w:cs="Times New Roman"/>
      <w:b/>
      <w:bCs/>
      <w:sz w:val="20"/>
      <w:szCs w:val="20"/>
    </w:rPr>
  </w:style>
  <w:style w:type="character" w:customStyle="1" w:styleId="FontStyle178">
    <w:name w:val="Font Style178"/>
    <w:basedOn w:val="DefaultParagraphFont"/>
    <w:uiPriority w:val="99"/>
    <w:rsid w:val="00A85A7F"/>
    <w:rPr>
      <w:rFonts w:ascii="Times New Roman" w:hAnsi="Times New Roman" w:cs="Times New Roman"/>
      <w:sz w:val="18"/>
      <w:szCs w:val="18"/>
    </w:rPr>
  </w:style>
  <w:style w:type="paragraph" w:customStyle="1" w:styleId="Style14">
    <w:name w:val="Style14"/>
    <w:basedOn w:val="Normal"/>
    <w:uiPriority w:val="99"/>
    <w:qFormat/>
    <w:rsid w:val="00A85A7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85A7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85A7F"/>
    <w:rPr>
      <w:rFonts w:ascii="Times New Roman" w:hAnsi="Times New Roman" w:cs="Times New Roman"/>
      <w:sz w:val="12"/>
      <w:szCs w:val="12"/>
    </w:rPr>
  </w:style>
  <w:style w:type="paragraph" w:customStyle="1" w:styleId="Style9">
    <w:name w:val="Style9"/>
    <w:basedOn w:val="Normal"/>
    <w:uiPriority w:val="99"/>
    <w:qFormat/>
    <w:rsid w:val="00A85A7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85A7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85A7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85A7F"/>
    <w:rPr>
      <w:rFonts w:ascii="Times New Roman" w:hAnsi="Times New Roman" w:cs="Times New Roman"/>
      <w:sz w:val="16"/>
      <w:szCs w:val="16"/>
    </w:rPr>
  </w:style>
  <w:style w:type="character" w:customStyle="1" w:styleId="f">
    <w:name w:val="f"/>
    <w:basedOn w:val="DefaultParagraphFont"/>
    <w:rsid w:val="00A85A7F"/>
  </w:style>
  <w:style w:type="character" w:customStyle="1" w:styleId="TagsChar2">
    <w:name w:val="Tags Char2"/>
    <w:rsid w:val="00A85A7F"/>
    <w:rPr>
      <w:b/>
      <w:sz w:val="24"/>
    </w:rPr>
  </w:style>
  <w:style w:type="paragraph" w:customStyle="1" w:styleId="CardsFont6ptChar">
    <w:name w:val="Cards + Font: 6 pt Char"/>
    <w:basedOn w:val="Normal"/>
    <w:link w:val="CardsFont6ptCharChar"/>
    <w:qFormat/>
    <w:rsid w:val="00A85A7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85A7F"/>
    <w:rPr>
      <w:rFonts w:ascii="Calibri" w:eastAsia="Times New Roman" w:hAnsi="Calibri"/>
      <w:sz w:val="12"/>
    </w:rPr>
  </w:style>
  <w:style w:type="character" w:customStyle="1" w:styleId="FontStyle172">
    <w:name w:val="Font Style172"/>
    <w:basedOn w:val="DefaultParagraphFont"/>
    <w:uiPriority w:val="99"/>
    <w:rsid w:val="00A85A7F"/>
    <w:rPr>
      <w:rFonts w:ascii="Times New Roman" w:hAnsi="Times New Roman" w:cs="Times New Roman"/>
      <w:b/>
      <w:bCs/>
      <w:sz w:val="16"/>
      <w:szCs w:val="16"/>
    </w:rPr>
  </w:style>
  <w:style w:type="paragraph" w:customStyle="1" w:styleId="Style18">
    <w:name w:val="Style18"/>
    <w:basedOn w:val="Normal"/>
    <w:uiPriority w:val="99"/>
    <w:qFormat/>
    <w:rsid w:val="00A85A7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85A7F"/>
    <w:rPr>
      <w:rFonts w:ascii="Times New Roman" w:hAnsi="Times New Roman" w:cs="Times New Roman"/>
      <w:i/>
      <w:iCs/>
      <w:sz w:val="16"/>
      <w:szCs w:val="16"/>
    </w:rPr>
  </w:style>
  <w:style w:type="character" w:customStyle="1" w:styleId="FontStyle162">
    <w:name w:val="Font Style162"/>
    <w:basedOn w:val="DefaultParagraphFont"/>
    <w:uiPriority w:val="99"/>
    <w:rsid w:val="00A85A7F"/>
    <w:rPr>
      <w:rFonts w:ascii="Times New Roman" w:hAnsi="Times New Roman" w:cs="Times New Roman"/>
      <w:b/>
      <w:bCs/>
      <w:sz w:val="18"/>
      <w:szCs w:val="18"/>
    </w:rPr>
  </w:style>
  <w:style w:type="character" w:customStyle="1" w:styleId="FontStyle167">
    <w:name w:val="Font Style167"/>
    <w:basedOn w:val="DefaultParagraphFont"/>
    <w:uiPriority w:val="99"/>
    <w:rsid w:val="00A85A7F"/>
    <w:rPr>
      <w:rFonts w:ascii="Times New Roman" w:hAnsi="Times New Roman" w:cs="Times New Roman"/>
      <w:sz w:val="10"/>
      <w:szCs w:val="10"/>
    </w:rPr>
  </w:style>
  <w:style w:type="character" w:customStyle="1" w:styleId="FontStyle174">
    <w:name w:val="Font Style174"/>
    <w:basedOn w:val="DefaultParagraphFont"/>
    <w:uiPriority w:val="99"/>
    <w:rsid w:val="00A85A7F"/>
    <w:rPr>
      <w:rFonts w:ascii="Arial Narrow" w:hAnsi="Arial Narrow" w:cs="Arial Narrow"/>
      <w:b/>
      <w:bCs/>
      <w:sz w:val="18"/>
      <w:szCs w:val="18"/>
    </w:rPr>
  </w:style>
  <w:style w:type="paragraph" w:customStyle="1" w:styleId="Style47">
    <w:name w:val="Style47"/>
    <w:basedOn w:val="Normal"/>
    <w:uiPriority w:val="99"/>
    <w:qFormat/>
    <w:rsid w:val="00A85A7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85A7F"/>
    <w:rPr>
      <w:rFonts w:ascii="Times New Roman" w:hAnsi="Times New Roman" w:cs="Times New Roman"/>
      <w:sz w:val="12"/>
      <w:szCs w:val="12"/>
    </w:rPr>
  </w:style>
  <w:style w:type="paragraph" w:customStyle="1" w:styleId="Style24">
    <w:name w:val="Style24"/>
    <w:basedOn w:val="Normal"/>
    <w:uiPriority w:val="99"/>
    <w:qFormat/>
    <w:rsid w:val="00A85A7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85A7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85A7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85A7F"/>
    <w:rPr>
      <w:rFonts w:ascii="Times New Roman" w:hAnsi="Times New Roman" w:cs="Times New Roman"/>
      <w:b/>
      <w:bCs/>
      <w:sz w:val="18"/>
      <w:szCs w:val="18"/>
    </w:rPr>
  </w:style>
  <w:style w:type="paragraph" w:customStyle="1" w:styleId="Style21">
    <w:name w:val="Style21"/>
    <w:basedOn w:val="Normal"/>
    <w:uiPriority w:val="99"/>
    <w:qFormat/>
    <w:rsid w:val="00A85A7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85A7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85A7F"/>
    <w:rPr>
      <w:rFonts w:ascii="Calibri" w:hAnsi="Calibri"/>
      <w:sz w:val="20"/>
      <w:szCs w:val="20"/>
    </w:rPr>
  </w:style>
  <w:style w:type="paragraph" w:customStyle="1" w:styleId="Standard">
    <w:name w:val="Standard"/>
    <w:qFormat/>
    <w:rsid w:val="00A85A7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85A7F"/>
    <w:rPr>
      <w:color w:val="000000"/>
      <w:sz w:val="32"/>
      <w:szCs w:val="32"/>
    </w:rPr>
  </w:style>
  <w:style w:type="paragraph" w:customStyle="1" w:styleId="Cardnon-underlined">
    <w:name w:val="Card non-underlined"/>
    <w:basedOn w:val="Normal"/>
    <w:link w:val="Cardnon-underlinedChar"/>
    <w:autoRedefine/>
    <w:uiPriority w:val="99"/>
    <w:qFormat/>
    <w:rsid w:val="00A85A7F"/>
    <w:rPr>
      <w:rFonts w:eastAsia="Times New Roman"/>
      <w:szCs w:val="20"/>
    </w:rPr>
  </w:style>
  <w:style w:type="character" w:customStyle="1" w:styleId="Cardnon-underlinedChar">
    <w:name w:val="Card non-underlined Char"/>
    <w:basedOn w:val="DefaultParagraphFont"/>
    <w:link w:val="Cardnon-underlined"/>
    <w:uiPriority w:val="99"/>
    <w:rsid w:val="00A85A7F"/>
    <w:rPr>
      <w:rFonts w:ascii="Calibri" w:eastAsia="Times New Roman" w:hAnsi="Calibri"/>
      <w:sz w:val="22"/>
      <w:szCs w:val="20"/>
    </w:rPr>
  </w:style>
  <w:style w:type="numbering" w:customStyle="1" w:styleId="NoList1">
    <w:name w:val="No List1"/>
    <w:next w:val="NoList"/>
    <w:semiHidden/>
    <w:unhideWhenUsed/>
    <w:rsid w:val="00A85A7F"/>
  </w:style>
  <w:style w:type="character" w:customStyle="1" w:styleId="TitleChar2">
    <w:name w:val="Title Char2"/>
    <w:basedOn w:val="DefaultParagraphFont"/>
    <w:uiPriority w:val="10"/>
    <w:qFormat/>
    <w:locked/>
    <w:rsid w:val="00A85A7F"/>
    <w:rPr>
      <w:b/>
      <w:bCs/>
      <w:u w:val="single"/>
    </w:rPr>
  </w:style>
  <w:style w:type="paragraph" w:styleId="TOC3">
    <w:name w:val="toc 3"/>
    <w:basedOn w:val="Normal"/>
    <w:next w:val="Normal"/>
    <w:autoRedefine/>
    <w:rsid w:val="00A85A7F"/>
    <w:pPr>
      <w:ind w:left="400"/>
    </w:pPr>
    <w:rPr>
      <w:rFonts w:eastAsia="Times New Roman"/>
      <w:szCs w:val="20"/>
    </w:rPr>
  </w:style>
  <w:style w:type="paragraph" w:styleId="TOC4">
    <w:name w:val="toc 4"/>
    <w:basedOn w:val="Normal"/>
    <w:next w:val="Normal"/>
    <w:autoRedefine/>
    <w:rsid w:val="00A85A7F"/>
    <w:pPr>
      <w:ind w:left="600"/>
    </w:pPr>
    <w:rPr>
      <w:rFonts w:eastAsia="Times New Roman"/>
      <w:szCs w:val="20"/>
    </w:rPr>
  </w:style>
  <w:style w:type="paragraph" w:styleId="TOC5">
    <w:name w:val="toc 5"/>
    <w:basedOn w:val="Normal"/>
    <w:next w:val="Normal"/>
    <w:autoRedefine/>
    <w:rsid w:val="00A85A7F"/>
    <w:pPr>
      <w:ind w:left="800"/>
    </w:pPr>
    <w:rPr>
      <w:rFonts w:eastAsia="Times New Roman"/>
      <w:szCs w:val="20"/>
    </w:rPr>
  </w:style>
  <w:style w:type="paragraph" w:styleId="TOC6">
    <w:name w:val="toc 6"/>
    <w:basedOn w:val="Normal"/>
    <w:next w:val="Normal"/>
    <w:autoRedefine/>
    <w:rsid w:val="00A85A7F"/>
    <w:pPr>
      <w:ind w:left="1000"/>
    </w:pPr>
    <w:rPr>
      <w:rFonts w:eastAsia="Times New Roman"/>
      <w:szCs w:val="20"/>
    </w:rPr>
  </w:style>
  <w:style w:type="paragraph" w:styleId="TOC7">
    <w:name w:val="toc 7"/>
    <w:basedOn w:val="Normal"/>
    <w:next w:val="Normal"/>
    <w:autoRedefine/>
    <w:rsid w:val="00A85A7F"/>
    <w:pPr>
      <w:ind w:left="1200"/>
    </w:pPr>
    <w:rPr>
      <w:rFonts w:eastAsia="Times New Roman"/>
      <w:szCs w:val="20"/>
    </w:rPr>
  </w:style>
  <w:style w:type="paragraph" w:styleId="TOC8">
    <w:name w:val="toc 8"/>
    <w:basedOn w:val="Normal"/>
    <w:next w:val="Normal"/>
    <w:autoRedefine/>
    <w:rsid w:val="00A85A7F"/>
    <w:pPr>
      <w:ind w:left="1400"/>
    </w:pPr>
    <w:rPr>
      <w:rFonts w:eastAsia="Times New Roman"/>
      <w:szCs w:val="20"/>
    </w:rPr>
  </w:style>
  <w:style w:type="character" w:customStyle="1" w:styleId="allocatoragentsleft">
    <w:name w:val="al_locatoragentsleft"/>
    <w:basedOn w:val="DefaultParagraphFont"/>
    <w:rsid w:val="00A85A7F"/>
  </w:style>
  <w:style w:type="character" w:styleId="HTMLTypewriter">
    <w:name w:val="HTML Typewriter"/>
    <w:basedOn w:val="DefaultParagraphFont"/>
    <w:unhideWhenUsed/>
    <w:rsid w:val="00A85A7F"/>
    <w:rPr>
      <w:rFonts w:ascii="Courier New" w:eastAsia="Times New Roman" w:hAnsi="Courier New" w:cs="Courier New"/>
      <w:sz w:val="20"/>
      <w:szCs w:val="20"/>
    </w:rPr>
  </w:style>
  <w:style w:type="character" w:customStyle="1" w:styleId="caps">
    <w:name w:val="caps"/>
    <w:basedOn w:val="DefaultParagraphFont"/>
    <w:rsid w:val="00A85A7F"/>
  </w:style>
  <w:style w:type="character" w:customStyle="1" w:styleId="UnderlinesCharChar">
    <w:name w:val="Underlines Char Char"/>
    <w:basedOn w:val="DefaultParagraphFont"/>
    <w:rsid w:val="00A85A7F"/>
    <w:rPr>
      <w:rFonts w:cs="Arial"/>
      <w:b/>
      <w:bCs/>
      <w:noProof w:val="0"/>
      <w:sz w:val="22"/>
      <w:szCs w:val="26"/>
      <w:u w:val="single"/>
      <w:lang w:val="en-US" w:eastAsia="en-US" w:bidi="ar-SA"/>
    </w:rPr>
  </w:style>
  <w:style w:type="paragraph" w:customStyle="1" w:styleId="Carding">
    <w:name w:val="Carding"/>
    <w:basedOn w:val="Normal"/>
    <w:uiPriority w:val="99"/>
    <w:qFormat/>
    <w:rsid w:val="00A85A7F"/>
    <w:rPr>
      <w:rFonts w:eastAsia="Times New Roman"/>
      <w:sz w:val="18"/>
    </w:rPr>
  </w:style>
  <w:style w:type="character" w:customStyle="1" w:styleId="aunderline">
    <w:name w:val="aunderline"/>
    <w:basedOn w:val="DefaultParagraphFont"/>
    <w:rsid w:val="00A85A7F"/>
    <w:rPr>
      <w:rFonts w:ascii="Times New Roman" w:hAnsi="Times New Roman"/>
      <w:sz w:val="20"/>
      <w:szCs w:val="24"/>
      <w:u w:val="thick"/>
    </w:rPr>
  </w:style>
  <w:style w:type="character" w:customStyle="1" w:styleId="tagChar1">
    <w:name w:val="tag Char1"/>
    <w:basedOn w:val="DefaultParagraphFont"/>
    <w:rsid w:val="00A85A7F"/>
    <w:rPr>
      <w:b/>
      <w:noProof w:val="0"/>
      <w:sz w:val="24"/>
      <w:lang w:val="en-US" w:eastAsia="en-US" w:bidi="ar-SA"/>
    </w:rPr>
  </w:style>
  <w:style w:type="character" w:customStyle="1" w:styleId="tagChar2">
    <w:name w:val="tag Char2"/>
    <w:basedOn w:val="DefaultParagraphFont"/>
    <w:qFormat/>
    <w:rsid w:val="00A85A7F"/>
    <w:rPr>
      <w:b/>
      <w:noProof w:val="0"/>
      <w:sz w:val="24"/>
      <w:lang w:val="en-US" w:eastAsia="en-US" w:bidi="ar-SA"/>
    </w:rPr>
  </w:style>
  <w:style w:type="character" w:customStyle="1" w:styleId="Taggin-New">
    <w:name w:val="Taggin - New"/>
    <w:basedOn w:val="DefaultParagraphFont"/>
    <w:rsid w:val="00A85A7F"/>
    <w:rPr>
      <w:rFonts w:ascii="Arial Narrow" w:hAnsi="Arial Narrow"/>
      <w:b/>
      <w:sz w:val="22"/>
    </w:rPr>
  </w:style>
  <w:style w:type="character" w:customStyle="1" w:styleId="Boxing-New">
    <w:name w:val="Boxing - New"/>
    <w:basedOn w:val="DefaultParagraphFont"/>
    <w:rsid w:val="00A85A7F"/>
    <w:rPr>
      <w:rFonts w:ascii="Arial Narrow" w:hAnsi="Arial Narrow"/>
      <w:sz w:val="16"/>
      <w:u w:val="none"/>
      <w:bdr w:val="single" w:sz="4" w:space="0" w:color="auto"/>
    </w:rPr>
  </w:style>
  <w:style w:type="character" w:customStyle="1" w:styleId="ilad">
    <w:name w:val="il_ad"/>
    <w:rsid w:val="00A85A7F"/>
  </w:style>
  <w:style w:type="paragraph" w:customStyle="1" w:styleId="CardsHighlighted">
    <w:name w:val="Cards Highlighted"/>
    <w:next w:val="Normal"/>
    <w:link w:val="CardsHighlightedChar"/>
    <w:qFormat/>
    <w:rsid w:val="00A85A7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85A7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85A7F"/>
    <w:rPr>
      <w:rFonts w:ascii="Garamond" w:hAnsi="Garamond"/>
      <w:sz w:val="22"/>
      <w:szCs w:val="24"/>
      <w:u w:val="single"/>
      <w:lang w:val="en-US" w:eastAsia="en-US" w:bidi="ar-SA"/>
    </w:rPr>
  </w:style>
  <w:style w:type="paragraph" w:customStyle="1" w:styleId="Style2">
    <w:name w:val="Style2"/>
    <w:basedOn w:val="Heading4"/>
    <w:qFormat/>
    <w:rsid w:val="00A85A7F"/>
    <w:pPr>
      <w:spacing w:before="0"/>
    </w:pPr>
    <w:rPr>
      <w:rFonts w:eastAsia="Times New Roman" w:cs="Times New Roman"/>
      <w:iCs/>
      <w:caps/>
      <w:szCs w:val="20"/>
    </w:rPr>
  </w:style>
  <w:style w:type="character" w:customStyle="1" w:styleId="pagetitle">
    <w:name w:val="pagetitle"/>
    <w:basedOn w:val="DefaultParagraphFont"/>
    <w:rsid w:val="00A85A7F"/>
  </w:style>
  <w:style w:type="paragraph" w:customStyle="1" w:styleId="text">
    <w:name w:val="text"/>
    <w:basedOn w:val="Normal"/>
    <w:uiPriority w:val="99"/>
    <w:qFormat/>
    <w:rsid w:val="00A85A7F"/>
    <w:pPr>
      <w:spacing w:before="100" w:beforeAutospacing="1" w:after="100" w:afterAutospacing="1"/>
    </w:pPr>
    <w:rPr>
      <w:rFonts w:eastAsia="Times New Roman"/>
    </w:rPr>
  </w:style>
  <w:style w:type="character" w:customStyle="1" w:styleId="StyleUnderlineCharChar9ptBold1">
    <w:name w:val="Style Underline Char Char + 9 pt Bold1"/>
    <w:rsid w:val="00A85A7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5A7F"/>
    <w:rPr>
      <w:rFonts w:ascii="Times New Roman" w:hAnsi="Times New Roman"/>
      <w:sz w:val="20"/>
      <w:szCs w:val="24"/>
      <w:u w:val="single"/>
      <w:lang w:val="en-US" w:eastAsia="en-US" w:bidi="ar-SA"/>
    </w:rPr>
  </w:style>
  <w:style w:type="character" w:customStyle="1" w:styleId="Style9ptBoldUnderline">
    <w:name w:val="Style 9 pt Bold Underline"/>
    <w:rsid w:val="00A85A7F"/>
    <w:rPr>
      <w:b/>
      <w:bCs/>
      <w:sz w:val="20"/>
      <w:u w:val="single"/>
    </w:rPr>
  </w:style>
  <w:style w:type="paragraph" w:customStyle="1" w:styleId="StyleUnderline9pt0">
    <w:name w:val="Style Underline + 9 pt"/>
    <w:link w:val="StyleUnderline9ptChar"/>
    <w:qFormat/>
    <w:rsid w:val="00A85A7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85A7F"/>
    <w:rPr>
      <w:rFonts w:ascii="Arial" w:eastAsia="Times New Roman" w:hAnsi="Arial" w:cs="Times New Roman"/>
      <w:sz w:val="22"/>
      <w:szCs w:val="20"/>
      <w:u w:val="single"/>
    </w:rPr>
  </w:style>
  <w:style w:type="character" w:customStyle="1" w:styleId="StyleUnderlineChar1Bold">
    <w:name w:val="Style Underline Char1 + Bold"/>
    <w:rsid w:val="00A85A7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85A7F"/>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A85A7F"/>
    <w:rPr>
      <w:rFonts w:ascii="Calibri" w:hAnsi="Calibri" w:cs="Calibri"/>
      <w:kern w:val="32"/>
      <w:sz w:val="22"/>
      <w:szCs w:val="20"/>
      <w:u w:val="single"/>
      <w:lang w:eastAsia="ar-SA"/>
    </w:rPr>
  </w:style>
  <w:style w:type="character" w:customStyle="1" w:styleId="TagsCharCharChar">
    <w:name w:val="Tags Char Char Char"/>
    <w:basedOn w:val="DefaultParagraphFont"/>
    <w:rsid w:val="00A85A7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5A7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85A7F"/>
    <w:rPr>
      <w:color w:val="000000"/>
      <w:sz w:val="20"/>
      <w:u w:val="single"/>
    </w:rPr>
  </w:style>
  <w:style w:type="character" w:customStyle="1" w:styleId="Style11ptBlack">
    <w:name w:val="Style 11 pt Black"/>
    <w:basedOn w:val="DefaultParagraphFont"/>
    <w:rsid w:val="00A85A7F"/>
    <w:rPr>
      <w:color w:val="000000"/>
      <w:sz w:val="20"/>
    </w:rPr>
  </w:style>
  <w:style w:type="character" w:customStyle="1" w:styleId="StyleUnderlineCharTimesBold">
    <w:name w:val="Style Underline Char + Times Bold"/>
    <w:basedOn w:val="DefaultParagraphFont"/>
    <w:rsid w:val="00A85A7F"/>
    <w:rPr>
      <w:rFonts w:ascii="Times" w:hAnsi="Times"/>
      <w:b w:val="0"/>
      <w:bCs/>
      <w:sz w:val="20"/>
      <w:u w:val="single"/>
    </w:rPr>
  </w:style>
  <w:style w:type="character" w:customStyle="1" w:styleId="blubigktbiz">
    <w:name w:val="blubigktbiz"/>
    <w:rsid w:val="00A85A7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5A7F"/>
  </w:style>
  <w:style w:type="character" w:customStyle="1" w:styleId="StyleevidencetextBorderSinglesolidlineAuto05ptLChar">
    <w:name w:val="Style evidence text + Border: : (Single solid line Auto  0.5 pt L... Char"/>
    <w:link w:val="StyleevidencetextBorderSinglesolidlineAuto05ptL"/>
    <w:rsid w:val="00A85A7F"/>
    <w:rPr>
      <w:rFonts w:ascii="Calibri" w:hAnsi="Calibri"/>
      <w:color w:val="000000"/>
      <w:sz w:val="22"/>
      <w:lang w:val="x-none" w:eastAsia="x-none"/>
    </w:rPr>
  </w:style>
  <w:style w:type="character" w:customStyle="1" w:styleId="Style4CharChar">
    <w:name w:val="Style4 Char Char"/>
    <w:basedOn w:val="DefaultParagraphFont"/>
    <w:rsid w:val="00A85A7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5A7F"/>
    <w:rPr>
      <w:rFonts w:ascii="Times New Roman" w:hAnsi="Times New Roman" w:cs="Times New Roman"/>
      <w:sz w:val="16"/>
      <w:szCs w:val="16"/>
    </w:rPr>
  </w:style>
  <w:style w:type="character" w:customStyle="1" w:styleId="StyleEmphasisArial12ptBold">
    <w:name w:val="Style Emphasis + Arial 12 pt Bold"/>
    <w:rsid w:val="00A85A7F"/>
    <w:rPr>
      <w:rFonts w:ascii="Arial" w:hAnsi="Arial"/>
      <w:b/>
      <w:bCs/>
      <w:i/>
      <w:iCs/>
      <w:sz w:val="24"/>
    </w:rPr>
  </w:style>
  <w:style w:type="character" w:customStyle="1" w:styleId="super">
    <w:name w:val="super"/>
    <w:rsid w:val="00A85A7F"/>
  </w:style>
  <w:style w:type="character" w:customStyle="1" w:styleId="text30">
    <w:name w:val="text30"/>
    <w:rsid w:val="00A85A7F"/>
  </w:style>
  <w:style w:type="character" w:customStyle="1" w:styleId="uppercase">
    <w:name w:val="uppercase"/>
    <w:rsid w:val="00A85A7F"/>
  </w:style>
  <w:style w:type="character" w:customStyle="1" w:styleId="bodytext0">
    <w:name w:val="bodytext"/>
    <w:rsid w:val="00A85A7F"/>
  </w:style>
  <w:style w:type="character" w:customStyle="1" w:styleId="entry-title">
    <w:name w:val="entry-title"/>
    <w:rsid w:val="00A85A7F"/>
  </w:style>
  <w:style w:type="character" w:customStyle="1" w:styleId="BodyTextIndentChar1">
    <w:name w:val="Body Text Indent Char1"/>
    <w:basedOn w:val="DefaultParagraphFont"/>
    <w:uiPriority w:val="99"/>
    <w:semiHidden/>
    <w:rsid w:val="00A85A7F"/>
    <w:rPr>
      <w:rFonts w:ascii="Times New Roman" w:hAnsi="Times New Roman" w:cs="Times New Roman"/>
      <w:sz w:val="20"/>
    </w:rPr>
  </w:style>
  <w:style w:type="character" w:customStyle="1" w:styleId="Style6pt">
    <w:name w:val="Style 6 pt"/>
    <w:basedOn w:val="DefaultParagraphFont"/>
    <w:qFormat/>
    <w:rsid w:val="00A85A7F"/>
    <w:rPr>
      <w:sz w:val="12"/>
    </w:rPr>
  </w:style>
  <w:style w:type="character" w:customStyle="1" w:styleId="CiteCharCharCharCharCharChar">
    <w:name w:val="Cite Char Char Char Char Char Char"/>
    <w:basedOn w:val="DefaultParagraphFont"/>
    <w:rsid w:val="00A85A7F"/>
    <w:rPr>
      <w:b/>
      <w:noProof w:val="0"/>
      <w:sz w:val="22"/>
      <w:szCs w:val="24"/>
      <w:u w:val="single"/>
      <w:lang w:val="en-US" w:eastAsia="en-US" w:bidi="ar-SA"/>
    </w:rPr>
  </w:style>
  <w:style w:type="character" w:customStyle="1" w:styleId="mainbody1">
    <w:name w:val="mainbody1"/>
    <w:basedOn w:val="DefaultParagraphFont"/>
    <w:rsid w:val="00A85A7F"/>
    <w:rPr>
      <w:rFonts w:ascii="Verdana" w:hAnsi="Verdana" w:hint="default"/>
      <w:color w:val="000000"/>
      <w:sz w:val="22"/>
      <w:szCs w:val="22"/>
    </w:rPr>
  </w:style>
  <w:style w:type="character" w:customStyle="1" w:styleId="ssl4">
    <w:name w:val="ss_l4"/>
    <w:basedOn w:val="DefaultParagraphFont"/>
    <w:rsid w:val="00A85A7F"/>
  </w:style>
  <w:style w:type="paragraph" w:customStyle="1" w:styleId="StyleNormalWeb11ptUnderline">
    <w:name w:val="Style Normal (Web) + 11 pt Underline"/>
    <w:basedOn w:val="NormalWeb"/>
    <w:link w:val="StyleNormalWeb11ptUnderlineChar"/>
    <w:qFormat/>
    <w:rsid w:val="00A85A7F"/>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85A7F"/>
    <w:rPr>
      <w:rFonts w:ascii="Calibri" w:eastAsia="Calibri" w:hAnsi="Calibri"/>
      <w:sz w:val="22"/>
      <w:u w:val="single"/>
    </w:rPr>
  </w:style>
  <w:style w:type="character" w:customStyle="1" w:styleId="cit-first-element">
    <w:name w:val="cit-first-element"/>
    <w:basedOn w:val="DefaultParagraphFont"/>
    <w:rsid w:val="00A85A7F"/>
  </w:style>
  <w:style w:type="character" w:customStyle="1" w:styleId="title1">
    <w:name w:val="title1"/>
    <w:basedOn w:val="DefaultParagraphFont"/>
    <w:rsid w:val="00A85A7F"/>
  </w:style>
  <w:style w:type="character" w:customStyle="1" w:styleId="StyleThickunderline1">
    <w:name w:val="Style Thick underline1"/>
    <w:basedOn w:val="DefaultParagraphFont"/>
    <w:rsid w:val="00A85A7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5A7F"/>
    <w:rPr>
      <w:rFonts w:ascii="Georgia" w:hAnsi="Georgia"/>
    </w:rPr>
  </w:style>
  <w:style w:type="character" w:customStyle="1" w:styleId="FooterChar1">
    <w:name w:val="Footer Char1"/>
    <w:basedOn w:val="DefaultParagraphFont"/>
    <w:uiPriority w:val="99"/>
    <w:semiHidden/>
    <w:rsid w:val="00A85A7F"/>
    <w:rPr>
      <w:rFonts w:ascii="Georgia" w:hAnsi="Georgia"/>
    </w:rPr>
  </w:style>
  <w:style w:type="character" w:customStyle="1" w:styleId="AnalyticChar">
    <w:name w:val="Analytic Char"/>
    <w:basedOn w:val="DefaultParagraphFont"/>
    <w:link w:val="Analytic"/>
    <w:rsid w:val="00A85A7F"/>
    <w:rPr>
      <w:rFonts w:ascii="Calibri" w:hAnsi="Calibri"/>
      <w:b/>
    </w:rPr>
  </w:style>
  <w:style w:type="character" w:customStyle="1" w:styleId="UnderlineBold0">
    <w:name w:val="Underline Bold"/>
    <w:uiPriority w:val="6"/>
    <w:qFormat/>
    <w:rsid w:val="00A85A7F"/>
    <w:rPr>
      <w:b/>
      <w:sz w:val="20"/>
      <w:u w:val="single"/>
    </w:rPr>
  </w:style>
  <w:style w:type="paragraph" w:customStyle="1" w:styleId="Underline20">
    <w:name w:val="Underline2"/>
    <w:basedOn w:val="Normal"/>
    <w:link w:val="Underline2Char"/>
    <w:autoRedefine/>
    <w:uiPriority w:val="4"/>
    <w:qFormat/>
    <w:rsid w:val="00A85A7F"/>
    <w:rPr>
      <w:b/>
      <w:u w:val="single"/>
    </w:rPr>
  </w:style>
  <w:style w:type="character" w:customStyle="1" w:styleId="Underline2Char">
    <w:name w:val="Underline2 Char"/>
    <w:basedOn w:val="DefaultParagraphFont"/>
    <w:link w:val="Underline20"/>
    <w:uiPriority w:val="4"/>
    <w:rsid w:val="00A85A7F"/>
    <w:rPr>
      <w:rFonts w:ascii="Calibri" w:hAnsi="Calibri"/>
      <w:b/>
      <w:sz w:val="22"/>
      <w:u w:val="single"/>
    </w:rPr>
  </w:style>
  <w:style w:type="character" w:customStyle="1" w:styleId="NormalTextChar">
    <w:name w:val="Normal Text Char"/>
    <w:link w:val="NormalText"/>
    <w:rsid w:val="00A85A7F"/>
    <w:rPr>
      <w:rFonts w:ascii="Calibri" w:eastAsia="Times New Roman" w:hAnsi="Calibri"/>
      <w:sz w:val="22"/>
      <w:szCs w:val="26"/>
    </w:rPr>
  </w:style>
  <w:style w:type="paragraph" w:customStyle="1" w:styleId="TableParagraph">
    <w:name w:val="Table Paragraph"/>
    <w:basedOn w:val="Normal"/>
    <w:uiPriority w:val="1"/>
    <w:qFormat/>
    <w:rsid w:val="00A85A7F"/>
    <w:pPr>
      <w:widowControl w:val="0"/>
    </w:pPr>
  </w:style>
  <w:style w:type="character" w:customStyle="1" w:styleId="UnderlineChar0">
    <w:name w:val="UnderlineChar"/>
    <w:rsid w:val="00A85A7F"/>
    <w:rPr>
      <w:sz w:val="24"/>
      <w:u w:val="single"/>
      <w:shd w:val="clear" w:color="auto" w:fill="auto"/>
    </w:rPr>
  </w:style>
  <w:style w:type="character" w:customStyle="1" w:styleId="foreground">
    <w:name w:val="foreground"/>
    <w:basedOn w:val="DefaultParagraphFont"/>
    <w:rsid w:val="00A85A7F"/>
  </w:style>
  <w:style w:type="paragraph" w:customStyle="1" w:styleId="StyleCircled11pt">
    <w:name w:val="Style Circled + 11 pt"/>
    <w:basedOn w:val="Normal"/>
    <w:link w:val="StyleCircled11ptChar"/>
    <w:qFormat/>
    <w:rsid w:val="00A85A7F"/>
    <w:rPr>
      <w:rFonts w:eastAsia="Times New Roman"/>
      <w:b/>
      <w:bCs/>
      <w:sz w:val="20"/>
      <w:u w:val="single"/>
    </w:rPr>
  </w:style>
  <w:style w:type="character" w:customStyle="1" w:styleId="StyleCircled11ptChar">
    <w:name w:val="Style Circled + 11 pt Char"/>
    <w:link w:val="StyleCircled11pt"/>
    <w:rsid w:val="00A85A7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A85A7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85A7F"/>
    <w:rPr>
      <w:rFonts w:ascii="Times" w:eastAsia="Times New Roman" w:hAnsi="Times"/>
      <w:sz w:val="20"/>
      <w:szCs w:val="28"/>
      <w:u w:val="single"/>
    </w:rPr>
  </w:style>
  <w:style w:type="paragraph" w:customStyle="1" w:styleId="cite20">
    <w:name w:val="cite2"/>
    <w:basedOn w:val="Normal"/>
    <w:uiPriority w:val="99"/>
    <w:qFormat/>
    <w:rsid w:val="00A85A7F"/>
    <w:rPr>
      <w:rFonts w:eastAsia="Times New Roman"/>
      <w:color w:val="000000"/>
      <w:sz w:val="20"/>
      <w:szCs w:val="20"/>
    </w:rPr>
  </w:style>
  <w:style w:type="character" w:customStyle="1" w:styleId="postby">
    <w:name w:val="post_by"/>
    <w:basedOn w:val="DefaultParagraphFont"/>
    <w:rsid w:val="00A85A7F"/>
  </w:style>
  <w:style w:type="character" w:customStyle="1" w:styleId="Style11ptBorderSinglesolidlineAuto05ptLinewidth">
    <w:name w:val="Style 11 pt Border: : (Single solid line Auto  0.5 pt Line width)"/>
    <w:rsid w:val="00A85A7F"/>
    <w:rPr>
      <w:sz w:val="20"/>
      <w:bdr w:val="single" w:sz="4" w:space="0" w:color="auto" w:frame="1"/>
    </w:rPr>
  </w:style>
  <w:style w:type="character" w:customStyle="1" w:styleId="StyleUnderlineChar9ptBorderSinglesolidlineAuto0">
    <w:name w:val="Style Underline Char + 9 pt Border: : (Single solid line Auto  0..."/>
    <w:rsid w:val="00A85A7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85A7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5A7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5A7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5A7F"/>
    <w:rPr>
      <w:sz w:val="20"/>
      <w:szCs w:val="24"/>
      <w:u w:val="single"/>
      <w:bdr w:val="single" w:sz="4" w:space="0" w:color="auto"/>
      <w:lang w:val="en-US" w:eastAsia="en-US" w:bidi="ar-SA"/>
    </w:rPr>
  </w:style>
  <w:style w:type="character" w:customStyle="1" w:styleId="StyleLatinGaramondUnderline">
    <w:name w:val="Style (Latin) Garamond Underline"/>
    <w:rsid w:val="00A85A7F"/>
    <w:rPr>
      <w:rFonts w:ascii="Times New Roman" w:hAnsi="Times New Roman"/>
      <w:sz w:val="20"/>
      <w:u w:val="single"/>
    </w:rPr>
  </w:style>
  <w:style w:type="character" w:customStyle="1" w:styleId="StyleLatinGaramond">
    <w:name w:val="Style (Latin) Garamond"/>
    <w:rsid w:val="00A85A7F"/>
    <w:rPr>
      <w:rFonts w:ascii="Times New Roman" w:hAnsi="Times New Roman"/>
      <w:sz w:val="20"/>
    </w:rPr>
  </w:style>
  <w:style w:type="character" w:customStyle="1" w:styleId="styletimesnewroman12ptbold0">
    <w:name w:val="styletimesnewroman12ptbold"/>
    <w:basedOn w:val="DefaultParagraphFont"/>
    <w:rsid w:val="00A85A7F"/>
  </w:style>
  <w:style w:type="character" w:customStyle="1" w:styleId="CharCharCharCharChar">
    <w:name w:val="Char Char Char Char Char"/>
    <w:aliases w:val="Char Char Char Char,Char Char Char Char Char Char Char1,Heading 2 Char1 Char Char Char Char Char Char"/>
    <w:basedOn w:val="DefaultParagraphFont"/>
    <w:rsid w:val="00A85A7F"/>
    <w:rPr>
      <w:rFonts w:cs="Arial"/>
      <w:b/>
      <w:bCs/>
      <w:iCs/>
      <w:sz w:val="24"/>
      <w:szCs w:val="28"/>
      <w:lang w:val="en-US" w:eastAsia="en-US" w:bidi="ar-SA"/>
    </w:rPr>
  </w:style>
  <w:style w:type="character" w:customStyle="1" w:styleId="mainheading">
    <w:name w:val="mainheading"/>
    <w:basedOn w:val="DefaultParagraphFont"/>
    <w:rsid w:val="00A85A7F"/>
  </w:style>
  <w:style w:type="paragraph" w:customStyle="1" w:styleId="BoldandUnderlineChar2CharChar">
    <w:name w:val="Bold and Underline Char2 Char Char"/>
    <w:basedOn w:val="Normal"/>
    <w:link w:val="BoldandUnderlineChar2CharCharChar"/>
    <w:qFormat/>
    <w:rsid w:val="00A85A7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85A7F"/>
    <w:rPr>
      <w:rFonts w:ascii="Calibri" w:eastAsia="Times New Roman" w:hAnsi="Calibri"/>
      <w:b/>
      <w:sz w:val="22"/>
      <w:u w:val="single"/>
    </w:rPr>
  </w:style>
  <w:style w:type="character" w:customStyle="1" w:styleId="StyleUnderlineChar9ptChar">
    <w:name w:val="Style Underline Char + 9 pt Char"/>
    <w:basedOn w:val="UnderlineCharChar"/>
    <w:rsid w:val="00A85A7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85A7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85A7F"/>
    <w:rPr>
      <w:sz w:val="16"/>
    </w:rPr>
  </w:style>
  <w:style w:type="paragraph" w:customStyle="1" w:styleId="Reduce8pt">
    <w:name w:val="Reduce 8pt"/>
    <w:basedOn w:val="Normal"/>
    <w:link w:val="Reduce8ptCharChar"/>
    <w:qFormat/>
    <w:rsid w:val="00A85A7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A85A7F"/>
    <w:pPr>
      <w:contextualSpacing/>
    </w:pPr>
    <w:rPr>
      <w:rFonts w:eastAsia="Calibri"/>
    </w:rPr>
  </w:style>
  <w:style w:type="character" w:customStyle="1" w:styleId="CardIndentedChar">
    <w:name w:val="Card (Indented) Char"/>
    <w:link w:val="CardIndented"/>
    <w:locked/>
    <w:rsid w:val="00A85A7F"/>
    <w:rPr>
      <w:rFonts w:ascii="Calibri" w:hAnsi="Calibri"/>
      <w:sz w:val="22"/>
    </w:rPr>
  </w:style>
  <w:style w:type="character" w:customStyle="1" w:styleId="citenon-boldChar">
    <w:name w:val="cite non-bold Char"/>
    <w:basedOn w:val="DefaultParagraphFont"/>
    <w:link w:val="citenon-bold"/>
    <w:locked/>
    <w:rsid w:val="00A85A7F"/>
    <w:rPr>
      <w:rFonts w:ascii="Garamond" w:eastAsia="Times New Roman" w:hAnsi="Garamond"/>
      <w:sz w:val="22"/>
      <w:szCs w:val="20"/>
    </w:rPr>
  </w:style>
  <w:style w:type="character" w:customStyle="1" w:styleId="boldciteChar4">
    <w:name w:val="bold cite Char4"/>
    <w:link w:val="boldcite"/>
    <w:locked/>
    <w:rsid w:val="00A85A7F"/>
    <w:rPr>
      <w:rFonts w:eastAsia="Times New Roman" w:cs="Times New Roman"/>
      <w:b/>
      <w:color w:val="000000"/>
      <w:sz w:val="20"/>
      <w:u w:val="thick" w:color="000000"/>
    </w:rPr>
  </w:style>
  <w:style w:type="paragraph" w:customStyle="1" w:styleId="boldcite">
    <w:name w:val="bold cite"/>
    <w:basedOn w:val="Normal"/>
    <w:link w:val="boldciteChar4"/>
    <w:qFormat/>
    <w:rsid w:val="00A85A7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85A7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85A7F"/>
    <w:rPr>
      <w:rFonts w:eastAsia="Calibri"/>
      <w:b/>
    </w:rPr>
  </w:style>
  <w:style w:type="character" w:customStyle="1" w:styleId="HeadingsBaseChar">
    <w:name w:val="Headings Base Char"/>
    <w:basedOn w:val="DefaultParagraphFont"/>
    <w:link w:val="HeadingsBase"/>
    <w:locked/>
    <w:rsid w:val="00A85A7F"/>
    <w:rPr>
      <w:rFonts w:ascii="Times New Roman" w:hAnsi="Times New Roman" w:cs="Times New Roman"/>
      <w:b/>
      <w:sz w:val="32"/>
    </w:rPr>
  </w:style>
  <w:style w:type="paragraph" w:customStyle="1" w:styleId="HeadingsBase">
    <w:name w:val="Headings Base"/>
    <w:basedOn w:val="Normal"/>
    <w:link w:val="HeadingsBaseChar"/>
    <w:qFormat/>
    <w:rsid w:val="00A85A7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85A7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85A7F"/>
    <w:pPr>
      <w:spacing w:line="480" w:lineRule="auto"/>
      <w:ind w:firstLine="720"/>
    </w:pPr>
    <w:rPr>
      <w:rFonts w:eastAsia="Calibri"/>
    </w:rPr>
  </w:style>
  <w:style w:type="paragraph" w:customStyle="1" w:styleId="SchoolBlockQuote">
    <w:name w:val="School Block Quote"/>
    <w:basedOn w:val="SchoolPaper"/>
    <w:qFormat/>
    <w:rsid w:val="00A85A7F"/>
  </w:style>
  <w:style w:type="paragraph" w:customStyle="1" w:styleId="SchoolWorksCited">
    <w:name w:val="School Works Cited"/>
    <w:basedOn w:val="SchoolPaper"/>
    <w:qFormat/>
    <w:rsid w:val="00A85A7F"/>
  </w:style>
  <w:style w:type="paragraph" w:customStyle="1" w:styleId="BlockQuote">
    <w:name w:val="Block Quote"/>
    <w:basedOn w:val="Normal"/>
    <w:qFormat/>
    <w:rsid w:val="00A85A7F"/>
    <w:pPr>
      <w:ind w:left="720" w:right="720"/>
    </w:pPr>
    <w:rPr>
      <w:rFonts w:eastAsia="Calibri"/>
    </w:rPr>
  </w:style>
  <w:style w:type="paragraph" w:customStyle="1" w:styleId="PaperBody">
    <w:name w:val="Paper Body"/>
    <w:basedOn w:val="Normal"/>
    <w:qFormat/>
    <w:rsid w:val="00A85A7F"/>
    <w:pPr>
      <w:spacing w:line="480" w:lineRule="auto"/>
      <w:ind w:firstLine="720"/>
    </w:pPr>
    <w:rPr>
      <w:rFonts w:eastAsia="Calibri"/>
    </w:rPr>
  </w:style>
  <w:style w:type="paragraph" w:customStyle="1" w:styleId="PaperCitation">
    <w:name w:val="Paper Citation"/>
    <w:basedOn w:val="Normal"/>
    <w:qFormat/>
    <w:rsid w:val="00A85A7F"/>
    <w:pPr>
      <w:spacing w:line="480" w:lineRule="auto"/>
      <w:ind w:left="720" w:hanging="720"/>
    </w:pPr>
    <w:rPr>
      <w:rFonts w:eastAsia="Calibri"/>
    </w:rPr>
  </w:style>
  <w:style w:type="character" w:customStyle="1" w:styleId="hatChar">
    <w:name w:val="hat Char"/>
    <w:basedOn w:val="DefaultParagraphFont"/>
    <w:link w:val="hat"/>
    <w:locked/>
    <w:rsid w:val="00A85A7F"/>
    <w:rPr>
      <w:rFonts w:ascii="Calibri" w:eastAsia="Times New Roman" w:hAnsi="Calibri"/>
      <w:b/>
      <w:bCs/>
      <w:sz w:val="32"/>
      <w:u w:val="single"/>
      <w:lang w:bidi="en-US"/>
    </w:rPr>
  </w:style>
  <w:style w:type="paragraph" w:customStyle="1" w:styleId="WW-Default">
    <w:name w:val="WW-Default"/>
    <w:qFormat/>
    <w:rsid w:val="00A85A7F"/>
    <w:pPr>
      <w:suppressAutoHyphens/>
    </w:pPr>
    <w:rPr>
      <w:rFonts w:ascii="Georgia" w:eastAsia="Calibri" w:hAnsi="Georgia" w:cs="Calibri"/>
      <w:sz w:val="22"/>
      <w:szCs w:val="22"/>
      <w:lang w:eastAsia="ar-SA"/>
    </w:rPr>
  </w:style>
  <w:style w:type="paragraph" w:customStyle="1" w:styleId="B-TagCite">
    <w:name w:val="B-TagCite"/>
    <w:qFormat/>
    <w:rsid w:val="00A85A7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85A7F"/>
    <w:rPr>
      <w:rFonts w:ascii="Times New Roman" w:hAnsi="Times New Roman" w:cs="Times New Roman"/>
      <w:b/>
      <w:sz w:val="20"/>
    </w:rPr>
  </w:style>
  <w:style w:type="paragraph" w:customStyle="1" w:styleId="MicroText">
    <w:name w:val="MicroText"/>
    <w:basedOn w:val="Normal"/>
    <w:next w:val="Normal"/>
    <w:link w:val="MicroTextChar"/>
    <w:qFormat/>
    <w:rsid w:val="00A85A7F"/>
    <w:rPr>
      <w:rFonts w:ascii="Arial Narrow" w:hAnsi="Arial Narrow"/>
      <w:sz w:val="12"/>
    </w:rPr>
  </w:style>
  <w:style w:type="character" w:customStyle="1" w:styleId="Footnote2Char">
    <w:name w:val="Footnote2 Char"/>
    <w:link w:val="Footnote2"/>
    <w:locked/>
    <w:rsid w:val="00A85A7F"/>
  </w:style>
  <w:style w:type="paragraph" w:customStyle="1" w:styleId="Footnote2">
    <w:name w:val="Footnote2"/>
    <w:basedOn w:val="Normal"/>
    <w:next w:val="Normal"/>
    <w:link w:val="Footnote2Char"/>
    <w:autoRedefine/>
    <w:qFormat/>
    <w:rsid w:val="00A85A7F"/>
    <w:pPr>
      <w:spacing w:after="120" w:line="480" w:lineRule="auto"/>
    </w:pPr>
    <w:rPr>
      <w:rFonts w:asciiTheme="minorHAnsi" w:hAnsiTheme="minorHAnsi"/>
      <w:sz w:val="24"/>
    </w:rPr>
  </w:style>
  <w:style w:type="paragraph" w:customStyle="1" w:styleId="indent">
    <w:name w:val="indent"/>
    <w:basedOn w:val="Normal"/>
    <w:qFormat/>
    <w:rsid w:val="00A85A7F"/>
    <w:pPr>
      <w:spacing w:before="100" w:beforeAutospacing="1" w:after="100" w:afterAutospacing="1"/>
    </w:pPr>
    <w:rPr>
      <w:rFonts w:eastAsia="Times New Roman"/>
    </w:rPr>
  </w:style>
  <w:style w:type="paragraph" w:customStyle="1" w:styleId="PageHeaderLine1">
    <w:name w:val="PageHeaderLine1"/>
    <w:basedOn w:val="Normal"/>
    <w:qFormat/>
    <w:rsid w:val="00A85A7F"/>
    <w:pPr>
      <w:tabs>
        <w:tab w:val="right" w:pos="10800"/>
      </w:tabs>
    </w:pPr>
    <w:rPr>
      <w:rFonts w:eastAsia="Calibri"/>
      <w:b/>
    </w:rPr>
  </w:style>
  <w:style w:type="paragraph" w:customStyle="1" w:styleId="PageHeaderLine2">
    <w:name w:val="PageHeaderLine2"/>
    <w:basedOn w:val="Normal"/>
    <w:next w:val="Normal"/>
    <w:link w:val="PageHeaderLine2Char"/>
    <w:qFormat/>
    <w:rsid w:val="00A85A7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85A7F"/>
    <w:rPr>
      <w:rFonts w:ascii="Times New Roman" w:hAnsi="Times New Roman" w:cs="Times New Roman"/>
      <w:sz w:val="20"/>
    </w:rPr>
  </w:style>
  <w:style w:type="paragraph" w:customStyle="1" w:styleId="CardText1">
    <w:name w:val="CardText"/>
    <w:basedOn w:val="Normal"/>
    <w:link w:val="CardTextChar3"/>
    <w:qFormat/>
    <w:rsid w:val="00A85A7F"/>
    <w:pPr>
      <w:ind w:left="288"/>
    </w:pPr>
    <w:rPr>
      <w:rFonts w:ascii="Times New Roman" w:hAnsi="Times New Roman" w:cs="Times New Roman"/>
      <w:sz w:val="20"/>
    </w:rPr>
  </w:style>
  <w:style w:type="character" w:customStyle="1" w:styleId="stylestylebold12pt">
    <w:name w:val="stylestylebold12pt"/>
    <w:basedOn w:val="DefaultParagraphFont"/>
    <w:rsid w:val="00A85A7F"/>
  </w:style>
  <w:style w:type="character" w:customStyle="1" w:styleId="styleboldunderline">
    <w:name w:val="styleboldunderline"/>
    <w:basedOn w:val="DefaultParagraphFont"/>
    <w:rsid w:val="00A85A7F"/>
  </w:style>
  <w:style w:type="character" w:customStyle="1" w:styleId="box">
    <w:name w:val="box"/>
    <w:basedOn w:val="DefaultParagraphFont"/>
    <w:rsid w:val="00A85A7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85A7F"/>
    <w:rPr>
      <w:rFonts w:ascii="Arial Narrow" w:hAnsi="Arial Narrow" w:cs="Arial Narrow" w:hint="default"/>
      <w:sz w:val="18"/>
      <w:szCs w:val="18"/>
    </w:rPr>
  </w:style>
  <w:style w:type="character" w:customStyle="1" w:styleId="FontStyle14">
    <w:name w:val="Font Style14"/>
    <w:basedOn w:val="DefaultParagraphFont"/>
    <w:uiPriority w:val="99"/>
    <w:rsid w:val="00A85A7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5A7F"/>
    <w:rPr>
      <w:rFonts w:ascii="Arial Narrow" w:hAnsi="Arial Narrow" w:cs="Arial Narrow" w:hint="default"/>
      <w:b/>
      <w:bCs/>
      <w:sz w:val="10"/>
      <w:szCs w:val="10"/>
    </w:rPr>
  </w:style>
  <w:style w:type="character" w:customStyle="1" w:styleId="CardTagandCiteChar">
    <w:name w:val="Card Tag and Cite Char"/>
    <w:basedOn w:val="DefaultParagraphFont"/>
    <w:rsid w:val="00A85A7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85A7F"/>
    <w:rPr>
      <w:rFonts w:ascii="Arial Narrow" w:hAnsi="Arial Narrow"/>
      <w:b/>
      <w:color w:val="000000"/>
      <w:sz w:val="22"/>
      <w:szCs w:val="22"/>
      <w:u w:val="single"/>
    </w:rPr>
  </w:style>
  <w:style w:type="character" w:customStyle="1" w:styleId="SmallText0">
    <w:name w:val="SmallText"/>
    <w:rsid w:val="00A85A7F"/>
    <w:rPr>
      <w:color w:val="000000"/>
    </w:rPr>
  </w:style>
  <w:style w:type="character" w:customStyle="1" w:styleId="CitesChar1">
    <w:name w:val="Cites Char1"/>
    <w:basedOn w:val="DefaultParagraphFont"/>
    <w:rsid w:val="00A85A7F"/>
    <w:rPr>
      <w:b/>
      <w:bCs w:val="0"/>
      <w:szCs w:val="24"/>
      <w:u w:val="single"/>
      <w:lang w:val="en-US" w:eastAsia="en-US" w:bidi="ar-SA"/>
    </w:rPr>
  </w:style>
  <w:style w:type="character" w:customStyle="1" w:styleId="CardUnderlinedChar">
    <w:name w:val="Card Underlined Char"/>
    <w:basedOn w:val="DefaultParagraphFont"/>
    <w:rsid w:val="00A85A7F"/>
    <w:rPr>
      <w:rFonts w:ascii="Arial Narrow" w:hAnsi="Arial Narrow" w:hint="default"/>
      <w:sz w:val="22"/>
      <w:szCs w:val="24"/>
      <w:u w:val="single"/>
      <w:lang w:val="en-US" w:eastAsia="en-US" w:bidi="ar-SA"/>
    </w:rPr>
  </w:style>
  <w:style w:type="character" w:customStyle="1" w:styleId="underline3">
    <w:name w:val="underline3"/>
    <w:basedOn w:val="underline2"/>
    <w:rsid w:val="00A85A7F"/>
    <w:rPr>
      <w:rFonts w:ascii="Arial" w:hAnsi="Arial"/>
      <w:sz w:val="18"/>
      <w:u w:val="single"/>
      <w:bdr w:val="none" w:sz="0" w:space="0" w:color="auto" w:frame="1"/>
      <w:shd w:val="clear" w:color="auto" w:fill="FFFF00"/>
    </w:rPr>
  </w:style>
  <w:style w:type="character" w:customStyle="1" w:styleId="menu">
    <w:name w:val="menu"/>
    <w:basedOn w:val="DefaultParagraphFont"/>
    <w:rsid w:val="00A85A7F"/>
  </w:style>
  <w:style w:type="character" w:customStyle="1" w:styleId="itxtrst">
    <w:name w:val="itxtrst"/>
    <w:rsid w:val="00A85A7F"/>
  </w:style>
  <w:style w:type="character" w:customStyle="1" w:styleId="A-Underlining">
    <w:name w:val="A-Underlining"/>
    <w:basedOn w:val="DefaultParagraphFont"/>
    <w:rsid w:val="00A85A7F"/>
    <w:rPr>
      <w:rFonts w:ascii="Garamond" w:hAnsi="Garamond" w:hint="default"/>
      <w:color w:val="auto"/>
      <w:sz w:val="24"/>
      <w:u w:val="single"/>
    </w:rPr>
  </w:style>
  <w:style w:type="character" w:customStyle="1" w:styleId="StyleUnderlineBold0">
    <w:name w:val="Style Underline + Bold"/>
    <w:rsid w:val="00A85A7F"/>
    <w:rPr>
      <w:b/>
      <w:bCs/>
      <w:u w:val="single"/>
    </w:rPr>
  </w:style>
  <w:style w:type="character" w:customStyle="1" w:styleId="Underline-Highlighted">
    <w:name w:val="Underline-Highlighted"/>
    <w:uiPriority w:val="1"/>
    <w:qFormat/>
    <w:rsid w:val="00A85A7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85A7F"/>
  </w:style>
  <w:style w:type="character" w:customStyle="1" w:styleId="newsmain">
    <w:name w:val="news_main"/>
    <w:basedOn w:val="DefaultParagraphFont"/>
    <w:rsid w:val="00A85A7F"/>
  </w:style>
  <w:style w:type="character" w:customStyle="1" w:styleId="vitstoryheadline">
    <w:name w:val="vitstoryheadline"/>
    <w:rsid w:val="00A85A7F"/>
  </w:style>
  <w:style w:type="character" w:customStyle="1" w:styleId="AuthorDate0">
    <w:name w:val="Author Date"/>
    <w:rsid w:val="00A85A7F"/>
    <w:rPr>
      <w:b/>
      <w:bCs w:val="0"/>
      <w:sz w:val="24"/>
      <w:u w:val="thick"/>
    </w:rPr>
  </w:style>
  <w:style w:type="character" w:customStyle="1" w:styleId="red">
    <w:name w:val="red"/>
    <w:basedOn w:val="DefaultParagraphFont"/>
    <w:rsid w:val="00A85A7F"/>
  </w:style>
  <w:style w:type="character" w:customStyle="1" w:styleId="at">
    <w:name w:val="at"/>
    <w:rsid w:val="00A85A7F"/>
  </w:style>
  <w:style w:type="character" w:customStyle="1" w:styleId="org">
    <w:name w:val="org"/>
    <w:rsid w:val="00A85A7F"/>
  </w:style>
  <w:style w:type="character" w:customStyle="1" w:styleId="pnumber">
    <w:name w:val="pnumber"/>
    <w:rsid w:val="00A85A7F"/>
  </w:style>
  <w:style w:type="character" w:customStyle="1" w:styleId="ital">
    <w:name w:val="ital"/>
    <w:rsid w:val="00A85A7F"/>
  </w:style>
  <w:style w:type="character" w:customStyle="1" w:styleId="orgdiv">
    <w:name w:val="orgdiv"/>
    <w:rsid w:val="00A85A7F"/>
  </w:style>
  <w:style w:type="character" w:customStyle="1" w:styleId="orgname">
    <w:name w:val="orgname"/>
    <w:rsid w:val="00A85A7F"/>
  </w:style>
  <w:style w:type="character" w:customStyle="1" w:styleId="city">
    <w:name w:val="city"/>
    <w:rsid w:val="00A85A7F"/>
  </w:style>
  <w:style w:type="character" w:customStyle="1" w:styleId="state">
    <w:name w:val="state"/>
    <w:rsid w:val="00A85A7F"/>
  </w:style>
  <w:style w:type="character" w:customStyle="1" w:styleId="country">
    <w:name w:val="country"/>
    <w:rsid w:val="00A85A7F"/>
  </w:style>
  <w:style w:type="character" w:customStyle="1" w:styleId="articletitle">
    <w:name w:val="articletitle"/>
    <w:rsid w:val="00A85A7F"/>
    <w:rPr>
      <w:rFonts w:ascii="Times New Roman" w:hAnsi="Times New Roman" w:cs="Times New Roman" w:hint="default"/>
    </w:rPr>
  </w:style>
  <w:style w:type="character" w:customStyle="1" w:styleId="6pointChar">
    <w:name w:val="6 point Char"/>
    <w:rsid w:val="00A85A7F"/>
    <w:rPr>
      <w:rFonts w:ascii="Times New Roman" w:hAnsi="Times New Roman" w:cs="Times New Roman" w:hint="default"/>
      <w:sz w:val="12"/>
      <w:lang w:val="en-US" w:eastAsia="en-US"/>
    </w:rPr>
  </w:style>
  <w:style w:type="character" w:customStyle="1" w:styleId="StyleThickunderline">
    <w:name w:val="Style Thick underline"/>
    <w:qFormat/>
    <w:rsid w:val="00A85A7F"/>
    <w:rPr>
      <w:u w:val="thick"/>
    </w:rPr>
  </w:style>
  <w:style w:type="character" w:customStyle="1" w:styleId="Box0">
    <w:name w:val="Box!"/>
    <w:rsid w:val="00A85A7F"/>
    <w:rPr>
      <w:rFonts w:ascii="Garamond" w:hAnsi="Garamond" w:hint="default"/>
      <w:sz w:val="24"/>
      <w:u w:val="single"/>
      <w:bdr w:val="single" w:sz="4" w:space="0" w:color="auto" w:frame="1"/>
    </w:rPr>
  </w:style>
  <w:style w:type="character" w:customStyle="1" w:styleId="citechar">
    <w:name w:val="citechar"/>
    <w:basedOn w:val="DefaultParagraphFont"/>
    <w:rsid w:val="00A85A7F"/>
  </w:style>
  <w:style w:type="character" w:customStyle="1" w:styleId="underlinechar2">
    <w:name w:val="underlinechar"/>
    <w:basedOn w:val="DefaultParagraphFont"/>
    <w:rsid w:val="00A85A7F"/>
  </w:style>
  <w:style w:type="character" w:customStyle="1" w:styleId="CardUnderlineChar">
    <w:name w:val="Card Underline Char"/>
    <w:rsid w:val="00A85A7F"/>
    <w:rPr>
      <w:szCs w:val="24"/>
      <w:u w:val="single"/>
      <w:lang w:val="en-US" w:eastAsia="en-US" w:bidi="ar-SA"/>
    </w:rPr>
  </w:style>
  <w:style w:type="character" w:customStyle="1" w:styleId="tagciteChar">
    <w:name w:val="tag/cite Char"/>
    <w:basedOn w:val="DefaultParagraphFont"/>
    <w:rsid w:val="00A85A7F"/>
    <w:rPr>
      <w:b/>
      <w:bCs w:val="0"/>
      <w:sz w:val="24"/>
      <w:lang w:val="en-US" w:eastAsia="en-US" w:bidi="ar-SA"/>
    </w:rPr>
  </w:style>
  <w:style w:type="character" w:customStyle="1" w:styleId="8pointChar">
    <w:name w:val="8 point Char"/>
    <w:basedOn w:val="DefaultParagraphFont"/>
    <w:rsid w:val="00A85A7F"/>
    <w:rPr>
      <w:sz w:val="16"/>
      <w:lang w:val="en-US" w:eastAsia="en-US" w:bidi="ar-SA"/>
    </w:rPr>
  </w:style>
  <w:style w:type="character" w:customStyle="1" w:styleId="BoldText12pt">
    <w:name w:val="Bold Text 12 pt"/>
    <w:rsid w:val="00A85A7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85A7F"/>
  </w:style>
  <w:style w:type="table" w:styleId="TableGrid">
    <w:name w:val="Table Grid"/>
    <w:basedOn w:val="TableNormal"/>
    <w:rsid w:val="00A85A7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85A7F"/>
    <w:rPr>
      <w:b/>
      <w:bCs w:val="0"/>
      <w:sz w:val="24"/>
      <w:lang w:val="en-US" w:eastAsia="en-US" w:bidi="ar-SA"/>
    </w:rPr>
  </w:style>
  <w:style w:type="character" w:customStyle="1" w:styleId="Mention11">
    <w:name w:val="Mention11"/>
    <w:basedOn w:val="DefaultParagraphFont"/>
    <w:uiPriority w:val="99"/>
    <w:semiHidden/>
    <w:unhideWhenUsed/>
    <w:rsid w:val="00A85A7F"/>
    <w:rPr>
      <w:color w:val="2B579A"/>
      <w:shd w:val="clear" w:color="auto" w:fill="E6E6E6"/>
    </w:rPr>
  </w:style>
  <w:style w:type="paragraph" w:customStyle="1" w:styleId="Emphasize">
    <w:name w:val="Emphasize"/>
    <w:basedOn w:val="Normal"/>
    <w:uiPriority w:val="7"/>
    <w:qFormat/>
    <w:rsid w:val="00A85A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85A7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85A7F"/>
  </w:style>
  <w:style w:type="character" w:customStyle="1" w:styleId="Heading3Char2">
    <w:name w:val="Heading 3 Char2"/>
    <w:aliases w:val="Heading 3 Char Char Char4, Char Char1, Char Char Char4"/>
    <w:basedOn w:val="DefaultParagraphFont"/>
    <w:rsid w:val="00A85A7F"/>
    <w:rPr>
      <w:rFonts w:cs="Arial"/>
      <w:bCs/>
      <w:szCs w:val="26"/>
      <w:u w:val="single"/>
      <w:lang w:val="en-US" w:eastAsia="en-US" w:bidi="ar-SA"/>
    </w:rPr>
  </w:style>
  <w:style w:type="character" w:customStyle="1" w:styleId="Mention2">
    <w:name w:val="Mention2"/>
    <w:basedOn w:val="DefaultParagraphFont"/>
    <w:uiPriority w:val="99"/>
    <w:semiHidden/>
    <w:unhideWhenUsed/>
    <w:rsid w:val="00A85A7F"/>
    <w:rPr>
      <w:color w:val="2B579A"/>
      <w:shd w:val="clear" w:color="auto" w:fill="E6E6E6"/>
    </w:rPr>
  </w:style>
  <w:style w:type="paragraph" w:customStyle="1" w:styleId="FlashTag">
    <w:name w:val="FlashTag"/>
    <w:basedOn w:val="Normal"/>
    <w:link w:val="FlashTagChar"/>
    <w:autoRedefine/>
    <w:uiPriority w:val="4"/>
    <w:qFormat/>
    <w:rsid w:val="00A85A7F"/>
    <w:rPr>
      <w:rFonts w:asciiTheme="majorHAnsi" w:hAnsiTheme="majorHAnsi"/>
      <w:b/>
      <w:sz w:val="28"/>
    </w:rPr>
  </w:style>
  <w:style w:type="character" w:customStyle="1" w:styleId="FlashTagChar">
    <w:name w:val="FlashTag Char"/>
    <w:basedOn w:val="DefaultParagraphFont"/>
    <w:link w:val="FlashTag"/>
    <w:uiPriority w:val="4"/>
    <w:rsid w:val="00A85A7F"/>
    <w:rPr>
      <w:rFonts w:asciiTheme="majorHAnsi" w:hAnsiTheme="majorHAnsi"/>
      <w:b/>
      <w:sz w:val="28"/>
    </w:rPr>
  </w:style>
  <w:style w:type="paragraph" w:customStyle="1" w:styleId="Warrant">
    <w:name w:val="Warrant"/>
    <w:autoRedefine/>
    <w:uiPriority w:val="4"/>
    <w:qFormat/>
    <w:rsid w:val="00A85A7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85A7F"/>
  </w:style>
  <w:style w:type="character" w:customStyle="1" w:styleId="m3965771245576658108gmail-styleunderline">
    <w:name w:val="m_3965771245576658108gmail-styleunderline"/>
    <w:basedOn w:val="DefaultParagraphFont"/>
    <w:rsid w:val="00A85A7F"/>
  </w:style>
  <w:style w:type="paragraph" w:customStyle="1" w:styleId="Header1">
    <w:name w:val="Header1"/>
    <w:aliases w:val="Header Char Char,Header Char Char Char Char Char Char Char Cha,Header Char2,Header Char1 Char,Char Char Char Cha"/>
    <w:basedOn w:val="Normal"/>
    <w:qFormat/>
    <w:rsid w:val="00A85A7F"/>
    <w:pPr>
      <w:tabs>
        <w:tab w:val="center" w:pos="4680"/>
        <w:tab w:val="right" w:pos="9360"/>
      </w:tabs>
    </w:pPr>
  </w:style>
  <w:style w:type="character" w:customStyle="1" w:styleId="EndnoteTextChar">
    <w:name w:val="Endnote Text Char"/>
    <w:basedOn w:val="DefaultParagraphFont"/>
    <w:link w:val="EndnoteText"/>
    <w:locked/>
    <w:rsid w:val="00A85A7F"/>
    <w:rPr>
      <w:rFonts w:ascii="Georgia" w:eastAsia="Times New Roman" w:hAnsi="Georgia"/>
      <w:szCs w:val="20"/>
    </w:rPr>
  </w:style>
  <w:style w:type="paragraph" w:styleId="EndnoteText">
    <w:name w:val="endnote text"/>
    <w:basedOn w:val="Normal"/>
    <w:link w:val="EndnoteTextChar"/>
    <w:unhideWhenUsed/>
    <w:rsid w:val="00A85A7F"/>
    <w:rPr>
      <w:rFonts w:ascii="Georgia" w:eastAsia="Times New Roman" w:hAnsi="Georgia"/>
      <w:sz w:val="24"/>
      <w:szCs w:val="20"/>
    </w:rPr>
  </w:style>
  <w:style w:type="character" w:customStyle="1" w:styleId="EndnoteTextChar1">
    <w:name w:val="Endnote Text Char1"/>
    <w:basedOn w:val="DefaultParagraphFont"/>
    <w:semiHidden/>
    <w:rsid w:val="00A85A7F"/>
    <w:rPr>
      <w:rFonts w:ascii="Calibri" w:hAnsi="Calibri"/>
      <w:sz w:val="20"/>
      <w:szCs w:val="20"/>
    </w:rPr>
  </w:style>
  <w:style w:type="character" w:customStyle="1" w:styleId="DateChar">
    <w:name w:val="Date Char"/>
    <w:aliases w:val="date Char"/>
    <w:basedOn w:val="DefaultParagraphFont"/>
    <w:link w:val="Date"/>
    <w:uiPriority w:val="99"/>
    <w:locked/>
    <w:rsid w:val="00A85A7F"/>
    <w:rPr>
      <w:rFonts w:ascii="Georgia" w:eastAsia="Times New Roman" w:hAnsi="Georgia"/>
    </w:rPr>
  </w:style>
  <w:style w:type="paragraph" w:styleId="Date">
    <w:name w:val="Date"/>
    <w:aliases w:val="date"/>
    <w:basedOn w:val="Normal"/>
    <w:next w:val="Normal"/>
    <w:link w:val="DateChar"/>
    <w:uiPriority w:val="99"/>
    <w:unhideWhenUsed/>
    <w:rsid w:val="00A85A7F"/>
    <w:rPr>
      <w:rFonts w:ascii="Georgia" w:eastAsia="Times New Roman" w:hAnsi="Georgia"/>
      <w:sz w:val="24"/>
    </w:rPr>
  </w:style>
  <w:style w:type="character" w:customStyle="1" w:styleId="DateChar1">
    <w:name w:val="Date Char1"/>
    <w:basedOn w:val="DefaultParagraphFont"/>
    <w:uiPriority w:val="99"/>
    <w:semiHidden/>
    <w:rsid w:val="00A85A7F"/>
    <w:rPr>
      <w:rFonts w:ascii="Calibri" w:hAnsi="Calibri"/>
      <w:sz w:val="22"/>
    </w:rPr>
  </w:style>
  <w:style w:type="character" w:customStyle="1" w:styleId="BodyTextFirstIndentChar">
    <w:name w:val="Body Text First Indent Char"/>
    <w:basedOn w:val="BodyTextChar"/>
    <w:link w:val="BodyTextFirstIndent"/>
    <w:locked/>
    <w:rsid w:val="00A85A7F"/>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85A7F"/>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85A7F"/>
    <w:rPr>
      <w:rFonts w:ascii="Calibri" w:hAnsi="Calibri"/>
      <w:sz w:val="22"/>
    </w:rPr>
  </w:style>
  <w:style w:type="character" w:customStyle="1" w:styleId="BodyTextIndent2Char1">
    <w:name w:val="Body Text Indent 2 Char1"/>
    <w:basedOn w:val="DefaultParagraphFont"/>
    <w:semiHidden/>
    <w:rsid w:val="00A85A7F"/>
    <w:rPr>
      <w:rFonts w:ascii="Calibri" w:hAnsi="Calibri" w:cs="Calibri"/>
    </w:rPr>
  </w:style>
  <w:style w:type="character" w:customStyle="1" w:styleId="PlainTextChar1">
    <w:name w:val="Plain Text Char1"/>
    <w:basedOn w:val="DefaultParagraphFont"/>
    <w:semiHidden/>
    <w:rsid w:val="00A85A7F"/>
    <w:rPr>
      <w:rFonts w:ascii="Consolas" w:hAnsi="Consolas" w:cs="Calibri"/>
      <w:sz w:val="21"/>
      <w:szCs w:val="21"/>
    </w:rPr>
  </w:style>
  <w:style w:type="character" w:customStyle="1" w:styleId="NoSpacingChar">
    <w:name w:val="No Spacing Char"/>
    <w:link w:val="NoSpacing"/>
    <w:uiPriority w:val="1"/>
    <w:qFormat/>
    <w:locked/>
    <w:rsid w:val="00A85A7F"/>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85A7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85A7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85A7F"/>
    <w:rPr>
      <w:rFonts w:ascii="Calibri" w:hAnsi="Calibri" w:cs="Calibri"/>
      <w:i/>
      <w:iCs/>
      <w:color w:val="000000" w:themeColor="text1"/>
    </w:rPr>
  </w:style>
  <w:style w:type="paragraph" w:customStyle="1" w:styleId="CiteSpacing">
    <w:name w:val="Cite Spacing"/>
    <w:basedOn w:val="Normal"/>
    <w:uiPriority w:val="4"/>
    <w:qFormat/>
    <w:rsid w:val="00A85A7F"/>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85A7F"/>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A85A7F"/>
    <w:rPr>
      <w:rFonts w:ascii="Calibri" w:eastAsia="Calibri" w:hAnsi="Calibri"/>
      <w:b/>
      <w:sz w:val="22"/>
    </w:rPr>
  </w:style>
  <w:style w:type="paragraph" w:customStyle="1" w:styleId="Heading2-Bold">
    <w:name w:val="Heading 2 - Bold"/>
    <w:basedOn w:val="Normal"/>
    <w:autoRedefine/>
    <w:uiPriority w:val="99"/>
    <w:qFormat/>
    <w:rsid w:val="00A85A7F"/>
    <w:rPr>
      <w:rFonts w:ascii="Garamond" w:eastAsia="Calibri" w:hAnsi="Garamond"/>
      <w:b/>
    </w:rPr>
  </w:style>
  <w:style w:type="paragraph" w:customStyle="1" w:styleId="tag">
    <w:name w:val="%tag"/>
    <w:basedOn w:val="Normal"/>
    <w:next w:val="Normal"/>
    <w:uiPriority w:val="99"/>
    <w:qFormat/>
    <w:rsid w:val="00A85A7F"/>
    <w:rPr>
      <w:rFonts w:ascii="Garamond" w:eastAsia="Calibri" w:hAnsi="Garamond"/>
      <w:bCs/>
      <w:sz w:val="18"/>
    </w:rPr>
  </w:style>
  <w:style w:type="character" w:customStyle="1" w:styleId="Style2Char">
    <w:name w:val="Style 2 Char"/>
    <w:link w:val="Style20"/>
    <w:uiPriority w:val="99"/>
    <w:locked/>
    <w:rsid w:val="00A85A7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85A7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85A7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5A7F"/>
    <w:rPr>
      <w:rFonts w:ascii="Garamond" w:eastAsia="Times New Roman" w:hAnsi="Garamond"/>
      <w:sz w:val="24"/>
      <w:szCs w:val="20"/>
      <w:u w:val="single"/>
      <w:lang w:val="x-none" w:eastAsia="x-none"/>
    </w:rPr>
  </w:style>
  <w:style w:type="character" w:customStyle="1" w:styleId="textsmallChar0">
    <w:name w:val="textsmall Char"/>
    <w:link w:val="textsmall0"/>
    <w:locked/>
    <w:rsid w:val="00A85A7F"/>
    <w:rPr>
      <w:rFonts w:ascii="Georgia" w:eastAsia="Times New Roman" w:hAnsi="Georgia"/>
      <w:sz w:val="18"/>
      <w:szCs w:val="20"/>
      <w:lang w:val="x-none" w:eastAsia="x-none"/>
    </w:rPr>
  </w:style>
  <w:style w:type="paragraph" w:customStyle="1" w:styleId="textsmall0">
    <w:name w:val="textsmall"/>
    <w:basedOn w:val="Normal"/>
    <w:link w:val="textsmallChar0"/>
    <w:qFormat/>
    <w:rsid w:val="00A85A7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85A7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85A7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85A7F"/>
    <w:rPr>
      <w:rFonts w:ascii="Arial" w:eastAsia="Times New Roman" w:hAnsi="Arial" w:cs="Arial"/>
      <w:sz w:val="12"/>
    </w:rPr>
  </w:style>
  <w:style w:type="paragraph" w:customStyle="1" w:styleId="Micro">
    <w:name w:val="Micro"/>
    <w:basedOn w:val="Normal"/>
    <w:next w:val="Normal"/>
    <w:link w:val="MicroChar"/>
    <w:qFormat/>
    <w:rsid w:val="00A85A7F"/>
    <w:rPr>
      <w:rFonts w:ascii="Arial" w:eastAsia="Times New Roman" w:hAnsi="Arial" w:cs="Arial"/>
      <w:sz w:val="12"/>
    </w:rPr>
  </w:style>
  <w:style w:type="character" w:customStyle="1" w:styleId="CardNotUnderlinedChar1">
    <w:name w:val="Card Not Underlined Char1"/>
    <w:link w:val="CardNotUnderlined"/>
    <w:locked/>
    <w:rsid w:val="00A85A7F"/>
    <w:rPr>
      <w:rFonts w:ascii="Bell MT" w:eastAsia="Calibri" w:hAnsi="Bell MT"/>
      <w:szCs w:val="20"/>
    </w:rPr>
  </w:style>
  <w:style w:type="paragraph" w:customStyle="1" w:styleId="CardNotUnderlined">
    <w:name w:val="Card Not Underlined"/>
    <w:basedOn w:val="Normal"/>
    <w:link w:val="CardNotUnderlinedChar1"/>
    <w:autoRedefine/>
    <w:qFormat/>
    <w:rsid w:val="00A85A7F"/>
    <w:rPr>
      <w:rFonts w:ascii="Bell MT" w:eastAsia="Calibri" w:hAnsi="Bell MT"/>
      <w:sz w:val="24"/>
      <w:szCs w:val="20"/>
    </w:rPr>
  </w:style>
  <w:style w:type="paragraph" w:customStyle="1" w:styleId="h-lead">
    <w:name w:val="h-lead"/>
    <w:basedOn w:val="Normal"/>
    <w:uiPriority w:val="99"/>
    <w:qFormat/>
    <w:rsid w:val="00A85A7F"/>
    <w:pPr>
      <w:spacing w:before="100" w:beforeAutospacing="1" w:after="100" w:afterAutospacing="1"/>
    </w:pPr>
    <w:rPr>
      <w:rFonts w:eastAsia="Times New Roman"/>
      <w:sz w:val="24"/>
    </w:rPr>
  </w:style>
  <w:style w:type="paragraph" w:customStyle="1" w:styleId="intro">
    <w:name w:val="intro"/>
    <w:basedOn w:val="Normal"/>
    <w:uiPriority w:val="99"/>
    <w:qFormat/>
    <w:rsid w:val="00A85A7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85A7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85A7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5A7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85A7F"/>
    <w:rPr>
      <w:rFonts w:eastAsia="Calibri"/>
    </w:rPr>
  </w:style>
  <w:style w:type="paragraph" w:customStyle="1" w:styleId="F3-TagAuthor">
    <w:name w:val="F3 - Tag/Author"/>
    <w:basedOn w:val="Normal"/>
    <w:uiPriority w:val="99"/>
    <w:qFormat/>
    <w:rsid w:val="00A85A7F"/>
    <w:rPr>
      <w:rFonts w:eastAsia="Times New Roman"/>
      <w:b/>
    </w:rPr>
  </w:style>
  <w:style w:type="paragraph" w:customStyle="1" w:styleId="F5-UnderlineNormal">
    <w:name w:val="F5 - Underline Normal"/>
    <w:basedOn w:val="Normal"/>
    <w:uiPriority w:val="99"/>
    <w:qFormat/>
    <w:rsid w:val="00A85A7F"/>
    <w:rPr>
      <w:rFonts w:eastAsia="Calibri"/>
      <w:u w:val="single"/>
    </w:rPr>
  </w:style>
  <w:style w:type="paragraph" w:customStyle="1" w:styleId="Brief-PrimarySource">
    <w:name w:val="Brief - Primary Source"/>
    <w:basedOn w:val="Normal"/>
    <w:uiPriority w:val="99"/>
    <w:qFormat/>
    <w:rsid w:val="00A85A7F"/>
    <w:rPr>
      <w:rFonts w:eastAsia="Times New Roman"/>
      <w:b/>
      <w:sz w:val="24"/>
      <w:u w:val="single"/>
    </w:rPr>
  </w:style>
  <w:style w:type="paragraph" w:customStyle="1" w:styleId="Brief-Underline">
    <w:name w:val="Brief - Underline"/>
    <w:basedOn w:val="Normal"/>
    <w:uiPriority w:val="99"/>
    <w:qFormat/>
    <w:rsid w:val="00A85A7F"/>
    <w:rPr>
      <w:rFonts w:eastAsia="Times New Roman"/>
      <w:u w:val="single"/>
    </w:rPr>
  </w:style>
  <w:style w:type="paragraph" w:customStyle="1" w:styleId="Brief">
    <w:name w:val="Brief"/>
    <w:basedOn w:val="Brief-PrimarySource"/>
    <w:uiPriority w:val="99"/>
    <w:qFormat/>
    <w:rsid w:val="00A85A7F"/>
    <w:rPr>
      <w:b w:val="0"/>
    </w:rPr>
  </w:style>
  <w:style w:type="paragraph" w:customStyle="1" w:styleId="CM2">
    <w:name w:val="CM2"/>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85A7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85A7F"/>
    <w:pPr>
      <w:widowControl w:val="0"/>
      <w:spacing w:line="276" w:lineRule="atLeast"/>
    </w:pPr>
    <w:rPr>
      <w:color w:val="auto"/>
    </w:rPr>
  </w:style>
  <w:style w:type="paragraph" w:customStyle="1" w:styleId="CM34">
    <w:name w:val="CM34"/>
    <w:basedOn w:val="Default"/>
    <w:next w:val="Default"/>
    <w:uiPriority w:val="99"/>
    <w:qFormat/>
    <w:rsid w:val="00A85A7F"/>
    <w:pPr>
      <w:widowControl w:val="0"/>
    </w:pPr>
    <w:rPr>
      <w:color w:val="auto"/>
    </w:rPr>
  </w:style>
  <w:style w:type="paragraph" w:customStyle="1" w:styleId="CM56">
    <w:name w:val="CM56"/>
    <w:basedOn w:val="Default"/>
    <w:next w:val="Default"/>
    <w:uiPriority w:val="99"/>
    <w:qFormat/>
    <w:rsid w:val="00A85A7F"/>
    <w:pPr>
      <w:widowControl w:val="0"/>
    </w:pPr>
    <w:rPr>
      <w:rFonts w:eastAsia="Calibri"/>
      <w:color w:val="auto"/>
    </w:rPr>
  </w:style>
  <w:style w:type="paragraph" w:customStyle="1" w:styleId="CM58">
    <w:name w:val="CM58"/>
    <w:basedOn w:val="Default"/>
    <w:next w:val="Default"/>
    <w:uiPriority w:val="99"/>
    <w:qFormat/>
    <w:rsid w:val="00A85A7F"/>
    <w:pPr>
      <w:widowControl w:val="0"/>
    </w:pPr>
    <w:rPr>
      <w:rFonts w:eastAsia="Calibri"/>
      <w:color w:val="auto"/>
    </w:rPr>
  </w:style>
  <w:style w:type="paragraph" w:customStyle="1" w:styleId="CM57">
    <w:name w:val="CM57"/>
    <w:basedOn w:val="Default"/>
    <w:next w:val="Default"/>
    <w:uiPriority w:val="99"/>
    <w:qFormat/>
    <w:rsid w:val="00A85A7F"/>
    <w:pPr>
      <w:widowControl w:val="0"/>
    </w:pPr>
    <w:rPr>
      <w:rFonts w:eastAsia="Calibri"/>
      <w:color w:val="auto"/>
    </w:rPr>
  </w:style>
  <w:style w:type="paragraph" w:customStyle="1" w:styleId="CM1">
    <w:name w:val="CM1"/>
    <w:basedOn w:val="Default"/>
    <w:next w:val="Default"/>
    <w:uiPriority w:val="99"/>
    <w:qFormat/>
    <w:rsid w:val="00A85A7F"/>
    <w:pPr>
      <w:widowControl w:val="0"/>
    </w:pPr>
    <w:rPr>
      <w:rFonts w:eastAsia="Calibri"/>
      <w:color w:val="auto"/>
    </w:rPr>
  </w:style>
  <w:style w:type="paragraph" w:customStyle="1" w:styleId="CM49">
    <w:name w:val="CM49"/>
    <w:basedOn w:val="Default"/>
    <w:next w:val="Default"/>
    <w:uiPriority w:val="99"/>
    <w:qFormat/>
    <w:rsid w:val="00A85A7F"/>
    <w:pPr>
      <w:widowControl w:val="0"/>
    </w:pPr>
    <w:rPr>
      <w:rFonts w:eastAsia="Calibri"/>
      <w:color w:val="auto"/>
    </w:rPr>
  </w:style>
  <w:style w:type="paragraph" w:customStyle="1" w:styleId="CM41">
    <w:name w:val="CM41"/>
    <w:basedOn w:val="Default"/>
    <w:next w:val="Default"/>
    <w:uiPriority w:val="99"/>
    <w:qFormat/>
    <w:rsid w:val="00A85A7F"/>
    <w:pPr>
      <w:widowControl w:val="0"/>
    </w:pPr>
    <w:rPr>
      <w:rFonts w:eastAsia="Calibri"/>
      <w:color w:val="auto"/>
    </w:rPr>
  </w:style>
  <w:style w:type="paragraph" w:customStyle="1" w:styleId="3rdOrderPara">
    <w:name w:val="3rd Order Para"/>
    <w:basedOn w:val="Default"/>
    <w:next w:val="Default"/>
    <w:rsid w:val="00A85A7F"/>
    <w:pPr>
      <w:widowControl w:val="0"/>
    </w:pPr>
    <w:rPr>
      <w:rFonts w:eastAsia="Calibri"/>
      <w:color w:val="auto"/>
    </w:rPr>
  </w:style>
  <w:style w:type="paragraph" w:customStyle="1" w:styleId="2ndOrderPara">
    <w:name w:val="2nd Order Para"/>
    <w:basedOn w:val="Default"/>
    <w:next w:val="Default"/>
    <w:rsid w:val="00A85A7F"/>
    <w:pPr>
      <w:widowControl w:val="0"/>
    </w:pPr>
    <w:rPr>
      <w:rFonts w:eastAsia="Calibri"/>
      <w:color w:val="auto"/>
    </w:rPr>
  </w:style>
  <w:style w:type="paragraph" w:customStyle="1" w:styleId="Normal-SIGN2">
    <w:name w:val="Normal-SIGN2"/>
    <w:basedOn w:val="Default"/>
    <w:next w:val="Default"/>
    <w:qFormat/>
    <w:rsid w:val="00A85A7F"/>
    <w:pPr>
      <w:widowControl w:val="0"/>
    </w:pPr>
    <w:rPr>
      <w:rFonts w:eastAsia="Calibri"/>
      <w:color w:val="auto"/>
    </w:rPr>
  </w:style>
  <w:style w:type="paragraph" w:customStyle="1" w:styleId="Normal-SIGN1">
    <w:name w:val="Normal-SIGN1"/>
    <w:basedOn w:val="Default"/>
    <w:next w:val="Default"/>
    <w:uiPriority w:val="99"/>
    <w:qFormat/>
    <w:rsid w:val="00A85A7F"/>
    <w:pPr>
      <w:widowControl w:val="0"/>
    </w:pPr>
    <w:rPr>
      <w:rFonts w:eastAsia="Calibri"/>
      <w:color w:val="auto"/>
    </w:rPr>
  </w:style>
  <w:style w:type="paragraph" w:customStyle="1" w:styleId="CM3">
    <w:name w:val="CM3"/>
    <w:basedOn w:val="Default"/>
    <w:next w:val="Default"/>
    <w:uiPriority w:val="99"/>
    <w:qFormat/>
    <w:rsid w:val="00A85A7F"/>
    <w:pPr>
      <w:widowControl w:val="0"/>
      <w:spacing w:line="553" w:lineRule="atLeast"/>
    </w:pPr>
    <w:rPr>
      <w:rFonts w:eastAsia="Calibri"/>
      <w:color w:val="auto"/>
    </w:rPr>
  </w:style>
  <w:style w:type="paragraph" w:customStyle="1" w:styleId="CM33">
    <w:name w:val="CM33"/>
    <w:basedOn w:val="Default"/>
    <w:next w:val="Default"/>
    <w:uiPriority w:val="99"/>
    <w:qFormat/>
    <w:rsid w:val="00A85A7F"/>
    <w:pPr>
      <w:widowControl w:val="0"/>
    </w:pPr>
    <w:rPr>
      <w:rFonts w:eastAsia="Calibri"/>
      <w:color w:val="auto"/>
    </w:rPr>
  </w:style>
  <w:style w:type="paragraph" w:customStyle="1" w:styleId="CM37">
    <w:name w:val="CM37"/>
    <w:basedOn w:val="Default"/>
    <w:next w:val="Default"/>
    <w:uiPriority w:val="99"/>
    <w:qFormat/>
    <w:rsid w:val="00A85A7F"/>
    <w:pPr>
      <w:widowControl w:val="0"/>
    </w:pPr>
    <w:rPr>
      <w:rFonts w:eastAsia="Calibri"/>
      <w:color w:val="auto"/>
    </w:rPr>
  </w:style>
  <w:style w:type="paragraph" w:customStyle="1" w:styleId="CM7">
    <w:name w:val="CM7"/>
    <w:basedOn w:val="Default"/>
    <w:next w:val="Default"/>
    <w:uiPriority w:val="99"/>
    <w:qFormat/>
    <w:rsid w:val="00A85A7F"/>
    <w:pPr>
      <w:widowControl w:val="0"/>
      <w:spacing w:line="553" w:lineRule="atLeast"/>
    </w:pPr>
    <w:rPr>
      <w:rFonts w:eastAsia="Calibri"/>
      <w:color w:val="auto"/>
    </w:rPr>
  </w:style>
  <w:style w:type="paragraph" w:customStyle="1" w:styleId="Brief-SecondarySource">
    <w:name w:val="Brief - Secondary Source"/>
    <w:basedOn w:val="Normal"/>
    <w:qFormat/>
    <w:rsid w:val="00A85A7F"/>
    <w:rPr>
      <w:rFonts w:eastAsia="Times New Roman"/>
      <w:sz w:val="14"/>
      <w:szCs w:val="20"/>
    </w:rPr>
  </w:style>
  <w:style w:type="paragraph" w:customStyle="1" w:styleId="Brief-Card">
    <w:name w:val="Brief - Card"/>
    <w:basedOn w:val="Normal"/>
    <w:uiPriority w:val="99"/>
    <w:qFormat/>
    <w:rsid w:val="00A85A7F"/>
    <w:rPr>
      <w:rFonts w:eastAsia="Times New Roman"/>
    </w:rPr>
  </w:style>
  <w:style w:type="paragraph" w:customStyle="1" w:styleId="Pa2">
    <w:name w:val="Pa2"/>
    <w:basedOn w:val="Default"/>
    <w:next w:val="Default"/>
    <w:uiPriority w:val="99"/>
    <w:qFormat/>
    <w:rsid w:val="00A85A7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85A7F"/>
    <w:pPr>
      <w:widowControl w:val="0"/>
    </w:pPr>
    <w:rPr>
      <w:rFonts w:ascii="Arial Black" w:hAnsi="Arial Black"/>
      <w:color w:val="auto"/>
    </w:rPr>
  </w:style>
  <w:style w:type="paragraph" w:customStyle="1" w:styleId="Cover1">
    <w:name w:val="Cover 1"/>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85A7F"/>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85A7F"/>
    <w:pPr>
      <w:widowControl w:val="0"/>
    </w:pPr>
    <w:rPr>
      <w:color w:val="auto"/>
    </w:rPr>
  </w:style>
  <w:style w:type="paragraph" w:customStyle="1" w:styleId="Pa11">
    <w:name w:val="Pa11"/>
    <w:basedOn w:val="Normal"/>
    <w:next w:val="Normal"/>
    <w:uiPriority w:val="99"/>
    <w:qFormat/>
    <w:rsid w:val="00A85A7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85A7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85A7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A85A7F"/>
    <w:pPr>
      <w:widowControl w:val="0"/>
    </w:pPr>
    <w:rPr>
      <w:rFonts w:eastAsia="Calibri"/>
      <w:color w:val="auto"/>
    </w:rPr>
  </w:style>
  <w:style w:type="paragraph" w:customStyle="1" w:styleId="CM5">
    <w:name w:val="CM5"/>
    <w:basedOn w:val="Default"/>
    <w:next w:val="Default"/>
    <w:qFormat/>
    <w:rsid w:val="00A85A7F"/>
    <w:pPr>
      <w:widowControl w:val="0"/>
      <w:spacing w:line="553" w:lineRule="atLeast"/>
    </w:pPr>
    <w:rPr>
      <w:rFonts w:eastAsia="Calibri"/>
      <w:color w:val="auto"/>
    </w:rPr>
  </w:style>
  <w:style w:type="paragraph" w:customStyle="1" w:styleId="CM28">
    <w:name w:val="CM28"/>
    <w:basedOn w:val="Default"/>
    <w:next w:val="Default"/>
    <w:uiPriority w:val="99"/>
    <w:qFormat/>
    <w:rsid w:val="00A85A7F"/>
    <w:pPr>
      <w:widowControl w:val="0"/>
    </w:pPr>
    <w:rPr>
      <w:rFonts w:eastAsia="Calibri"/>
      <w:color w:val="auto"/>
    </w:rPr>
  </w:style>
  <w:style w:type="paragraph" w:customStyle="1" w:styleId="CM8">
    <w:name w:val="CM8"/>
    <w:basedOn w:val="Default"/>
    <w:next w:val="Default"/>
    <w:uiPriority w:val="99"/>
    <w:qFormat/>
    <w:rsid w:val="00A85A7F"/>
    <w:pPr>
      <w:widowControl w:val="0"/>
    </w:pPr>
    <w:rPr>
      <w:rFonts w:eastAsia="Calibri"/>
      <w:color w:val="auto"/>
    </w:rPr>
  </w:style>
  <w:style w:type="paragraph" w:customStyle="1" w:styleId="CM6">
    <w:name w:val="CM6"/>
    <w:basedOn w:val="Default"/>
    <w:next w:val="Default"/>
    <w:uiPriority w:val="99"/>
    <w:qFormat/>
    <w:rsid w:val="00A85A7F"/>
    <w:pPr>
      <w:widowControl w:val="0"/>
      <w:spacing w:line="553" w:lineRule="atLeast"/>
    </w:pPr>
    <w:rPr>
      <w:rFonts w:eastAsia="Calibri"/>
      <w:color w:val="auto"/>
    </w:rPr>
  </w:style>
  <w:style w:type="paragraph" w:customStyle="1" w:styleId="CM22">
    <w:name w:val="CM22"/>
    <w:basedOn w:val="Default"/>
    <w:next w:val="Default"/>
    <w:uiPriority w:val="99"/>
    <w:qFormat/>
    <w:rsid w:val="00A85A7F"/>
    <w:pPr>
      <w:widowControl w:val="0"/>
    </w:pPr>
    <w:rPr>
      <w:rFonts w:eastAsia="Calibri"/>
      <w:color w:val="auto"/>
    </w:rPr>
  </w:style>
  <w:style w:type="paragraph" w:customStyle="1" w:styleId="DoubleUnderlined">
    <w:name w:val="Double Underlined"/>
    <w:basedOn w:val="Heading2"/>
    <w:autoRedefine/>
    <w:uiPriority w:val="99"/>
    <w:qFormat/>
    <w:rsid w:val="00A85A7F"/>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85A7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85A7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85A7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85A7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85A7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85A7F"/>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85A7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85A7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85A7F"/>
  </w:style>
  <w:style w:type="paragraph" w:customStyle="1" w:styleId="StyleUnderliningTimesNewRomanBoldNounderlineKernat16">
    <w:name w:val="Style Underlining + Times New Roman Bold No underline Kern at 16..."/>
    <w:basedOn w:val="Normal"/>
    <w:uiPriority w:val="99"/>
    <w:qFormat/>
    <w:rsid w:val="00A85A7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85A7F"/>
    <w:rPr>
      <w:rFonts w:eastAsia="Times New Roman"/>
      <w:b/>
      <w:bCs/>
      <w:kern w:val="32"/>
      <w:sz w:val="32"/>
      <w:szCs w:val="32"/>
    </w:rPr>
  </w:style>
  <w:style w:type="paragraph" w:customStyle="1" w:styleId="StyleBoldUnderliningKernat16pt">
    <w:name w:val="Style Bold Underlining + Kern at 16 pt"/>
    <w:uiPriority w:val="99"/>
    <w:qFormat/>
    <w:rsid w:val="00A85A7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85A7F"/>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85A7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85A7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85A7F"/>
    <w:pPr>
      <w:ind w:left="400"/>
    </w:pPr>
    <w:rPr>
      <w:rFonts w:eastAsia="Times New Roman"/>
      <w:szCs w:val="20"/>
    </w:rPr>
  </w:style>
  <w:style w:type="paragraph" w:customStyle="1" w:styleId="Paste">
    <w:name w:val="Paste"/>
    <w:basedOn w:val="Normal"/>
    <w:qFormat/>
    <w:rsid w:val="00A85A7F"/>
    <w:rPr>
      <w:rFonts w:ascii="Arial Narrow" w:eastAsia="Times New Roman" w:hAnsi="Arial Narrow"/>
      <w:szCs w:val="20"/>
      <w:lang w:val="x-none" w:eastAsia="x-none"/>
    </w:rPr>
  </w:style>
  <w:style w:type="character" w:customStyle="1" w:styleId="UnderlineStyleChar">
    <w:name w:val="Underline Style Char"/>
    <w:link w:val="UnderlineStyle0"/>
    <w:locked/>
    <w:rsid w:val="00A85A7F"/>
    <w:rPr>
      <w:rFonts w:ascii="Georgia" w:eastAsia="Times New Roman" w:hAnsi="Georgia"/>
      <w:b/>
      <w:u w:val="single"/>
    </w:rPr>
  </w:style>
  <w:style w:type="paragraph" w:customStyle="1" w:styleId="UnderlineStyle0">
    <w:name w:val="Underline Style"/>
    <w:basedOn w:val="Normal"/>
    <w:link w:val="UnderlineStyleChar"/>
    <w:qFormat/>
    <w:rsid w:val="00A85A7F"/>
    <w:rPr>
      <w:rFonts w:ascii="Georgia" w:eastAsia="Times New Roman" w:hAnsi="Georgia"/>
      <w:b/>
      <w:sz w:val="24"/>
      <w:u w:val="single"/>
    </w:rPr>
  </w:style>
  <w:style w:type="paragraph" w:customStyle="1" w:styleId="Normalization">
    <w:name w:val="Normalization"/>
    <w:basedOn w:val="Normal"/>
    <w:uiPriority w:val="99"/>
    <w:qFormat/>
    <w:rsid w:val="00A85A7F"/>
    <w:rPr>
      <w:rFonts w:eastAsia="Times New Roman"/>
      <w:sz w:val="18"/>
    </w:rPr>
  </w:style>
  <w:style w:type="paragraph" w:customStyle="1" w:styleId="BreifTitle">
    <w:name w:val="Breif Title"/>
    <w:basedOn w:val="Normal"/>
    <w:autoRedefine/>
    <w:uiPriority w:val="99"/>
    <w:qFormat/>
    <w:rsid w:val="00A85A7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85A7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85A7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85A7F"/>
    <w:rPr>
      <w:rFonts w:eastAsia="Times New Roman"/>
      <w:color w:val="333333"/>
    </w:rPr>
  </w:style>
  <w:style w:type="paragraph" w:customStyle="1" w:styleId="StyleTagandCiteFranklinGothicDemi">
    <w:name w:val="Style Tag and Cite + Franklin Gothic Demi"/>
    <w:basedOn w:val="Normal"/>
    <w:autoRedefine/>
    <w:uiPriority w:val="99"/>
    <w:qFormat/>
    <w:rsid w:val="00A85A7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85A7F"/>
    <w:rPr>
      <w:bCs/>
    </w:rPr>
  </w:style>
  <w:style w:type="paragraph" w:customStyle="1" w:styleId="tagCharCharCharCharCharCharChar">
    <w:name w:val="tag Char Char Char Char Char Char Char"/>
    <w:basedOn w:val="Normal"/>
    <w:uiPriority w:val="99"/>
    <w:qFormat/>
    <w:rsid w:val="00A85A7F"/>
    <w:rPr>
      <w:rFonts w:eastAsia="Times New Roman"/>
      <w:b/>
      <w:sz w:val="24"/>
      <w:szCs w:val="20"/>
    </w:rPr>
  </w:style>
  <w:style w:type="paragraph" w:customStyle="1" w:styleId="title-bold-medium">
    <w:name w:val="title-bold-medium"/>
    <w:basedOn w:val="Normal"/>
    <w:uiPriority w:val="99"/>
    <w:qFormat/>
    <w:rsid w:val="00A85A7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85A7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85A7F"/>
    <w:rPr>
      <w:rFonts w:ascii="Arial Narrow" w:eastAsia="Times New Roman" w:hAnsi="Arial Narrow"/>
      <w:b/>
      <w:sz w:val="24"/>
    </w:rPr>
  </w:style>
  <w:style w:type="paragraph" w:customStyle="1" w:styleId="BLOCKTITLE1">
    <w:name w:val="BLOCK TITLE"/>
    <w:basedOn w:val="Heading1"/>
    <w:uiPriority w:val="99"/>
    <w:qFormat/>
    <w:rsid w:val="00A85A7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85A7F"/>
    <w:pPr>
      <w:widowControl w:val="0"/>
      <w:autoSpaceDE w:val="0"/>
      <w:autoSpaceDN w:val="0"/>
      <w:adjustRightInd w:val="0"/>
    </w:pPr>
    <w:rPr>
      <w:sz w:val="24"/>
      <w:szCs w:val="20"/>
    </w:rPr>
  </w:style>
  <w:style w:type="paragraph" w:customStyle="1" w:styleId="BriefTitle1">
    <w:name w:val="Brief Title 1"/>
    <w:basedOn w:val="Normal"/>
    <w:uiPriority w:val="99"/>
    <w:qFormat/>
    <w:rsid w:val="00A85A7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85A7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85A7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85A7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85A7F"/>
    <w:pPr>
      <w:spacing w:before="100" w:beforeAutospacing="1" w:after="100" w:afterAutospacing="1"/>
    </w:pPr>
    <w:rPr>
      <w:rFonts w:eastAsia="Times New Roman"/>
    </w:rPr>
  </w:style>
  <w:style w:type="paragraph" w:customStyle="1" w:styleId="ToRead">
    <w:name w:val="To Read"/>
    <w:basedOn w:val="Normal"/>
    <w:uiPriority w:val="99"/>
    <w:qFormat/>
    <w:rsid w:val="00A85A7F"/>
    <w:pPr>
      <w:ind w:left="720"/>
    </w:pPr>
    <w:rPr>
      <w:rFonts w:ascii="Verdana" w:eastAsia="Times New Roman" w:hAnsi="Verdana"/>
      <w:b/>
      <w:u w:val="single"/>
    </w:rPr>
  </w:style>
  <w:style w:type="paragraph" w:customStyle="1" w:styleId="Style1">
    <w:name w:val="Style 1"/>
    <w:basedOn w:val="Normal"/>
    <w:uiPriority w:val="99"/>
    <w:qFormat/>
    <w:rsid w:val="00A85A7F"/>
    <w:pPr>
      <w:widowControl w:val="0"/>
      <w:ind w:firstLine="216"/>
    </w:pPr>
    <w:rPr>
      <w:rFonts w:eastAsia="Times New Roman"/>
      <w:noProof/>
      <w:color w:val="000000"/>
      <w:szCs w:val="20"/>
    </w:rPr>
  </w:style>
  <w:style w:type="paragraph" w:customStyle="1" w:styleId="Style40">
    <w:name w:val="Style 4"/>
    <w:basedOn w:val="Normal"/>
    <w:uiPriority w:val="99"/>
    <w:qFormat/>
    <w:rsid w:val="00A85A7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85A7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85A7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85A7F"/>
    <w:pPr>
      <w:ind w:left="1660"/>
    </w:pPr>
  </w:style>
  <w:style w:type="paragraph" w:customStyle="1" w:styleId="PageNumber1">
    <w:name w:val="Page Number1"/>
    <w:basedOn w:val="Normal"/>
    <w:next w:val="Normal"/>
    <w:uiPriority w:val="99"/>
    <w:qFormat/>
    <w:rsid w:val="00A85A7F"/>
    <w:rPr>
      <w:rFonts w:eastAsia="Times New Roman"/>
    </w:rPr>
  </w:style>
  <w:style w:type="paragraph" w:customStyle="1" w:styleId="Card1">
    <w:name w:val="Card1"/>
    <w:uiPriority w:val="99"/>
    <w:qFormat/>
    <w:rsid w:val="00A85A7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85A7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85A7F"/>
    <w:pPr>
      <w:ind w:left="288" w:right="288"/>
    </w:pPr>
    <w:rPr>
      <w:rFonts w:eastAsia="Times New Roman"/>
    </w:rPr>
  </w:style>
  <w:style w:type="paragraph" w:customStyle="1" w:styleId="CaseListNormal">
    <w:name w:val="Case List Normal"/>
    <w:basedOn w:val="Normal"/>
    <w:uiPriority w:val="99"/>
    <w:qFormat/>
    <w:rsid w:val="00A85A7F"/>
    <w:rPr>
      <w:rFonts w:ascii="Times" w:eastAsia="Times New Roman" w:hAnsi="Times"/>
      <w:szCs w:val="26"/>
    </w:rPr>
  </w:style>
  <w:style w:type="paragraph" w:customStyle="1" w:styleId="Body">
    <w:name w:val="Body"/>
    <w:basedOn w:val="Normal"/>
    <w:uiPriority w:val="99"/>
    <w:qFormat/>
    <w:rsid w:val="00A85A7F"/>
    <w:pPr>
      <w:outlineLvl w:val="3"/>
    </w:pPr>
    <w:rPr>
      <w:rFonts w:eastAsia="Times New Roman"/>
      <w:szCs w:val="20"/>
    </w:rPr>
  </w:style>
  <w:style w:type="paragraph" w:customStyle="1" w:styleId="3text">
    <w:name w:val="3text"/>
    <w:basedOn w:val="Normal"/>
    <w:uiPriority w:val="99"/>
    <w:qFormat/>
    <w:rsid w:val="00A85A7F"/>
    <w:pPr>
      <w:spacing w:before="100" w:beforeAutospacing="1" w:after="100" w:afterAutospacing="1"/>
    </w:pPr>
    <w:rPr>
      <w:rFonts w:eastAsia="Times New Roman"/>
      <w:sz w:val="24"/>
    </w:rPr>
  </w:style>
  <w:style w:type="paragraph" w:customStyle="1" w:styleId="TimesNewRoman12">
    <w:name w:val="TimesNewRoman12"/>
    <w:uiPriority w:val="99"/>
    <w:qFormat/>
    <w:rsid w:val="00A85A7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85A7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85A7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85A7F"/>
    <w:rPr>
      <w:rFonts w:eastAsia="Times New Roman"/>
      <w:color w:val="000000"/>
      <w:sz w:val="18"/>
    </w:rPr>
  </w:style>
  <w:style w:type="paragraph" w:customStyle="1" w:styleId="text1">
    <w:name w:val="text1"/>
    <w:basedOn w:val="Normal"/>
    <w:autoRedefine/>
    <w:uiPriority w:val="99"/>
    <w:qFormat/>
    <w:rsid w:val="00A85A7F"/>
    <w:rPr>
      <w:rFonts w:eastAsia="Times New Roman"/>
      <w:szCs w:val="20"/>
    </w:rPr>
  </w:style>
  <w:style w:type="paragraph" w:customStyle="1" w:styleId="RepeatBlockHeading">
    <w:name w:val="Repeat Block Heading"/>
    <w:basedOn w:val="Normal"/>
    <w:autoRedefine/>
    <w:uiPriority w:val="99"/>
    <w:qFormat/>
    <w:rsid w:val="00A85A7F"/>
    <w:pPr>
      <w:jc w:val="center"/>
    </w:pPr>
    <w:rPr>
      <w:rFonts w:eastAsia="Times New Roman"/>
      <w:b/>
      <w:smallCaps/>
      <w:color w:val="000000"/>
      <w:sz w:val="24"/>
      <w:u w:val="thick"/>
    </w:rPr>
  </w:style>
  <w:style w:type="paragraph" w:customStyle="1" w:styleId="story-headline">
    <w:name w:val="story-headline"/>
    <w:basedOn w:val="Normal"/>
    <w:uiPriority w:val="99"/>
    <w:qFormat/>
    <w:rsid w:val="00A85A7F"/>
    <w:pPr>
      <w:spacing w:before="72" w:after="72"/>
    </w:pPr>
    <w:rPr>
      <w:rFonts w:eastAsia="Times New Roman"/>
      <w:b/>
      <w:bCs/>
      <w:sz w:val="26"/>
      <w:szCs w:val="26"/>
    </w:rPr>
  </w:style>
  <w:style w:type="paragraph" w:customStyle="1" w:styleId="story-body">
    <w:name w:val="story-body"/>
    <w:basedOn w:val="Normal"/>
    <w:uiPriority w:val="99"/>
    <w:qFormat/>
    <w:rsid w:val="00A85A7F"/>
    <w:pPr>
      <w:spacing w:before="100" w:beforeAutospacing="1" w:after="100" w:afterAutospacing="1"/>
    </w:pPr>
    <w:rPr>
      <w:rFonts w:eastAsia="Times New Roman"/>
    </w:rPr>
  </w:style>
  <w:style w:type="paragraph" w:customStyle="1" w:styleId="story-dateline">
    <w:name w:val="story-dateline"/>
    <w:basedOn w:val="Normal"/>
    <w:uiPriority w:val="99"/>
    <w:qFormat/>
    <w:rsid w:val="00A85A7F"/>
    <w:rPr>
      <w:rFonts w:eastAsia="Times New Roman"/>
      <w:b/>
      <w:bCs/>
    </w:rPr>
  </w:style>
  <w:style w:type="paragraph" w:customStyle="1" w:styleId="TextofCards">
    <w:name w:val="Text of Cards"/>
    <w:basedOn w:val="Normal"/>
    <w:uiPriority w:val="99"/>
    <w:qFormat/>
    <w:rsid w:val="00A85A7F"/>
    <w:rPr>
      <w:rFonts w:eastAsia="Times New Roman"/>
      <w:color w:val="000000"/>
      <w:spacing w:val="6"/>
      <w:szCs w:val="23"/>
    </w:rPr>
  </w:style>
  <w:style w:type="paragraph" w:customStyle="1" w:styleId="Corpotesto">
    <w:name w:val="Corpo testo"/>
    <w:basedOn w:val="Normal"/>
    <w:uiPriority w:val="99"/>
    <w:qFormat/>
    <w:rsid w:val="00A85A7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85A7F"/>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A85A7F"/>
    <w:rPr>
      <w:rFonts w:eastAsia="Times New Roman" w:cs="Calibri"/>
      <w:b/>
      <w:bCs/>
    </w:rPr>
  </w:style>
  <w:style w:type="paragraph" w:customStyle="1" w:styleId="inside-copy">
    <w:name w:val="inside-copy"/>
    <w:basedOn w:val="Normal"/>
    <w:uiPriority w:val="99"/>
    <w:qFormat/>
    <w:rsid w:val="00A85A7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85A7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85A7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85A7F"/>
    <w:rPr>
      <w:rFonts w:ascii="Arial" w:hAnsi="Arial"/>
      <w:b w:val="0"/>
      <w:caps w:val="0"/>
      <w:sz w:val="20"/>
    </w:rPr>
  </w:style>
  <w:style w:type="paragraph" w:customStyle="1" w:styleId="ProjectTitleLine">
    <w:name w:val="Project Title Line"/>
    <w:basedOn w:val="Normal"/>
    <w:next w:val="Normal"/>
    <w:autoRedefine/>
    <w:uiPriority w:val="99"/>
    <w:qFormat/>
    <w:rsid w:val="00A85A7F"/>
    <w:pPr>
      <w:jc w:val="center"/>
    </w:pPr>
    <w:rPr>
      <w:rFonts w:eastAsia="Times New Roman"/>
      <w:caps/>
      <w:szCs w:val="20"/>
    </w:rPr>
  </w:style>
  <w:style w:type="paragraph" w:customStyle="1" w:styleId="LanguageStrike">
    <w:name w:val="Language Strike"/>
    <w:basedOn w:val="Normal"/>
    <w:next w:val="Normal"/>
    <w:uiPriority w:val="99"/>
    <w:qFormat/>
    <w:rsid w:val="00A85A7F"/>
    <w:rPr>
      <w:rFonts w:ascii="Arial Narrow" w:eastAsia="Times New Roman" w:hAnsi="Arial Narrow"/>
      <w:strike/>
    </w:rPr>
  </w:style>
  <w:style w:type="paragraph" w:customStyle="1" w:styleId="NormalVerdana">
    <w:name w:val="Normal + Verdana"/>
    <w:aliases w:val="10 pt,White,Normal + Arial"/>
    <w:basedOn w:val="Normal"/>
    <w:uiPriority w:val="99"/>
    <w:qFormat/>
    <w:rsid w:val="00A85A7F"/>
    <w:rPr>
      <w:rFonts w:eastAsia="Times New Roman"/>
      <w:szCs w:val="20"/>
      <w:u w:val="single"/>
    </w:rPr>
  </w:style>
  <w:style w:type="paragraph" w:customStyle="1" w:styleId="Normal10pt">
    <w:name w:val="Normal + 10 pt"/>
    <w:basedOn w:val="Normal"/>
    <w:uiPriority w:val="99"/>
    <w:qFormat/>
    <w:rsid w:val="00A85A7F"/>
    <w:rPr>
      <w:rFonts w:eastAsia="Times New Roman"/>
      <w:szCs w:val="20"/>
    </w:rPr>
  </w:style>
  <w:style w:type="paragraph" w:customStyle="1" w:styleId="cardChar1Char">
    <w:name w:val="card Char1 Char"/>
    <w:basedOn w:val="Normal"/>
    <w:uiPriority w:val="99"/>
    <w:qFormat/>
    <w:rsid w:val="00A85A7F"/>
    <w:pPr>
      <w:ind w:left="288" w:right="288"/>
    </w:pPr>
    <w:rPr>
      <w:rFonts w:eastAsia="Times New Roman"/>
      <w:szCs w:val="20"/>
    </w:rPr>
  </w:style>
  <w:style w:type="paragraph" w:customStyle="1" w:styleId="CM12">
    <w:name w:val="CM12"/>
    <w:basedOn w:val="Default"/>
    <w:next w:val="Default"/>
    <w:uiPriority w:val="99"/>
    <w:qFormat/>
    <w:rsid w:val="00A85A7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85A7F"/>
    <w:pPr>
      <w:widowControl w:val="0"/>
      <w:spacing w:after="480"/>
    </w:pPr>
    <w:rPr>
      <w:rFonts w:ascii="Granjon LT Std" w:hAnsi="Granjon LT Std"/>
      <w:color w:val="auto"/>
    </w:rPr>
  </w:style>
  <w:style w:type="paragraph" w:customStyle="1" w:styleId="CM10">
    <w:name w:val="CM10"/>
    <w:basedOn w:val="Default"/>
    <w:next w:val="Default"/>
    <w:uiPriority w:val="99"/>
    <w:qFormat/>
    <w:rsid w:val="00A85A7F"/>
    <w:pPr>
      <w:widowControl w:val="0"/>
      <w:spacing w:line="320" w:lineRule="atLeast"/>
    </w:pPr>
    <w:rPr>
      <w:rFonts w:ascii="Granjon LT Std" w:hAnsi="Granjon LT Std"/>
      <w:color w:val="auto"/>
    </w:rPr>
  </w:style>
  <w:style w:type="paragraph" w:customStyle="1" w:styleId="bold">
    <w:name w:val="bold"/>
    <w:basedOn w:val="Normal"/>
    <w:uiPriority w:val="99"/>
    <w:qFormat/>
    <w:rsid w:val="00A85A7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85A7F"/>
    <w:rPr>
      <w:rFonts w:ascii="Arial Narrow" w:eastAsia="Times New Roman" w:hAnsi="Arial Narrow"/>
      <w:strike/>
      <w:szCs w:val="20"/>
    </w:rPr>
  </w:style>
  <w:style w:type="paragraph" w:customStyle="1" w:styleId="textbodyblack">
    <w:name w:val="textbodyblack"/>
    <w:basedOn w:val="Normal"/>
    <w:uiPriority w:val="99"/>
    <w:qFormat/>
    <w:rsid w:val="00A85A7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85A7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85A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85A7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85A7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85A7F"/>
    <w:rPr>
      <w:rFonts w:ascii="Georgia" w:eastAsia="Times New Roman" w:hAnsi="Georgia"/>
      <w:b/>
      <w:bCs/>
      <w:szCs w:val="16"/>
      <w:u w:val="single"/>
    </w:rPr>
  </w:style>
  <w:style w:type="paragraph" w:customStyle="1" w:styleId="CiteCorrected">
    <w:name w:val="Cite Corrected"/>
    <w:basedOn w:val="Normal"/>
    <w:link w:val="CiteCorrectedChar"/>
    <w:qFormat/>
    <w:rsid w:val="00A85A7F"/>
    <w:rPr>
      <w:rFonts w:ascii="Georgia" w:eastAsia="Times New Roman" w:hAnsi="Georgia"/>
      <w:b/>
      <w:bCs/>
      <w:sz w:val="24"/>
      <w:szCs w:val="16"/>
      <w:u w:val="single"/>
    </w:rPr>
  </w:style>
  <w:style w:type="paragraph" w:customStyle="1" w:styleId="CardText2">
    <w:name w:val="Card Text 2"/>
    <w:basedOn w:val="CardText10"/>
    <w:link w:val="CardText2Char"/>
    <w:qFormat/>
    <w:rsid w:val="00A85A7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85A7F"/>
    <w:pPr>
      <w:ind w:left="288"/>
    </w:pPr>
    <w:rPr>
      <w:rFonts w:eastAsia="SimSun"/>
      <w:szCs w:val="20"/>
      <w:lang w:eastAsia="zh-CN"/>
    </w:rPr>
  </w:style>
  <w:style w:type="paragraph" w:customStyle="1" w:styleId="story-body-text">
    <w:name w:val="story-body-text"/>
    <w:basedOn w:val="Normal"/>
    <w:uiPriority w:val="99"/>
    <w:qFormat/>
    <w:rsid w:val="00A85A7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85A7F"/>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85A7F"/>
    <w:rPr>
      <w:u w:val="single"/>
    </w:rPr>
  </w:style>
  <w:style w:type="paragraph" w:customStyle="1" w:styleId="StyleCardText11ptUnderline">
    <w:name w:val="Style Card Text + 11 pt Underline"/>
    <w:link w:val="StyleCardText11ptUnderlineChar"/>
    <w:qFormat/>
    <w:rsid w:val="00A85A7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85A7F"/>
    <w:rPr>
      <w:rFonts w:ascii="Georgia" w:hAnsi="Georgia"/>
      <w:sz w:val="16"/>
    </w:rPr>
  </w:style>
  <w:style w:type="paragraph" w:customStyle="1" w:styleId="StyleMinimizedText11pt">
    <w:name w:val="Style Minimized Text + 11 pt"/>
    <w:basedOn w:val="Normal"/>
    <w:link w:val="StyleMinimizedText11ptChar"/>
    <w:qFormat/>
    <w:rsid w:val="00A85A7F"/>
    <w:rPr>
      <w:rFonts w:ascii="Georgia" w:hAnsi="Georgia"/>
      <w:sz w:val="16"/>
    </w:rPr>
  </w:style>
  <w:style w:type="character" w:customStyle="1" w:styleId="StyleMinimizedText11pt1Char">
    <w:name w:val="Style Minimized Text + 11 pt1 Char"/>
    <w:basedOn w:val="DefaultParagraphFont"/>
    <w:link w:val="StyleMinimizedText11pt1"/>
    <w:locked/>
    <w:rsid w:val="00A85A7F"/>
    <w:rPr>
      <w:rFonts w:ascii="Georgia" w:hAnsi="Georgia"/>
      <w:sz w:val="16"/>
    </w:rPr>
  </w:style>
  <w:style w:type="paragraph" w:customStyle="1" w:styleId="StyleMinimizedText11pt1">
    <w:name w:val="Style Minimized Text + 11 pt1"/>
    <w:basedOn w:val="Normal"/>
    <w:link w:val="StyleMinimizedText11pt1Char"/>
    <w:qFormat/>
    <w:rsid w:val="00A85A7F"/>
    <w:rPr>
      <w:rFonts w:ascii="Georgia" w:hAnsi="Georgia"/>
      <w:sz w:val="16"/>
    </w:rPr>
  </w:style>
  <w:style w:type="character" w:customStyle="1" w:styleId="Debate-CardSmalltextF2Char">
    <w:name w:val="Debate- Card Small text F2 Char"/>
    <w:link w:val="Debate-CardSmalltextF2"/>
    <w:locked/>
    <w:rsid w:val="00A85A7F"/>
    <w:rPr>
      <w:rFonts w:ascii="Arial Narrow" w:hAnsi="Arial Narrow"/>
      <w:sz w:val="16"/>
    </w:rPr>
  </w:style>
  <w:style w:type="paragraph" w:customStyle="1" w:styleId="Debate-CardSmalltextF2">
    <w:name w:val="Debate- Card Small text F2"/>
    <w:basedOn w:val="Normal"/>
    <w:next w:val="Normal"/>
    <w:link w:val="Debate-CardSmalltextF2Char"/>
    <w:qFormat/>
    <w:rsid w:val="00A85A7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85A7F"/>
    <w:rPr>
      <w:rFonts w:ascii="Arial Narrow" w:hAnsi="Arial Narrow"/>
      <w:b/>
      <w:sz w:val="18"/>
      <w:u w:val="single"/>
    </w:rPr>
  </w:style>
  <w:style w:type="paragraph" w:customStyle="1" w:styleId="Debate-EmphasizedText-F5">
    <w:name w:val="Debate- Emphasized Text- F5"/>
    <w:basedOn w:val="Normal"/>
    <w:link w:val="Debate-EmphasizedText-F5Char"/>
    <w:qFormat/>
    <w:rsid w:val="00A85A7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85A7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5A7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85A7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85A7F"/>
    <w:rPr>
      <w:rFonts w:ascii="Times New Roman" w:eastAsia="Times New Roman" w:hAnsi="Times New Roman" w:cs="Calibri"/>
      <w:sz w:val="16"/>
    </w:rPr>
  </w:style>
  <w:style w:type="character" w:customStyle="1" w:styleId="CardStyleChar">
    <w:name w:val="Card Style Char"/>
    <w:link w:val="CardStyle"/>
    <w:locked/>
    <w:rsid w:val="00A85A7F"/>
    <w:rPr>
      <w:rFonts w:ascii="Calibri" w:eastAsia="Times New Roman" w:hAnsi="Calibri"/>
      <w:sz w:val="22"/>
    </w:rPr>
  </w:style>
  <w:style w:type="paragraph" w:customStyle="1" w:styleId="emactive">
    <w:name w:val="emactive"/>
    <w:basedOn w:val="Normal"/>
    <w:uiPriority w:val="99"/>
    <w:qFormat/>
    <w:rsid w:val="00A85A7F"/>
    <w:pPr>
      <w:spacing w:before="100" w:beforeAutospacing="1" w:after="100" w:afterAutospacing="1"/>
    </w:pPr>
    <w:rPr>
      <w:rFonts w:eastAsia="Times New Roman"/>
      <w:sz w:val="24"/>
    </w:rPr>
  </w:style>
  <w:style w:type="paragraph" w:customStyle="1" w:styleId="emready">
    <w:name w:val="emready"/>
    <w:basedOn w:val="Normal"/>
    <w:uiPriority w:val="99"/>
    <w:qFormat/>
    <w:rsid w:val="00A85A7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85A7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5A7F"/>
    <w:rPr>
      <w:rFonts w:ascii="Georgia" w:eastAsia="Times New Roman" w:hAnsi="Georgia" w:cs="Times New Roman"/>
      <w:b/>
      <w:sz w:val="24"/>
      <w:u w:val="single"/>
    </w:rPr>
  </w:style>
  <w:style w:type="character" w:customStyle="1" w:styleId="CardHighlightChar">
    <w:name w:val="Card Highlight Char"/>
    <w:link w:val="CardHighlight"/>
    <w:locked/>
    <w:rsid w:val="00A85A7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5A7F"/>
    <w:pPr>
      <w:shd w:val="clear" w:color="auto" w:fill="66FFFF"/>
    </w:pPr>
    <w:rPr>
      <w:rFonts w:eastAsia="Calibri" w:cs="Calibri"/>
      <w:sz w:val="24"/>
      <w:u w:val="single"/>
    </w:rPr>
  </w:style>
  <w:style w:type="character" w:customStyle="1" w:styleId="BlockHeaderHiddenChar">
    <w:name w:val="Block Header Hidden Char"/>
    <w:link w:val="BlockHeaderHidden"/>
    <w:locked/>
    <w:rsid w:val="00A85A7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85A7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85A7F"/>
    <w:pPr>
      <w:spacing w:before="100" w:beforeAutospacing="1" w:after="100" w:afterAutospacing="1"/>
    </w:pPr>
    <w:rPr>
      <w:rFonts w:eastAsia="Times New Roman"/>
      <w:sz w:val="24"/>
    </w:rPr>
  </w:style>
  <w:style w:type="paragraph" w:customStyle="1" w:styleId="norma">
    <w:name w:val="norma"/>
    <w:basedOn w:val="Heading3"/>
    <w:uiPriority w:val="99"/>
    <w:qFormat/>
    <w:rsid w:val="00A85A7F"/>
    <w:rPr>
      <w:rFonts w:eastAsia="MS Gothic" w:cs="Arial"/>
      <w:sz w:val="24"/>
    </w:rPr>
  </w:style>
  <w:style w:type="paragraph" w:customStyle="1" w:styleId="nromal">
    <w:name w:val="nromal"/>
    <w:basedOn w:val="Normal"/>
    <w:uiPriority w:val="99"/>
    <w:qFormat/>
    <w:rsid w:val="00A85A7F"/>
    <w:pPr>
      <w:keepNext/>
      <w:keepLines/>
      <w:spacing w:before="200"/>
      <w:outlineLvl w:val="3"/>
    </w:pPr>
    <w:rPr>
      <w:rFonts w:eastAsia="Times New Roman" w:cs="Cambria"/>
      <w:b/>
      <w:iCs/>
    </w:rPr>
  </w:style>
  <w:style w:type="paragraph" w:customStyle="1" w:styleId="natural">
    <w:name w:val="natural"/>
    <w:basedOn w:val="Normal"/>
    <w:uiPriority w:val="99"/>
    <w:qFormat/>
    <w:rsid w:val="00A85A7F"/>
    <w:pPr>
      <w:keepNext/>
      <w:keepLines/>
      <w:spacing w:before="200"/>
      <w:outlineLvl w:val="3"/>
    </w:pPr>
    <w:rPr>
      <w:rFonts w:eastAsia="Times New Roman"/>
      <w:b/>
      <w:iCs/>
    </w:rPr>
  </w:style>
  <w:style w:type="paragraph" w:customStyle="1" w:styleId="nroaml">
    <w:name w:val="nroaml"/>
    <w:basedOn w:val="Normal"/>
    <w:uiPriority w:val="99"/>
    <w:qFormat/>
    <w:rsid w:val="00A85A7F"/>
    <w:pPr>
      <w:keepNext/>
      <w:keepLines/>
      <w:spacing w:before="200"/>
      <w:outlineLvl w:val="3"/>
    </w:pPr>
    <w:rPr>
      <w:rFonts w:eastAsia="Times New Roman"/>
      <w:b/>
      <w:iCs/>
    </w:rPr>
  </w:style>
  <w:style w:type="paragraph" w:customStyle="1" w:styleId="noraml">
    <w:name w:val="noraml"/>
    <w:basedOn w:val="Normal"/>
    <w:uiPriority w:val="99"/>
    <w:qFormat/>
    <w:rsid w:val="00A85A7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85A7F"/>
    <w:rPr>
      <w:rFonts w:ascii="Georgia" w:eastAsia="Calibri" w:hAnsi="Georgia"/>
      <w:sz w:val="16"/>
      <w:szCs w:val="16"/>
    </w:rPr>
  </w:style>
  <w:style w:type="paragraph" w:customStyle="1" w:styleId="SmallSizeParagraph">
    <w:name w:val="Small Size Paragraph"/>
    <w:basedOn w:val="Normal"/>
    <w:link w:val="SmallSizeParagraphChar"/>
    <w:qFormat/>
    <w:rsid w:val="00A85A7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85A7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85A7F"/>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A85A7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5A7F"/>
    <w:rPr>
      <w:rFonts w:ascii="Times New Roman" w:eastAsia="Times New Roman" w:hAnsi="Times New Roman" w:cs="Times New Roman"/>
      <w:strike/>
      <w:sz w:val="20"/>
    </w:rPr>
  </w:style>
  <w:style w:type="character" w:customStyle="1" w:styleId="CardT1Char">
    <w:name w:val="CardT1 Char"/>
    <w:link w:val="CardT1"/>
    <w:locked/>
    <w:rsid w:val="00A85A7F"/>
    <w:rPr>
      <w:rFonts w:ascii="Arial" w:eastAsia="Calibri" w:hAnsi="Arial" w:cs="Arial"/>
      <w:kern w:val="2"/>
      <w:sz w:val="14"/>
      <w:szCs w:val="14"/>
      <w:lang w:eastAsia="zh-TW"/>
    </w:rPr>
  </w:style>
  <w:style w:type="paragraph" w:customStyle="1" w:styleId="CardT1">
    <w:name w:val="CardT1"/>
    <w:basedOn w:val="Normal"/>
    <w:link w:val="CardT1Char"/>
    <w:qFormat/>
    <w:rsid w:val="00A85A7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85A7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85A7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85A7F"/>
    <w:pPr>
      <w:spacing w:before="100" w:beforeAutospacing="1" w:after="100" w:afterAutospacing="1"/>
    </w:pPr>
    <w:rPr>
      <w:rFonts w:eastAsia="Times New Roman"/>
      <w:sz w:val="24"/>
    </w:rPr>
  </w:style>
  <w:style w:type="paragraph" w:customStyle="1" w:styleId="CiteReal">
    <w:name w:val="Cite Real"/>
    <w:basedOn w:val="Normal"/>
    <w:next w:val="Normal"/>
    <w:qFormat/>
    <w:rsid w:val="00A85A7F"/>
    <w:rPr>
      <w:rFonts w:eastAsia="MS Mincho"/>
      <w:b/>
      <w:sz w:val="24"/>
      <w:u w:val="single"/>
    </w:rPr>
  </w:style>
  <w:style w:type="paragraph" w:customStyle="1" w:styleId="2909F619802848F09E01365C32F34654">
    <w:name w:val="2909F619802848F09E01365C32F34654"/>
    <w:uiPriority w:val="99"/>
    <w:qFormat/>
    <w:rsid w:val="00A85A7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85A7F"/>
    <w:rPr>
      <w:rFonts w:ascii="Georgia" w:eastAsia="Calibri" w:hAnsi="Georgia"/>
      <w:u w:val="single"/>
      <w:lang w:val="x-none" w:eastAsia="zh-CN"/>
    </w:rPr>
  </w:style>
  <w:style w:type="paragraph" w:customStyle="1" w:styleId="UnderlineS">
    <w:name w:val="Underline S"/>
    <w:basedOn w:val="Normal"/>
    <w:link w:val="UnderlineSChar"/>
    <w:qFormat/>
    <w:rsid w:val="00A85A7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85A7F"/>
    <w:rPr>
      <w:rFonts w:ascii="Georgia" w:eastAsia="SimSun" w:hAnsi="Georgia"/>
      <w:sz w:val="12"/>
    </w:rPr>
  </w:style>
  <w:style w:type="paragraph" w:customStyle="1" w:styleId="Ununderlined">
    <w:name w:val="Ununderlined"/>
    <w:basedOn w:val="Normal"/>
    <w:link w:val="UnunderlinedChar"/>
    <w:qFormat/>
    <w:rsid w:val="00A85A7F"/>
    <w:rPr>
      <w:rFonts w:ascii="Georgia" w:eastAsia="SimSun" w:hAnsi="Georgia"/>
      <w:sz w:val="12"/>
    </w:rPr>
  </w:style>
  <w:style w:type="character" w:customStyle="1" w:styleId="HighlightingChar">
    <w:name w:val="Highlighting Char"/>
    <w:link w:val="Highlighting"/>
    <w:locked/>
    <w:rsid w:val="00A85A7F"/>
    <w:rPr>
      <w:rFonts w:ascii="Georgia" w:eastAsia="SimSun" w:hAnsi="Georgia"/>
      <w:u w:val="thick"/>
    </w:rPr>
  </w:style>
  <w:style w:type="paragraph" w:customStyle="1" w:styleId="Highlighting">
    <w:name w:val="Highlighting"/>
    <w:basedOn w:val="Normal"/>
    <w:link w:val="HighlightingChar"/>
    <w:autoRedefine/>
    <w:qFormat/>
    <w:rsid w:val="00A85A7F"/>
    <w:rPr>
      <w:rFonts w:ascii="Georgia" w:eastAsia="SimSun" w:hAnsi="Georgia"/>
      <w:sz w:val="24"/>
      <w:u w:val="thick"/>
    </w:rPr>
  </w:style>
  <w:style w:type="character" w:customStyle="1" w:styleId="CITEChar0">
    <w:name w:val="CITE Char"/>
    <w:link w:val="CITE"/>
    <w:locked/>
    <w:rsid w:val="00A85A7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85A7F"/>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85A7F"/>
    <w:pPr>
      <w:spacing w:before="100" w:beforeAutospacing="1" w:after="100" w:afterAutospacing="1"/>
    </w:pPr>
    <w:rPr>
      <w:rFonts w:eastAsia="Times New Roman"/>
      <w:sz w:val="24"/>
      <w:lang w:eastAsia="zh-CN"/>
    </w:rPr>
  </w:style>
  <w:style w:type="paragraph" w:customStyle="1" w:styleId="Analytics">
    <w:name w:val="Analytics"/>
    <w:basedOn w:val="Normal"/>
    <w:rsid w:val="00A85A7F"/>
    <w:rPr>
      <w:rFonts w:eastAsia="Calibri"/>
      <w:b/>
      <w:sz w:val="24"/>
    </w:rPr>
  </w:style>
  <w:style w:type="paragraph" w:customStyle="1" w:styleId="D345FF3D873148C5AE3FBF3267827368">
    <w:name w:val="D345FF3D873148C5AE3FBF3267827368"/>
    <w:uiPriority w:val="99"/>
    <w:qFormat/>
    <w:rsid w:val="00A85A7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85A7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85A7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85A7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5A7F"/>
    <w:rPr>
      <w:b/>
      <w:sz w:val="28"/>
    </w:rPr>
  </w:style>
  <w:style w:type="character" w:customStyle="1" w:styleId="SourcenameChar">
    <w:name w:val="Source name Char"/>
    <w:link w:val="Sourcename"/>
    <w:locked/>
    <w:rsid w:val="00A85A7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85A7F"/>
    <w:rPr>
      <w:b/>
      <w:bCs/>
      <w:sz w:val="20"/>
    </w:rPr>
  </w:style>
  <w:style w:type="character" w:customStyle="1" w:styleId="underlinedcardChar">
    <w:name w:val="underlined card Char"/>
    <w:link w:val="underlinedcard0"/>
    <w:locked/>
    <w:rsid w:val="00A85A7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85A7F"/>
    <w:rPr>
      <w:sz w:val="24"/>
      <w:u w:val="single"/>
    </w:rPr>
  </w:style>
  <w:style w:type="paragraph" w:customStyle="1" w:styleId="FullText">
    <w:name w:val="Full Text"/>
    <w:basedOn w:val="Normal"/>
    <w:uiPriority w:val="99"/>
    <w:qFormat/>
    <w:rsid w:val="00A85A7F"/>
    <w:rPr>
      <w:rFonts w:eastAsia="Times New Roman"/>
    </w:rPr>
  </w:style>
  <w:style w:type="character" w:customStyle="1" w:styleId="TextUnderlineChar">
    <w:name w:val="Text Underline Char"/>
    <w:link w:val="TextUnderline"/>
    <w:locked/>
    <w:rsid w:val="00A85A7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85A7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85A7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85A7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85A7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85A7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85A7F"/>
    <w:pPr>
      <w:spacing w:before="240"/>
      <w:outlineLvl w:val="2"/>
    </w:pPr>
    <w:rPr>
      <w:rFonts w:eastAsia="Times New Roman"/>
      <w:b/>
    </w:rPr>
  </w:style>
  <w:style w:type="character" w:customStyle="1" w:styleId="CiteCardChar">
    <w:name w:val="Cite_Card Char"/>
    <w:link w:val="CiteCard0"/>
    <w:locked/>
    <w:rsid w:val="00A85A7F"/>
    <w:rPr>
      <w:rFonts w:ascii="Times New Roman" w:eastAsia="Times New Roman" w:hAnsi="Times New Roman" w:cs="Arial"/>
      <w:bCs/>
      <w:sz w:val="20"/>
      <w:szCs w:val="20"/>
    </w:rPr>
  </w:style>
  <w:style w:type="paragraph" w:customStyle="1" w:styleId="CiteCard0">
    <w:name w:val="Cite_Card"/>
    <w:link w:val="CiteCardChar"/>
    <w:qFormat/>
    <w:rsid w:val="00A85A7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85A7F"/>
    <w:pPr>
      <w:widowControl w:val="0"/>
    </w:pPr>
    <w:rPr>
      <w:rFonts w:eastAsia="MS Mincho"/>
      <w:color w:val="auto"/>
    </w:rPr>
  </w:style>
  <w:style w:type="paragraph" w:customStyle="1" w:styleId="dropcap">
    <w:name w:val="dropcap"/>
    <w:basedOn w:val="Normal"/>
    <w:uiPriority w:val="99"/>
    <w:qFormat/>
    <w:rsid w:val="00A85A7F"/>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85A7F"/>
    <w:rPr>
      <w:rFonts w:ascii="Georgia" w:eastAsia="Times New Roman" w:hAnsi="Georgia"/>
      <w:sz w:val="22"/>
      <w:u w:val="single"/>
    </w:rPr>
  </w:style>
  <w:style w:type="paragraph" w:customStyle="1" w:styleId="StyleStyle49pt6">
    <w:name w:val="Style Style4 + 9 pt6"/>
    <w:basedOn w:val="Style4"/>
    <w:link w:val="StyleStyle49pt6Char"/>
    <w:qFormat/>
    <w:rsid w:val="00A85A7F"/>
    <w:rPr>
      <w:rFonts w:ascii="Georgia" w:hAnsi="Georgia"/>
    </w:rPr>
  </w:style>
  <w:style w:type="character" w:customStyle="1" w:styleId="UnderlineCharCharCharCharChar">
    <w:name w:val="Underline Char Char Char Char Char"/>
    <w:link w:val="UnderlineCharCharCharChar"/>
    <w:locked/>
    <w:rsid w:val="00A85A7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85A7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85A7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85A7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85A7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85A7F"/>
    <w:rPr>
      <w:rFonts w:ascii="Georgia" w:hAnsi="Georgia" w:cs="Calibri"/>
      <w:b/>
      <w:bCs/>
      <w:sz w:val="24"/>
      <w:u w:val="single"/>
    </w:rPr>
  </w:style>
  <w:style w:type="character" w:customStyle="1" w:styleId="DebatenoramlChar">
    <w:name w:val="Debatenoraml Char"/>
    <w:link w:val="Debatenoraml"/>
    <w:locked/>
    <w:rsid w:val="00A85A7F"/>
    <w:rPr>
      <w:rFonts w:ascii="Times New Roman" w:hAnsi="Times New Roman" w:cs="Times New Roman"/>
    </w:rPr>
  </w:style>
  <w:style w:type="paragraph" w:customStyle="1" w:styleId="Debatenoraml">
    <w:name w:val="Debatenoraml"/>
    <w:basedOn w:val="NoSpacing"/>
    <w:link w:val="DebatenoramlChar"/>
    <w:qFormat/>
    <w:rsid w:val="00A85A7F"/>
    <w:rPr>
      <w:rFonts w:eastAsiaTheme="minorEastAsia"/>
    </w:rPr>
  </w:style>
  <w:style w:type="paragraph" w:customStyle="1" w:styleId="SynergyTag">
    <w:name w:val="SynergyTag"/>
    <w:basedOn w:val="Normal"/>
    <w:uiPriority w:val="99"/>
    <w:qFormat/>
    <w:rsid w:val="00A85A7F"/>
    <w:rPr>
      <w:rFonts w:eastAsia="Calibri"/>
      <w:b/>
    </w:rPr>
  </w:style>
  <w:style w:type="character" w:customStyle="1" w:styleId="QualsChar">
    <w:name w:val="Quals Char"/>
    <w:link w:val="Quals"/>
    <w:locked/>
    <w:rsid w:val="00A85A7F"/>
    <w:rPr>
      <w:rFonts w:ascii="Georgia" w:eastAsia="Calibri" w:hAnsi="Georgia"/>
      <w:sz w:val="18"/>
    </w:rPr>
  </w:style>
  <w:style w:type="paragraph" w:customStyle="1" w:styleId="Quals">
    <w:name w:val="Quals"/>
    <w:basedOn w:val="Normal"/>
    <w:link w:val="QualsChar"/>
    <w:qFormat/>
    <w:rsid w:val="00A85A7F"/>
    <w:rPr>
      <w:rFonts w:ascii="Georgia" w:eastAsia="Calibri" w:hAnsi="Georgia"/>
      <w:sz w:val="18"/>
    </w:rPr>
  </w:style>
  <w:style w:type="paragraph" w:customStyle="1" w:styleId="times">
    <w:name w:val="times"/>
    <w:basedOn w:val="Normal"/>
    <w:qFormat/>
    <w:rsid w:val="00A85A7F"/>
    <w:pPr>
      <w:spacing w:before="100" w:beforeAutospacing="1" w:after="100" w:afterAutospacing="1"/>
    </w:pPr>
    <w:rPr>
      <w:rFonts w:eastAsia="Times New Roman"/>
      <w:sz w:val="24"/>
    </w:rPr>
  </w:style>
  <w:style w:type="paragraph" w:customStyle="1" w:styleId="BodyA">
    <w:name w:val="Body A"/>
    <w:uiPriority w:val="99"/>
    <w:qFormat/>
    <w:rsid w:val="00A85A7F"/>
    <w:rPr>
      <w:rFonts w:ascii="Helvetica" w:eastAsia="ヒラギノ角ゴ Pro W3" w:hAnsi="Helvetica" w:cs="Times New Roman"/>
      <w:color w:val="000000"/>
      <w:szCs w:val="20"/>
    </w:rPr>
  </w:style>
  <w:style w:type="character" w:customStyle="1" w:styleId="StarredChar">
    <w:name w:val="Starred Char"/>
    <w:link w:val="Starred"/>
    <w:locked/>
    <w:rsid w:val="00A85A7F"/>
    <w:rPr>
      <w:rFonts w:ascii="Georgia" w:eastAsia="Times New Roman" w:hAnsi="Georgia"/>
      <w:b/>
      <w:caps/>
      <w:szCs w:val="28"/>
      <w:u w:val="single"/>
    </w:rPr>
  </w:style>
  <w:style w:type="paragraph" w:customStyle="1" w:styleId="Starred">
    <w:name w:val="Starred"/>
    <w:basedOn w:val="Normal"/>
    <w:link w:val="StarredChar"/>
    <w:qFormat/>
    <w:rsid w:val="00A85A7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85A7F"/>
    <w:rPr>
      <w:rFonts w:ascii="Georgia" w:eastAsia="Times New Roman" w:hAnsi="Georgia"/>
      <w:b/>
      <w:caps/>
      <w:szCs w:val="28"/>
      <w:u w:val="single"/>
    </w:rPr>
  </w:style>
  <w:style w:type="paragraph" w:customStyle="1" w:styleId="NotStarred">
    <w:name w:val="NotStarred"/>
    <w:basedOn w:val="Normal"/>
    <w:link w:val="NotStarredChar"/>
    <w:qFormat/>
    <w:rsid w:val="00A85A7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85A7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85A7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85A7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85A7F"/>
    <w:rPr>
      <w:rFonts w:ascii="Georgia" w:eastAsia="Calibri" w:hAnsi="Georgia"/>
      <w:b/>
    </w:rPr>
  </w:style>
  <w:style w:type="paragraph" w:customStyle="1" w:styleId="H4Tag">
    <w:name w:val="H4 (Tag)"/>
    <w:basedOn w:val="Normal"/>
    <w:link w:val="H4TagChar1"/>
    <w:qFormat/>
    <w:rsid w:val="00A85A7F"/>
    <w:rPr>
      <w:rFonts w:ascii="Georgia" w:eastAsia="Calibri" w:hAnsi="Georgia"/>
      <w:b/>
      <w:sz w:val="24"/>
    </w:rPr>
  </w:style>
  <w:style w:type="paragraph" w:customStyle="1" w:styleId="CM25">
    <w:name w:val="CM25"/>
    <w:basedOn w:val="Default"/>
    <w:next w:val="Default"/>
    <w:qFormat/>
    <w:rsid w:val="00A85A7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85A7F"/>
    <w:rPr>
      <w:rFonts w:ascii="Georgia" w:hAnsi="Georgia"/>
      <w:b/>
    </w:rPr>
  </w:style>
  <w:style w:type="paragraph" w:customStyle="1" w:styleId="Debate-CardTagandCite-F6">
    <w:name w:val="Debate- Card Tag and Cite- F6"/>
    <w:basedOn w:val="Normal"/>
    <w:link w:val="Debate-CardTagandCite-F6Char"/>
    <w:qFormat/>
    <w:rsid w:val="00A85A7F"/>
    <w:pPr>
      <w:contextualSpacing/>
    </w:pPr>
    <w:rPr>
      <w:rFonts w:ascii="Georgia" w:hAnsi="Georgia"/>
      <w:b/>
      <w:sz w:val="24"/>
    </w:rPr>
  </w:style>
  <w:style w:type="character" w:customStyle="1" w:styleId="CardtextChar4">
    <w:name w:val="Card text Char"/>
    <w:link w:val="Cardtext3"/>
    <w:locked/>
    <w:rsid w:val="00A85A7F"/>
    <w:rPr>
      <w:rFonts w:ascii="Arial Narrow" w:hAnsi="Arial Narrow"/>
      <w:u w:val="single"/>
    </w:rPr>
  </w:style>
  <w:style w:type="paragraph" w:customStyle="1" w:styleId="Cardtext3">
    <w:name w:val="Card text"/>
    <w:link w:val="CardtextChar4"/>
    <w:qFormat/>
    <w:rsid w:val="00A85A7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85A7F"/>
    <w:rPr>
      <w:rFonts w:ascii="Georgia" w:eastAsia="Times New Roman" w:hAnsi="Georgia"/>
      <w:b/>
      <w:szCs w:val="28"/>
      <w:u w:val="single"/>
    </w:rPr>
  </w:style>
  <w:style w:type="paragraph" w:customStyle="1" w:styleId="NewHeading2">
    <w:name w:val="NewHeading2"/>
    <w:basedOn w:val="Normal"/>
    <w:link w:val="NewHeading2Char"/>
    <w:qFormat/>
    <w:rsid w:val="00A85A7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85A7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85A7F"/>
    <w:rPr>
      <w:rFonts w:eastAsia="Calibri"/>
    </w:rPr>
  </w:style>
  <w:style w:type="paragraph" w:customStyle="1" w:styleId="TagLine">
    <w:name w:val="Tag Line"/>
    <w:basedOn w:val="Normal"/>
    <w:next w:val="FullText"/>
    <w:uiPriority w:val="99"/>
    <w:qFormat/>
    <w:rsid w:val="00A85A7F"/>
    <w:rPr>
      <w:rFonts w:ascii="Arial Narrow" w:eastAsia="Times New Roman" w:hAnsi="Arial Narrow"/>
      <w:b/>
      <w:sz w:val="28"/>
    </w:rPr>
  </w:style>
  <w:style w:type="paragraph" w:customStyle="1" w:styleId="Card6pt">
    <w:name w:val="Card 6pt"/>
    <w:basedOn w:val="Normal"/>
    <w:uiPriority w:val="99"/>
    <w:qFormat/>
    <w:rsid w:val="00A85A7F"/>
    <w:pPr>
      <w:ind w:left="288" w:right="288"/>
    </w:pPr>
    <w:rPr>
      <w:rFonts w:eastAsia="Calibri"/>
      <w:color w:val="000000"/>
      <w:sz w:val="12"/>
      <w:szCs w:val="20"/>
    </w:rPr>
  </w:style>
  <w:style w:type="character" w:customStyle="1" w:styleId="FullCiteChar">
    <w:name w:val="Full Cite Char"/>
    <w:link w:val="FullCite"/>
    <w:locked/>
    <w:rsid w:val="00A85A7F"/>
    <w:rPr>
      <w:rFonts w:ascii="Garamond" w:eastAsia="Calibri" w:hAnsi="Garamond"/>
    </w:rPr>
  </w:style>
  <w:style w:type="paragraph" w:customStyle="1" w:styleId="FullCite">
    <w:name w:val="Full Cite"/>
    <w:basedOn w:val="Normal"/>
    <w:next w:val="Normal"/>
    <w:link w:val="FullCiteChar"/>
    <w:qFormat/>
    <w:rsid w:val="00A85A7F"/>
    <w:rPr>
      <w:rFonts w:ascii="Garamond" w:eastAsia="Calibri" w:hAnsi="Garamond"/>
      <w:sz w:val="24"/>
    </w:rPr>
  </w:style>
  <w:style w:type="character" w:customStyle="1" w:styleId="StyleCardStyleBlackUnderlineChar">
    <w:name w:val="Style Card Style + Black Underline Char"/>
    <w:link w:val="StyleCardStyleBlackUnderline"/>
    <w:locked/>
    <w:rsid w:val="00A85A7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85A7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85A7F"/>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85A7F"/>
    <w:rPr>
      <w:rFonts w:ascii="Century Gothic" w:eastAsia="Times New Roman" w:hAnsi="Century Gothic"/>
    </w:rPr>
  </w:style>
  <w:style w:type="character" w:customStyle="1" w:styleId="StylecardThickunderlineChar">
    <w:name w:val="Style card + Thick underline Char"/>
    <w:link w:val="StylecardThickunderline"/>
    <w:locked/>
    <w:rsid w:val="00A85A7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85A7F"/>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85A7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85A7F"/>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A85A7F"/>
    <w:pPr>
      <w:spacing w:after="200" w:line="276" w:lineRule="auto"/>
    </w:pPr>
    <w:rPr>
      <w:rFonts w:eastAsia="Calibri"/>
      <w:color w:val="auto"/>
      <w:sz w:val="22"/>
    </w:rPr>
  </w:style>
  <w:style w:type="paragraph" w:customStyle="1" w:styleId="font-null">
    <w:name w:val="font-null"/>
    <w:basedOn w:val="Normal"/>
    <w:uiPriority w:val="99"/>
    <w:qFormat/>
    <w:rsid w:val="00A85A7F"/>
    <w:pPr>
      <w:spacing w:before="100" w:beforeAutospacing="1" w:after="100" w:afterAutospacing="1"/>
    </w:pPr>
    <w:rPr>
      <w:rFonts w:eastAsia="Times New Roman"/>
      <w:sz w:val="24"/>
    </w:rPr>
  </w:style>
  <w:style w:type="paragraph" w:customStyle="1" w:styleId="rteindent1">
    <w:name w:val="rteindent1"/>
    <w:basedOn w:val="Normal"/>
    <w:uiPriority w:val="99"/>
    <w:qFormat/>
    <w:rsid w:val="00A85A7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85A7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85A7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85A7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85A7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85A7F"/>
    <w:pPr>
      <w:spacing w:before="100" w:beforeAutospacing="1" w:after="100" w:afterAutospacing="1"/>
    </w:pPr>
    <w:rPr>
      <w:rFonts w:eastAsia="Times New Roman"/>
      <w:sz w:val="24"/>
    </w:rPr>
  </w:style>
  <w:style w:type="paragraph" w:customStyle="1" w:styleId="class">
    <w:name w:val="class"/>
    <w:basedOn w:val="Normal"/>
    <w:uiPriority w:val="99"/>
    <w:qFormat/>
    <w:rsid w:val="00A85A7F"/>
    <w:pPr>
      <w:spacing w:before="100" w:beforeAutospacing="1" w:after="100" w:afterAutospacing="1"/>
    </w:pPr>
    <w:rPr>
      <w:rFonts w:eastAsia="Times New Roman"/>
      <w:sz w:val="24"/>
    </w:rPr>
  </w:style>
  <w:style w:type="character" w:customStyle="1" w:styleId="blocktitleChar">
    <w:name w:val="block title Char"/>
    <w:link w:val="blocktitle0"/>
    <w:locked/>
    <w:rsid w:val="00A85A7F"/>
    <w:rPr>
      <w:rFonts w:ascii="Calibri" w:eastAsia="Calibri" w:hAnsi="Calibri"/>
      <w:b/>
      <w:caps/>
      <w:sz w:val="28"/>
      <w:szCs w:val="28"/>
      <w:lang w:val="es-ES"/>
    </w:rPr>
  </w:style>
  <w:style w:type="paragraph" w:customStyle="1" w:styleId="Pa6">
    <w:name w:val="Pa6"/>
    <w:basedOn w:val="Normal"/>
    <w:next w:val="Normal"/>
    <w:uiPriority w:val="99"/>
    <w:qFormat/>
    <w:rsid w:val="00A85A7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85A7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85A7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85A7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85A7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85A7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85A7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5A7F"/>
    <w:rPr>
      <w:rFonts w:ascii="Georgia" w:eastAsia="SimSun" w:hAnsi="Georgia"/>
      <w:b/>
      <w:bCs/>
      <w:sz w:val="24"/>
    </w:rPr>
  </w:style>
  <w:style w:type="paragraph" w:customStyle="1" w:styleId="summary">
    <w:name w:val="summary"/>
    <w:basedOn w:val="Normal"/>
    <w:uiPriority w:val="99"/>
    <w:qFormat/>
    <w:rsid w:val="00A85A7F"/>
    <w:pPr>
      <w:spacing w:before="100" w:beforeAutospacing="1" w:after="100" w:afterAutospacing="1"/>
    </w:pPr>
    <w:rPr>
      <w:rFonts w:eastAsia="Times New Roman"/>
      <w:sz w:val="24"/>
    </w:rPr>
  </w:style>
  <w:style w:type="paragraph" w:customStyle="1" w:styleId="Caption2">
    <w:name w:val="Caption2"/>
    <w:basedOn w:val="Normal"/>
    <w:uiPriority w:val="99"/>
    <w:qFormat/>
    <w:rsid w:val="00A85A7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85A7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5A7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85A7F"/>
    <w:pPr>
      <w:jc w:val="center"/>
    </w:pPr>
    <w:rPr>
      <w:rFonts w:ascii="Book Antiqua" w:eastAsia="Times New Roman" w:hAnsi="Book Antiqua"/>
      <w:b/>
      <w:sz w:val="28"/>
    </w:rPr>
  </w:style>
  <w:style w:type="paragraph" w:customStyle="1" w:styleId="Little">
    <w:name w:val="Little"/>
    <w:basedOn w:val="Normal"/>
    <w:next w:val="Normal"/>
    <w:link w:val="LittleChar"/>
    <w:qFormat/>
    <w:rsid w:val="00A85A7F"/>
    <w:pPr>
      <w:ind w:left="288"/>
    </w:pPr>
    <w:rPr>
      <w:rFonts w:ascii="Garamond" w:eastAsia="Times New Roman" w:hAnsi="Garamond"/>
    </w:rPr>
  </w:style>
  <w:style w:type="paragraph" w:customStyle="1" w:styleId="AAAcard">
    <w:name w:val="AAAcard"/>
    <w:basedOn w:val="Normal"/>
    <w:uiPriority w:val="99"/>
    <w:qFormat/>
    <w:rsid w:val="00A85A7F"/>
    <w:pPr>
      <w:ind w:left="288" w:right="288"/>
    </w:pPr>
    <w:rPr>
      <w:rFonts w:eastAsia="Times New Roman"/>
    </w:rPr>
  </w:style>
  <w:style w:type="paragraph" w:customStyle="1" w:styleId="Caption3">
    <w:name w:val="Caption3"/>
    <w:basedOn w:val="Normal"/>
    <w:uiPriority w:val="99"/>
    <w:qFormat/>
    <w:rsid w:val="00A85A7F"/>
    <w:pPr>
      <w:spacing w:before="100" w:beforeAutospacing="1" w:after="100" w:afterAutospacing="1"/>
    </w:pPr>
    <w:rPr>
      <w:rFonts w:eastAsia="Times New Roman"/>
      <w:sz w:val="24"/>
    </w:rPr>
  </w:style>
  <w:style w:type="paragraph" w:customStyle="1" w:styleId="body-12-5">
    <w:name w:val="body-12-5"/>
    <w:basedOn w:val="Normal"/>
    <w:uiPriority w:val="99"/>
    <w:qFormat/>
    <w:rsid w:val="00A85A7F"/>
    <w:pPr>
      <w:spacing w:before="100" w:beforeAutospacing="1" w:after="100" w:afterAutospacing="1"/>
    </w:pPr>
    <w:rPr>
      <w:rFonts w:eastAsia="Times New Roman"/>
      <w:sz w:val="24"/>
    </w:rPr>
  </w:style>
  <w:style w:type="paragraph" w:customStyle="1" w:styleId="infuse">
    <w:name w:val="infuse"/>
    <w:basedOn w:val="Normal"/>
    <w:uiPriority w:val="99"/>
    <w:qFormat/>
    <w:rsid w:val="00A85A7F"/>
    <w:pPr>
      <w:spacing w:before="100" w:beforeAutospacing="1" w:after="100" w:afterAutospacing="1"/>
    </w:pPr>
    <w:rPr>
      <w:rFonts w:eastAsia="Times New Roman"/>
      <w:sz w:val="24"/>
    </w:rPr>
  </w:style>
  <w:style w:type="paragraph" w:customStyle="1" w:styleId="fontreg">
    <w:name w:val="font_reg"/>
    <w:basedOn w:val="Normal"/>
    <w:uiPriority w:val="99"/>
    <w:qFormat/>
    <w:rsid w:val="00A85A7F"/>
    <w:pPr>
      <w:spacing w:before="100" w:beforeAutospacing="1" w:after="100" w:afterAutospacing="1"/>
    </w:pPr>
    <w:rPr>
      <w:rFonts w:eastAsia="Times New Roman"/>
      <w:sz w:val="24"/>
    </w:rPr>
  </w:style>
  <w:style w:type="paragraph" w:customStyle="1" w:styleId="CITEF3">
    <w:name w:val="CITE F3"/>
    <w:uiPriority w:val="99"/>
    <w:qFormat/>
    <w:rsid w:val="00A85A7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85A7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5A7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5A7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5A7F"/>
    <w:pPr>
      <w:spacing w:after="200"/>
    </w:pPr>
    <w:rPr>
      <w:rFonts w:ascii="Calibri" w:eastAsia="Calibri" w:hAnsi="Calibri" w:cs="Times New Roman"/>
      <w:sz w:val="20"/>
      <w:szCs w:val="20"/>
      <w:u w:val="single"/>
    </w:rPr>
  </w:style>
  <w:style w:type="paragraph" w:customStyle="1" w:styleId="hotroute1">
    <w:name w:val="hot route!"/>
    <w:basedOn w:val="Normal"/>
    <w:qFormat/>
    <w:rsid w:val="00A85A7F"/>
    <w:pPr>
      <w:ind w:left="144"/>
    </w:pPr>
    <w:rPr>
      <w:rFonts w:ascii="Cambria" w:eastAsia="Calibri" w:hAnsi="Cambria"/>
      <w:sz w:val="24"/>
    </w:rPr>
  </w:style>
  <w:style w:type="paragraph" w:customStyle="1" w:styleId="FreeFormA">
    <w:name w:val="Free Form A"/>
    <w:autoRedefine/>
    <w:uiPriority w:val="99"/>
    <w:qFormat/>
    <w:rsid w:val="00A85A7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85A7F"/>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85A7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85A7F"/>
    <w:rPr>
      <w:rFonts w:ascii="Times New Roman" w:eastAsia="Times New Roman" w:hAnsi="Times New Roman" w:cs="Times New Roman"/>
      <w:sz w:val="10"/>
    </w:rPr>
  </w:style>
  <w:style w:type="paragraph" w:customStyle="1" w:styleId="subheader">
    <w:name w:val="subheader"/>
    <w:basedOn w:val="Normal"/>
    <w:uiPriority w:val="99"/>
    <w:qFormat/>
    <w:rsid w:val="00A85A7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85A7F"/>
    <w:pPr>
      <w:spacing w:before="100" w:beforeAutospacing="1" w:after="100" w:afterAutospacing="1"/>
    </w:pPr>
    <w:rPr>
      <w:rFonts w:eastAsia="Times New Roman"/>
      <w:sz w:val="24"/>
    </w:rPr>
  </w:style>
  <w:style w:type="paragraph" w:customStyle="1" w:styleId="more">
    <w:name w:val="more"/>
    <w:basedOn w:val="Normal"/>
    <w:uiPriority w:val="99"/>
    <w:qFormat/>
    <w:rsid w:val="00A85A7F"/>
    <w:pPr>
      <w:spacing w:before="100" w:beforeAutospacing="1" w:after="100" w:afterAutospacing="1"/>
    </w:pPr>
    <w:rPr>
      <w:rFonts w:eastAsia="Times New Roman"/>
      <w:sz w:val="24"/>
    </w:rPr>
  </w:style>
  <w:style w:type="paragraph" w:customStyle="1" w:styleId="story">
    <w:name w:val="story"/>
    <w:basedOn w:val="Normal"/>
    <w:uiPriority w:val="99"/>
    <w:qFormat/>
    <w:rsid w:val="00A85A7F"/>
    <w:pPr>
      <w:spacing w:before="100" w:beforeAutospacing="1" w:after="100" w:afterAutospacing="1"/>
    </w:pPr>
    <w:rPr>
      <w:rFonts w:eastAsia="Times New Roman"/>
      <w:sz w:val="24"/>
    </w:rPr>
  </w:style>
  <w:style w:type="paragraph" w:customStyle="1" w:styleId="H1numbered">
    <w:name w:val="H1 numbered"/>
    <w:basedOn w:val="Normal"/>
    <w:uiPriority w:val="99"/>
    <w:qFormat/>
    <w:rsid w:val="00A85A7F"/>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85A7F"/>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85A7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85A7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85A7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85A7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85A7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85A7F"/>
    <w:pPr>
      <w:widowControl w:val="0"/>
      <w:spacing w:after="63"/>
    </w:pPr>
    <w:rPr>
      <w:rFonts w:ascii="Arial" w:hAnsi="Arial"/>
      <w:color w:val="auto"/>
    </w:rPr>
  </w:style>
  <w:style w:type="paragraph" w:customStyle="1" w:styleId="CM35">
    <w:name w:val="CM35"/>
    <w:basedOn w:val="Default"/>
    <w:next w:val="Default"/>
    <w:uiPriority w:val="99"/>
    <w:qFormat/>
    <w:rsid w:val="00A85A7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85A7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85A7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5A7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5A7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5A7F"/>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85A7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5A7F"/>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85A7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5A7F"/>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5A7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5A7F"/>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85A7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85A7F"/>
    <w:rPr>
      <w:rFonts w:ascii="Georgia" w:hAnsi="Georgia"/>
      <w:sz w:val="24"/>
      <w:lang w:val="x-none" w:eastAsia="x-none"/>
    </w:rPr>
  </w:style>
  <w:style w:type="character" w:customStyle="1" w:styleId="NormalFontChar">
    <w:name w:val="Normal Font Char"/>
    <w:link w:val="NormalFont"/>
    <w:locked/>
    <w:rsid w:val="00A85A7F"/>
    <w:rPr>
      <w:rFonts w:ascii="Times New Roman" w:eastAsia="Times New Roman" w:hAnsi="Times New Roman" w:cs="Times New Roman"/>
      <w:sz w:val="20"/>
      <w:szCs w:val="20"/>
    </w:rPr>
  </w:style>
  <w:style w:type="paragraph" w:customStyle="1" w:styleId="NormalFont">
    <w:name w:val="Normal Font"/>
    <w:link w:val="NormalFontChar"/>
    <w:qFormat/>
    <w:rsid w:val="00A85A7F"/>
    <w:rPr>
      <w:rFonts w:ascii="Times New Roman" w:eastAsia="Times New Roman" w:hAnsi="Times New Roman" w:cs="Times New Roman"/>
      <w:sz w:val="20"/>
      <w:szCs w:val="20"/>
    </w:rPr>
  </w:style>
  <w:style w:type="paragraph" w:customStyle="1" w:styleId="StyleSmall11pt">
    <w:name w:val="Style Small + 11 pt"/>
    <w:uiPriority w:val="99"/>
    <w:qFormat/>
    <w:rsid w:val="00A85A7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85A7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5A7F"/>
    <w:rPr>
      <w:u w:val="single"/>
      <w:lang w:val="x-none" w:eastAsia="x-none"/>
    </w:rPr>
  </w:style>
  <w:style w:type="character" w:customStyle="1" w:styleId="StyleNormalFont11ptBoldUnderlineChar">
    <w:name w:val="Style Normal Font + 11 pt Bold Underline Char"/>
    <w:link w:val="StyleNormalFont11ptBoldUnderline"/>
    <w:locked/>
    <w:rsid w:val="00A85A7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5A7F"/>
    <w:rPr>
      <w:b/>
      <w:bCs/>
      <w:u w:val="single"/>
      <w:lang w:val="x-none" w:eastAsia="x-none"/>
    </w:rPr>
  </w:style>
  <w:style w:type="paragraph" w:customStyle="1" w:styleId="Smallfont0">
    <w:name w:val="Smallfont"/>
    <w:basedOn w:val="Normal"/>
    <w:uiPriority w:val="99"/>
    <w:qFormat/>
    <w:rsid w:val="00A85A7F"/>
    <w:rPr>
      <w:rFonts w:eastAsia="Times New Roman"/>
      <w:sz w:val="15"/>
    </w:rPr>
  </w:style>
  <w:style w:type="paragraph" w:customStyle="1" w:styleId="formatvorlage2">
    <w:name w:val="formatvorlage2"/>
    <w:basedOn w:val="Normal"/>
    <w:uiPriority w:val="99"/>
    <w:qFormat/>
    <w:rsid w:val="00A85A7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85A7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5A7F"/>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A85A7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5A7F"/>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A85A7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85A7F"/>
    <w:pPr>
      <w:ind w:left="144"/>
    </w:pPr>
    <w:rPr>
      <w:rFonts w:ascii="Georgia" w:eastAsia="Times New Roman" w:hAnsi="Georgia"/>
      <w:sz w:val="24"/>
      <w:lang w:val="x-none" w:eastAsia="x-none"/>
    </w:rPr>
  </w:style>
  <w:style w:type="paragraph" w:customStyle="1" w:styleId="deck">
    <w:name w:val="deck"/>
    <w:basedOn w:val="Normal"/>
    <w:uiPriority w:val="99"/>
    <w:qFormat/>
    <w:rsid w:val="00A85A7F"/>
    <w:pPr>
      <w:spacing w:before="100" w:beforeAutospacing="1" w:after="100" w:afterAutospacing="1"/>
    </w:pPr>
    <w:rPr>
      <w:rFonts w:eastAsia="Times New Roman"/>
      <w:sz w:val="24"/>
    </w:rPr>
  </w:style>
  <w:style w:type="paragraph" w:customStyle="1" w:styleId="i1">
    <w:name w:val="i1"/>
    <w:basedOn w:val="Normal"/>
    <w:uiPriority w:val="99"/>
    <w:qFormat/>
    <w:rsid w:val="00A85A7F"/>
    <w:pPr>
      <w:spacing w:before="100" w:beforeAutospacing="1" w:after="100" w:afterAutospacing="1"/>
    </w:pPr>
    <w:rPr>
      <w:rFonts w:eastAsia="Times New Roman"/>
      <w:sz w:val="24"/>
    </w:rPr>
  </w:style>
  <w:style w:type="paragraph" w:customStyle="1" w:styleId="question">
    <w:name w:val="question"/>
    <w:basedOn w:val="Normal"/>
    <w:uiPriority w:val="99"/>
    <w:qFormat/>
    <w:rsid w:val="00A85A7F"/>
    <w:pPr>
      <w:spacing w:before="100" w:beforeAutospacing="1" w:after="100" w:afterAutospacing="1"/>
    </w:pPr>
    <w:rPr>
      <w:rFonts w:eastAsia="Times New Roman"/>
      <w:sz w:val="24"/>
    </w:rPr>
  </w:style>
  <w:style w:type="paragraph" w:customStyle="1" w:styleId="bodycopy">
    <w:name w:val="bodycopy"/>
    <w:basedOn w:val="Normal"/>
    <w:uiPriority w:val="99"/>
    <w:qFormat/>
    <w:rsid w:val="00A85A7F"/>
    <w:pPr>
      <w:spacing w:before="100" w:beforeAutospacing="1" w:after="100" w:afterAutospacing="1"/>
    </w:pPr>
    <w:rPr>
      <w:rFonts w:eastAsia="Times New Roman"/>
      <w:sz w:val="24"/>
    </w:rPr>
  </w:style>
  <w:style w:type="paragraph" w:customStyle="1" w:styleId="Fifth">
    <w:name w:val="Fifth"/>
    <w:basedOn w:val="Normal"/>
    <w:link w:val="FifthChar"/>
    <w:qFormat/>
    <w:rsid w:val="00A85A7F"/>
    <w:rPr>
      <w:rFonts w:eastAsia="Calibri"/>
    </w:rPr>
  </w:style>
  <w:style w:type="paragraph" w:customStyle="1" w:styleId="NoteLevel22">
    <w:name w:val="Note Level 22"/>
    <w:basedOn w:val="Normal"/>
    <w:next w:val="Normal"/>
    <w:uiPriority w:val="99"/>
    <w:qFormat/>
    <w:rsid w:val="00A85A7F"/>
    <w:pPr>
      <w:keepNext/>
      <w:ind w:left="288" w:right="288"/>
    </w:pPr>
    <w:rPr>
      <w:rFonts w:eastAsia="MS Gothic"/>
      <w:szCs w:val="20"/>
    </w:rPr>
  </w:style>
  <w:style w:type="paragraph" w:customStyle="1" w:styleId="wp-caption-text">
    <w:name w:val="wp-caption-text"/>
    <w:basedOn w:val="Normal"/>
    <w:qFormat/>
    <w:rsid w:val="00A85A7F"/>
    <w:pPr>
      <w:spacing w:before="100" w:beforeAutospacing="1" w:after="100" w:afterAutospacing="1"/>
    </w:pPr>
    <w:rPr>
      <w:rFonts w:eastAsia="Times New Roman"/>
      <w:sz w:val="24"/>
    </w:rPr>
  </w:style>
  <w:style w:type="paragraph" w:customStyle="1" w:styleId="svarticle">
    <w:name w:val="svarticle"/>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85A7F"/>
    <w:pPr>
      <w:spacing w:before="100" w:beforeAutospacing="1" w:after="100" w:afterAutospacing="1"/>
    </w:pPr>
  </w:style>
  <w:style w:type="paragraph" w:customStyle="1" w:styleId="description">
    <w:name w:val="description"/>
    <w:basedOn w:val="Normal"/>
    <w:uiPriority w:val="99"/>
    <w:qFormat/>
    <w:rsid w:val="00A85A7F"/>
    <w:pPr>
      <w:spacing w:before="100" w:beforeAutospacing="1" w:after="100" w:afterAutospacing="1"/>
    </w:pPr>
  </w:style>
  <w:style w:type="paragraph" w:customStyle="1" w:styleId="graf">
    <w:name w:val="graf"/>
    <w:basedOn w:val="Normal"/>
    <w:uiPriority w:val="99"/>
    <w:qFormat/>
    <w:rsid w:val="00A85A7F"/>
    <w:pPr>
      <w:spacing w:before="100" w:beforeAutospacing="1" w:after="100" w:afterAutospacing="1"/>
    </w:pPr>
  </w:style>
  <w:style w:type="paragraph" w:customStyle="1" w:styleId="column">
    <w:name w:val="column"/>
    <w:basedOn w:val="Normal"/>
    <w:uiPriority w:val="99"/>
    <w:qFormat/>
    <w:rsid w:val="00A85A7F"/>
    <w:pPr>
      <w:spacing w:before="100" w:beforeAutospacing="1" w:after="100" w:afterAutospacing="1"/>
    </w:pPr>
  </w:style>
  <w:style w:type="paragraph" w:customStyle="1" w:styleId="recirc-container">
    <w:name w:val="recirc-container"/>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85A7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85A7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85A7F"/>
    <w:rPr>
      <w:rFonts w:ascii="Georgia" w:hAnsi="Georgia" w:hint="default"/>
      <w:i/>
      <w:iCs/>
      <w:color w:val="808080"/>
    </w:rPr>
  </w:style>
  <w:style w:type="character" w:customStyle="1" w:styleId="cardchar00">
    <w:name w:val="cardchar0"/>
    <w:basedOn w:val="DefaultParagraphFont"/>
    <w:rsid w:val="00A85A7F"/>
  </w:style>
  <w:style w:type="character" w:customStyle="1" w:styleId="UnderlineNon-bold">
    <w:name w:val="Underline Non - bold"/>
    <w:rsid w:val="00A85A7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85A7F"/>
  </w:style>
  <w:style w:type="character" w:customStyle="1" w:styleId="StyleHeading4UnderlinedsmalltextGaramondChar">
    <w:name w:val="Style Heading 4Underlinedsmall text + Garamond Char"/>
    <w:link w:val="StyleHeading4UnderlinedsmalltextGaramond"/>
    <w:locked/>
    <w:rsid w:val="00A85A7F"/>
    <w:rPr>
      <w:rFonts w:ascii="Calibri" w:hAnsi="Calibri"/>
      <w:sz w:val="22"/>
    </w:rPr>
  </w:style>
  <w:style w:type="character" w:customStyle="1" w:styleId="Heading5Char2">
    <w:name w:val="Heading 5 Char2"/>
    <w:rsid w:val="00A85A7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85A7F"/>
    <w:rPr>
      <w:rFonts w:ascii="Arial" w:hAnsi="Arial" w:cs="Arial"/>
      <w:vanish/>
      <w:sz w:val="16"/>
      <w:szCs w:val="16"/>
    </w:rPr>
  </w:style>
  <w:style w:type="paragraph" w:styleId="z-TopofForm">
    <w:name w:val="HTML Top of Form"/>
    <w:basedOn w:val="Normal"/>
    <w:next w:val="Normal"/>
    <w:link w:val="z-TopofFormChar"/>
    <w:hidden/>
    <w:uiPriority w:val="99"/>
    <w:unhideWhenUsed/>
    <w:rsid w:val="00A85A7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85A7F"/>
    <w:rPr>
      <w:rFonts w:ascii="Arial" w:hAnsi="Arial" w:cs="Arial"/>
      <w:vanish/>
      <w:sz w:val="16"/>
      <w:szCs w:val="16"/>
    </w:rPr>
  </w:style>
  <w:style w:type="character" w:customStyle="1" w:styleId="z-BottomofFormChar">
    <w:name w:val="z-Bottom of Form Char"/>
    <w:basedOn w:val="DefaultParagraphFont"/>
    <w:link w:val="z-BottomofForm"/>
    <w:uiPriority w:val="99"/>
    <w:rsid w:val="00A85A7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85A7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85A7F"/>
    <w:rPr>
      <w:rFonts w:ascii="Arial" w:hAnsi="Arial" w:cs="Arial"/>
      <w:vanish/>
      <w:sz w:val="16"/>
      <w:szCs w:val="16"/>
    </w:rPr>
  </w:style>
  <w:style w:type="character" w:customStyle="1" w:styleId="Style2CharChar">
    <w:name w:val="Style2 Char Char"/>
    <w:rsid w:val="00A85A7F"/>
    <w:rPr>
      <w:u w:val="thick"/>
      <w:lang w:val="en-US" w:eastAsia="en-US" w:bidi="ar-SA"/>
    </w:rPr>
  </w:style>
  <w:style w:type="character" w:customStyle="1" w:styleId="authordate1">
    <w:name w:val="authordate"/>
    <w:rsid w:val="00A85A7F"/>
  </w:style>
  <w:style w:type="character" w:customStyle="1" w:styleId="underline0">
    <w:name w:val="%underline"/>
    <w:rsid w:val="00A85A7F"/>
    <w:rPr>
      <w:rFonts w:ascii="Times New Roman" w:hAnsi="Times New Roman" w:cs="Times New Roman" w:hint="default"/>
      <w:strike w:val="0"/>
      <w:dstrike w:val="0"/>
      <w:sz w:val="16"/>
      <w:u w:val="none"/>
      <w:effect w:val="none"/>
    </w:rPr>
  </w:style>
  <w:style w:type="character" w:customStyle="1" w:styleId="AUNDERLINE0">
    <w:name w:val="AUNDERLINE"/>
    <w:qFormat/>
    <w:rsid w:val="00A85A7F"/>
    <w:rPr>
      <w:rFonts w:ascii="Times New Roman" w:hAnsi="Times New Roman" w:cs="Times New Roman" w:hint="default"/>
      <w:sz w:val="20"/>
      <w:u w:val="single"/>
    </w:rPr>
  </w:style>
  <w:style w:type="character" w:customStyle="1" w:styleId="UnderlinedCharChar">
    <w:name w:val="Underlined Char Char"/>
    <w:rsid w:val="00A85A7F"/>
    <w:rPr>
      <w:rFonts w:ascii="Garamond" w:hAnsi="Garamond" w:hint="default"/>
      <w:szCs w:val="28"/>
      <w:u w:val="single"/>
      <w:lang w:val="en-US" w:eastAsia="en-US" w:bidi="ar-SA"/>
    </w:rPr>
  </w:style>
  <w:style w:type="character" w:customStyle="1" w:styleId="slug-doi">
    <w:name w:val="slug-doi"/>
    <w:basedOn w:val="DefaultParagraphFont"/>
    <w:rsid w:val="00A85A7F"/>
  </w:style>
  <w:style w:type="character" w:customStyle="1" w:styleId="af">
    <w:name w:val="af"/>
    <w:basedOn w:val="DefaultParagraphFont"/>
    <w:rsid w:val="00A85A7F"/>
  </w:style>
  <w:style w:type="character" w:customStyle="1" w:styleId="ab">
    <w:name w:val="ab"/>
    <w:basedOn w:val="DefaultParagraphFont"/>
    <w:rsid w:val="00A85A7F"/>
  </w:style>
  <w:style w:type="character" w:customStyle="1" w:styleId="em">
    <w:name w:val="em"/>
    <w:basedOn w:val="DefaultParagraphFont"/>
    <w:rsid w:val="00A85A7F"/>
  </w:style>
  <w:style w:type="character" w:customStyle="1" w:styleId="au">
    <w:name w:val="au"/>
    <w:basedOn w:val="DefaultParagraphFont"/>
    <w:rsid w:val="00A85A7F"/>
  </w:style>
  <w:style w:type="character" w:customStyle="1" w:styleId="ti">
    <w:name w:val="ti"/>
    <w:basedOn w:val="DefaultParagraphFont"/>
    <w:rsid w:val="00A85A7F"/>
  </w:style>
  <w:style w:type="character" w:customStyle="1" w:styleId="subheadblue">
    <w:name w:val="subhead_blue"/>
    <w:basedOn w:val="DefaultParagraphFont"/>
    <w:rsid w:val="00A85A7F"/>
  </w:style>
  <w:style w:type="character" w:customStyle="1" w:styleId="affiliation">
    <w:name w:val="affiliation"/>
    <w:basedOn w:val="DefaultParagraphFont"/>
    <w:rsid w:val="00A85A7F"/>
  </w:style>
  <w:style w:type="character" w:customStyle="1" w:styleId="slug-doi-wrapper">
    <w:name w:val="slug-doi-wrapper"/>
    <w:basedOn w:val="DefaultParagraphFont"/>
    <w:rsid w:val="00A85A7F"/>
  </w:style>
  <w:style w:type="character" w:customStyle="1" w:styleId="slug-metadata-noteahead-of-print">
    <w:name w:val="slug-metadata-note ahead-of-print"/>
    <w:basedOn w:val="DefaultParagraphFont"/>
    <w:rsid w:val="00A85A7F"/>
  </w:style>
  <w:style w:type="character" w:customStyle="1" w:styleId="slug-ahead-of-print-date">
    <w:name w:val="slug-ahead-of-print-date"/>
    <w:basedOn w:val="DefaultParagraphFont"/>
    <w:rsid w:val="00A85A7F"/>
  </w:style>
  <w:style w:type="character" w:customStyle="1" w:styleId="medium-bold">
    <w:name w:val="medium-bold"/>
    <w:basedOn w:val="DefaultParagraphFont"/>
    <w:rsid w:val="00A85A7F"/>
  </w:style>
  <w:style w:type="character" w:customStyle="1" w:styleId="updated-short-citation">
    <w:name w:val="updated-short-citation"/>
    <w:basedOn w:val="DefaultParagraphFont"/>
    <w:rsid w:val="00A85A7F"/>
  </w:style>
  <w:style w:type="character" w:customStyle="1" w:styleId="goohl0">
    <w:name w:val="goohl0"/>
    <w:basedOn w:val="DefaultParagraphFont"/>
    <w:rsid w:val="00A85A7F"/>
  </w:style>
  <w:style w:type="character" w:customStyle="1" w:styleId="CharChar6">
    <w:name w:val="Char Char6"/>
    <w:rsid w:val="00A85A7F"/>
    <w:rPr>
      <w:rFonts w:ascii="Arial" w:hAnsi="Arial" w:cs="Arial" w:hint="default"/>
      <w:bCs/>
      <w:sz w:val="16"/>
      <w:szCs w:val="26"/>
      <w:lang w:val="en-US" w:eastAsia="en-US" w:bidi="ar-SA"/>
    </w:rPr>
  </w:style>
  <w:style w:type="character" w:customStyle="1" w:styleId="TagCharChar1">
    <w:name w:val="Tag Char Char1"/>
    <w:rsid w:val="00A85A7F"/>
    <w:rPr>
      <w:b/>
      <w:bCs w:val="0"/>
      <w:sz w:val="24"/>
      <w:szCs w:val="24"/>
      <w:lang w:val="en-US" w:eastAsia="en-US" w:bidi="ar-SA"/>
    </w:rPr>
  </w:style>
  <w:style w:type="character" w:customStyle="1" w:styleId="12TimesNewRoman">
    <w:name w:val="12 Times New Roman"/>
    <w:rsid w:val="00A85A7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85A7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85A7F"/>
    <w:rPr>
      <w:rFonts w:ascii="Times New Roman" w:hAnsi="Times New Roman" w:cs="Times New Roman" w:hint="default"/>
      <w:strike w:val="0"/>
      <w:dstrike w:val="0"/>
      <w:sz w:val="14"/>
      <w:u w:val="none"/>
      <w:effect w:val="none"/>
    </w:rPr>
  </w:style>
  <w:style w:type="character" w:customStyle="1" w:styleId="F8-UnderlineBold">
    <w:name w:val="F8 - Underline/Bold"/>
    <w:rsid w:val="00A85A7F"/>
    <w:rPr>
      <w:rFonts w:ascii="Times New Roman" w:hAnsi="Times New Roman" w:cs="Times New Roman" w:hint="default"/>
      <w:b/>
      <w:bCs w:val="0"/>
      <w:sz w:val="20"/>
      <w:u w:val="single"/>
    </w:rPr>
  </w:style>
  <w:style w:type="character" w:customStyle="1" w:styleId="F7-SmallFont">
    <w:name w:val="F7 - Small Font"/>
    <w:rsid w:val="00A85A7F"/>
    <w:rPr>
      <w:rFonts w:ascii="Times New Roman" w:hAnsi="Times New Roman" w:cs="Times New Roman" w:hint="default"/>
      <w:sz w:val="14"/>
    </w:rPr>
  </w:style>
  <w:style w:type="character" w:customStyle="1" w:styleId="Brief-Bold">
    <w:name w:val="Brief - Bold"/>
    <w:rsid w:val="00A85A7F"/>
    <w:rPr>
      <w:rFonts w:ascii="Times New Roman" w:hAnsi="Times New Roman" w:cs="Times New Roman" w:hint="default"/>
      <w:b/>
      <w:bCs w:val="0"/>
    </w:rPr>
  </w:style>
  <w:style w:type="character" w:customStyle="1" w:styleId="Card-Underline">
    <w:name w:val="Card - Underline"/>
    <w:rsid w:val="00A85A7F"/>
    <w:rPr>
      <w:rFonts w:ascii="Times New Roman" w:hAnsi="Times New Roman" w:cs="Times New Roman" w:hint="default"/>
      <w:u w:val="single"/>
    </w:rPr>
  </w:style>
  <w:style w:type="character" w:customStyle="1" w:styleId="beriefunderline">
    <w:name w:val="berief = underline"/>
    <w:rsid w:val="00A85A7F"/>
    <w:rPr>
      <w:rFonts w:ascii="Times New Roman" w:eastAsia="Times New Roman" w:hAnsi="Times New Roman" w:cs="Times New Roman" w:hint="default"/>
      <w:sz w:val="20"/>
      <w:u w:val="single"/>
    </w:rPr>
  </w:style>
  <w:style w:type="character" w:customStyle="1" w:styleId="BoldText10pt">
    <w:name w:val="Bold Text 10 pt"/>
    <w:rsid w:val="00A85A7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85A7F"/>
    <w:rPr>
      <w:i/>
      <w:iCs w:val="0"/>
    </w:rPr>
  </w:style>
  <w:style w:type="character" w:customStyle="1" w:styleId="eoeaheader">
    <w:name w:val="eoea_header"/>
    <w:basedOn w:val="DefaultParagraphFont"/>
    <w:rsid w:val="00A85A7F"/>
  </w:style>
  <w:style w:type="character" w:customStyle="1" w:styleId="SC4208902">
    <w:name w:val="SC.4.208902"/>
    <w:rsid w:val="00A85A7F"/>
    <w:rPr>
      <w:rFonts w:ascii="Century" w:hAnsi="Century" w:cs="Century" w:hint="default"/>
      <w:color w:val="000000"/>
      <w:sz w:val="22"/>
      <w:szCs w:val="22"/>
    </w:rPr>
  </w:style>
  <w:style w:type="character" w:customStyle="1" w:styleId="SC4208915">
    <w:name w:val="SC.4.208915"/>
    <w:rsid w:val="00A85A7F"/>
    <w:rPr>
      <w:rFonts w:ascii="Century" w:hAnsi="Century" w:cs="Century" w:hint="default"/>
      <w:color w:val="000000"/>
      <w:sz w:val="13"/>
      <w:szCs w:val="13"/>
    </w:rPr>
  </w:style>
  <w:style w:type="character" w:customStyle="1" w:styleId="SC273764">
    <w:name w:val="SC.2.73764"/>
    <w:rsid w:val="00A85A7F"/>
    <w:rPr>
      <w:rFonts w:ascii="Century" w:hAnsi="Century" w:cs="Century" w:hint="default"/>
      <w:color w:val="000000"/>
      <w:sz w:val="72"/>
      <w:szCs w:val="72"/>
    </w:rPr>
  </w:style>
  <w:style w:type="character" w:customStyle="1" w:styleId="SC273779">
    <w:name w:val="SC.2.73779"/>
    <w:rsid w:val="00A85A7F"/>
    <w:rPr>
      <w:rFonts w:ascii="Century" w:hAnsi="Century" w:cs="Century" w:hint="default"/>
      <w:color w:val="000000"/>
      <w:sz w:val="40"/>
      <w:szCs w:val="40"/>
    </w:rPr>
  </w:style>
  <w:style w:type="character" w:customStyle="1" w:styleId="SC273763">
    <w:name w:val="SC.2.73763"/>
    <w:rsid w:val="00A85A7F"/>
    <w:rPr>
      <w:rFonts w:ascii="Century" w:hAnsi="Century" w:cs="Century" w:hint="default"/>
      <w:b/>
      <w:bCs/>
      <w:color w:val="000000"/>
    </w:rPr>
  </w:style>
  <w:style w:type="character" w:customStyle="1" w:styleId="SC4208910">
    <w:name w:val="SC.4.208910"/>
    <w:rsid w:val="00A85A7F"/>
    <w:rPr>
      <w:rFonts w:ascii="Century" w:hAnsi="Century" w:cs="Century" w:hint="default"/>
      <w:color w:val="000000"/>
      <w:sz w:val="28"/>
      <w:szCs w:val="28"/>
    </w:rPr>
  </w:style>
  <w:style w:type="character" w:customStyle="1" w:styleId="SC4208911">
    <w:name w:val="SC.4.208911"/>
    <w:rsid w:val="00A85A7F"/>
    <w:rPr>
      <w:rFonts w:ascii="Century" w:hAnsi="Century" w:cs="Century" w:hint="default"/>
      <w:color w:val="000000"/>
    </w:rPr>
  </w:style>
  <w:style w:type="character" w:customStyle="1" w:styleId="articlesubtitle">
    <w:name w:val="article_sub_title"/>
    <w:basedOn w:val="DefaultParagraphFont"/>
    <w:rsid w:val="00A85A7F"/>
  </w:style>
  <w:style w:type="character" w:customStyle="1" w:styleId="newsdate2">
    <w:name w:val="news_date2"/>
    <w:basedOn w:val="DefaultParagraphFont"/>
    <w:rsid w:val="00A85A7F"/>
  </w:style>
  <w:style w:type="character" w:customStyle="1" w:styleId="readarticleheader">
    <w:name w:val="readarticleheader"/>
    <w:basedOn w:val="DefaultParagraphFont"/>
    <w:rsid w:val="00A85A7F"/>
  </w:style>
  <w:style w:type="character" w:customStyle="1" w:styleId="UnderlineChar20">
    <w:name w:val="Underline Char2"/>
    <w:rsid w:val="00A85A7F"/>
    <w:rPr>
      <w:rFonts w:ascii="Trebuchet MS" w:hAnsi="Trebuchet MS" w:hint="default"/>
      <w:u w:val="thick"/>
      <w:lang w:val="en-US" w:eastAsia="zh-CN" w:bidi="ar-SA"/>
    </w:rPr>
  </w:style>
  <w:style w:type="character" w:customStyle="1" w:styleId="BoldUnderliningChar">
    <w:name w:val="Bold Underlining Char"/>
    <w:rsid w:val="00A85A7F"/>
    <w:rPr>
      <w:rFonts w:ascii="Arial Narrow" w:eastAsia="Times New Roman" w:hAnsi="Arial Narrow" w:hint="default"/>
      <w:b/>
      <w:bCs w:val="0"/>
      <w:szCs w:val="24"/>
      <w:u w:val="single"/>
      <w:lang w:val="en-GB" w:eastAsia="en-US" w:bidi="ar-SA"/>
    </w:rPr>
  </w:style>
  <w:style w:type="character" w:customStyle="1" w:styleId="medium-normal1">
    <w:name w:val="medium-normal1"/>
    <w:rsid w:val="00A85A7F"/>
    <w:rPr>
      <w:rFonts w:ascii="Arial" w:hAnsi="Arial" w:cs="Arial" w:hint="default"/>
      <w:b w:val="0"/>
      <w:bCs w:val="0"/>
      <w:i w:val="0"/>
      <w:iCs w:val="0"/>
      <w:sz w:val="20"/>
      <w:szCs w:val="20"/>
    </w:rPr>
  </w:style>
  <w:style w:type="character" w:customStyle="1" w:styleId="UnderlinedCardChar0">
    <w:name w:val="Underlined Card Char"/>
    <w:rsid w:val="00A85A7F"/>
    <w:rPr>
      <w:rFonts w:ascii="Palatino Linotype" w:hAnsi="Palatino Linotype" w:hint="default"/>
      <w:u w:val="single"/>
      <w:lang w:val="en-US" w:eastAsia="en-US" w:bidi="ar-SA"/>
    </w:rPr>
  </w:style>
  <w:style w:type="character" w:customStyle="1" w:styleId="char">
    <w:name w:val="char"/>
    <w:basedOn w:val="DefaultParagraphFont"/>
    <w:rsid w:val="00A85A7F"/>
  </w:style>
  <w:style w:type="character" w:customStyle="1" w:styleId="UnderlineCharCharCharCharCharChar">
    <w:name w:val="Underline Char Char Char Char Char Char"/>
    <w:rsid w:val="00A85A7F"/>
    <w:rPr>
      <w:rFonts w:ascii="Arial Narrow" w:hAnsi="Arial Narrow" w:hint="default"/>
      <w:szCs w:val="24"/>
      <w:u w:val="single"/>
      <w:lang w:val="en-US" w:eastAsia="en-US" w:bidi="ar-SA"/>
    </w:rPr>
  </w:style>
  <w:style w:type="character" w:customStyle="1" w:styleId="klink">
    <w:name w:val="klink"/>
    <w:basedOn w:val="DefaultParagraphFont"/>
    <w:rsid w:val="00A85A7F"/>
  </w:style>
  <w:style w:type="character" w:customStyle="1" w:styleId="date10">
    <w:name w:val="date1"/>
    <w:basedOn w:val="DefaultParagraphFont"/>
    <w:rsid w:val="00A85A7F"/>
  </w:style>
  <w:style w:type="character" w:customStyle="1" w:styleId="bolding1">
    <w:name w:val="bolding1"/>
    <w:rsid w:val="00A85A7F"/>
    <w:rPr>
      <w:b/>
      <w:bCs/>
    </w:rPr>
  </w:style>
  <w:style w:type="character" w:customStyle="1" w:styleId="bookoptions1">
    <w:name w:val="book_options1"/>
    <w:rsid w:val="00A85A7F"/>
    <w:rPr>
      <w:b/>
      <w:bCs/>
      <w:color w:val="333366"/>
    </w:rPr>
  </w:style>
  <w:style w:type="character" w:customStyle="1" w:styleId="descriptionblock">
    <w:name w:val="description block"/>
    <w:basedOn w:val="DefaultParagraphFont"/>
    <w:rsid w:val="00A85A7F"/>
  </w:style>
  <w:style w:type="character" w:customStyle="1" w:styleId="detailsboxblock">
    <w:name w:val="detailsbox block"/>
    <w:basedOn w:val="DefaultParagraphFont"/>
    <w:rsid w:val="00A85A7F"/>
  </w:style>
  <w:style w:type="character" w:customStyle="1" w:styleId="Char3">
    <w:name w:val="Char3"/>
    <w:rsid w:val="00A85A7F"/>
    <w:rPr>
      <w:rFonts w:ascii="Arial" w:hAnsi="Arial" w:cs="Arial" w:hint="default"/>
      <w:bCs/>
      <w:u w:val="thick"/>
      <w:lang w:val="en-US" w:eastAsia="en-US" w:bidi="ar-SA"/>
    </w:rPr>
  </w:style>
  <w:style w:type="character" w:customStyle="1" w:styleId="texto11">
    <w:name w:val="texto11"/>
    <w:rsid w:val="00A85A7F"/>
    <w:rPr>
      <w:rFonts w:ascii="Arial" w:hAnsi="Arial" w:cs="Arial" w:hint="default"/>
      <w:b w:val="0"/>
      <w:bCs w:val="0"/>
      <w:i w:val="0"/>
      <w:iCs w:val="0"/>
      <w:caps w:val="0"/>
      <w:color w:val="000000"/>
      <w:sz w:val="26"/>
      <w:szCs w:val="26"/>
    </w:rPr>
  </w:style>
  <w:style w:type="character" w:customStyle="1" w:styleId="CardTagChar">
    <w:name w:val="Card Tag Char"/>
    <w:rsid w:val="00A85A7F"/>
    <w:rPr>
      <w:rFonts w:ascii="Arial Narrow" w:hAnsi="Arial Narrow" w:hint="default"/>
      <w:b/>
      <w:bCs w:val="0"/>
      <w:sz w:val="24"/>
      <w:szCs w:val="24"/>
      <w:lang w:val="en-US" w:eastAsia="en-US" w:bidi="ar-SA"/>
    </w:rPr>
  </w:style>
  <w:style w:type="character" w:customStyle="1" w:styleId="DebateCiteCharCharChar">
    <w:name w:val="Debate Cite Char Char Char"/>
    <w:rsid w:val="00A85A7F"/>
    <w:rPr>
      <w:b/>
      <w:bCs w:val="0"/>
      <w:sz w:val="32"/>
      <w:szCs w:val="32"/>
      <w:lang w:val="en-US" w:eastAsia="en-US" w:bidi="ar-SA"/>
    </w:rPr>
  </w:style>
  <w:style w:type="character" w:customStyle="1" w:styleId="TagChar3">
    <w:name w:val="Tag Char3"/>
    <w:rsid w:val="00A85A7F"/>
    <w:rPr>
      <w:rFonts w:ascii="Palatino Linotype" w:hAnsi="Palatino Linotype" w:hint="default"/>
      <w:b/>
      <w:bCs w:val="0"/>
      <w:sz w:val="24"/>
      <w:szCs w:val="24"/>
      <w:lang w:val="en-US" w:eastAsia="en-US" w:bidi="ar-SA"/>
    </w:rPr>
  </w:style>
  <w:style w:type="character" w:customStyle="1" w:styleId="TagandCiteChar">
    <w:name w:val="Tag and Cite Char"/>
    <w:rsid w:val="00A85A7F"/>
    <w:rPr>
      <w:color w:val="333333"/>
      <w:sz w:val="22"/>
      <w:szCs w:val="22"/>
      <w:lang w:val="en-US" w:eastAsia="en-US" w:bidi="ar-SA"/>
    </w:rPr>
  </w:style>
  <w:style w:type="character" w:customStyle="1" w:styleId="Style10ptBold">
    <w:name w:val="Style 10 pt Bold"/>
    <w:rsid w:val="00A85A7F"/>
    <w:rPr>
      <w:b/>
      <w:bCs/>
      <w:sz w:val="20"/>
    </w:rPr>
  </w:style>
  <w:style w:type="character" w:customStyle="1" w:styleId="text9">
    <w:name w:val="text9"/>
    <w:basedOn w:val="DefaultParagraphFont"/>
    <w:rsid w:val="00A85A7F"/>
  </w:style>
  <w:style w:type="character" w:customStyle="1" w:styleId="text21">
    <w:name w:val="text21"/>
    <w:basedOn w:val="DefaultParagraphFont"/>
    <w:rsid w:val="00A85A7F"/>
  </w:style>
  <w:style w:type="character" w:customStyle="1" w:styleId="text19">
    <w:name w:val="text19"/>
    <w:basedOn w:val="DefaultParagraphFont"/>
    <w:rsid w:val="00A85A7F"/>
  </w:style>
  <w:style w:type="character" w:customStyle="1" w:styleId="term2">
    <w:name w:val="term2"/>
    <w:rsid w:val="00A85A7F"/>
    <w:rPr>
      <w:b/>
      <w:bCs/>
    </w:rPr>
  </w:style>
  <w:style w:type="character" w:customStyle="1" w:styleId="pmterms12">
    <w:name w:val="pmterms12"/>
    <w:rsid w:val="00A85A7F"/>
    <w:rPr>
      <w:b/>
      <w:bCs/>
      <w:i w:val="0"/>
      <w:iCs w:val="0"/>
      <w:color w:val="000000"/>
    </w:rPr>
  </w:style>
  <w:style w:type="character" w:customStyle="1" w:styleId="ToReadChar">
    <w:name w:val="To Read Char"/>
    <w:rsid w:val="00A85A7F"/>
    <w:rPr>
      <w:rFonts w:ascii="Verdana" w:hAnsi="Verdana" w:hint="default"/>
      <w:b/>
      <w:bCs w:val="0"/>
      <w:szCs w:val="24"/>
      <w:u w:val="single"/>
      <w:lang w:val="en-US" w:eastAsia="en-US" w:bidi="ar-SA"/>
    </w:rPr>
  </w:style>
  <w:style w:type="character" w:customStyle="1" w:styleId="ToReadCharChar">
    <w:name w:val="To Read Char Char"/>
    <w:rsid w:val="00A85A7F"/>
    <w:rPr>
      <w:rFonts w:ascii="Verdana" w:hAnsi="Verdana" w:hint="default"/>
      <w:b/>
      <w:bCs w:val="0"/>
      <w:szCs w:val="24"/>
      <w:u w:val="single"/>
      <w:lang w:val="en-US" w:eastAsia="en-US" w:bidi="ar-SA"/>
    </w:rPr>
  </w:style>
  <w:style w:type="character" w:customStyle="1" w:styleId="bio">
    <w:name w:val="bio"/>
    <w:basedOn w:val="DefaultParagraphFont"/>
    <w:rsid w:val="00A85A7F"/>
  </w:style>
  <w:style w:type="character" w:customStyle="1" w:styleId="storytextstyle">
    <w:name w:val="storytextstyle"/>
    <w:basedOn w:val="DefaultParagraphFont"/>
    <w:rsid w:val="00A85A7F"/>
  </w:style>
  <w:style w:type="character" w:customStyle="1" w:styleId="cardunderlinedCharChar">
    <w:name w:val="card underlined Char Char"/>
    <w:rsid w:val="00A85A7F"/>
    <w:rPr>
      <w:rFonts w:ascii="Arial" w:hAnsi="Arial" w:cs="Arial" w:hint="default"/>
      <w:sz w:val="22"/>
      <w:szCs w:val="24"/>
      <w:u w:val="single"/>
      <w:lang w:val="en-US" w:eastAsia="en-US" w:bidi="ar-SA"/>
    </w:rPr>
  </w:style>
  <w:style w:type="character" w:customStyle="1" w:styleId="Style2Char0">
    <w:name w:val="Style2 Char"/>
    <w:rsid w:val="00A85A7F"/>
    <w:rPr>
      <w:rFonts w:ascii="Book Antiqua" w:hAnsi="Book Antiqua" w:hint="default"/>
      <w:u w:val="thick"/>
      <w:lang w:val="en-US" w:eastAsia="en-US" w:bidi="ar-SA"/>
    </w:rPr>
  </w:style>
  <w:style w:type="character" w:customStyle="1" w:styleId="Style2Char1">
    <w:name w:val="Style2 Char1"/>
    <w:rsid w:val="00A85A7F"/>
    <w:rPr>
      <w:rFonts w:ascii="Book Antiqua" w:hAnsi="Book Antiqua" w:hint="default"/>
      <w:szCs w:val="24"/>
      <w:u w:val="thick"/>
      <w:lang w:val="en-US" w:eastAsia="en-US" w:bidi="ar-SA"/>
    </w:rPr>
  </w:style>
  <w:style w:type="character" w:customStyle="1" w:styleId="articlehead21">
    <w:name w:val="articlehead21"/>
    <w:rsid w:val="00A85A7F"/>
    <w:rPr>
      <w:rFonts w:ascii="Arial" w:hAnsi="Arial" w:cs="Arial" w:hint="default"/>
      <w:b/>
      <w:bCs/>
      <w:color w:val="660000"/>
      <w:sz w:val="20"/>
      <w:szCs w:val="20"/>
    </w:rPr>
  </w:style>
  <w:style w:type="character" w:customStyle="1" w:styleId="TagCiteChar1">
    <w:name w:val="Tag/Cite Char1"/>
    <w:rsid w:val="00A85A7F"/>
    <w:rPr>
      <w:b/>
      <w:bCs w:val="0"/>
      <w:lang w:val="en-US" w:eastAsia="en-US" w:bidi="ar-SA"/>
    </w:rPr>
  </w:style>
  <w:style w:type="character" w:customStyle="1" w:styleId="goohl2">
    <w:name w:val="goohl2"/>
    <w:basedOn w:val="DefaultParagraphFont"/>
    <w:rsid w:val="00A85A7F"/>
  </w:style>
  <w:style w:type="character" w:customStyle="1" w:styleId="CardCharChar0">
    <w:name w:val="Card Char Char"/>
    <w:rsid w:val="00A85A7F"/>
    <w:rPr>
      <w:lang w:val="en-US" w:eastAsia="en-US" w:bidi="ar-SA"/>
    </w:rPr>
  </w:style>
  <w:style w:type="character" w:customStyle="1" w:styleId="BriefTitle1Char">
    <w:name w:val="Brief Title 1 Char"/>
    <w:rsid w:val="00A85A7F"/>
    <w:rPr>
      <w:b/>
      <w:bCs w:val="0"/>
      <w:u w:val="single"/>
      <w:lang w:val="en-US" w:eastAsia="en-US" w:bidi="ar-SA"/>
    </w:rPr>
  </w:style>
  <w:style w:type="character" w:customStyle="1" w:styleId="TagCiteCharChar">
    <w:name w:val="Tag/Cite Char Char"/>
    <w:rsid w:val="00A85A7F"/>
    <w:rPr>
      <w:b/>
      <w:bCs w:val="0"/>
      <w:lang w:val="en-US" w:eastAsia="en-US" w:bidi="ar-SA"/>
    </w:rPr>
  </w:style>
  <w:style w:type="character" w:customStyle="1" w:styleId="btx">
    <w:name w:val="btx"/>
    <w:basedOn w:val="DefaultParagraphFont"/>
    <w:rsid w:val="00A85A7F"/>
  </w:style>
  <w:style w:type="character" w:customStyle="1" w:styleId="CardChar10">
    <w:name w:val="Card Char1"/>
    <w:rsid w:val="00A85A7F"/>
    <w:rPr>
      <w:lang w:val="en-US" w:eastAsia="en-US" w:bidi="ar-SA"/>
    </w:rPr>
  </w:style>
  <w:style w:type="character" w:customStyle="1" w:styleId="prodgeneral1">
    <w:name w:val="prodgeneral1"/>
    <w:rsid w:val="00A85A7F"/>
    <w:rPr>
      <w:rFonts w:ascii="Verdana" w:hAnsi="Verdana" w:hint="default"/>
      <w:b w:val="0"/>
      <w:bCs w:val="0"/>
      <w:caps w:val="0"/>
      <w:color w:val="000000"/>
      <w:spacing w:val="0"/>
      <w:sz w:val="16"/>
      <w:szCs w:val="16"/>
    </w:rPr>
  </w:style>
  <w:style w:type="character" w:customStyle="1" w:styleId="summary1">
    <w:name w:val="summary1"/>
    <w:rsid w:val="00A85A7F"/>
    <w:rPr>
      <w:rFonts w:ascii="Arial" w:hAnsi="Arial" w:cs="Arial" w:hint="default"/>
      <w:sz w:val="18"/>
      <w:szCs w:val="18"/>
    </w:rPr>
  </w:style>
  <w:style w:type="character" w:customStyle="1" w:styleId="text3">
    <w:name w:val="text3"/>
    <w:basedOn w:val="DefaultParagraphFont"/>
    <w:rsid w:val="00A85A7F"/>
  </w:style>
  <w:style w:type="character" w:customStyle="1" w:styleId="cardtextsmallChar">
    <w:name w:val="card text small Char"/>
    <w:rsid w:val="00A85A7F"/>
    <w:rPr>
      <w:rFonts w:ascii="Arial Narrow" w:hAnsi="Arial Narrow" w:hint="default"/>
      <w:sz w:val="16"/>
      <w:szCs w:val="24"/>
      <w:lang w:val="en-US" w:eastAsia="en-US" w:bidi="ar-SA"/>
    </w:rPr>
  </w:style>
  <w:style w:type="character" w:customStyle="1" w:styleId="countrytitle1">
    <w:name w:val="countrytitle1"/>
    <w:rsid w:val="00A85A7F"/>
    <w:rPr>
      <w:rFonts w:ascii="Verdana" w:hAnsi="Verdana" w:hint="default"/>
      <w:b/>
      <w:bCs/>
      <w:color w:val="293643"/>
      <w:sz w:val="24"/>
      <w:szCs w:val="24"/>
    </w:rPr>
  </w:style>
  <w:style w:type="character" w:customStyle="1" w:styleId="storyheader1">
    <w:name w:val="storyheader1"/>
    <w:rsid w:val="00A85A7F"/>
    <w:rPr>
      <w:rFonts w:ascii="Verdana" w:hAnsi="Verdana" w:hint="default"/>
      <w:b/>
      <w:bCs/>
      <w:color w:val="000000"/>
      <w:sz w:val="21"/>
      <w:szCs w:val="21"/>
    </w:rPr>
  </w:style>
  <w:style w:type="character" w:customStyle="1" w:styleId="cardunderlinedChar0">
    <w:name w:val="card underlined Char"/>
    <w:rsid w:val="00A85A7F"/>
    <w:rPr>
      <w:rFonts w:ascii="Arial" w:hAnsi="Arial" w:cs="Arial" w:hint="default"/>
      <w:sz w:val="22"/>
      <w:szCs w:val="24"/>
      <w:u w:val="single"/>
      <w:lang w:val="en-US" w:eastAsia="en-US" w:bidi="ar-SA"/>
    </w:rPr>
  </w:style>
  <w:style w:type="character" w:customStyle="1" w:styleId="article1">
    <w:name w:val="article1"/>
    <w:rsid w:val="00A85A7F"/>
    <w:rPr>
      <w:rFonts w:ascii="Verdana" w:hAnsi="Verdana" w:hint="default"/>
      <w:color w:val="333333"/>
      <w:sz w:val="16"/>
      <w:szCs w:val="16"/>
    </w:rPr>
  </w:style>
  <w:style w:type="character" w:customStyle="1" w:styleId="story-posted-date1">
    <w:name w:val="story-posted-date1"/>
    <w:rsid w:val="00A85A7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85A7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85A7F"/>
  </w:style>
  <w:style w:type="character" w:customStyle="1" w:styleId="textmedium">
    <w:name w:val="textmedium"/>
    <w:basedOn w:val="DefaultParagraphFont"/>
    <w:rsid w:val="00A85A7F"/>
  </w:style>
  <w:style w:type="character" w:customStyle="1" w:styleId="citation1">
    <w:name w:val="citation1"/>
    <w:rsid w:val="00A85A7F"/>
    <w:rPr>
      <w:rFonts w:ascii="Verdana" w:hAnsi="Verdana" w:hint="default"/>
      <w:sz w:val="17"/>
      <w:szCs w:val="17"/>
    </w:rPr>
  </w:style>
  <w:style w:type="character" w:customStyle="1" w:styleId="hithighlite">
    <w:name w:val="hithighlite"/>
    <w:basedOn w:val="DefaultParagraphFont"/>
    <w:rsid w:val="00A85A7F"/>
  </w:style>
  <w:style w:type="character" w:customStyle="1" w:styleId="articlecontent">
    <w:name w:val="articlecontent"/>
    <w:basedOn w:val="DefaultParagraphFont"/>
    <w:rsid w:val="00A85A7F"/>
  </w:style>
  <w:style w:type="character" w:customStyle="1" w:styleId="fource1">
    <w:name w:val="fource1"/>
    <w:rsid w:val="00A85A7F"/>
    <w:rPr>
      <w:sz w:val="34"/>
      <w:szCs w:val="34"/>
    </w:rPr>
  </w:style>
  <w:style w:type="character" w:customStyle="1" w:styleId="LanguageStrikeChar">
    <w:name w:val="Language Strike Char"/>
    <w:rsid w:val="00A85A7F"/>
    <w:rPr>
      <w:rFonts w:ascii="Arial Narrow" w:hAnsi="Arial Narrow" w:hint="default"/>
      <w:strike/>
      <w:szCs w:val="24"/>
      <w:lang w:val="en-US" w:eastAsia="en-US" w:bidi="ar-SA"/>
    </w:rPr>
  </w:style>
  <w:style w:type="character" w:customStyle="1" w:styleId="normal11">
    <w:name w:val="normal1"/>
    <w:basedOn w:val="DefaultParagraphFont"/>
    <w:rsid w:val="00A85A7F"/>
  </w:style>
  <w:style w:type="character" w:customStyle="1" w:styleId="ds">
    <w:name w:val="ds"/>
    <w:basedOn w:val="DefaultParagraphFont"/>
    <w:rsid w:val="00A85A7F"/>
  </w:style>
  <w:style w:type="character" w:customStyle="1" w:styleId="UnderliningChar1">
    <w:name w:val="Underlining Char1"/>
    <w:rsid w:val="00A85A7F"/>
    <w:rPr>
      <w:rFonts w:ascii="Arial Narrow" w:hAnsi="Arial Narrow" w:hint="default"/>
      <w:szCs w:val="24"/>
      <w:u w:val="single"/>
      <w:lang w:val="en-US" w:eastAsia="en-US" w:bidi="ar-SA"/>
    </w:rPr>
  </w:style>
  <w:style w:type="character" w:customStyle="1" w:styleId="UnderliningChar2">
    <w:name w:val="Underlining Char2"/>
    <w:rsid w:val="00A85A7F"/>
    <w:rPr>
      <w:rFonts w:ascii="Arial Narrow" w:hAnsi="Arial Narrow" w:hint="default"/>
      <w:szCs w:val="24"/>
      <w:u w:val="single"/>
      <w:lang w:val="en-US" w:eastAsia="en-US" w:bidi="ar-SA"/>
    </w:rPr>
  </w:style>
  <w:style w:type="character" w:customStyle="1" w:styleId="MicroTextChar1">
    <w:name w:val="MicroText Char1"/>
    <w:rsid w:val="00A85A7F"/>
    <w:rPr>
      <w:rFonts w:ascii="Arial Narrow" w:hAnsi="Arial Narrow" w:hint="default"/>
      <w:sz w:val="12"/>
      <w:szCs w:val="24"/>
      <w:lang w:val="en-US" w:eastAsia="en-US" w:bidi="ar-SA"/>
    </w:rPr>
  </w:style>
  <w:style w:type="character" w:customStyle="1" w:styleId="DefaultPara">
    <w:name w:val="Default Para"/>
    <w:rsid w:val="00A85A7F"/>
    <w:rPr>
      <w:sz w:val="20"/>
    </w:rPr>
  </w:style>
  <w:style w:type="character" w:customStyle="1" w:styleId="SYSHYPERTEXT">
    <w:name w:val="SYS_HYPERTEXT"/>
    <w:rsid w:val="00A85A7F"/>
    <w:rPr>
      <w:color w:val="0000FF"/>
      <w:u w:val="single"/>
    </w:rPr>
  </w:style>
  <w:style w:type="character" w:customStyle="1" w:styleId="Hyperlink1">
    <w:name w:val="Hyperlink1"/>
    <w:rsid w:val="00A85A7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85A7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85A7F"/>
    <w:rPr>
      <w:rFonts w:ascii="Arial Narrow" w:hAnsi="Arial Narrow" w:hint="default"/>
      <w:noProof w:val="0"/>
      <w:szCs w:val="24"/>
      <w:u w:val="single"/>
      <w:lang w:val="en-US" w:eastAsia="en-US" w:bidi="ar-SA"/>
    </w:rPr>
  </w:style>
  <w:style w:type="character" w:customStyle="1" w:styleId="BlockHeading1Char">
    <w:name w:val="Block Heading 1 Char"/>
    <w:rsid w:val="00A85A7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85A7F"/>
    <w:rPr>
      <w:b/>
      <w:bCs w:val="0"/>
      <w:sz w:val="24"/>
      <w:szCs w:val="24"/>
      <w:u w:val="single"/>
      <w:lang w:val="en-US" w:eastAsia="en-US" w:bidi="ar-SA"/>
    </w:rPr>
  </w:style>
  <w:style w:type="character" w:customStyle="1" w:styleId="StyleTagTimesNewRomanChar">
    <w:name w:val="Style Tag + Times New Roman Char"/>
    <w:rsid w:val="00A85A7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5A7F"/>
    <w:rPr>
      <w:rFonts w:ascii="Arial Narrow" w:hAnsi="Arial Narrow" w:cs="Arial" w:hint="default"/>
      <w:b/>
      <w:bCs/>
      <w:iCs/>
      <w:sz w:val="24"/>
      <w:szCs w:val="28"/>
      <w:lang w:val="en-US" w:eastAsia="en-US" w:bidi="ar-SA"/>
    </w:rPr>
  </w:style>
  <w:style w:type="character" w:customStyle="1" w:styleId="UnderliningCharChar">
    <w:name w:val="Underlining Char Char"/>
    <w:rsid w:val="00A85A7F"/>
    <w:rPr>
      <w:rFonts w:ascii="Arial Narrow" w:hAnsi="Arial Narrow" w:hint="default"/>
      <w:szCs w:val="24"/>
      <w:u w:val="single"/>
      <w:lang w:val="en-US" w:eastAsia="en-US" w:bidi="ar-SA"/>
    </w:rPr>
  </w:style>
  <w:style w:type="character" w:customStyle="1" w:styleId="StyleArialNarrow12ptBold">
    <w:name w:val="Style Arial Narrow 12 pt Bold"/>
    <w:rsid w:val="00A85A7F"/>
    <w:rPr>
      <w:rFonts w:ascii="Arial Narrow" w:hAnsi="Arial Narrow" w:hint="default"/>
      <w:b/>
      <w:bCs/>
      <w:sz w:val="24"/>
    </w:rPr>
  </w:style>
  <w:style w:type="character" w:customStyle="1" w:styleId="Style1CharChar">
    <w:name w:val="Style1 Char Char"/>
    <w:rsid w:val="00A85A7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85A7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85A7F"/>
    <w:rPr>
      <w:noProof w:val="0"/>
      <w:u w:val="single"/>
      <w:lang w:val="en-US" w:eastAsia="en-US" w:bidi="ar-SA"/>
    </w:rPr>
  </w:style>
  <w:style w:type="character" w:customStyle="1" w:styleId="UnderlinedCharChar1">
    <w:name w:val="Underlined Char Char1"/>
    <w:rsid w:val="00A85A7F"/>
    <w:rPr>
      <w:rFonts w:ascii="Bell MT" w:eastAsia="Times New Roman" w:hAnsi="Bell MT" w:hint="default"/>
      <w:bCs/>
      <w:iCs/>
      <w:sz w:val="22"/>
      <w:u w:val="single"/>
    </w:rPr>
  </w:style>
  <w:style w:type="character" w:customStyle="1" w:styleId="Heading2CharChar2">
    <w:name w:val="Heading 2 Char Char2"/>
    <w:rsid w:val="00A85A7F"/>
    <w:rPr>
      <w:rFonts w:ascii="Arial" w:hAnsi="Arial" w:cs="Arial" w:hint="default"/>
      <w:b/>
      <w:bCs/>
      <w:iCs/>
      <w:sz w:val="22"/>
      <w:szCs w:val="28"/>
      <w:lang w:val="en-US" w:eastAsia="en-US" w:bidi="ar-SA"/>
    </w:rPr>
  </w:style>
  <w:style w:type="character" w:customStyle="1" w:styleId="doctitle">
    <w:name w:val="doctitle"/>
    <w:rsid w:val="00A85A7F"/>
  </w:style>
  <w:style w:type="character" w:customStyle="1" w:styleId="cardtext-underlined0">
    <w:name w:val="card text- underlined"/>
    <w:rsid w:val="00A85A7F"/>
    <w:rPr>
      <w:rFonts w:ascii="Garamond" w:hAnsi="Garamond" w:hint="default"/>
      <w:u w:val="single"/>
    </w:rPr>
  </w:style>
  <w:style w:type="character" w:customStyle="1" w:styleId="BodyText1">
    <w:name w:val="Body Text1"/>
    <w:basedOn w:val="DefaultParagraphFont"/>
    <w:rsid w:val="00A85A7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85A7F"/>
  </w:style>
  <w:style w:type="character" w:customStyle="1" w:styleId="BriefTitleChar">
    <w:name w:val="Brief Title Char"/>
    <w:basedOn w:val="DefaultParagraphFont"/>
    <w:rsid w:val="00A85A7F"/>
    <w:rPr>
      <w:b/>
      <w:bCs w:val="0"/>
      <w:sz w:val="24"/>
      <w:szCs w:val="24"/>
      <w:u w:val="single"/>
      <w:lang w:val="en-US" w:eastAsia="en-US" w:bidi="ar-SA"/>
    </w:rPr>
  </w:style>
  <w:style w:type="character" w:customStyle="1" w:styleId="BriefTitle2Char">
    <w:name w:val="Brief Title 2 Char"/>
    <w:basedOn w:val="BriefTitleChar"/>
    <w:rsid w:val="00A85A7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5A7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85A7F"/>
    <w:rPr>
      <w:rFonts w:ascii="Georgia" w:hAnsi="Georgia" w:hint="default"/>
      <w:b/>
      <w:bCs w:val="0"/>
      <w:sz w:val="24"/>
    </w:rPr>
  </w:style>
  <w:style w:type="character" w:customStyle="1" w:styleId="Emphasis20">
    <w:name w:val="Emphasis 2"/>
    <w:uiPriority w:val="1"/>
    <w:qFormat/>
    <w:rsid w:val="00A85A7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85A7F"/>
    <w:rPr>
      <w:rFonts w:ascii="AGaramond" w:hAnsi="AGaramond" w:cs="AGaramond" w:hint="default"/>
      <w:color w:val="211D1E"/>
      <w:sz w:val="14"/>
      <w:szCs w:val="14"/>
    </w:rPr>
  </w:style>
  <w:style w:type="character" w:customStyle="1" w:styleId="CharacterStyle2">
    <w:name w:val="Character Style 2"/>
    <w:uiPriority w:val="99"/>
    <w:rsid w:val="00A85A7F"/>
    <w:rPr>
      <w:sz w:val="20"/>
      <w:szCs w:val="20"/>
    </w:rPr>
  </w:style>
  <w:style w:type="character" w:customStyle="1" w:styleId="cross-head">
    <w:name w:val="cross-head"/>
    <w:rsid w:val="00A85A7F"/>
  </w:style>
  <w:style w:type="character" w:customStyle="1" w:styleId="dateline">
    <w:name w:val="dateline"/>
    <w:rsid w:val="00A85A7F"/>
  </w:style>
  <w:style w:type="character" w:customStyle="1" w:styleId="Subtitle1">
    <w:name w:val="Subtitle1"/>
    <w:rsid w:val="00A85A7F"/>
  </w:style>
  <w:style w:type="character" w:customStyle="1" w:styleId="metaorigin">
    <w:name w:val="meta_origin"/>
    <w:rsid w:val="00A85A7F"/>
  </w:style>
  <w:style w:type="character" w:customStyle="1" w:styleId="mandelbrotrefrag">
    <w:name w:val="mandelbrot_refrag"/>
    <w:rsid w:val="00A85A7F"/>
  </w:style>
  <w:style w:type="character" w:customStyle="1" w:styleId="eminfo">
    <w:name w:val="eminfo"/>
    <w:rsid w:val="00A85A7F"/>
  </w:style>
  <w:style w:type="character" w:customStyle="1" w:styleId="emhighlight">
    <w:name w:val="emhighlight"/>
    <w:rsid w:val="00A85A7F"/>
  </w:style>
  <w:style w:type="character" w:customStyle="1" w:styleId="name">
    <w:name w:val="name"/>
    <w:rsid w:val="00A85A7F"/>
  </w:style>
  <w:style w:type="character" w:customStyle="1" w:styleId="tkrname">
    <w:name w:val="tkrname"/>
    <w:rsid w:val="00A85A7F"/>
  </w:style>
  <w:style w:type="character" w:customStyle="1" w:styleId="tkrchange">
    <w:name w:val="tkrchange"/>
    <w:rsid w:val="00A85A7F"/>
  </w:style>
  <w:style w:type="character" w:customStyle="1" w:styleId="source-org">
    <w:name w:val="source-org"/>
    <w:rsid w:val="00A85A7F"/>
  </w:style>
  <w:style w:type="character" w:customStyle="1" w:styleId="updated">
    <w:name w:val="updated"/>
    <w:rsid w:val="00A85A7F"/>
  </w:style>
  <w:style w:type="character" w:customStyle="1" w:styleId="last">
    <w:name w:val="last"/>
    <w:rsid w:val="00A85A7F"/>
  </w:style>
  <w:style w:type="character" w:customStyle="1" w:styleId="Style11ptBoldUnderline1">
    <w:name w:val="Style 11 pt Bold Underline1"/>
    <w:rsid w:val="00A85A7F"/>
    <w:rPr>
      <w:b/>
      <w:bCs/>
      <w:sz w:val="20"/>
      <w:u w:val="single"/>
    </w:rPr>
  </w:style>
  <w:style w:type="character" w:customStyle="1" w:styleId="StyleStyleunderlineBold11pt">
    <w:name w:val="Style Style underline + Bold + 11 pt"/>
    <w:rsid w:val="00A85A7F"/>
    <w:rPr>
      <w:bCs/>
      <w:sz w:val="20"/>
      <w:u w:val="single"/>
    </w:rPr>
  </w:style>
  <w:style w:type="character" w:customStyle="1" w:styleId="StyleunderlineAsianTimesNewRomanBold">
    <w:name w:val="Style underline + (Asian) Times New Roman Bold"/>
    <w:rsid w:val="00A85A7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5A7F"/>
    <w:rPr>
      <w:b/>
      <w:bCs/>
      <w:sz w:val="20"/>
      <w:u w:val="single"/>
      <w:bdr w:val="single" w:sz="4" w:space="0" w:color="auto" w:frame="1"/>
    </w:rPr>
  </w:style>
  <w:style w:type="character" w:customStyle="1" w:styleId="A5">
    <w:name w:val="A5"/>
    <w:uiPriority w:val="99"/>
    <w:rsid w:val="00A85A7F"/>
    <w:rPr>
      <w:rFonts w:ascii="Times New Roman" w:hAnsi="Times New Roman" w:cs="Times New Roman" w:hint="default"/>
      <w:color w:val="000000"/>
      <w:sz w:val="13"/>
      <w:szCs w:val="13"/>
    </w:rPr>
  </w:style>
  <w:style w:type="character" w:customStyle="1" w:styleId="quotepeekbase">
    <w:name w:val="quotepeekbase"/>
    <w:rsid w:val="00A85A7F"/>
  </w:style>
  <w:style w:type="character" w:customStyle="1" w:styleId="cardChar11">
    <w:name w:val="card Char1"/>
    <w:rsid w:val="00A85A7F"/>
    <w:rPr>
      <w:rFonts w:ascii="Calibri" w:eastAsia="Calibri" w:hAnsi="Calibri" w:cs="Calibri" w:hint="default"/>
      <w:sz w:val="24"/>
      <w:szCs w:val="22"/>
      <w:lang w:val="x-none" w:eastAsia="x-none"/>
    </w:rPr>
  </w:style>
  <w:style w:type="character" w:customStyle="1" w:styleId="NormalCard">
    <w:name w:val="Normal Card"/>
    <w:uiPriority w:val="1"/>
    <w:qFormat/>
    <w:rsid w:val="00A85A7F"/>
    <w:rPr>
      <w:rFonts w:ascii="Times New Roman" w:hAnsi="Times New Roman" w:cs="Times New Roman" w:hint="default"/>
      <w:sz w:val="24"/>
    </w:rPr>
  </w:style>
  <w:style w:type="character" w:customStyle="1" w:styleId="HighlightedUnderline0">
    <w:name w:val="Highlighted Underline"/>
    <w:uiPriority w:val="1"/>
    <w:qFormat/>
    <w:rsid w:val="00A85A7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85A7F"/>
    <w:rPr>
      <w:rFonts w:ascii="Times New Roman" w:hAnsi="Times New Roman" w:cs="Times New Roman" w:hint="default"/>
      <w:sz w:val="16"/>
      <w:szCs w:val="16"/>
    </w:rPr>
  </w:style>
  <w:style w:type="character" w:customStyle="1" w:styleId="timebox">
    <w:name w:val="timebox"/>
    <w:rsid w:val="00A85A7F"/>
  </w:style>
  <w:style w:type="character" w:customStyle="1" w:styleId="Heading2Subtext">
    <w:name w:val="Heading 2 Subtext"/>
    <w:rsid w:val="00A85A7F"/>
    <w:rPr>
      <w:rFonts w:ascii="Times New Roman" w:hAnsi="Times New Roman" w:cs="Times New Roman" w:hint="default"/>
      <w:sz w:val="16"/>
    </w:rPr>
  </w:style>
  <w:style w:type="character" w:customStyle="1" w:styleId="-SmallText-">
    <w:name w:val="-Small Text-"/>
    <w:rsid w:val="00A85A7F"/>
    <w:rPr>
      <w:rFonts w:ascii="Garamond" w:hAnsi="Garamond" w:hint="default"/>
      <w:sz w:val="16"/>
    </w:rPr>
  </w:style>
  <w:style w:type="character" w:customStyle="1" w:styleId="label">
    <w:name w:val="label"/>
    <w:rsid w:val="00A85A7F"/>
  </w:style>
  <w:style w:type="character" w:customStyle="1" w:styleId="BoldUnderlineCharChar">
    <w:name w:val="BoldUnderline Char Char"/>
    <w:rsid w:val="00A85A7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85A7F"/>
  </w:style>
  <w:style w:type="character" w:customStyle="1" w:styleId="FontStyle477">
    <w:name w:val="Font Style477"/>
    <w:basedOn w:val="DefaultParagraphFont"/>
    <w:uiPriority w:val="99"/>
    <w:rsid w:val="00A85A7F"/>
    <w:rPr>
      <w:rFonts w:ascii="Times New Roman" w:hAnsi="Times New Roman" w:cs="Times New Roman" w:hint="default"/>
      <w:sz w:val="18"/>
      <w:szCs w:val="18"/>
    </w:rPr>
  </w:style>
  <w:style w:type="character" w:customStyle="1" w:styleId="FontStyle505">
    <w:name w:val="Font Style505"/>
    <w:basedOn w:val="DefaultParagraphFont"/>
    <w:uiPriority w:val="99"/>
    <w:rsid w:val="00A85A7F"/>
    <w:rPr>
      <w:rFonts w:ascii="Times New Roman" w:hAnsi="Times New Roman" w:cs="Times New Roman" w:hint="default"/>
      <w:sz w:val="18"/>
      <w:szCs w:val="18"/>
    </w:rPr>
  </w:style>
  <w:style w:type="character" w:customStyle="1" w:styleId="FontStyle514">
    <w:name w:val="Font Style514"/>
    <w:basedOn w:val="DefaultParagraphFont"/>
    <w:uiPriority w:val="99"/>
    <w:rsid w:val="00A85A7F"/>
    <w:rPr>
      <w:rFonts w:ascii="Times New Roman" w:hAnsi="Times New Roman" w:cs="Times New Roman" w:hint="default"/>
      <w:sz w:val="14"/>
      <w:szCs w:val="14"/>
    </w:rPr>
  </w:style>
  <w:style w:type="character" w:customStyle="1" w:styleId="FontStyle500">
    <w:name w:val="Font Style500"/>
    <w:basedOn w:val="DefaultParagraphFont"/>
    <w:uiPriority w:val="99"/>
    <w:rsid w:val="00A85A7F"/>
    <w:rPr>
      <w:rFonts w:ascii="Times New Roman" w:hAnsi="Times New Roman" w:cs="Times New Roman" w:hint="default"/>
      <w:b/>
      <w:bCs/>
      <w:sz w:val="16"/>
      <w:szCs w:val="16"/>
    </w:rPr>
  </w:style>
  <w:style w:type="character" w:customStyle="1" w:styleId="CardCite1">
    <w:name w:val="CardCite1"/>
    <w:qFormat/>
    <w:rsid w:val="00A85A7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85A7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5A7F"/>
    <w:rPr>
      <w:rFonts w:ascii="Times New Roman" w:hAnsi="Times New Roman" w:cs="Times New Roman" w:hint="default"/>
      <w:b/>
      <w:bCs/>
      <w:sz w:val="22"/>
      <w:szCs w:val="22"/>
    </w:rPr>
  </w:style>
  <w:style w:type="character" w:customStyle="1" w:styleId="CharacterStyle3">
    <w:name w:val="Character Style 3"/>
    <w:uiPriority w:val="99"/>
    <w:rsid w:val="00A85A7F"/>
    <w:rPr>
      <w:rFonts w:ascii="Bookman Old Style" w:hAnsi="Bookman Old Style" w:cs="Bookman Old Style" w:hint="default"/>
      <w:spacing w:val="-5"/>
      <w:sz w:val="18"/>
      <w:szCs w:val="18"/>
    </w:rPr>
  </w:style>
  <w:style w:type="character" w:customStyle="1" w:styleId="Style8pt1">
    <w:name w:val="Style 8 pt1"/>
    <w:rsid w:val="00A85A7F"/>
    <w:rPr>
      <w:rFonts w:ascii="Georgia" w:hAnsi="Georgia" w:hint="default"/>
      <w:sz w:val="16"/>
    </w:rPr>
  </w:style>
  <w:style w:type="character" w:customStyle="1" w:styleId="UnderlineStyleChar7">
    <w:name w:val="Underline Style Char7"/>
    <w:rsid w:val="00A85A7F"/>
    <w:rPr>
      <w:rFonts w:ascii="Garamond" w:hAnsi="Garamond" w:hint="default"/>
      <w:sz w:val="22"/>
      <w:szCs w:val="24"/>
      <w:u w:val="single"/>
      <w:lang w:val="en-US" w:eastAsia="en-US" w:bidi="ar-SA"/>
    </w:rPr>
  </w:style>
  <w:style w:type="character" w:customStyle="1" w:styleId="StyleArial6ptBold">
    <w:name w:val="Style Arial 6 pt Bold"/>
    <w:rsid w:val="00A85A7F"/>
    <w:rPr>
      <w:rFonts w:ascii="Arial" w:hAnsi="Arial" w:cs="Arial" w:hint="default"/>
      <w:bCs/>
      <w:sz w:val="12"/>
    </w:rPr>
  </w:style>
  <w:style w:type="character" w:customStyle="1" w:styleId="Heading2Char5">
    <w:name w:val="Heading 2 Char5"/>
    <w:rsid w:val="00A85A7F"/>
    <w:rPr>
      <w:rFonts w:ascii="Garamond" w:hAnsi="Garamond" w:cs="Arial" w:hint="default"/>
      <w:b/>
      <w:bCs/>
      <w:iCs/>
      <w:sz w:val="24"/>
      <w:szCs w:val="28"/>
      <w:lang w:val="en-US" w:eastAsia="en-US" w:bidi="ar-SA"/>
    </w:rPr>
  </w:style>
  <w:style w:type="character" w:customStyle="1" w:styleId="TagGreg">
    <w:name w:val="TagGreg"/>
    <w:uiPriority w:val="1"/>
    <w:qFormat/>
    <w:rsid w:val="00A85A7F"/>
    <w:rPr>
      <w:b/>
      <w:bCs w:val="0"/>
      <w:sz w:val="24"/>
    </w:rPr>
  </w:style>
  <w:style w:type="character" w:customStyle="1" w:styleId="StyleDebateUnderline10pt">
    <w:name w:val="Style Debate Underline + 10 pt"/>
    <w:rsid w:val="00A85A7F"/>
    <w:rPr>
      <w:rFonts w:ascii="Times New Roman" w:hAnsi="Times New Roman" w:cs="Times New Roman" w:hint="default"/>
      <w:sz w:val="20"/>
      <w:szCs w:val="20"/>
      <w:u w:val="single"/>
    </w:rPr>
  </w:style>
  <w:style w:type="character" w:customStyle="1" w:styleId="underlinedCharChar0">
    <w:name w:val="underlined Char Char"/>
    <w:locked/>
    <w:rsid w:val="00A85A7F"/>
    <w:rPr>
      <w:u w:val="single"/>
    </w:rPr>
  </w:style>
  <w:style w:type="character" w:customStyle="1" w:styleId="SourceBold">
    <w:name w:val="Source Bold"/>
    <w:rsid w:val="00A85A7F"/>
    <w:rPr>
      <w:rFonts w:ascii="Arial Narrow" w:hAnsi="Arial Narrow" w:hint="default"/>
      <w:b/>
      <w:bCs w:val="0"/>
      <w:strike w:val="0"/>
      <w:dstrike w:val="0"/>
      <w:sz w:val="24"/>
      <w:u w:val="none"/>
      <w:effect w:val="none"/>
    </w:rPr>
  </w:style>
  <w:style w:type="character" w:customStyle="1" w:styleId="2xBoldUnderline">
    <w:name w:val="2x_Bold_Underline"/>
    <w:rsid w:val="00A85A7F"/>
    <w:rPr>
      <w:b/>
      <w:bCs/>
      <w:sz w:val="24"/>
      <w:u w:val="thick"/>
    </w:rPr>
  </w:style>
  <w:style w:type="character" w:customStyle="1" w:styleId="Dottedunderline">
    <w:name w:val="Dotted underline"/>
    <w:rsid w:val="00A85A7F"/>
    <w:rPr>
      <w:u w:val="dotted"/>
    </w:rPr>
  </w:style>
  <w:style w:type="character" w:customStyle="1" w:styleId="readChar">
    <w:name w:val="read Char"/>
    <w:rsid w:val="00A85A7F"/>
    <w:rPr>
      <w:szCs w:val="22"/>
      <w:u w:val="single"/>
      <w:lang w:val="en-US" w:eastAsia="en-US" w:bidi="ar-SA"/>
    </w:rPr>
  </w:style>
  <w:style w:type="character" w:customStyle="1" w:styleId="underlining0">
    <w:name w:val="underlining"/>
    <w:rsid w:val="00A85A7F"/>
    <w:rPr>
      <w:u w:val="single"/>
    </w:rPr>
  </w:style>
  <w:style w:type="character" w:customStyle="1" w:styleId="btitle">
    <w:name w:val="btitle"/>
    <w:rsid w:val="00A85A7F"/>
  </w:style>
  <w:style w:type="character" w:customStyle="1" w:styleId="green">
    <w:name w:val="green"/>
    <w:rsid w:val="00A85A7F"/>
  </w:style>
  <w:style w:type="character" w:customStyle="1" w:styleId="BodyText20">
    <w:name w:val="Body Text2"/>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85A7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5A7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5A7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85A7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85A7F"/>
    <w:rPr>
      <w:rFonts w:ascii="Sylfaen" w:hAnsi="Sylfaen" w:cs="Sylfaen" w:hint="default"/>
      <w:i/>
      <w:iCs/>
      <w:strike w:val="0"/>
      <w:dstrike w:val="0"/>
      <w:sz w:val="19"/>
      <w:szCs w:val="19"/>
      <w:u w:val="none"/>
      <w:effect w:val="none"/>
      <w:shd w:val="clear" w:color="auto" w:fill="FFFFFF"/>
    </w:rPr>
  </w:style>
  <w:style w:type="character" w:customStyle="1" w:styleId="1">
    <w:name w:val="1"/>
    <w:rsid w:val="00A85A7F"/>
    <w:rPr>
      <w:rFonts w:ascii="Arial" w:hAnsi="Arial" w:cs="Arial" w:hint="default"/>
      <w:bCs/>
      <w:sz w:val="20"/>
      <w:u w:val="single"/>
      <w:lang w:val="en-US" w:eastAsia="en-US" w:bidi="ar-SA"/>
    </w:rPr>
  </w:style>
  <w:style w:type="character" w:customStyle="1" w:styleId="CharChar31">
    <w:name w:val="Char Char31"/>
    <w:rsid w:val="00A85A7F"/>
    <w:rPr>
      <w:rFonts w:ascii="Arial" w:hAnsi="Arial" w:cs="Arial" w:hint="default"/>
      <w:b/>
      <w:bCs/>
      <w:iCs/>
      <w:lang w:val="en-US" w:eastAsia="en-US" w:bidi="ar-SA"/>
    </w:rPr>
  </w:style>
  <w:style w:type="character" w:customStyle="1" w:styleId="Subtitle2">
    <w:name w:val="Subtitle2"/>
    <w:rsid w:val="00A85A7F"/>
  </w:style>
  <w:style w:type="character" w:customStyle="1" w:styleId="drop">
    <w:name w:val="drop"/>
    <w:rsid w:val="00A85A7F"/>
  </w:style>
  <w:style w:type="character" w:customStyle="1" w:styleId="bioline">
    <w:name w:val="bioline"/>
    <w:rsid w:val="00A85A7F"/>
  </w:style>
  <w:style w:type="character" w:customStyle="1" w:styleId="articletitle0">
    <w:name w:val="article_title"/>
    <w:rsid w:val="00A85A7F"/>
  </w:style>
  <w:style w:type="character" w:customStyle="1" w:styleId="A4">
    <w:name w:val="A4"/>
    <w:uiPriority w:val="99"/>
    <w:rsid w:val="00A85A7F"/>
    <w:rPr>
      <w:color w:val="000000"/>
    </w:rPr>
  </w:style>
  <w:style w:type="character" w:customStyle="1" w:styleId="s2">
    <w:name w:val="s2"/>
    <w:rsid w:val="00A85A7F"/>
  </w:style>
  <w:style w:type="character" w:customStyle="1" w:styleId="s4">
    <w:name w:val="s4"/>
    <w:rsid w:val="00A85A7F"/>
  </w:style>
  <w:style w:type="character" w:customStyle="1" w:styleId="s5">
    <w:name w:val="s5"/>
    <w:rsid w:val="00A85A7F"/>
  </w:style>
  <w:style w:type="character" w:customStyle="1" w:styleId="cap">
    <w:name w:val="cap"/>
    <w:rsid w:val="00A85A7F"/>
  </w:style>
  <w:style w:type="character" w:customStyle="1" w:styleId="rightsnotice">
    <w:name w:val="rightsnotice"/>
    <w:rsid w:val="00A85A7F"/>
  </w:style>
  <w:style w:type="character" w:customStyle="1" w:styleId="Caption1">
    <w:name w:val="Caption1"/>
    <w:rsid w:val="00A85A7F"/>
  </w:style>
  <w:style w:type="character" w:customStyle="1" w:styleId="credit">
    <w:name w:val="credit"/>
    <w:rsid w:val="00A85A7F"/>
  </w:style>
  <w:style w:type="character" w:customStyle="1" w:styleId="scaps">
    <w:name w:val="scaps"/>
    <w:rsid w:val="00A85A7F"/>
  </w:style>
  <w:style w:type="character" w:customStyle="1" w:styleId="current-article">
    <w:name w:val="current-article"/>
    <w:rsid w:val="00A85A7F"/>
  </w:style>
  <w:style w:type="character" w:customStyle="1" w:styleId="related-current-indicator">
    <w:name w:val="related-current-indicator"/>
    <w:rsid w:val="00A85A7F"/>
  </w:style>
  <w:style w:type="character" w:customStyle="1" w:styleId="bylclear">
    <w:name w:val="bylclear"/>
    <w:rsid w:val="00A85A7F"/>
  </w:style>
  <w:style w:type="character" w:customStyle="1" w:styleId="timestamp">
    <w:name w:val="timestamp"/>
    <w:rsid w:val="00A85A7F"/>
  </w:style>
  <w:style w:type="character" w:customStyle="1" w:styleId="comments">
    <w:name w:val="comments"/>
    <w:rsid w:val="00A85A7F"/>
  </w:style>
  <w:style w:type="character" w:customStyle="1" w:styleId="essaytext">
    <w:name w:val="essaytext"/>
    <w:rsid w:val="00A85A7F"/>
  </w:style>
  <w:style w:type="character" w:customStyle="1" w:styleId="username">
    <w:name w:val="username"/>
    <w:rsid w:val="00A85A7F"/>
  </w:style>
  <w:style w:type="character" w:customStyle="1" w:styleId="toplinks">
    <w:name w:val="toplinks"/>
    <w:rsid w:val="00A85A7F"/>
  </w:style>
  <w:style w:type="character" w:customStyle="1" w:styleId="A3">
    <w:name w:val="A3"/>
    <w:uiPriority w:val="99"/>
    <w:rsid w:val="00A85A7F"/>
    <w:rPr>
      <w:rFonts w:ascii="Perpetua" w:hAnsi="Perpetua" w:cs="Perpetua" w:hint="default"/>
      <w:color w:val="000000"/>
      <w:sz w:val="15"/>
      <w:szCs w:val="15"/>
    </w:rPr>
  </w:style>
  <w:style w:type="character" w:customStyle="1" w:styleId="see">
    <w:name w:val="see"/>
    <w:rsid w:val="00A85A7F"/>
  </w:style>
  <w:style w:type="character" w:customStyle="1" w:styleId="first-letter">
    <w:name w:val="first-letter"/>
    <w:rsid w:val="00A85A7F"/>
  </w:style>
  <w:style w:type="character" w:customStyle="1" w:styleId="focusparagraph">
    <w:name w:val="focusparagraph"/>
    <w:rsid w:val="00A85A7F"/>
  </w:style>
  <w:style w:type="character" w:customStyle="1" w:styleId="lightblue">
    <w:name w:val="lightblue"/>
    <w:rsid w:val="00A85A7F"/>
  </w:style>
  <w:style w:type="character" w:customStyle="1" w:styleId="StyleUnderlineCharChar9pt">
    <w:name w:val="Style Underline Char Char + 9 pt"/>
    <w:rsid w:val="00A85A7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85A7F"/>
  </w:style>
  <w:style w:type="character" w:customStyle="1" w:styleId="Title10">
    <w:name w:val="Title1"/>
    <w:rsid w:val="00A85A7F"/>
  </w:style>
  <w:style w:type="character" w:customStyle="1" w:styleId="BoldandUnderlineCharCharCharChar">
    <w:name w:val="Bold and Underline Char Char Char Char"/>
    <w:rsid w:val="00A85A7F"/>
    <w:rPr>
      <w:b/>
      <w:bCs w:val="0"/>
      <w:noProof w:val="0"/>
      <w:u w:val="single"/>
      <w:lang w:val="en-US" w:eastAsia="en-US" w:bidi="ar-SA"/>
    </w:rPr>
  </w:style>
  <w:style w:type="character" w:customStyle="1" w:styleId="FontStyle29">
    <w:name w:val="Font Style29"/>
    <w:uiPriority w:val="99"/>
    <w:rsid w:val="00A85A7F"/>
    <w:rPr>
      <w:rFonts w:ascii="Arial" w:hAnsi="Arial" w:cs="Arial" w:hint="default"/>
      <w:sz w:val="14"/>
      <w:szCs w:val="14"/>
    </w:rPr>
  </w:style>
  <w:style w:type="character" w:customStyle="1" w:styleId="CardsUnderlined">
    <w:name w:val="Cards Underlined"/>
    <w:rsid w:val="00A85A7F"/>
    <w:rPr>
      <w:rFonts w:ascii="Helvetica" w:hAnsi="Helvetica" w:cs="Helvetica" w:hint="default"/>
      <w:sz w:val="22"/>
      <w:szCs w:val="24"/>
      <w:u w:val="thick"/>
    </w:rPr>
  </w:style>
  <w:style w:type="character" w:customStyle="1" w:styleId="titles">
    <w:name w:val="titles"/>
    <w:rsid w:val="00A85A7F"/>
  </w:style>
  <w:style w:type="character" w:customStyle="1" w:styleId="articletext0">
    <w:name w:val="article_text"/>
    <w:rsid w:val="00A85A7F"/>
  </w:style>
  <w:style w:type="character" w:customStyle="1" w:styleId="contentauthor">
    <w:name w:val="contentauthor"/>
    <w:rsid w:val="00A85A7F"/>
  </w:style>
  <w:style w:type="character" w:customStyle="1" w:styleId="subarticleheader">
    <w:name w:val="subarticleheader"/>
    <w:rsid w:val="00A85A7F"/>
  </w:style>
  <w:style w:type="character" w:customStyle="1" w:styleId="spelle">
    <w:name w:val="spelle"/>
    <w:rsid w:val="00A85A7F"/>
  </w:style>
  <w:style w:type="character" w:customStyle="1" w:styleId="grame">
    <w:name w:val="grame"/>
    <w:rsid w:val="00A85A7F"/>
  </w:style>
  <w:style w:type="character" w:customStyle="1" w:styleId="newstitle1">
    <w:name w:val="newstitle1"/>
    <w:rsid w:val="00A85A7F"/>
  </w:style>
  <w:style w:type="character" w:customStyle="1" w:styleId="copy">
    <w:name w:val="copy"/>
    <w:rsid w:val="00A85A7F"/>
  </w:style>
  <w:style w:type="character" w:customStyle="1" w:styleId="topheadline">
    <w:name w:val="topheadline"/>
    <w:rsid w:val="00A85A7F"/>
  </w:style>
  <w:style w:type="character" w:customStyle="1" w:styleId="Stylereduce27pt">
    <w:name w:val="Style reduce2 + 7 pt"/>
    <w:rsid w:val="00A85A7F"/>
    <w:rPr>
      <w:rFonts w:ascii="Times New Roman" w:hAnsi="Times New Roman" w:cs="Arial" w:hint="default"/>
      <w:color w:val="000000"/>
      <w:sz w:val="14"/>
      <w:szCs w:val="22"/>
    </w:rPr>
  </w:style>
  <w:style w:type="character" w:customStyle="1" w:styleId="srtitle">
    <w:name w:val="srtitle"/>
    <w:rsid w:val="00A85A7F"/>
  </w:style>
  <w:style w:type="character" w:customStyle="1" w:styleId="st1">
    <w:name w:val="st1"/>
    <w:rsid w:val="00A85A7F"/>
  </w:style>
  <w:style w:type="character" w:customStyle="1" w:styleId="StyleStyleGaramond">
    <w:name w:val="Style Style Garamond +"/>
    <w:rsid w:val="00A85A7F"/>
    <w:rPr>
      <w:rFonts w:ascii="Garamond" w:hAnsi="Garamond" w:cs="Times New Roman" w:hint="default"/>
      <w:sz w:val="20"/>
    </w:rPr>
  </w:style>
  <w:style w:type="character" w:customStyle="1" w:styleId="quotechar0">
    <w:name w:val="quotechar"/>
    <w:rsid w:val="00A85A7F"/>
  </w:style>
  <w:style w:type="character" w:customStyle="1" w:styleId="boldunderline0">
    <w:name w:val="boldunderline"/>
    <w:rsid w:val="00A85A7F"/>
  </w:style>
  <w:style w:type="character" w:customStyle="1" w:styleId="A8">
    <w:name w:val="A8"/>
    <w:rsid w:val="00A85A7F"/>
    <w:rPr>
      <w:rFonts w:ascii="Scala" w:hAnsi="Scala" w:cs="Scala" w:hint="default"/>
      <w:color w:val="000000"/>
      <w:sz w:val="15"/>
      <w:szCs w:val="15"/>
    </w:rPr>
  </w:style>
  <w:style w:type="character" w:customStyle="1" w:styleId="A0">
    <w:name w:val="A0"/>
    <w:uiPriority w:val="99"/>
    <w:rsid w:val="00A85A7F"/>
    <w:rPr>
      <w:rFonts w:ascii="Scala" w:hAnsi="Scala" w:cs="Scala" w:hint="default"/>
      <w:color w:val="000000"/>
      <w:sz w:val="16"/>
      <w:szCs w:val="16"/>
    </w:rPr>
  </w:style>
  <w:style w:type="character" w:customStyle="1" w:styleId="Date11">
    <w:name w:val="Date11"/>
    <w:rsid w:val="00A85A7F"/>
  </w:style>
  <w:style w:type="character" w:customStyle="1" w:styleId="Boxout">
    <w:name w:val="Box out"/>
    <w:uiPriority w:val="1"/>
    <w:qFormat/>
    <w:rsid w:val="00A85A7F"/>
    <w:rPr>
      <w:rFonts w:ascii="Tahoma" w:hAnsi="Tahoma" w:cs="Tahoma" w:hint="default"/>
      <w:b/>
      <w:bCs w:val="0"/>
      <w:sz w:val="20"/>
      <w:u w:val="single"/>
      <w:bdr w:val="none" w:sz="0" w:space="0" w:color="auto" w:frame="1"/>
      <w:shd w:val="clear" w:color="auto" w:fill="A9E8F5"/>
    </w:rPr>
  </w:style>
  <w:style w:type="character" w:customStyle="1" w:styleId="metad">
    <w:name w:val="metad"/>
    <w:rsid w:val="00A85A7F"/>
  </w:style>
  <w:style w:type="character" w:customStyle="1" w:styleId="sifr-alternate">
    <w:name w:val="sifr-alternate"/>
    <w:rsid w:val="00A85A7F"/>
  </w:style>
  <w:style w:type="character" w:customStyle="1" w:styleId="justify1">
    <w:name w:val="justify1"/>
    <w:rsid w:val="00A85A7F"/>
  </w:style>
  <w:style w:type="character" w:customStyle="1" w:styleId="artbody1">
    <w:name w:val="art_body1"/>
    <w:rsid w:val="00A85A7F"/>
    <w:rPr>
      <w:rFonts w:ascii="Arial" w:hAnsi="Arial" w:cs="Arial" w:hint="default"/>
    </w:rPr>
  </w:style>
  <w:style w:type="character" w:customStyle="1" w:styleId="A1">
    <w:name w:val="A1"/>
    <w:uiPriority w:val="99"/>
    <w:rsid w:val="00A85A7F"/>
    <w:rPr>
      <w:rFonts w:ascii="Book Antiqua" w:hAnsi="Book Antiqua" w:cs="Book Antiqua" w:hint="default"/>
      <w:color w:val="221E1F"/>
      <w:sz w:val="22"/>
      <w:szCs w:val="22"/>
    </w:rPr>
  </w:style>
  <w:style w:type="character" w:customStyle="1" w:styleId="reality">
    <w:name w:val="reality"/>
    <w:rsid w:val="00A85A7F"/>
  </w:style>
  <w:style w:type="character" w:customStyle="1" w:styleId="text2">
    <w:name w:val="text2"/>
    <w:rsid w:val="00A85A7F"/>
  </w:style>
  <w:style w:type="character" w:customStyle="1" w:styleId="StyleUnderlineChar2CharChar11pt">
    <w:name w:val="Style Underline Char2 Char Char + 11 pt"/>
    <w:rsid w:val="00A85A7F"/>
    <w:rPr>
      <w:rFonts w:ascii="Times New Roman" w:hAnsi="Times New Roman" w:cs="Times New Roman" w:hint="default"/>
      <w:sz w:val="20"/>
      <w:u w:val="single"/>
    </w:rPr>
  </w:style>
  <w:style w:type="character" w:customStyle="1" w:styleId="StyleStyleBoldUnderline11pt">
    <w:name w:val="Style Style Bold Underline + 11 pt"/>
    <w:rsid w:val="00A85A7F"/>
    <w:rPr>
      <w:b/>
      <w:bCs/>
      <w:sz w:val="20"/>
      <w:u w:val="single"/>
    </w:rPr>
  </w:style>
  <w:style w:type="character" w:customStyle="1" w:styleId="articlehead2">
    <w:name w:val="articlehead2"/>
    <w:rsid w:val="00A85A7F"/>
  </w:style>
  <w:style w:type="character" w:customStyle="1" w:styleId="pronset">
    <w:name w:val="pronset"/>
    <w:rsid w:val="00A85A7F"/>
  </w:style>
  <w:style w:type="character" w:customStyle="1" w:styleId="prondelim">
    <w:name w:val="prondelim"/>
    <w:rsid w:val="00A85A7F"/>
  </w:style>
  <w:style w:type="character" w:customStyle="1" w:styleId="prontoggle">
    <w:name w:val="pron_toggle"/>
    <w:rsid w:val="00A85A7F"/>
  </w:style>
  <w:style w:type="character" w:customStyle="1" w:styleId="boldface">
    <w:name w:val="boldface"/>
    <w:rsid w:val="00A85A7F"/>
  </w:style>
  <w:style w:type="character" w:customStyle="1" w:styleId="secondary-bf">
    <w:name w:val="secondary-bf"/>
    <w:rsid w:val="00A85A7F"/>
  </w:style>
  <w:style w:type="table" w:styleId="ColorfulGrid-Accent1">
    <w:name w:val="Colorful Grid Accent 1"/>
    <w:basedOn w:val="TableNormal"/>
    <w:link w:val="ColorfulGrid-Accent1Char"/>
    <w:uiPriority w:val="29"/>
    <w:unhideWhenUsed/>
    <w:rsid w:val="00A85A7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5A7F"/>
    <w:rPr>
      <w:rFonts w:ascii="Times New Roman" w:hAnsi="Times New Roman" w:cs="Times New Roman" w:hint="default"/>
      <w:iCs/>
      <w:color w:val="000000"/>
      <w:sz w:val="16"/>
    </w:rPr>
  </w:style>
  <w:style w:type="character" w:customStyle="1" w:styleId="Boxout0">
    <w:name w:val="Boxout"/>
    <w:uiPriority w:val="1"/>
    <w:qFormat/>
    <w:rsid w:val="00A85A7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85A7F"/>
  </w:style>
  <w:style w:type="character" w:customStyle="1" w:styleId="pg">
    <w:name w:val="pg"/>
    <w:rsid w:val="00A85A7F"/>
  </w:style>
  <w:style w:type="character" w:customStyle="1" w:styleId="detailtitle">
    <w:name w:val="detailtitle"/>
    <w:rsid w:val="00A85A7F"/>
  </w:style>
  <w:style w:type="character" w:customStyle="1" w:styleId="storydate">
    <w:name w:val="storydate"/>
    <w:rsid w:val="00A85A7F"/>
  </w:style>
  <w:style w:type="character" w:customStyle="1" w:styleId="preloadwrap">
    <w:name w:val="preloadwrap"/>
    <w:rsid w:val="00A85A7F"/>
  </w:style>
  <w:style w:type="character" w:customStyle="1" w:styleId="creditwrap">
    <w:name w:val="creditwrap"/>
    <w:rsid w:val="00A85A7F"/>
  </w:style>
  <w:style w:type="character" w:customStyle="1" w:styleId="DefaultChar1">
    <w:name w:val="Default Char1"/>
    <w:rsid w:val="00A85A7F"/>
    <w:rPr>
      <w:noProof w:val="0"/>
      <w:color w:val="000000"/>
      <w:lang w:val="en-US" w:eastAsia="en-US" w:bidi="ar-SA"/>
    </w:rPr>
  </w:style>
  <w:style w:type="character" w:customStyle="1" w:styleId="textunderlineChar0">
    <w:name w:val="text underline Char"/>
    <w:rsid w:val="00A85A7F"/>
    <w:rPr>
      <w:sz w:val="24"/>
      <w:szCs w:val="22"/>
      <w:u w:val="thick"/>
      <w:lang w:val="en-US" w:eastAsia="en-US" w:bidi="ar-SA"/>
    </w:rPr>
  </w:style>
  <w:style w:type="character" w:customStyle="1" w:styleId="BoldChar">
    <w:name w:val="Bold Char"/>
    <w:rsid w:val="00A85A7F"/>
    <w:rPr>
      <w:rFonts w:ascii="Times New Roman" w:eastAsia="Times New Roman" w:hAnsi="Times New Roman" w:cs="Times New Roman" w:hint="default"/>
      <w:b/>
      <w:bCs w:val="0"/>
      <w:szCs w:val="24"/>
    </w:rPr>
  </w:style>
  <w:style w:type="character" w:customStyle="1" w:styleId="pmterms31">
    <w:name w:val="pmterms31"/>
    <w:rsid w:val="00A85A7F"/>
    <w:rPr>
      <w:b/>
      <w:bCs/>
      <w:i w:val="0"/>
      <w:iCs w:val="0"/>
      <w:color w:val="000000"/>
    </w:rPr>
  </w:style>
  <w:style w:type="character" w:customStyle="1" w:styleId="copyrightdescription">
    <w:name w:val="copyrightdescription"/>
    <w:rsid w:val="00A85A7F"/>
  </w:style>
  <w:style w:type="character" w:customStyle="1" w:styleId="ft01">
    <w:name w:val="ft01"/>
    <w:rsid w:val="00A85A7F"/>
    <w:rPr>
      <w:rFonts w:ascii="Times" w:hAnsi="Times" w:cs="Times" w:hint="default"/>
      <w:color w:val="000000"/>
      <w:sz w:val="14"/>
      <w:szCs w:val="14"/>
    </w:rPr>
  </w:style>
  <w:style w:type="character" w:customStyle="1" w:styleId="ft11">
    <w:name w:val="ft11"/>
    <w:rsid w:val="00A85A7F"/>
    <w:rPr>
      <w:rFonts w:ascii="Times" w:hAnsi="Times" w:cs="Times" w:hint="default"/>
      <w:color w:val="000000"/>
      <w:sz w:val="17"/>
      <w:szCs w:val="17"/>
    </w:rPr>
  </w:style>
  <w:style w:type="character" w:customStyle="1" w:styleId="ft21">
    <w:name w:val="ft21"/>
    <w:rsid w:val="00A85A7F"/>
    <w:rPr>
      <w:rFonts w:ascii="Times" w:hAnsi="Times" w:cs="Times" w:hint="default"/>
      <w:color w:val="000000"/>
      <w:sz w:val="15"/>
      <w:szCs w:val="15"/>
    </w:rPr>
  </w:style>
  <w:style w:type="character" w:customStyle="1" w:styleId="ft31">
    <w:name w:val="ft31"/>
    <w:rsid w:val="00A85A7F"/>
    <w:rPr>
      <w:rFonts w:ascii="Times" w:hAnsi="Times" w:cs="Times" w:hint="default"/>
      <w:color w:val="000000"/>
      <w:sz w:val="15"/>
      <w:szCs w:val="15"/>
    </w:rPr>
  </w:style>
  <w:style w:type="character" w:customStyle="1" w:styleId="dquo">
    <w:name w:val="dquo"/>
    <w:rsid w:val="00A85A7F"/>
  </w:style>
  <w:style w:type="character" w:customStyle="1" w:styleId="caps2">
    <w:name w:val="caps2"/>
    <w:rsid w:val="00A85A7F"/>
  </w:style>
  <w:style w:type="character" w:customStyle="1" w:styleId="CardsFont12ptCharCharCharChar">
    <w:name w:val="Cards + Font: 12 pt Char Char Char Char"/>
    <w:rsid w:val="00A85A7F"/>
    <w:rPr>
      <w:sz w:val="24"/>
      <w:szCs w:val="24"/>
      <w:u w:val="thick"/>
      <w:lang w:val="en-US" w:eastAsia="en-US" w:bidi="ar-SA"/>
    </w:rPr>
  </w:style>
  <w:style w:type="character" w:customStyle="1" w:styleId="ccs">
    <w:name w:val="c cs"/>
    <w:rsid w:val="00A85A7F"/>
  </w:style>
  <w:style w:type="character" w:customStyle="1" w:styleId="UnderlinedEvChar">
    <w:name w:val="Underlined Ev Char"/>
    <w:rsid w:val="00A85A7F"/>
    <w:rPr>
      <w:rFonts w:ascii="Times New Roman" w:eastAsia="Times New Roman" w:hAnsi="Times New Roman" w:cs="Times New Roman" w:hint="default"/>
      <w:szCs w:val="24"/>
      <w:u w:val="single"/>
    </w:rPr>
  </w:style>
  <w:style w:type="character" w:customStyle="1" w:styleId="dropshadow">
    <w:name w:val="dropshadow"/>
    <w:rsid w:val="00A85A7F"/>
  </w:style>
  <w:style w:type="character" w:customStyle="1" w:styleId="d05ws">
    <w:name w:val="d05ws"/>
    <w:rsid w:val="00A85A7F"/>
  </w:style>
  <w:style w:type="character" w:customStyle="1" w:styleId="rzibod">
    <w:name w:val="rzibod"/>
    <w:rsid w:val="00A85A7F"/>
  </w:style>
  <w:style w:type="character" w:customStyle="1" w:styleId="StyleBold1">
    <w:name w:val="Style Bold1"/>
    <w:rsid w:val="00A85A7F"/>
    <w:rPr>
      <w:rFonts w:ascii="Georgia" w:hAnsi="Georgia" w:hint="default"/>
      <w:b/>
      <w:bCs/>
      <w:sz w:val="22"/>
    </w:rPr>
  </w:style>
  <w:style w:type="character" w:customStyle="1" w:styleId="headertext">
    <w:name w:val="headertext"/>
    <w:rsid w:val="00A85A7F"/>
  </w:style>
  <w:style w:type="character" w:customStyle="1" w:styleId="endnote-reference">
    <w:name w:val="endnote-reference"/>
    <w:rsid w:val="00A85A7F"/>
  </w:style>
  <w:style w:type="character" w:customStyle="1" w:styleId="officialsname">
    <w:name w:val="official_s_name"/>
    <w:rsid w:val="00A85A7F"/>
  </w:style>
  <w:style w:type="character" w:customStyle="1" w:styleId="audience">
    <w:name w:val="audience"/>
    <w:rsid w:val="00A85A7F"/>
  </w:style>
  <w:style w:type="character" w:customStyle="1" w:styleId="A7">
    <w:name w:val="A7"/>
    <w:uiPriority w:val="99"/>
    <w:rsid w:val="00A85A7F"/>
    <w:rPr>
      <w:rFonts w:ascii="Myriad Pro" w:hAnsi="Myriad Pro" w:cs="Myriad Pro" w:hint="default"/>
      <w:color w:val="0066B1"/>
      <w:sz w:val="22"/>
      <w:szCs w:val="22"/>
    </w:rPr>
  </w:style>
  <w:style w:type="character" w:customStyle="1" w:styleId="normalchar">
    <w:name w:val="normal__char"/>
    <w:rsid w:val="00A85A7F"/>
  </w:style>
  <w:style w:type="character" w:customStyle="1" w:styleId="hyperlink002cheading0020100200028block0020title0029char">
    <w:name w:val="hyperlink_002cheading_00201_0020_0028block_0020title_0029__char"/>
    <w:rsid w:val="00A85A7F"/>
  </w:style>
  <w:style w:type="character" w:customStyle="1" w:styleId="underline002cstyle0020bold0020underlinechar">
    <w:name w:val="underline_002cstyle_0020bold_0020underline__char"/>
    <w:rsid w:val="00A85A7F"/>
  </w:style>
  <w:style w:type="character" w:customStyle="1" w:styleId="copyboldblack">
    <w:name w:val="copyboldblack"/>
    <w:rsid w:val="00A85A7F"/>
  </w:style>
  <w:style w:type="character" w:customStyle="1" w:styleId="copybold">
    <w:name w:val="copybold"/>
    <w:rsid w:val="00A85A7F"/>
  </w:style>
  <w:style w:type="character" w:customStyle="1" w:styleId="author-date0">
    <w:name w:val="author-date"/>
    <w:rsid w:val="00A85A7F"/>
  </w:style>
  <w:style w:type="character" w:customStyle="1" w:styleId="hidden">
    <w:name w:val="hidden"/>
    <w:rsid w:val="00A85A7F"/>
  </w:style>
  <w:style w:type="character" w:customStyle="1" w:styleId="articlebegin">
    <w:name w:val="articlebegin"/>
    <w:rsid w:val="00A85A7F"/>
  </w:style>
  <w:style w:type="character" w:customStyle="1" w:styleId="mediaoverlay">
    <w:name w:val="mediaoverlay"/>
    <w:rsid w:val="00A85A7F"/>
  </w:style>
  <w:style w:type="character" w:customStyle="1" w:styleId="blogcaption">
    <w:name w:val="blog_caption"/>
    <w:rsid w:val="00A85A7F"/>
  </w:style>
  <w:style w:type="character" w:customStyle="1" w:styleId="commnet-abuzz">
    <w:name w:val="commnet-abuzz"/>
    <w:rsid w:val="00A85A7F"/>
  </w:style>
  <w:style w:type="character" w:customStyle="1" w:styleId="fbconnectbuttontext">
    <w:name w:val="fbconnectbutton_text"/>
    <w:rsid w:val="00A85A7F"/>
  </w:style>
  <w:style w:type="character" w:customStyle="1" w:styleId="fbsharecountinner">
    <w:name w:val="fb_share_count_inner"/>
    <w:rsid w:val="00A85A7F"/>
  </w:style>
  <w:style w:type="character" w:customStyle="1" w:styleId="stbuttontext">
    <w:name w:val="stbuttontext"/>
    <w:rsid w:val="00A85A7F"/>
  </w:style>
  <w:style w:type="character" w:customStyle="1" w:styleId="source">
    <w:name w:val="source"/>
    <w:rsid w:val="00A85A7F"/>
  </w:style>
  <w:style w:type="character" w:customStyle="1" w:styleId="pubdate">
    <w:name w:val="pubdate"/>
    <w:rsid w:val="00A85A7F"/>
  </w:style>
  <w:style w:type="character" w:customStyle="1" w:styleId="grey">
    <w:name w:val="grey"/>
    <w:rsid w:val="00A85A7F"/>
  </w:style>
  <w:style w:type="character" w:customStyle="1" w:styleId="postdate">
    <w:name w:val="post_date"/>
    <w:rsid w:val="00A85A7F"/>
  </w:style>
  <w:style w:type="character" w:customStyle="1" w:styleId="bdx">
    <w:name w:val="bdx"/>
    <w:rsid w:val="00A85A7F"/>
  </w:style>
  <w:style w:type="character" w:customStyle="1" w:styleId="bdl">
    <w:name w:val="bdl"/>
    <w:rsid w:val="00A85A7F"/>
  </w:style>
  <w:style w:type="character" w:customStyle="1" w:styleId="breadcrumbitemcurrent">
    <w:name w:val="breadcrumbitemcurrent"/>
    <w:rsid w:val="00A85A7F"/>
  </w:style>
  <w:style w:type="character" w:customStyle="1" w:styleId="bbl">
    <w:name w:val="bbl"/>
    <w:rsid w:val="00A85A7F"/>
  </w:style>
  <w:style w:type="character" w:customStyle="1" w:styleId="Date2">
    <w:name w:val="Date2"/>
    <w:rsid w:val="00A85A7F"/>
  </w:style>
  <w:style w:type="character" w:customStyle="1" w:styleId="company">
    <w:name w:val="company"/>
    <w:rsid w:val="00A85A7F"/>
  </w:style>
  <w:style w:type="character" w:customStyle="1" w:styleId="itxtnewhookspan">
    <w:name w:val="itxtnewhookspan"/>
    <w:rsid w:val="00A85A7F"/>
  </w:style>
  <w:style w:type="character" w:customStyle="1" w:styleId="gstxthlt">
    <w:name w:val="gstxt_hlt"/>
    <w:rsid w:val="00A85A7F"/>
  </w:style>
  <w:style w:type="character" w:customStyle="1" w:styleId="SubtleEmphasis1">
    <w:name w:val="Subtle Emphasis1"/>
    <w:uiPriority w:val="19"/>
    <w:qFormat/>
    <w:rsid w:val="00A85A7F"/>
    <w:rPr>
      <w:rFonts w:ascii="Times New Roman" w:hAnsi="Times New Roman" w:cs="Times New Roman" w:hint="default"/>
      <w:b/>
      <w:bCs w:val="0"/>
      <w:iCs/>
      <w:color w:val="auto"/>
      <w:sz w:val="22"/>
    </w:rPr>
  </w:style>
  <w:style w:type="character" w:customStyle="1" w:styleId="StyleBoldRed">
    <w:name w:val="Style Bold Red"/>
    <w:rsid w:val="00A85A7F"/>
    <w:rPr>
      <w:b/>
      <w:bCs/>
      <w:color w:val="auto"/>
    </w:rPr>
  </w:style>
  <w:style w:type="character" w:customStyle="1" w:styleId="StyleTimesNewRoman8pt">
    <w:name w:val="Style Times New Roman 8 pt"/>
    <w:rsid w:val="00A85A7F"/>
    <w:rPr>
      <w:rFonts w:ascii="Georgia" w:hAnsi="Georgia" w:hint="default"/>
      <w:sz w:val="16"/>
    </w:rPr>
  </w:style>
  <w:style w:type="character" w:customStyle="1" w:styleId="StyleStyle7pt8pt">
    <w:name w:val="Style Style 7 pt + 8 pt"/>
    <w:rsid w:val="00A85A7F"/>
    <w:rPr>
      <w:sz w:val="16"/>
    </w:rPr>
  </w:style>
  <w:style w:type="character" w:customStyle="1" w:styleId="StyleStyleThickunderlineBold1">
    <w:name w:val="Style Style Thick underline + Bold1"/>
    <w:rsid w:val="00A85A7F"/>
    <w:rPr>
      <w:b/>
      <w:bCs/>
      <w:u w:val="thick"/>
    </w:rPr>
  </w:style>
  <w:style w:type="character" w:customStyle="1" w:styleId="StyleUnderline2">
    <w:name w:val="Style Underline2"/>
    <w:rsid w:val="00A85A7F"/>
    <w:rPr>
      <w:u w:val="single"/>
    </w:rPr>
  </w:style>
  <w:style w:type="character" w:customStyle="1" w:styleId="ShrinkText">
    <w:name w:val="Shrink Text"/>
    <w:rsid w:val="00A85A7F"/>
    <w:rPr>
      <w:sz w:val="16"/>
    </w:rPr>
  </w:style>
  <w:style w:type="character" w:customStyle="1" w:styleId="smallcaps">
    <w:name w:val="smallcaps"/>
    <w:rsid w:val="00A85A7F"/>
  </w:style>
  <w:style w:type="character" w:customStyle="1" w:styleId="goldbldtext">
    <w:name w:val="goldbldtext"/>
    <w:rsid w:val="00A85A7F"/>
  </w:style>
  <w:style w:type="character" w:customStyle="1" w:styleId="cardshighlight0">
    <w:name w:val="cardshighlight"/>
    <w:rsid w:val="00A85A7F"/>
  </w:style>
  <w:style w:type="character" w:customStyle="1" w:styleId="cardsfont12pt1">
    <w:name w:val="cardsfont12pt"/>
    <w:rsid w:val="00A85A7F"/>
  </w:style>
  <w:style w:type="character" w:customStyle="1" w:styleId="ft1">
    <w:name w:val="ft1"/>
    <w:rsid w:val="00A85A7F"/>
  </w:style>
  <w:style w:type="character" w:customStyle="1" w:styleId="ft6">
    <w:name w:val="ft6"/>
    <w:rsid w:val="00A85A7F"/>
  </w:style>
  <w:style w:type="character" w:customStyle="1" w:styleId="kicker">
    <w:name w:val="kicker"/>
    <w:rsid w:val="00A85A7F"/>
  </w:style>
  <w:style w:type="character" w:customStyle="1" w:styleId="backcontent">
    <w:name w:val="backcontent"/>
    <w:rsid w:val="00A85A7F"/>
  </w:style>
  <w:style w:type="character" w:customStyle="1" w:styleId="daystmp">
    <w:name w:val="daystmp"/>
    <w:rsid w:val="00A85A7F"/>
  </w:style>
  <w:style w:type="character" w:customStyle="1" w:styleId="cardsfont12ptchar">
    <w:name w:val="cardsfont12ptchar"/>
    <w:rsid w:val="00A85A7F"/>
  </w:style>
  <w:style w:type="character" w:customStyle="1" w:styleId="gal">
    <w:name w:val="gal"/>
    <w:rsid w:val="00A85A7F"/>
  </w:style>
  <w:style w:type="character" w:customStyle="1" w:styleId="submitted">
    <w:name w:val="submitted"/>
    <w:rsid w:val="00A85A7F"/>
  </w:style>
  <w:style w:type="character" w:customStyle="1" w:styleId="imagedateline">
    <w:name w:val="image_dateline"/>
    <w:rsid w:val="00A85A7F"/>
  </w:style>
  <w:style w:type="character" w:customStyle="1" w:styleId="authordatecharchar">
    <w:name w:val="authordatecharchar"/>
    <w:rsid w:val="00A85A7F"/>
  </w:style>
  <w:style w:type="character" w:customStyle="1" w:styleId="style1char0">
    <w:name w:val="style1char"/>
    <w:rsid w:val="00A85A7F"/>
  </w:style>
  <w:style w:type="character" w:customStyle="1" w:styleId="tagcharchar0">
    <w:name w:val="tagcharchar"/>
    <w:rsid w:val="00A85A7F"/>
  </w:style>
  <w:style w:type="character" w:customStyle="1" w:styleId="underlinedcharchar2">
    <w:name w:val="underlinedcharchar"/>
    <w:rsid w:val="00A85A7F"/>
  </w:style>
  <w:style w:type="character" w:customStyle="1" w:styleId="BoxedChar">
    <w:name w:val="Boxed Char"/>
    <w:rsid w:val="00A85A7F"/>
    <w:rPr>
      <w:rFonts w:ascii="Arial Narrow" w:hAnsi="Arial Narrow" w:hint="default"/>
      <w:b/>
      <w:bCs w:val="0"/>
      <w:sz w:val="18"/>
      <w:bdr w:val="single" w:sz="6" w:space="0" w:color="auto" w:frame="1"/>
    </w:rPr>
  </w:style>
  <w:style w:type="character" w:customStyle="1" w:styleId="Style11ptUnderline2">
    <w:name w:val="Style 11 pt Underline2"/>
    <w:rsid w:val="00A85A7F"/>
    <w:rPr>
      <w:sz w:val="20"/>
      <w:u w:val="single"/>
    </w:rPr>
  </w:style>
  <w:style w:type="character" w:customStyle="1" w:styleId="Style11ptBoldUnderline2">
    <w:name w:val="Style 11 pt Bold Underline2"/>
    <w:rsid w:val="00A85A7F"/>
    <w:rPr>
      <w:b/>
      <w:bCs/>
      <w:sz w:val="20"/>
      <w:u w:val="single"/>
    </w:rPr>
  </w:style>
  <w:style w:type="character" w:customStyle="1" w:styleId="nw">
    <w:name w:val="nw"/>
    <w:rsid w:val="00A85A7F"/>
  </w:style>
  <w:style w:type="character" w:customStyle="1" w:styleId="Styleunderline11ptBoldBorderSinglesolidlineAuto">
    <w:name w:val="Style underline + 11 pt Bold Border: : (Single solid line Auto ..."/>
    <w:rsid w:val="00A85A7F"/>
    <w:rPr>
      <w:b/>
      <w:bCs/>
      <w:sz w:val="20"/>
      <w:u w:val="single"/>
      <w:bdr w:val="single" w:sz="4" w:space="0" w:color="auto" w:frame="1"/>
    </w:rPr>
  </w:style>
  <w:style w:type="character" w:customStyle="1" w:styleId="cardCharCharChar1">
    <w:name w:val="card Char Char Char1"/>
    <w:rsid w:val="00A85A7F"/>
    <w:rPr>
      <w:lang w:val="en-US" w:eastAsia="en-US" w:bidi="ar-SA"/>
    </w:rPr>
  </w:style>
  <w:style w:type="character" w:customStyle="1" w:styleId="authors1">
    <w:name w:val="authors1"/>
    <w:rsid w:val="00A85A7F"/>
    <w:rPr>
      <w:rFonts w:ascii="Verdana" w:hAnsi="Verdana" w:hint="default"/>
      <w:b/>
      <w:bCs/>
      <w:color w:val="006699"/>
      <w:sz w:val="20"/>
      <w:szCs w:val="20"/>
    </w:rPr>
  </w:style>
  <w:style w:type="character" w:customStyle="1" w:styleId="headlinesectionlarge">
    <w:name w:val="headline_section_large"/>
    <w:rsid w:val="00A85A7F"/>
  </w:style>
  <w:style w:type="character" w:customStyle="1" w:styleId="Styleunderline11ptBlack">
    <w:name w:val="Style underline + 11 pt Black"/>
    <w:rsid w:val="00A85A7F"/>
    <w:rPr>
      <w:color w:val="000000"/>
      <w:sz w:val="20"/>
      <w:u w:val="single"/>
    </w:rPr>
  </w:style>
  <w:style w:type="character" w:customStyle="1" w:styleId="Styleunderline11ptBoldBlack">
    <w:name w:val="Style underline + 11 pt Bold Black"/>
    <w:rsid w:val="00A85A7F"/>
    <w:rPr>
      <w:b/>
      <w:bCs/>
      <w:color w:val="000000"/>
      <w:sz w:val="20"/>
      <w:u w:val="single"/>
    </w:rPr>
  </w:style>
  <w:style w:type="character" w:customStyle="1" w:styleId="Style11ptBoldBlackUnderline">
    <w:name w:val="Style 11 pt Bold Black Underline"/>
    <w:rsid w:val="00A85A7F"/>
    <w:rPr>
      <w:b/>
      <w:bCs/>
      <w:color w:val="000000"/>
      <w:sz w:val="20"/>
      <w:u w:val="single"/>
    </w:rPr>
  </w:style>
  <w:style w:type="character" w:customStyle="1" w:styleId="Style11ptBoldBlackUnderlineBorderSinglesolidline">
    <w:name w:val="Style 11 pt Bold Black Underline Border: : (Single solid line ..."/>
    <w:rsid w:val="00A85A7F"/>
    <w:rPr>
      <w:b/>
      <w:bCs/>
      <w:color w:val="000000"/>
      <w:sz w:val="20"/>
      <w:u w:val="single"/>
      <w:bdr w:val="single" w:sz="4" w:space="0" w:color="auto" w:frame="1"/>
    </w:rPr>
  </w:style>
  <w:style w:type="character" w:customStyle="1" w:styleId="StyleLatinMeridien-Italic11ptItalicUnderline">
    <w:name w:val="Style (Latin) Meridien-Italic 11 pt Italic Underline"/>
    <w:rsid w:val="00A85A7F"/>
    <w:rPr>
      <w:rFonts w:ascii="Meridien-Italic" w:hAnsi="Meridien-Italic" w:hint="default"/>
      <w:i/>
      <w:iCs/>
      <w:sz w:val="20"/>
      <w:u w:val="single"/>
    </w:rPr>
  </w:style>
  <w:style w:type="character" w:customStyle="1" w:styleId="Citation-AuthorDate">
    <w:name w:val="Citation - Author/Date"/>
    <w:rsid w:val="00A85A7F"/>
    <w:rPr>
      <w:b/>
      <w:bCs w:val="0"/>
      <w:smallCaps/>
      <w:sz w:val="24"/>
      <w:u w:val="single"/>
    </w:rPr>
  </w:style>
  <w:style w:type="character" w:customStyle="1" w:styleId="underlinestylechar0">
    <w:name w:val="underlinestylechar"/>
    <w:rsid w:val="00A85A7F"/>
  </w:style>
  <w:style w:type="character" w:customStyle="1" w:styleId="highlight">
    <w:name w:val="highlight"/>
    <w:rsid w:val="00A85A7F"/>
  </w:style>
  <w:style w:type="character" w:customStyle="1" w:styleId="DottedUnderline0">
    <w:name w:val="Dotted Underline"/>
    <w:rsid w:val="00A85A7F"/>
    <w:rPr>
      <w:rFonts w:ascii="Times New Roman" w:hAnsi="Times New Roman" w:cs="Times New Roman" w:hint="default"/>
      <w:sz w:val="20"/>
      <w:u w:val="dottedHeavy"/>
    </w:rPr>
  </w:style>
  <w:style w:type="character" w:customStyle="1" w:styleId="titleauthoretc">
    <w:name w:val="titleauthoretc"/>
    <w:rsid w:val="00A85A7F"/>
  </w:style>
  <w:style w:type="character" w:customStyle="1" w:styleId="labeltext">
    <w:name w:val="labeltext"/>
    <w:rsid w:val="00A85A7F"/>
  </w:style>
  <w:style w:type="character" w:customStyle="1" w:styleId="viewlink">
    <w:name w:val="viewlink"/>
    <w:rsid w:val="00A85A7F"/>
  </w:style>
  <w:style w:type="character" w:customStyle="1" w:styleId="share">
    <w:name w:val="share"/>
    <w:rsid w:val="00A85A7F"/>
  </w:style>
  <w:style w:type="character" w:customStyle="1" w:styleId="inlinkchart">
    <w:name w:val="inlink_chart"/>
    <w:rsid w:val="00A85A7F"/>
  </w:style>
  <w:style w:type="character" w:customStyle="1" w:styleId="underLight">
    <w:name w:val="underLight"/>
    <w:uiPriority w:val="1"/>
    <w:qFormat/>
    <w:rsid w:val="00A85A7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85A7F"/>
  </w:style>
  <w:style w:type="character" w:customStyle="1" w:styleId="author-rss">
    <w:name w:val="author-rss"/>
    <w:rsid w:val="00A85A7F"/>
  </w:style>
  <w:style w:type="character" w:customStyle="1" w:styleId="fbsharecountwrapper">
    <w:name w:val="fb_share_count_wrapper"/>
    <w:rsid w:val="00A85A7F"/>
  </w:style>
  <w:style w:type="character" w:customStyle="1" w:styleId="fbbuttontext">
    <w:name w:val="fb_button_text"/>
    <w:rsid w:val="00A85A7F"/>
  </w:style>
  <w:style w:type="character" w:customStyle="1" w:styleId="hw">
    <w:name w:val="hw"/>
    <w:rsid w:val="00A85A7F"/>
  </w:style>
  <w:style w:type="character" w:customStyle="1" w:styleId="linktotop">
    <w:name w:val="linktotop"/>
    <w:rsid w:val="00A85A7F"/>
  </w:style>
  <w:style w:type="character" w:customStyle="1" w:styleId="maintextbldleft">
    <w:name w:val="maintextbldleft"/>
    <w:rsid w:val="00A85A7F"/>
  </w:style>
  <w:style w:type="character" w:customStyle="1" w:styleId="maintextleft">
    <w:name w:val="maintextleft"/>
    <w:rsid w:val="00A85A7F"/>
  </w:style>
  <w:style w:type="character" w:customStyle="1" w:styleId="descriptionstyle1block">
    <w:name w:val="description style1 block"/>
    <w:rsid w:val="00A85A7F"/>
  </w:style>
  <w:style w:type="character" w:customStyle="1" w:styleId="gutter-right-1">
    <w:name w:val="gutter-right-1"/>
    <w:basedOn w:val="DefaultParagraphFont"/>
    <w:rsid w:val="00A85A7F"/>
  </w:style>
  <w:style w:type="character" w:customStyle="1" w:styleId="ssl3">
    <w:name w:val="ss_l3"/>
    <w:rsid w:val="00A85A7F"/>
  </w:style>
  <w:style w:type="character" w:customStyle="1" w:styleId="FontStyle39">
    <w:name w:val="Font Style39"/>
    <w:uiPriority w:val="99"/>
    <w:rsid w:val="00A85A7F"/>
    <w:rPr>
      <w:rFonts w:ascii="Constantia" w:hAnsi="Constantia" w:cs="Constantia" w:hint="default"/>
      <w:b/>
      <w:bCs/>
      <w:sz w:val="18"/>
      <w:szCs w:val="18"/>
    </w:rPr>
  </w:style>
  <w:style w:type="character" w:customStyle="1" w:styleId="6">
    <w:name w:val="6"/>
    <w:rsid w:val="00A85A7F"/>
    <w:rPr>
      <w:rFonts w:ascii="Arial" w:hAnsi="Arial" w:cs="Arial" w:hint="default"/>
      <w:bCs/>
      <w:sz w:val="20"/>
      <w:u w:val="single"/>
      <w:lang w:val="en-US" w:eastAsia="en-US" w:bidi="ar-SA"/>
    </w:rPr>
  </w:style>
  <w:style w:type="character" w:customStyle="1" w:styleId="Header11">
    <w:name w:val="Header11"/>
    <w:rsid w:val="00A85A7F"/>
  </w:style>
  <w:style w:type="character" w:customStyle="1" w:styleId="posa">
    <w:name w:val="pos(a)"/>
    <w:basedOn w:val="DefaultParagraphFont"/>
    <w:rsid w:val="00A85A7F"/>
  </w:style>
  <w:style w:type="character" w:customStyle="1" w:styleId="u-hiddeninnarrowenv">
    <w:name w:val="u-hiddeninnarrowenv"/>
    <w:basedOn w:val="DefaultParagraphFont"/>
    <w:rsid w:val="00A85A7F"/>
  </w:style>
  <w:style w:type="character" w:customStyle="1" w:styleId="followbutton-bird">
    <w:name w:val="followbutton-bird"/>
    <w:basedOn w:val="DefaultParagraphFont"/>
    <w:rsid w:val="00A85A7F"/>
  </w:style>
  <w:style w:type="character" w:customStyle="1" w:styleId="tweetauthor-name">
    <w:name w:val="tweetauthor-name"/>
    <w:basedOn w:val="DefaultParagraphFont"/>
    <w:rsid w:val="00A85A7F"/>
  </w:style>
  <w:style w:type="character" w:customStyle="1" w:styleId="tweetauthor-verifiedbadge">
    <w:name w:val="tweetauthor-verifiedbadge"/>
    <w:basedOn w:val="DefaultParagraphFont"/>
    <w:rsid w:val="00A85A7F"/>
  </w:style>
  <w:style w:type="character" w:customStyle="1" w:styleId="tweetauthor-screenname">
    <w:name w:val="tweetauthor-screenname"/>
    <w:basedOn w:val="DefaultParagraphFont"/>
    <w:rsid w:val="00A85A7F"/>
  </w:style>
  <w:style w:type="character" w:customStyle="1" w:styleId="u-hiddenvisually">
    <w:name w:val="u-hiddenvisually"/>
    <w:basedOn w:val="DefaultParagraphFont"/>
    <w:rsid w:val="00A85A7F"/>
  </w:style>
  <w:style w:type="character" w:customStyle="1" w:styleId="tweetaction-stat">
    <w:name w:val="tweetaction-stat"/>
    <w:basedOn w:val="DefaultParagraphFont"/>
    <w:rsid w:val="00A85A7F"/>
  </w:style>
  <w:style w:type="character" w:customStyle="1" w:styleId="related">
    <w:name w:val="related"/>
    <w:basedOn w:val="DefaultParagraphFont"/>
    <w:rsid w:val="00A85A7F"/>
  </w:style>
  <w:style w:type="character" w:customStyle="1" w:styleId="related-content">
    <w:name w:val="related-content"/>
    <w:basedOn w:val="DefaultParagraphFont"/>
    <w:rsid w:val="00A85A7F"/>
  </w:style>
  <w:style w:type="character" w:customStyle="1" w:styleId="name-of-author">
    <w:name w:val="name-of-author"/>
    <w:basedOn w:val="DefaultParagraphFont"/>
    <w:rsid w:val="00A85A7F"/>
  </w:style>
  <w:style w:type="character" w:customStyle="1" w:styleId="first-name">
    <w:name w:val="first-name"/>
    <w:basedOn w:val="DefaultParagraphFont"/>
    <w:rsid w:val="00A85A7F"/>
  </w:style>
  <w:style w:type="character" w:customStyle="1" w:styleId="last-name">
    <w:name w:val="last-name"/>
    <w:basedOn w:val="DefaultParagraphFont"/>
    <w:rsid w:val="00A85A7F"/>
  </w:style>
  <w:style w:type="character" w:customStyle="1" w:styleId="caption10">
    <w:name w:val="caption1"/>
    <w:basedOn w:val="DefaultParagraphFont"/>
    <w:rsid w:val="00A85A7F"/>
  </w:style>
  <w:style w:type="character" w:customStyle="1" w:styleId="recirc-text">
    <w:name w:val="&quot;recirc-text”"/>
    <w:basedOn w:val="DefaultParagraphFont"/>
    <w:rsid w:val="00A85A7F"/>
  </w:style>
  <w:style w:type="character" w:customStyle="1" w:styleId="video-icon">
    <w:name w:val="video-icon"/>
    <w:basedOn w:val="DefaultParagraphFont"/>
    <w:rsid w:val="00A85A7F"/>
  </w:style>
  <w:style w:type="character" w:customStyle="1" w:styleId="powa-shot-play-btn-text">
    <w:name w:val="powa-shot-play-btn-text"/>
    <w:basedOn w:val="DefaultParagraphFont"/>
    <w:rsid w:val="00A85A7F"/>
  </w:style>
  <w:style w:type="character" w:customStyle="1" w:styleId="powa-shot-click">
    <w:name w:val="powa-shot-click"/>
    <w:basedOn w:val="DefaultParagraphFont"/>
    <w:rsid w:val="00A85A7F"/>
  </w:style>
  <w:style w:type="character" w:customStyle="1" w:styleId="wpv-blurb">
    <w:name w:val="wpv-blurb"/>
    <w:basedOn w:val="DefaultParagraphFont"/>
    <w:rsid w:val="00A85A7F"/>
  </w:style>
  <w:style w:type="character" w:customStyle="1" w:styleId="pb-caption">
    <w:name w:val="pb-caption"/>
    <w:basedOn w:val="DefaultParagraphFont"/>
    <w:rsid w:val="00A85A7F"/>
  </w:style>
  <w:style w:type="character" w:customStyle="1" w:styleId="Heading5Char1">
    <w:name w:val="Heading 5 Char1"/>
    <w:aliases w:val="Text Char1"/>
    <w:basedOn w:val="DefaultParagraphFont"/>
    <w:semiHidden/>
    <w:rsid w:val="00A85A7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85A7F"/>
    <w:rPr>
      <w:vertAlign w:val="baseline"/>
    </w:rPr>
  </w:style>
  <w:style w:type="character" w:customStyle="1" w:styleId="Heading7Char1">
    <w:name w:val="Heading 7 Char1"/>
    <w:basedOn w:val="DefaultParagraphFont"/>
    <w:semiHidden/>
    <w:rsid w:val="00A85A7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85A7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85A7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85A7F"/>
    <w:rPr>
      <w:rFonts w:ascii="Calibri" w:hAnsi="Calibri" w:cs="Calibri"/>
    </w:rPr>
  </w:style>
  <w:style w:type="numbering" w:customStyle="1" w:styleId="NoList2">
    <w:name w:val="No List2"/>
    <w:next w:val="NoList"/>
    <w:uiPriority w:val="99"/>
    <w:semiHidden/>
    <w:unhideWhenUsed/>
    <w:rsid w:val="00A85A7F"/>
  </w:style>
  <w:style w:type="numbering" w:customStyle="1" w:styleId="NoList3">
    <w:name w:val="No List3"/>
    <w:next w:val="NoList"/>
    <w:uiPriority w:val="99"/>
    <w:semiHidden/>
    <w:unhideWhenUsed/>
    <w:rsid w:val="00A85A7F"/>
  </w:style>
  <w:style w:type="numbering" w:customStyle="1" w:styleId="NoList4">
    <w:name w:val="No List4"/>
    <w:next w:val="NoList"/>
    <w:uiPriority w:val="99"/>
    <w:semiHidden/>
    <w:unhideWhenUsed/>
    <w:rsid w:val="00A85A7F"/>
  </w:style>
  <w:style w:type="numbering" w:customStyle="1" w:styleId="NoList5">
    <w:name w:val="No List5"/>
    <w:next w:val="NoList"/>
    <w:semiHidden/>
    <w:unhideWhenUsed/>
    <w:rsid w:val="00A85A7F"/>
  </w:style>
  <w:style w:type="paragraph" w:styleId="BlockText">
    <w:name w:val="Block Text"/>
    <w:basedOn w:val="Normal"/>
    <w:rsid w:val="00A85A7F"/>
    <w:pPr>
      <w:ind w:left="229" w:right="229"/>
    </w:pPr>
    <w:rPr>
      <w:rFonts w:ascii="Verdana" w:eastAsia="Times New Roman" w:hAnsi="Verdana"/>
      <w:szCs w:val="20"/>
    </w:rPr>
  </w:style>
  <w:style w:type="paragraph" w:styleId="NormalIndent">
    <w:name w:val="Normal Indent"/>
    <w:basedOn w:val="Normal"/>
    <w:rsid w:val="00A85A7F"/>
    <w:pPr>
      <w:ind w:left="720"/>
    </w:pPr>
    <w:rPr>
      <w:rFonts w:eastAsia="Times New Roman"/>
      <w:szCs w:val="20"/>
    </w:rPr>
  </w:style>
  <w:style w:type="paragraph" w:styleId="EnvelopeReturn">
    <w:name w:val="envelope return"/>
    <w:basedOn w:val="Normal"/>
    <w:rsid w:val="00A85A7F"/>
    <w:rPr>
      <w:rFonts w:eastAsia="Times New Roman"/>
      <w:sz w:val="24"/>
      <w:szCs w:val="20"/>
    </w:rPr>
  </w:style>
  <w:style w:type="paragraph" w:styleId="EnvelopeAddress">
    <w:name w:val="envelope address"/>
    <w:basedOn w:val="Normal"/>
    <w:rsid w:val="00A85A7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85A7F"/>
  </w:style>
  <w:style w:type="numbering" w:customStyle="1" w:styleId="NoList7">
    <w:name w:val="No List7"/>
    <w:next w:val="NoList"/>
    <w:semiHidden/>
    <w:unhideWhenUsed/>
    <w:rsid w:val="00A85A7F"/>
  </w:style>
  <w:style w:type="paragraph" w:styleId="ListBullet">
    <w:name w:val="List Bullet"/>
    <w:basedOn w:val="Normal"/>
    <w:link w:val="ListBulletChar"/>
    <w:uiPriority w:val="99"/>
    <w:unhideWhenUsed/>
    <w:rsid w:val="00A85A7F"/>
    <w:pPr>
      <w:tabs>
        <w:tab w:val="num" w:pos="360"/>
      </w:tabs>
      <w:ind w:left="360" w:hanging="360"/>
      <w:contextualSpacing/>
    </w:pPr>
    <w:rPr>
      <w:rFonts w:eastAsia="Calibri"/>
    </w:rPr>
  </w:style>
  <w:style w:type="table" w:styleId="MediumGrid1">
    <w:name w:val="Medium Grid 1"/>
    <w:basedOn w:val="TableNormal"/>
    <w:uiPriority w:val="67"/>
    <w:rsid w:val="00A85A7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85A7F"/>
    <w:rPr>
      <w:rFonts w:ascii="Arial Narrow" w:eastAsia="SimSun" w:hAnsi="Arial Narrow" w:cs="Calibri"/>
      <w:sz w:val="20"/>
      <w:szCs w:val="22"/>
    </w:rPr>
  </w:style>
  <w:style w:type="numbering" w:customStyle="1" w:styleId="NoList11">
    <w:name w:val="No List11"/>
    <w:next w:val="NoList"/>
    <w:uiPriority w:val="99"/>
    <w:semiHidden/>
    <w:unhideWhenUsed/>
    <w:rsid w:val="00A85A7F"/>
  </w:style>
  <w:style w:type="numbering" w:customStyle="1" w:styleId="NoList111">
    <w:name w:val="No List111"/>
    <w:next w:val="NoList"/>
    <w:uiPriority w:val="99"/>
    <w:semiHidden/>
    <w:unhideWhenUsed/>
    <w:rsid w:val="00A85A7F"/>
  </w:style>
  <w:style w:type="numbering" w:customStyle="1" w:styleId="NoList1111">
    <w:name w:val="No List1111"/>
    <w:next w:val="NoList"/>
    <w:uiPriority w:val="99"/>
    <w:semiHidden/>
    <w:unhideWhenUsed/>
    <w:rsid w:val="00A85A7F"/>
  </w:style>
  <w:style w:type="numbering" w:customStyle="1" w:styleId="NoList11111">
    <w:name w:val="No List11111"/>
    <w:next w:val="NoList"/>
    <w:uiPriority w:val="99"/>
    <w:semiHidden/>
    <w:unhideWhenUsed/>
    <w:rsid w:val="00A85A7F"/>
  </w:style>
  <w:style w:type="numbering" w:customStyle="1" w:styleId="NoList111111">
    <w:name w:val="No List111111"/>
    <w:next w:val="NoList"/>
    <w:uiPriority w:val="99"/>
    <w:semiHidden/>
    <w:unhideWhenUsed/>
    <w:rsid w:val="00A85A7F"/>
  </w:style>
  <w:style w:type="numbering" w:customStyle="1" w:styleId="NoList1111111">
    <w:name w:val="No List1111111"/>
    <w:next w:val="NoList"/>
    <w:uiPriority w:val="99"/>
    <w:semiHidden/>
    <w:unhideWhenUsed/>
    <w:rsid w:val="00A85A7F"/>
  </w:style>
  <w:style w:type="numbering" w:customStyle="1" w:styleId="NoList11111111">
    <w:name w:val="No List11111111"/>
    <w:next w:val="NoList"/>
    <w:uiPriority w:val="99"/>
    <w:semiHidden/>
    <w:unhideWhenUsed/>
    <w:rsid w:val="00A85A7F"/>
  </w:style>
  <w:style w:type="numbering" w:customStyle="1" w:styleId="NoList111111111">
    <w:name w:val="No List111111111"/>
    <w:next w:val="NoList"/>
    <w:uiPriority w:val="99"/>
    <w:semiHidden/>
    <w:unhideWhenUsed/>
    <w:rsid w:val="00A85A7F"/>
  </w:style>
  <w:style w:type="numbering" w:customStyle="1" w:styleId="NoList1111111111">
    <w:name w:val="No List1111111111"/>
    <w:next w:val="NoList"/>
    <w:uiPriority w:val="99"/>
    <w:semiHidden/>
    <w:unhideWhenUsed/>
    <w:rsid w:val="00A85A7F"/>
  </w:style>
  <w:style w:type="numbering" w:customStyle="1" w:styleId="NoList11111111111">
    <w:name w:val="No List11111111111"/>
    <w:next w:val="NoList"/>
    <w:uiPriority w:val="99"/>
    <w:semiHidden/>
    <w:unhideWhenUsed/>
    <w:rsid w:val="00A85A7F"/>
  </w:style>
  <w:style w:type="numbering" w:customStyle="1" w:styleId="NoList111111111111">
    <w:name w:val="No List111111111111"/>
    <w:next w:val="NoList"/>
    <w:uiPriority w:val="99"/>
    <w:semiHidden/>
    <w:unhideWhenUsed/>
    <w:rsid w:val="00A85A7F"/>
  </w:style>
  <w:style w:type="numbering" w:customStyle="1" w:styleId="NoList1111111111111">
    <w:name w:val="No List1111111111111"/>
    <w:next w:val="NoList"/>
    <w:uiPriority w:val="99"/>
    <w:semiHidden/>
    <w:unhideWhenUsed/>
    <w:rsid w:val="00A85A7F"/>
  </w:style>
  <w:style w:type="numbering" w:customStyle="1" w:styleId="NoList11111111111111">
    <w:name w:val="No List11111111111111"/>
    <w:next w:val="NoList"/>
    <w:uiPriority w:val="99"/>
    <w:semiHidden/>
    <w:unhideWhenUsed/>
    <w:rsid w:val="00A85A7F"/>
  </w:style>
  <w:style w:type="numbering" w:customStyle="1" w:styleId="NoList111111111111111">
    <w:name w:val="No List111111111111111"/>
    <w:next w:val="NoList"/>
    <w:uiPriority w:val="99"/>
    <w:semiHidden/>
    <w:unhideWhenUsed/>
    <w:rsid w:val="00A85A7F"/>
  </w:style>
  <w:style w:type="numbering" w:customStyle="1" w:styleId="NoList1111111111111111">
    <w:name w:val="No List1111111111111111"/>
    <w:next w:val="NoList"/>
    <w:uiPriority w:val="99"/>
    <w:semiHidden/>
    <w:unhideWhenUsed/>
    <w:rsid w:val="00A85A7F"/>
  </w:style>
  <w:style w:type="numbering" w:customStyle="1" w:styleId="NoList11111111111111111">
    <w:name w:val="No List11111111111111111"/>
    <w:next w:val="NoList"/>
    <w:uiPriority w:val="99"/>
    <w:semiHidden/>
    <w:unhideWhenUsed/>
    <w:rsid w:val="00A85A7F"/>
  </w:style>
  <w:style w:type="character" w:customStyle="1" w:styleId="FontStyle220">
    <w:name w:val="Font Style220"/>
    <w:basedOn w:val="DefaultParagraphFont"/>
    <w:uiPriority w:val="99"/>
    <w:rsid w:val="00A85A7F"/>
    <w:rPr>
      <w:rFonts w:ascii="Candara" w:hAnsi="Candara" w:cs="Candara" w:hint="default"/>
      <w:i/>
      <w:iCs/>
      <w:sz w:val="18"/>
      <w:szCs w:val="18"/>
    </w:rPr>
  </w:style>
  <w:style w:type="character" w:customStyle="1" w:styleId="FontStyle290">
    <w:name w:val="Font Style290"/>
    <w:basedOn w:val="DefaultParagraphFont"/>
    <w:uiPriority w:val="99"/>
    <w:rsid w:val="00A85A7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5A7F"/>
    <w:rPr>
      <w:rFonts w:ascii="Arial" w:hAnsi="Arial" w:cs="Arial"/>
      <w:b/>
      <w:bCs/>
      <w:sz w:val="16"/>
      <w:szCs w:val="16"/>
    </w:rPr>
  </w:style>
  <w:style w:type="paragraph" w:customStyle="1" w:styleId="analytic0">
    <w:name w:val="analytic"/>
    <w:basedOn w:val="Normal"/>
    <w:link w:val="analyticChar0"/>
    <w:uiPriority w:val="4"/>
    <w:qFormat/>
    <w:rsid w:val="00A85A7F"/>
    <w:pPr>
      <w:spacing w:before="120"/>
    </w:pPr>
    <w:rPr>
      <w:b/>
      <w:sz w:val="20"/>
    </w:rPr>
  </w:style>
  <w:style w:type="character" w:customStyle="1" w:styleId="analyticChar0">
    <w:name w:val="analytic Char"/>
    <w:basedOn w:val="DefaultParagraphFont"/>
    <w:link w:val="analytic0"/>
    <w:uiPriority w:val="4"/>
    <w:rsid w:val="00A85A7F"/>
    <w:rPr>
      <w:rFonts w:ascii="Calibri" w:hAnsi="Calibri"/>
      <w:b/>
      <w:sz w:val="20"/>
    </w:rPr>
  </w:style>
  <w:style w:type="character" w:customStyle="1" w:styleId="m-5498913268213319940gmail-styleunderline">
    <w:name w:val="m_-5498913268213319940gmail-styleunderline"/>
    <w:basedOn w:val="DefaultParagraphFont"/>
    <w:rsid w:val="00A85A7F"/>
  </w:style>
  <w:style w:type="paragraph" w:customStyle="1" w:styleId="speakable">
    <w:name w:val="speakable"/>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85A7F"/>
  </w:style>
  <w:style w:type="character" w:customStyle="1" w:styleId="copyright">
    <w:name w:val="copyright"/>
    <w:basedOn w:val="DefaultParagraphFont"/>
    <w:rsid w:val="00A85A7F"/>
  </w:style>
  <w:style w:type="character" w:customStyle="1" w:styleId="TagCharCharCharChar">
    <w:name w:val="Tag Char Char Char Char"/>
    <w:basedOn w:val="DefaultParagraphFont"/>
    <w:rsid w:val="00A85A7F"/>
    <w:rPr>
      <w:rFonts w:ascii="Calibri" w:hAnsi="Calibri" w:cs="Calibri"/>
      <w:b/>
      <w:sz w:val="24"/>
    </w:rPr>
  </w:style>
  <w:style w:type="paragraph" w:customStyle="1" w:styleId="g-body">
    <w:name w:val="g-body"/>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85A7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85A7F"/>
    <w:pPr>
      <w:spacing w:before="100" w:beforeAutospacing="1" w:after="100" w:afterAutospacing="1"/>
    </w:pPr>
    <w:rPr>
      <w:sz w:val="24"/>
    </w:rPr>
  </w:style>
  <w:style w:type="paragraph" w:customStyle="1" w:styleId="style41">
    <w:name w:val="style4"/>
    <w:basedOn w:val="Normal"/>
    <w:uiPriority w:val="99"/>
    <w:qFormat/>
    <w:rsid w:val="00A85A7F"/>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85A7F"/>
    <w:pPr>
      <w:spacing w:before="100" w:beforeAutospacing="1" w:after="100" w:afterAutospacing="1"/>
    </w:pPr>
    <w:rPr>
      <w:rFonts w:ascii="Times New Roman" w:hAnsi="Times New Roman"/>
      <w:sz w:val="24"/>
    </w:rPr>
  </w:style>
  <w:style w:type="character" w:customStyle="1" w:styleId="adtext">
    <w:name w:val="adtext"/>
    <w:basedOn w:val="DefaultParagraphFont"/>
    <w:rsid w:val="00A85A7F"/>
  </w:style>
  <w:style w:type="character" w:customStyle="1" w:styleId="UL-Bold">
    <w:name w:val="UL-Bold"/>
    <w:basedOn w:val="DefaultParagraphFont"/>
    <w:rsid w:val="00A85A7F"/>
    <w:rPr>
      <w:u w:val="thick"/>
    </w:rPr>
  </w:style>
  <w:style w:type="character" w:customStyle="1" w:styleId="UL-None">
    <w:name w:val="UL-None"/>
    <w:basedOn w:val="DefaultParagraphFont"/>
    <w:rsid w:val="00A85A7F"/>
    <w:rPr>
      <w:strike w:val="0"/>
      <w:dstrike w:val="0"/>
      <w:u w:val="none"/>
      <w:effect w:val="none"/>
    </w:rPr>
  </w:style>
  <w:style w:type="character" w:customStyle="1" w:styleId="gl">
    <w:name w:val="gl"/>
    <w:basedOn w:val="DefaultParagraphFont"/>
    <w:rsid w:val="00A85A7F"/>
  </w:style>
  <w:style w:type="character" w:customStyle="1" w:styleId="qu730rj69h">
    <w:name w:val="qu730rj69h"/>
    <w:basedOn w:val="DefaultParagraphFont"/>
    <w:rsid w:val="00A85A7F"/>
  </w:style>
  <w:style w:type="paragraph" w:customStyle="1" w:styleId="optext">
    <w:name w:val="optext"/>
    <w:basedOn w:val="Normal"/>
    <w:uiPriority w:val="99"/>
    <w:qFormat/>
    <w:rsid w:val="00A85A7F"/>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85A7F"/>
  </w:style>
  <w:style w:type="character" w:customStyle="1" w:styleId="icr880">
    <w:name w:val="icr880"/>
    <w:basedOn w:val="DefaultParagraphFont"/>
    <w:rsid w:val="00A85A7F"/>
  </w:style>
  <w:style w:type="character" w:customStyle="1" w:styleId="hx23q54">
    <w:name w:val="hx23q54"/>
    <w:basedOn w:val="DefaultParagraphFont"/>
    <w:rsid w:val="00A85A7F"/>
  </w:style>
  <w:style w:type="character" w:customStyle="1" w:styleId="m-5348258726587825636gmail-style13ptbold">
    <w:name w:val="m_-5348258726587825636gmail-style13ptbold"/>
    <w:basedOn w:val="DefaultParagraphFont"/>
    <w:rsid w:val="00A85A7F"/>
  </w:style>
  <w:style w:type="character" w:customStyle="1" w:styleId="m-5348258726587825636gmail-styleunderline">
    <w:name w:val="m_-5348258726587825636gmail-styleunderline"/>
    <w:basedOn w:val="DefaultParagraphFont"/>
    <w:rsid w:val="00A85A7F"/>
  </w:style>
  <w:style w:type="character" w:customStyle="1" w:styleId="UnderlineCharChar1">
    <w:name w:val="Underline Char Char1"/>
    <w:basedOn w:val="DefaultParagraphFont"/>
    <w:rsid w:val="00A85A7F"/>
    <w:rPr>
      <w:u w:val="single"/>
      <w:lang w:val="en-US" w:eastAsia="en-US" w:bidi="ar-SA"/>
    </w:rPr>
  </w:style>
  <w:style w:type="character" w:customStyle="1" w:styleId="m4385445901877740177gmail-styleunderline">
    <w:name w:val="m_4385445901877740177gmail-styleunderline"/>
    <w:basedOn w:val="DefaultParagraphFont"/>
    <w:rsid w:val="00A85A7F"/>
  </w:style>
  <w:style w:type="character" w:customStyle="1" w:styleId="CardsFont12ptCharChar">
    <w:name w:val="Cards + Font: 12 pt Char Char"/>
    <w:basedOn w:val="DefaultParagraphFont"/>
    <w:rsid w:val="00A85A7F"/>
    <w:rPr>
      <w:sz w:val="24"/>
      <w:szCs w:val="24"/>
      <w:u w:val="thick"/>
      <w:lang w:val="en-US" w:eastAsia="en-US" w:bidi="ar-SA"/>
    </w:rPr>
  </w:style>
  <w:style w:type="character" w:customStyle="1" w:styleId="NothingChar1">
    <w:name w:val="Nothing Char1"/>
    <w:basedOn w:val="DefaultParagraphFont"/>
    <w:rsid w:val="00A85A7F"/>
    <w:rPr>
      <w:lang w:val="en-US" w:eastAsia="en-US" w:bidi="ar-SA"/>
    </w:rPr>
  </w:style>
  <w:style w:type="paragraph" w:customStyle="1" w:styleId="useless">
    <w:name w:val="useless"/>
    <w:basedOn w:val="Normal"/>
    <w:uiPriority w:val="99"/>
    <w:qFormat/>
    <w:rsid w:val="00A85A7F"/>
    <w:rPr>
      <w:rFonts w:ascii="Times New Roman" w:eastAsia="Times New Roman" w:hAnsi="Times New Roman"/>
      <w:sz w:val="12"/>
    </w:rPr>
  </w:style>
  <w:style w:type="character" w:customStyle="1" w:styleId="DDIUnderline">
    <w:name w:val="DDI Underline"/>
    <w:qFormat/>
    <w:rsid w:val="00A85A7F"/>
    <w:rPr>
      <w:rFonts w:ascii="Times New Roman" w:hAnsi="Times New Roman"/>
      <w:sz w:val="24"/>
      <w:u w:val="single"/>
    </w:rPr>
  </w:style>
  <w:style w:type="character" w:customStyle="1" w:styleId="Char1">
    <w:name w:val="Char1"/>
    <w:basedOn w:val="DefaultParagraphFont"/>
    <w:rsid w:val="00A85A7F"/>
    <w:rPr>
      <w:rFonts w:cs="Arial"/>
      <w:b/>
      <w:bCs/>
      <w:iCs/>
      <w:sz w:val="24"/>
      <w:szCs w:val="28"/>
      <w:lang w:val="en-US" w:eastAsia="en-US" w:bidi="ar-SA"/>
    </w:rPr>
  </w:style>
  <w:style w:type="paragraph" w:customStyle="1" w:styleId="ALLCAPS">
    <w:name w:val="ALL CAPS"/>
    <w:basedOn w:val="Normal"/>
    <w:link w:val="ALLCAPSChar"/>
    <w:rsid w:val="00A85A7F"/>
    <w:rPr>
      <w:rFonts w:ascii="Times New Roman" w:eastAsia="Times New Roman" w:hAnsi="Times New Roman"/>
      <w:b/>
      <w:caps/>
    </w:rPr>
  </w:style>
  <w:style w:type="character" w:customStyle="1" w:styleId="ALLCAPSChar">
    <w:name w:val="ALL CAPS Char"/>
    <w:basedOn w:val="DefaultParagraphFont"/>
    <w:link w:val="ALLCAPS"/>
    <w:rsid w:val="00A85A7F"/>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A85A7F"/>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85A7F"/>
    <w:rPr>
      <w:rFonts w:ascii="Times New Roman" w:eastAsia="Times New Roman" w:hAnsi="Times New Roman"/>
      <w:b/>
    </w:rPr>
  </w:style>
  <w:style w:type="character" w:customStyle="1" w:styleId="10ptnotbold">
    <w:name w:val="10ptnotbold"/>
    <w:basedOn w:val="DefaultParagraphFont"/>
    <w:rsid w:val="00A85A7F"/>
    <w:rPr>
      <w:sz w:val="20"/>
    </w:rPr>
  </w:style>
  <w:style w:type="character" w:customStyle="1" w:styleId="Cites-AuthorDate">
    <w:name w:val="Cites-Author/Date"/>
    <w:rsid w:val="00A85A7F"/>
    <w:rPr>
      <w:rFonts w:ascii="Helvetica" w:hAnsi="Helvetica"/>
      <w:b/>
      <w:sz w:val="22"/>
      <w:szCs w:val="24"/>
      <w:u w:val="thick"/>
    </w:rPr>
  </w:style>
  <w:style w:type="paragraph" w:customStyle="1" w:styleId="CiteTag">
    <w:name w:val="Cite/Tag"/>
    <w:basedOn w:val="Normal"/>
    <w:uiPriority w:val="99"/>
    <w:qFormat/>
    <w:rsid w:val="00A85A7F"/>
    <w:rPr>
      <w:rFonts w:ascii="Times New Roman" w:eastAsia="Cambria" w:hAnsi="Times New Roman"/>
      <w:b/>
    </w:rPr>
  </w:style>
  <w:style w:type="character" w:customStyle="1" w:styleId="CardsFont6ptChar1">
    <w:name w:val="Cards + Font: 6 pt Char1"/>
    <w:basedOn w:val="CardsChar"/>
    <w:link w:val="CardsFont6pt"/>
    <w:rsid w:val="00A85A7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85A7F"/>
  </w:style>
  <w:style w:type="character" w:customStyle="1" w:styleId="m489902567989944824gmail-styleunderline">
    <w:name w:val="m_489902567989944824gmail-styleunderline"/>
    <w:basedOn w:val="DefaultParagraphFont"/>
    <w:rsid w:val="00A85A7F"/>
  </w:style>
  <w:style w:type="character" w:customStyle="1" w:styleId="UnresolvedMention2">
    <w:name w:val="Unresolved Mention2"/>
    <w:basedOn w:val="DefaultParagraphFont"/>
    <w:uiPriority w:val="99"/>
    <w:semiHidden/>
    <w:rsid w:val="00A85A7F"/>
    <w:rPr>
      <w:color w:val="808080"/>
      <w:shd w:val="clear" w:color="auto" w:fill="E6E6E6"/>
    </w:rPr>
  </w:style>
  <w:style w:type="character" w:customStyle="1" w:styleId="swauthor">
    <w:name w:val="sw_author"/>
    <w:rsid w:val="00A85A7F"/>
  </w:style>
  <w:style w:type="character" w:customStyle="1" w:styleId="UnderlineCharChar3">
    <w:name w:val="Underline Char Char3"/>
    <w:rsid w:val="00A85A7F"/>
    <w:rPr>
      <w:szCs w:val="24"/>
      <w:u w:val="single"/>
      <w:lang w:val="en-US" w:eastAsia="en-US" w:bidi="ar-SA"/>
    </w:rPr>
  </w:style>
  <w:style w:type="character" w:customStyle="1" w:styleId="tl8wme">
    <w:name w:val="tl8wme"/>
    <w:basedOn w:val="DefaultParagraphFont"/>
    <w:rsid w:val="00A85A7F"/>
  </w:style>
  <w:style w:type="character" w:customStyle="1" w:styleId="Mention3">
    <w:name w:val="Mention3"/>
    <w:basedOn w:val="DefaultParagraphFont"/>
    <w:uiPriority w:val="99"/>
    <w:semiHidden/>
    <w:unhideWhenUsed/>
    <w:rsid w:val="00A85A7F"/>
    <w:rPr>
      <w:color w:val="2B579A"/>
      <w:shd w:val="clear" w:color="auto" w:fill="E6E6E6"/>
    </w:rPr>
  </w:style>
  <w:style w:type="character" w:customStyle="1" w:styleId="m-5251091010484660064gmail-style13ptbold">
    <w:name w:val="m_-5251091010484660064gmail-style13ptbold"/>
    <w:basedOn w:val="DefaultParagraphFont"/>
    <w:rsid w:val="00A85A7F"/>
  </w:style>
  <w:style w:type="character" w:customStyle="1" w:styleId="m-5251091010484660064gmail-styleunderline">
    <w:name w:val="m_-5251091010484660064gmail-styleunderline"/>
    <w:basedOn w:val="DefaultParagraphFont"/>
    <w:rsid w:val="00A85A7F"/>
  </w:style>
  <w:style w:type="character" w:customStyle="1" w:styleId="tablecaption">
    <w:name w:val="tablecaption"/>
    <w:basedOn w:val="DefaultParagraphFont"/>
    <w:rsid w:val="00A85A7F"/>
  </w:style>
  <w:style w:type="character" w:customStyle="1" w:styleId="StyleLatinHelvetica105ptBlack">
    <w:name w:val="Style (Latin) Helvetica 10.5 pt Black"/>
    <w:basedOn w:val="DefaultParagraphFont"/>
    <w:rsid w:val="00A85A7F"/>
    <w:rPr>
      <w:rFonts w:ascii="Times New Roman" w:hAnsi="Times New Roman"/>
      <w:color w:val="000000"/>
      <w:sz w:val="21"/>
    </w:rPr>
  </w:style>
  <w:style w:type="character" w:customStyle="1" w:styleId="m-413333960618644972gmail-style13ptbold">
    <w:name w:val="m_-413333960618644972gmail-style13ptbold"/>
    <w:basedOn w:val="DefaultParagraphFont"/>
    <w:rsid w:val="00A85A7F"/>
  </w:style>
  <w:style w:type="character" w:customStyle="1" w:styleId="m-413333960618644972gmail-styleunderline">
    <w:name w:val="m_-413333960618644972gmail-styleunderline"/>
    <w:basedOn w:val="DefaultParagraphFont"/>
    <w:rsid w:val="00A85A7F"/>
  </w:style>
  <w:style w:type="character" w:customStyle="1" w:styleId="m8314098763611656848gmail-stylestylebold12pt">
    <w:name w:val="m_8314098763611656848gmail-stylestylebold12pt"/>
    <w:basedOn w:val="DefaultParagraphFont"/>
    <w:rsid w:val="00A85A7F"/>
  </w:style>
  <w:style w:type="character" w:customStyle="1" w:styleId="m8314098763611656848gmail-styleboldunderline">
    <w:name w:val="m_8314098763611656848gmail-styleboldunderline"/>
    <w:basedOn w:val="DefaultParagraphFont"/>
    <w:rsid w:val="00A85A7F"/>
  </w:style>
  <w:style w:type="paragraph" w:customStyle="1" w:styleId="Spacer">
    <w:name w:val="Spacer"/>
    <w:basedOn w:val="Heading1"/>
    <w:link w:val="SpacerChar"/>
    <w:autoRedefine/>
    <w:uiPriority w:val="4"/>
    <w:qFormat/>
    <w:rsid w:val="00A85A7F"/>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85A7F"/>
    <w:rPr>
      <w:rFonts w:ascii="Calibri" w:eastAsiaTheme="majorEastAsia" w:hAnsi="Calibri" w:cstheme="majorBidi"/>
      <w:b/>
      <w:bCs/>
      <w:szCs w:val="32"/>
    </w:rPr>
  </w:style>
  <w:style w:type="paragraph" w:customStyle="1" w:styleId="msonormal0">
    <w:name w:val="msonormal"/>
    <w:basedOn w:val="Normal"/>
    <w:rsid w:val="00A85A7F"/>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85A7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85A7F"/>
    <w:rPr>
      <w:rFonts w:ascii="Georgia" w:eastAsia="Times New Roman" w:hAnsi="Georgia" w:cs="Arial" w:hint="default"/>
      <w:b/>
      <w:bCs/>
      <w:kern w:val="32"/>
      <w:sz w:val="28"/>
      <w:szCs w:val="32"/>
    </w:rPr>
  </w:style>
  <w:style w:type="character" w:customStyle="1" w:styleId="SmallChar0">
    <w:name w:val="Small Char"/>
    <w:qFormat/>
    <w:rsid w:val="00A85A7F"/>
    <w:rPr>
      <w:rFonts w:ascii="Arial Narrow" w:hAnsi="Arial Narrow" w:cs="Times New Roman"/>
      <w:color w:val="000000"/>
      <w:sz w:val="16"/>
    </w:rPr>
  </w:style>
  <w:style w:type="character" w:customStyle="1" w:styleId="CiteReal0">
    <w:name w:val="CiteReal"/>
    <w:uiPriority w:val="1"/>
    <w:qFormat/>
    <w:rsid w:val="00A85A7F"/>
    <w:rPr>
      <w:rFonts w:ascii="Arial" w:hAnsi="Arial"/>
      <w:b/>
      <w:sz w:val="24"/>
      <w:u w:val="single"/>
    </w:rPr>
  </w:style>
  <w:style w:type="character" w:customStyle="1" w:styleId="dropcap1">
    <w:name w:val="dropcap1"/>
    <w:rsid w:val="00A85A7F"/>
  </w:style>
  <w:style w:type="paragraph" w:customStyle="1" w:styleId="Style31">
    <w:name w:val="Style31"/>
    <w:basedOn w:val="Normal"/>
    <w:uiPriority w:val="99"/>
    <w:rsid w:val="00A85A7F"/>
    <w:pPr>
      <w:spacing w:line="197" w:lineRule="exact"/>
      <w:jc w:val="both"/>
    </w:pPr>
    <w:rPr>
      <w:rFonts w:ascii="Palatino Linotype" w:hAnsi="Palatino Linotype" w:cs="Palatino Linotype"/>
    </w:rPr>
  </w:style>
  <w:style w:type="paragraph" w:customStyle="1" w:styleId="Style42">
    <w:name w:val="Style42"/>
    <w:basedOn w:val="Normal"/>
    <w:uiPriority w:val="99"/>
    <w:rsid w:val="00A85A7F"/>
    <w:pPr>
      <w:spacing w:line="202" w:lineRule="exact"/>
      <w:jc w:val="both"/>
    </w:pPr>
    <w:rPr>
      <w:rFonts w:ascii="Palatino Linotype" w:hAnsi="Palatino Linotype" w:cs="Palatino Linotype"/>
    </w:rPr>
  </w:style>
  <w:style w:type="paragraph" w:customStyle="1" w:styleId="Style51">
    <w:name w:val="Style51"/>
    <w:basedOn w:val="Normal"/>
    <w:uiPriority w:val="99"/>
    <w:rsid w:val="00A85A7F"/>
    <w:pPr>
      <w:spacing w:line="200" w:lineRule="exact"/>
      <w:jc w:val="both"/>
    </w:pPr>
    <w:rPr>
      <w:rFonts w:ascii="Palatino Linotype" w:hAnsi="Palatino Linotype" w:cs="Palatino Linotype"/>
    </w:rPr>
  </w:style>
  <w:style w:type="character" w:customStyle="1" w:styleId="FontStyle72">
    <w:name w:val="Font Style72"/>
    <w:uiPriority w:val="99"/>
    <w:rsid w:val="00A85A7F"/>
    <w:rPr>
      <w:rFonts w:ascii="Cambria" w:hAnsi="Cambria" w:cs="Cambria" w:hint="default"/>
      <w:sz w:val="16"/>
      <w:szCs w:val="16"/>
    </w:rPr>
  </w:style>
  <w:style w:type="character" w:customStyle="1" w:styleId="FontStyle73">
    <w:name w:val="Font Style73"/>
    <w:uiPriority w:val="99"/>
    <w:rsid w:val="00A85A7F"/>
    <w:rPr>
      <w:rFonts w:ascii="Cambria" w:hAnsi="Cambria" w:cs="Cambria" w:hint="default"/>
      <w:i/>
      <w:iCs/>
      <w:sz w:val="16"/>
      <w:szCs w:val="16"/>
    </w:rPr>
  </w:style>
  <w:style w:type="character" w:customStyle="1" w:styleId="UnderlinestyleChar2">
    <w:name w:val="Underline style Char2"/>
    <w:rsid w:val="00A85A7F"/>
    <w:rPr>
      <w:sz w:val="22"/>
      <w:szCs w:val="24"/>
      <w:u w:val="single"/>
      <w:lang w:val="en-US" w:eastAsia="en-US" w:bidi="ar-SA"/>
    </w:rPr>
  </w:style>
  <w:style w:type="paragraph" w:customStyle="1" w:styleId="CitationCharChar">
    <w:name w:val="Citation Char Char"/>
    <w:basedOn w:val="Normal"/>
    <w:uiPriority w:val="6"/>
    <w:qFormat/>
    <w:rsid w:val="00A85A7F"/>
    <w:pPr>
      <w:ind w:left="1440" w:right="1440"/>
    </w:pPr>
    <w:rPr>
      <w:rFonts w:ascii="Cambria" w:eastAsia="Verdana" w:hAnsi="Cambria" w:cs="Cambria"/>
      <w:szCs w:val="20"/>
      <w:u w:val="single"/>
    </w:rPr>
  </w:style>
  <w:style w:type="character" w:customStyle="1" w:styleId="FontStyle49">
    <w:name w:val="Font Style49"/>
    <w:uiPriority w:val="99"/>
    <w:rsid w:val="00A85A7F"/>
    <w:rPr>
      <w:rFonts w:ascii="Cambria" w:hAnsi="Cambria" w:cs="Cambria"/>
      <w:sz w:val="20"/>
      <w:szCs w:val="20"/>
    </w:rPr>
  </w:style>
  <w:style w:type="character" w:customStyle="1" w:styleId="FontStyle50">
    <w:name w:val="Font Style50"/>
    <w:uiPriority w:val="99"/>
    <w:rsid w:val="00A85A7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85A7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85A7F"/>
    <w:rPr>
      <w:rFonts w:ascii="Cambria" w:eastAsia="Cambria" w:hAnsi="Cambria" w:cs="Cambria"/>
      <w:spacing w:val="-3"/>
      <w:sz w:val="22"/>
      <w:szCs w:val="20"/>
    </w:rPr>
  </w:style>
  <w:style w:type="character" w:customStyle="1" w:styleId="kn">
    <w:name w:val="kn"/>
    <w:basedOn w:val="DefaultParagraphFont"/>
    <w:rsid w:val="00A85A7F"/>
  </w:style>
  <w:style w:type="character" w:customStyle="1" w:styleId="StyleStyleUnderlineUnderlineStyleBoldUnderlineIntenseEmphas">
    <w:name w:val="Style Style UnderlineUnderlineStyle Bold UnderlineIntense Emphas..."/>
    <w:basedOn w:val="DefaultParagraphFont"/>
    <w:rsid w:val="00A85A7F"/>
    <w:rPr>
      <w:b/>
      <w:bCs/>
      <w:sz w:val="26"/>
      <w:u w:val="single"/>
    </w:rPr>
  </w:style>
  <w:style w:type="character" w:customStyle="1" w:styleId="articoloinside">
    <w:name w:val="articolo_inside"/>
    <w:rsid w:val="00A85A7F"/>
  </w:style>
  <w:style w:type="paragraph" w:customStyle="1" w:styleId="pagetools">
    <w:name w:val="pagetools"/>
    <w:basedOn w:val="Normal"/>
    <w:rsid w:val="00A85A7F"/>
    <w:pPr>
      <w:spacing w:before="100" w:beforeAutospacing="1" w:after="100" w:afterAutospacing="1"/>
    </w:pPr>
    <w:rPr>
      <w:rFonts w:ascii="Cambria" w:eastAsia="Cambria" w:hAnsi="Cambria"/>
      <w:sz w:val="24"/>
    </w:rPr>
  </w:style>
  <w:style w:type="character" w:customStyle="1" w:styleId="desc">
    <w:name w:val="desc"/>
    <w:basedOn w:val="DefaultParagraphFont"/>
    <w:rsid w:val="00A85A7F"/>
  </w:style>
  <w:style w:type="character" w:customStyle="1" w:styleId="job">
    <w:name w:val="job"/>
    <w:basedOn w:val="DefaultParagraphFont"/>
    <w:rsid w:val="00A85A7F"/>
  </w:style>
  <w:style w:type="character" w:customStyle="1" w:styleId="publisher">
    <w:name w:val="publisher"/>
    <w:basedOn w:val="DefaultParagraphFont"/>
    <w:rsid w:val="00A85A7F"/>
  </w:style>
  <w:style w:type="character" w:customStyle="1" w:styleId="pubyear">
    <w:name w:val="pubyear"/>
    <w:basedOn w:val="DefaultParagraphFont"/>
    <w:rsid w:val="00A85A7F"/>
  </w:style>
  <w:style w:type="character" w:customStyle="1" w:styleId="pubcity">
    <w:name w:val="pubcity"/>
    <w:basedOn w:val="DefaultParagraphFont"/>
    <w:rsid w:val="00A85A7F"/>
  </w:style>
  <w:style w:type="character" w:customStyle="1" w:styleId="bodycontentlink">
    <w:name w:val="bodycontentlink"/>
    <w:basedOn w:val="DefaultParagraphFont"/>
    <w:rsid w:val="00A85A7F"/>
  </w:style>
  <w:style w:type="paragraph" w:customStyle="1" w:styleId="C-Text">
    <w:name w:val="C-Text"/>
    <w:basedOn w:val="Normal"/>
    <w:rsid w:val="00A85A7F"/>
    <w:pPr>
      <w:tabs>
        <w:tab w:val="num" w:pos="720"/>
      </w:tabs>
      <w:ind w:left="720" w:hanging="360"/>
    </w:pPr>
    <w:rPr>
      <w:rFonts w:ascii="Book Antiqua" w:hAnsi="Book Antiqua"/>
      <w:sz w:val="24"/>
    </w:rPr>
  </w:style>
  <w:style w:type="character" w:customStyle="1" w:styleId="ecdate">
    <w:name w:val="ec_date"/>
    <w:basedOn w:val="DefaultParagraphFont"/>
    <w:rsid w:val="00A85A7F"/>
    <w:rPr>
      <w:rFonts w:ascii="Symbol" w:hAnsi="Symbol" w:hint="default"/>
      <w:sz w:val="20"/>
      <w:szCs w:val="20"/>
      <w:shd w:val="clear" w:color="auto" w:fill="FFFFFF"/>
    </w:rPr>
  </w:style>
  <w:style w:type="paragraph" w:customStyle="1" w:styleId="ecmsonormal">
    <w:name w:val="ec_msonormal"/>
    <w:basedOn w:val="Normal"/>
    <w:rsid w:val="00A85A7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85A7F"/>
  </w:style>
  <w:style w:type="character" w:customStyle="1" w:styleId="articleheadline">
    <w:name w:val="articleheadline"/>
    <w:basedOn w:val="DefaultParagraphFont"/>
    <w:rsid w:val="00A85A7F"/>
  </w:style>
  <w:style w:type="paragraph" w:customStyle="1" w:styleId="u-intro">
    <w:name w:val="u-intro"/>
    <w:basedOn w:val="Normal"/>
    <w:rsid w:val="00A85A7F"/>
    <w:pPr>
      <w:spacing w:before="100" w:beforeAutospacing="1" w:after="100" w:afterAutospacing="1"/>
    </w:pPr>
    <w:rPr>
      <w:sz w:val="24"/>
    </w:rPr>
  </w:style>
  <w:style w:type="character" w:customStyle="1" w:styleId="u-byline">
    <w:name w:val="u-byline"/>
    <w:basedOn w:val="DefaultParagraphFont"/>
    <w:rsid w:val="00A85A7F"/>
  </w:style>
  <w:style w:type="character" w:customStyle="1" w:styleId="articlebya">
    <w:name w:val="articleby_a"/>
    <w:basedOn w:val="DefaultParagraphFont"/>
    <w:rsid w:val="00A85A7F"/>
  </w:style>
  <w:style w:type="character" w:customStyle="1" w:styleId="popupwinby">
    <w:name w:val="popupwinby"/>
    <w:basedOn w:val="DefaultParagraphFont"/>
    <w:rsid w:val="00A85A7F"/>
  </w:style>
  <w:style w:type="character" w:customStyle="1" w:styleId="storyheader">
    <w:name w:val="storyheader"/>
    <w:basedOn w:val="DefaultParagraphFont"/>
    <w:rsid w:val="00A85A7F"/>
  </w:style>
  <w:style w:type="character" w:customStyle="1" w:styleId="marron">
    <w:name w:val="marron"/>
    <w:basedOn w:val="DefaultParagraphFont"/>
    <w:rsid w:val="00A85A7F"/>
  </w:style>
  <w:style w:type="paragraph" w:customStyle="1" w:styleId="StyleNormalWeb10pt">
    <w:name w:val="Style Normal (Web) + 10 pt"/>
    <w:basedOn w:val="NormalWeb"/>
    <w:next w:val="Normal"/>
    <w:rsid w:val="00A85A7F"/>
    <w:rPr>
      <w:rFonts w:ascii="Bookman Old Style" w:eastAsiaTheme="minorHAnsi" w:hAnsi="Bookman Old Style"/>
      <w:sz w:val="20"/>
      <w:lang w:bidi="ar-SA"/>
    </w:rPr>
  </w:style>
  <w:style w:type="character" w:customStyle="1" w:styleId="StyleNormalWeb10ptChar">
    <w:name w:val="Style Normal (Web) + 10 pt Char"/>
    <w:basedOn w:val="DefaultParagraphFont"/>
    <w:rsid w:val="00A85A7F"/>
    <w:rPr>
      <w:szCs w:val="24"/>
      <w:lang w:val="en-US" w:eastAsia="en-US" w:bidi="ar-SA"/>
    </w:rPr>
  </w:style>
  <w:style w:type="paragraph" w:customStyle="1" w:styleId="TagCiteShells">
    <w:name w:val="Tag/Cite/Shells"/>
    <w:basedOn w:val="Normal"/>
    <w:rsid w:val="00A85A7F"/>
    <w:rPr>
      <w:b/>
    </w:rPr>
  </w:style>
  <w:style w:type="paragraph" w:customStyle="1" w:styleId="DefinitionTerm">
    <w:name w:val="Definition Term"/>
    <w:basedOn w:val="Normal"/>
    <w:next w:val="Normal"/>
    <w:rsid w:val="00A85A7F"/>
    <w:rPr>
      <w:snapToGrid w:val="0"/>
      <w:sz w:val="24"/>
    </w:rPr>
  </w:style>
  <w:style w:type="character" w:customStyle="1" w:styleId="Style3CharChar">
    <w:name w:val="Style3 Char Char"/>
    <w:basedOn w:val="DefaultParagraphFont"/>
    <w:rsid w:val="00A85A7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85A7F"/>
    <w:pPr>
      <w:spacing w:after="60"/>
    </w:pPr>
    <w:rPr>
      <w:rFonts w:eastAsia="Segoe UI" w:cs="Cambria"/>
      <w:caps/>
      <w:sz w:val="20"/>
      <w:lang w:eastAsia="zh-CN"/>
    </w:rPr>
  </w:style>
  <w:style w:type="character" w:customStyle="1" w:styleId="NormalChar0">
    <w:name w:val="Normal Char"/>
    <w:basedOn w:val="DefaultParagraphFont"/>
    <w:rsid w:val="00A85A7F"/>
    <w:rPr>
      <w:lang w:eastAsia="en-US"/>
    </w:rPr>
  </w:style>
  <w:style w:type="character" w:customStyle="1" w:styleId="BoldUnderlineChar2">
    <w:name w:val="Bold + Underline Char"/>
    <w:basedOn w:val="DefaultParagraphFont"/>
    <w:rsid w:val="00A85A7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85A7F"/>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85A7F"/>
  </w:style>
  <w:style w:type="character" w:customStyle="1" w:styleId="CharacterStyle7">
    <w:name w:val="Character Style 7"/>
    <w:rsid w:val="00A85A7F"/>
    <w:rPr>
      <w:rFonts w:ascii="Trebuchet MS" w:hAnsi="Trebuchet MS" w:cs="Trebuchet MS"/>
      <w:sz w:val="20"/>
      <w:szCs w:val="20"/>
      <w:u w:val="single"/>
    </w:rPr>
  </w:style>
  <w:style w:type="character" w:customStyle="1" w:styleId="StyleStyle4Char">
    <w:name w:val="Style Style4 + Char"/>
    <w:basedOn w:val="DefaultParagraphFont"/>
    <w:rsid w:val="00A85A7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85A7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85A7F"/>
    <w:rPr>
      <w:rFonts w:ascii="Symbol" w:hAnsi="Symbol"/>
      <w:sz w:val="21"/>
      <w:szCs w:val="21"/>
      <w:u w:val="thick"/>
    </w:rPr>
  </w:style>
  <w:style w:type="character" w:customStyle="1" w:styleId="UnderlinedEvidenceCharChar">
    <w:name w:val="Underlined Evidence Char Char"/>
    <w:basedOn w:val="DefaultParagraphFont"/>
    <w:rsid w:val="00A85A7F"/>
    <w:rPr>
      <w:rFonts w:ascii="Symbol" w:hAnsi="Symbol"/>
      <w:sz w:val="21"/>
      <w:szCs w:val="21"/>
      <w:u w:val="thick"/>
      <w:lang w:val="en-US" w:eastAsia="en-US" w:bidi="ar-SA"/>
    </w:rPr>
  </w:style>
  <w:style w:type="character" w:styleId="PlaceholderText">
    <w:name w:val="Placeholder Text"/>
    <w:basedOn w:val="DefaultParagraphFont"/>
    <w:uiPriority w:val="99"/>
    <w:rsid w:val="00A85A7F"/>
    <w:rPr>
      <w:color w:val="808080"/>
    </w:rPr>
  </w:style>
  <w:style w:type="paragraph" w:customStyle="1" w:styleId="Cite8">
    <w:name w:val="Cite8"/>
    <w:basedOn w:val="Normal"/>
    <w:autoRedefine/>
    <w:qFormat/>
    <w:rsid w:val="00A85A7F"/>
    <w:rPr>
      <w:rFonts w:ascii="Trebuchet MS" w:eastAsia="Verdana" w:hAnsi="Trebuchet MS" w:cs="Cambria"/>
    </w:rPr>
  </w:style>
  <w:style w:type="paragraph" w:customStyle="1" w:styleId="8font">
    <w:name w:val="8font"/>
    <w:basedOn w:val="Normal"/>
    <w:next w:val="Normal"/>
    <w:autoRedefine/>
    <w:rsid w:val="00A85A7F"/>
    <w:rPr>
      <w:rFonts w:eastAsia="Cambria Math" w:cs="Cambria"/>
      <w:szCs w:val="16"/>
    </w:rPr>
  </w:style>
  <w:style w:type="character" w:customStyle="1" w:styleId="NoterefInText">
    <w:name w:val="_NoterefInText"/>
    <w:uiPriority w:val="99"/>
    <w:rsid w:val="00A85A7F"/>
    <w:rPr>
      <w:rFonts w:cs="AKDPE C+ Utopia"/>
      <w:color w:val="000000"/>
    </w:rPr>
  </w:style>
  <w:style w:type="character" w:customStyle="1" w:styleId="postauthor">
    <w:name w:val="postauthor"/>
    <w:basedOn w:val="DefaultParagraphFont"/>
    <w:rsid w:val="00A85A7F"/>
  </w:style>
  <w:style w:type="paragraph" w:customStyle="1" w:styleId="notes-source-hasnotes">
    <w:name w:val="notes-source-hasnotes"/>
    <w:basedOn w:val="Normal"/>
    <w:rsid w:val="00A85A7F"/>
    <w:pPr>
      <w:spacing w:before="100" w:beforeAutospacing="1" w:after="100" w:afterAutospacing="1"/>
    </w:pPr>
    <w:rPr>
      <w:rFonts w:ascii="Tahoma" w:hAnsi="Tahoma"/>
      <w:szCs w:val="20"/>
    </w:rPr>
  </w:style>
  <w:style w:type="character" w:customStyle="1" w:styleId="span">
    <w:name w:val="span"/>
    <w:basedOn w:val="DefaultParagraphFont"/>
    <w:rsid w:val="00A85A7F"/>
  </w:style>
  <w:style w:type="character" w:customStyle="1" w:styleId="maintitle">
    <w:name w:val="maintitle"/>
    <w:basedOn w:val="DefaultParagraphFont"/>
    <w:rsid w:val="00A85A7F"/>
  </w:style>
  <w:style w:type="character" w:customStyle="1" w:styleId="thirdparty-logo">
    <w:name w:val="thirdparty-logo"/>
    <w:basedOn w:val="DefaultParagraphFont"/>
    <w:rsid w:val="00A85A7F"/>
  </w:style>
  <w:style w:type="character" w:customStyle="1" w:styleId="posted">
    <w:name w:val="posted"/>
    <w:basedOn w:val="DefaultParagraphFont"/>
    <w:rsid w:val="00A85A7F"/>
  </w:style>
  <w:style w:type="character" w:customStyle="1" w:styleId="ticker">
    <w:name w:val="ticker"/>
    <w:basedOn w:val="DefaultParagraphFont"/>
    <w:rsid w:val="00A85A7F"/>
  </w:style>
  <w:style w:type="paragraph" w:customStyle="1" w:styleId="articlemeta">
    <w:name w:val="articlemeta"/>
    <w:basedOn w:val="Normal"/>
    <w:rsid w:val="00A85A7F"/>
    <w:pPr>
      <w:spacing w:before="100" w:beforeAutospacing="1" w:after="100" w:afterAutospacing="1"/>
    </w:pPr>
    <w:rPr>
      <w:rFonts w:ascii="Tahoma" w:hAnsi="Tahoma"/>
      <w:szCs w:val="20"/>
    </w:rPr>
  </w:style>
  <w:style w:type="character" w:customStyle="1" w:styleId="vcard">
    <w:name w:val="vcard"/>
    <w:basedOn w:val="DefaultParagraphFont"/>
    <w:rsid w:val="00A85A7F"/>
  </w:style>
  <w:style w:type="character" w:customStyle="1" w:styleId="print-footnote">
    <w:name w:val="print-footnote"/>
    <w:basedOn w:val="DefaultParagraphFont"/>
    <w:rsid w:val="00A85A7F"/>
  </w:style>
  <w:style w:type="character" w:customStyle="1" w:styleId="datestring">
    <w:name w:val="datestring"/>
    <w:basedOn w:val="DefaultParagraphFont"/>
    <w:rsid w:val="00A85A7F"/>
  </w:style>
  <w:style w:type="paragraph" w:customStyle="1" w:styleId="noindent0">
    <w:name w:val="no_indent"/>
    <w:basedOn w:val="Normal"/>
    <w:rsid w:val="00A85A7F"/>
    <w:pPr>
      <w:spacing w:before="100" w:beforeAutospacing="1" w:after="100" w:afterAutospacing="1"/>
    </w:pPr>
    <w:rPr>
      <w:rFonts w:ascii="Tahoma" w:hAnsi="Tahoma"/>
      <w:szCs w:val="20"/>
    </w:rPr>
  </w:style>
  <w:style w:type="character" w:customStyle="1" w:styleId="email">
    <w:name w:val="email"/>
    <w:basedOn w:val="DefaultParagraphFont"/>
    <w:rsid w:val="00A85A7F"/>
  </w:style>
  <w:style w:type="paragraph" w:customStyle="1" w:styleId="left">
    <w:name w:val="left"/>
    <w:basedOn w:val="Normal"/>
    <w:rsid w:val="00A85A7F"/>
    <w:pPr>
      <w:spacing w:before="100" w:beforeAutospacing="1" w:after="100" w:afterAutospacing="1"/>
    </w:pPr>
    <w:rPr>
      <w:rFonts w:ascii="Tahoma" w:hAnsi="Tahoma"/>
      <w:szCs w:val="20"/>
    </w:rPr>
  </w:style>
  <w:style w:type="paragraph" w:customStyle="1" w:styleId="right">
    <w:name w:val="right"/>
    <w:basedOn w:val="Normal"/>
    <w:rsid w:val="00A85A7F"/>
    <w:pPr>
      <w:spacing w:before="100" w:beforeAutospacing="1" w:after="100" w:afterAutospacing="1"/>
    </w:pPr>
    <w:rPr>
      <w:rFonts w:ascii="Tahoma" w:hAnsi="Tahoma"/>
      <w:szCs w:val="20"/>
    </w:rPr>
  </w:style>
  <w:style w:type="character" w:customStyle="1" w:styleId="gptad">
    <w:name w:val="gptad"/>
    <w:basedOn w:val="DefaultParagraphFont"/>
    <w:rsid w:val="00A85A7F"/>
  </w:style>
  <w:style w:type="paragraph" w:customStyle="1" w:styleId="creditpostedmodified">
    <w:name w:val="credit_posted_modified"/>
    <w:basedOn w:val="Normal"/>
    <w:rsid w:val="00A85A7F"/>
    <w:pPr>
      <w:spacing w:before="100" w:beforeAutospacing="1" w:after="100" w:afterAutospacing="1"/>
    </w:pPr>
    <w:rPr>
      <w:rFonts w:ascii="Tahoma" w:hAnsi="Tahoma"/>
      <w:szCs w:val="20"/>
    </w:rPr>
  </w:style>
  <w:style w:type="character" w:customStyle="1" w:styleId="creditline">
    <w:name w:val="creditline"/>
    <w:basedOn w:val="DefaultParagraphFont"/>
    <w:rsid w:val="00A85A7F"/>
  </w:style>
  <w:style w:type="character" w:customStyle="1" w:styleId="grd">
    <w:name w:val="grd"/>
    <w:basedOn w:val="DefaultParagraphFont"/>
    <w:rsid w:val="00A85A7F"/>
  </w:style>
  <w:style w:type="paragraph" w:customStyle="1" w:styleId="hs-text-container">
    <w:name w:val="hs-text-container"/>
    <w:basedOn w:val="Normal"/>
    <w:rsid w:val="00A85A7F"/>
    <w:pPr>
      <w:spacing w:before="100" w:beforeAutospacing="1" w:after="100" w:afterAutospacing="1"/>
    </w:pPr>
    <w:rPr>
      <w:rFonts w:ascii="Tahoma" w:hAnsi="Tahoma"/>
      <w:szCs w:val="20"/>
    </w:rPr>
  </w:style>
  <w:style w:type="character" w:customStyle="1" w:styleId="created">
    <w:name w:val="created"/>
    <w:basedOn w:val="DefaultParagraphFont"/>
    <w:rsid w:val="00A85A7F"/>
  </w:style>
  <w:style w:type="character" w:customStyle="1" w:styleId="changed">
    <w:name w:val="changed"/>
    <w:basedOn w:val="DefaultParagraphFont"/>
    <w:rsid w:val="00A85A7F"/>
  </w:style>
  <w:style w:type="character" w:customStyle="1" w:styleId="article-author-name">
    <w:name w:val="article-author-name"/>
    <w:basedOn w:val="DefaultParagraphFont"/>
    <w:rsid w:val="00A85A7F"/>
  </w:style>
  <w:style w:type="character" w:customStyle="1" w:styleId="bioexcerpt">
    <w:name w:val="bio_excerpt"/>
    <w:basedOn w:val="DefaultParagraphFont"/>
    <w:rsid w:val="00A85A7F"/>
  </w:style>
  <w:style w:type="character" w:customStyle="1" w:styleId="commentcount">
    <w:name w:val="comment_count"/>
    <w:basedOn w:val="DefaultParagraphFont"/>
    <w:rsid w:val="00A85A7F"/>
  </w:style>
  <w:style w:type="character" w:customStyle="1" w:styleId="searchtermshighlighted">
    <w:name w:val="searchtermshighlighted"/>
    <w:basedOn w:val="DefaultParagraphFont"/>
    <w:rsid w:val="00A85A7F"/>
  </w:style>
  <w:style w:type="character" w:customStyle="1" w:styleId="contributornametrigger">
    <w:name w:val="contributornametrigger"/>
    <w:basedOn w:val="DefaultParagraphFont"/>
    <w:rsid w:val="00A85A7F"/>
  </w:style>
  <w:style w:type="character" w:customStyle="1" w:styleId="bylinepipe">
    <w:name w:val="bylinepipe"/>
    <w:basedOn w:val="DefaultParagraphFont"/>
    <w:rsid w:val="00A85A7F"/>
  </w:style>
  <w:style w:type="character" w:customStyle="1" w:styleId="lucenesearchresulturlb">
    <w:name w:val="lucene_search_result_url_b"/>
    <w:basedOn w:val="DefaultParagraphFont"/>
    <w:rsid w:val="00A85A7F"/>
  </w:style>
  <w:style w:type="character" w:customStyle="1" w:styleId="faculty-title">
    <w:name w:val="faculty-title"/>
    <w:basedOn w:val="DefaultParagraphFont"/>
    <w:rsid w:val="00A85A7F"/>
  </w:style>
  <w:style w:type="character" w:customStyle="1" w:styleId="count">
    <w:name w:val="count"/>
    <w:basedOn w:val="DefaultParagraphFont"/>
    <w:rsid w:val="00A85A7F"/>
  </w:style>
  <w:style w:type="character" w:customStyle="1" w:styleId="volume">
    <w:name w:val="volume"/>
    <w:basedOn w:val="DefaultParagraphFont"/>
    <w:rsid w:val="00A85A7F"/>
  </w:style>
  <w:style w:type="character" w:customStyle="1" w:styleId="issue">
    <w:name w:val="issue"/>
    <w:basedOn w:val="DefaultParagraphFont"/>
    <w:rsid w:val="00A85A7F"/>
  </w:style>
  <w:style w:type="character" w:customStyle="1" w:styleId="pages">
    <w:name w:val="pages"/>
    <w:basedOn w:val="DefaultParagraphFont"/>
    <w:rsid w:val="00A85A7F"/>
  </w:style>
  <w:style w:type="character" w:customStyle="1" w:styleId="field-content">
    <w:name w:val="field-content"/>
    <w:basedOn w:val="DefaultParagraphFont"/>
    <w:rsid w:val="00A85A7F"/>
  </w:style>
  <w:style w:type="character" w:customStyle="1" w:styleId="person">
    <w:name w:val="person"/>
    <w:basedOn w:val="DefaultParagraphFont"/>
    <w:rsid w:val="00A85A7F"/>
  </w:style>
  <w:style w:type="character" w:customStyle="1" w:styleId="corresponding">
    <w:name w:val="corresponding"/>
    <w:basedOn w:val="DefaultParagraphFont"/>
    <w:rsid w:val="00A85A7F"/>
  </w:style>
  <w:style w:type="character" w:customStyle="1" w:styleId="entry-date">
    <w:name w:val="entry-date"/>
    <w:basedOn w:val="DefaultParagraphFont"/>
    <w:rsid w:val="00A85A7F"/>
  </w:style>
  <w:style w:type="paragraph" w:customStyle="1" w:styleId="entry-meta">
    <w:name w:val="entry-meta"/>
    <w:basedOn w:val="Normal"/>
    <w:rsid w:val="00A85A7F"/>
    <w:pPr>
      <w:spacing w:before="100" w:beforeAutospacing="1" w:after="100" w:afterAutospacing="1"/>
    </w:pPr>
    <w:rPr>
      <w:rFonts w:ascii="Tahoma" w:hAnsi="Tahoma"/>
      <w:szCs w:val="20"/>
    </w:rPr>
  </w:style>
  <w:style w:type="character" w:customStyle="1" w:styleId="post-time">
    <w:name w:val="post-time"/>
    <w:basedOn w:val="DefaultParagraphFont"/>
    <w:rsid w:val="00A85A7F"/>
  </w:style>
  <w:style w:type="character" w:customStyle="1" w:styleId="post-category">
    <w:name w:val="post-category"/>
    <w:basedOn w:val="DefaultParagraphFont"/>
    <w:rsid w:val="00A85A7F"/>
  </w:style>
  <w:style w:type="character" w:customStyle="1" w:styleId="post-author">
    <w:name w:val="post-author"/>
    <w:basedOn w:val="DefaultParagraphFont"/>
    <w:rsid w:val="00A85A7F"/>
  </w:style>
  <w:style w:type="character" w:customStyle="1" w:styleId="A10">
    <w:name w:val="A10"/>
    <w:uiPriority w:val="99"/>
    <w:rsid w:val="00A85A7F"/>
    <w:rPr>
      <w:rFonts w:cs="MS Mincho"/>
      <w:color w:val="000000"/>
      <w:sz w:val="11"/>
      <w:szCs w:val="11"/>
    </w:rPr>
  </w:style>
  <w:style w:type="paragraph" w:customStyle="1" w:styleId="Pa10">
    <w:name w:val="Pa10"/>
    <w:basedOn w:val="Default"/>
    <w:next w:val="Default"/>
    <w:uiPriority w:val="99"/>
    <w:rsid w:val="00A85A7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85A7F"/>
    <w:pPr>
      <w:widowControl w:val="0"/>
      <w:spacing w:line="241" w:lineRule="atLeast"/>
    </w:pPr>
    <w:rPr>
      <w:rFonts w:ascii="Verdana" w:eastAsiaTheme="minorEastAsia" w:hAnsi="Verdana" w:cs="Cambria"/>
      <w:color w:val="auto"/>
    </w:rPr>
  </w:style>
  <w:style w:type="character" w:customStyle="1" w:styleId="A9">
    <w:name w:val="A9"/>
    <w:uiPriority w:val="99"/>
    <w:rsid w:val="00A85A7F"/>
    <w:rPr>
      <w:rFonts w:cs="MS Mincho"/>
      <w:color w:val="000000"/>
      <w:sz w:val="14"/>
      <w:szCs w:val="14"/>
    </w:rPr>
  </w:style>
  <w:style w:type="paragraph" w:customStyle="1" w:styleId="articledetails">
    <w:name w:val="articledetails"/>
    <w:basedOn w:val="Normal"/>
    <w:rsid w:val="00A85A7F"/>
    <w:pPr>
      <w:spacing w:before="100" w:beforeAutospacing="1" w:after="100" w:afterAutospacing="1"/>
    </w:pPr>
    <w:rPr>
      <w:rFonts w:ascii="Tahoma" w:hAnsi="Tahoma"/>
      <w:szCs w:val="20"/>
    </w:rPr>
  </w:style>
  <w:style w:type="character" w:customStyle="1" w:styleId="posted-and-updated">
    <w:name w:val="posted-and-updated"/>
    <w:basedOn w:val="DefaultParagraphFont"/>
    <w:rsid w:val="00A85A7F"/>
  </w:style>
  <w:style w:type="paragraph" w:customStyle="1" w:styleId="aff">
    <w:name w:val="aff"/>
    <w:basedOn w:val="Normal"/>
    <w:rsid w:val="00A85A7F"/>
    <w:pPr>
      <w:spacing w:before="100" w:beforeAutospacing="1" w:after="100" w:afterAutospacing="1"/>
    </w:pPr>
    <w:rPr>
      <w:rFonts w:ascii="Tahoma" w:hAnsi="Tahoma"/>
      <w:szCs w:val="20"/>
    </w:rPr>
  </w:style>
  <w:style w:type="character" w:customStyle="1" w:styleId="entry-author">
    <w:name w:val="entry-author"/>
    <w:basedOn w:val="DefaultParagraphFont"/>
    <w:rsid w:val="00A85A7F"/>
  </w:style>
  <w:style w:type="character" w:customStyle="1" w:styleId="entry-author-name">
    <w:name w:val="entry-author-name"/>
    <w:basedOn w:val="DefaultParagraphFont"/>
    <w:rsid w:val="00A85A7F"/>
  </w:style>
  <w:style w:type="character" w:customStyle="1" w:styleId="arial11">
    <w:name w:val="arial_11"/>
    <w:basedOn w:val="DefaultParagraphFont"/>
    <w:rsid w:val="00A85A7F"/>
  </w:style>
  <w:style w:type="character" w:customStyle="1" w:styleId="contrib-degrees">
    <w:name w:val="contrib-degrees"/>
    <w:basedOn w:val="DefaultParagraphFont"/>
    <w:rsid w:val="00A85A7F"/>
  </w:style>
  <w:style w:type="character" w:customStyle="1" w:styleId="contrib-on-behalf-of">
    <w:name w:val="contrib-on-behalf-of"/>
    <w:basedOn w:val="DefaultParagraphFont"/>
    <w:rsid w:val="00A85A7F"/>
  </w:style>
  <w:style w:type="character" w:customStyle="1" w:styleId="pubtime">
    <w:name w:val="pubtime"/>
    <w:basedOn w:val="DefaultParagraphFont"/>
    <w:rsid w:val="00A85A7F"/>
  </w:style>
  <w:style w:type="character" w:customStyle="1" w:styleId="time">
    <w:name w:val="time"/>
    <w:basedOn w:val="DefaultParagraphFont"/>
    <w:rsid w:val="00A85A7F"/>
  </w:style>
  <w:style w:type="character" w:customStyle="1" w:styleId="fbcommentscount">
    <w:name w:val="fb_comments_count"/>
    <w:basedOn w:val="DefaultParagraphFont"/>
    <w:rsid w:val="00A85A7F"/>
  </w:style>
  <w:style w:type="character" w:customStyle="1" w:styleId="stsharethiscustom">
    <w:name w:val="st_sharethis_custom"/>
    <w:basedOn w:val="DefaultParagraphFont"/>
    <w:rsid w:val="00A85A7F"/>
  </w:style>
  <w:style w:type="paragraph" w:customStyle="1" w:styleId="permalinkable">
    <w:name w:val="permalinkable"/>
    <w:basedOn w:val="Normal"/>
    <w:rsid w:val="00A85A7F"/>
    <w:pPr>
      <w:spacing w:before="100" w:beforeAutospacing="1" w:after="100" w:afterAutospacing="1"/>
    </w:pPr>
    <w:rPr>
      <w:rFonts w:ascii="Tahoma" w:hAnsi="Tahoma"/>
      <w:szCs w:val="20"/>
    </w:rPr>
  </w:style>
  <w:style w:type="character" w:customStyle="1" w:styleId="post-date">
    <w:name w:val="post-date"/>
    <w:basedOn w:val="DefaultParagraphFont"/>
    <w:rsid w:val="00A85A7F"/>
  </w:style>
  <w:style w:type="character" w:customStyle="1" w:styleId="link-external">
    <w:name w:val="link-external"/>
    <w:basedOn w:val="DefaultParagraphFont"/>
    <w:rsid w:val="00A85A7F"/>
  </w:style>
  <w:style w:type="character" w:customStyle="1" w:styleId="articleauthor">
    <w:name w:val="article_author"/>
    <w:basedOn w:val="DefaultParagraphFont"/>
    <w:rsid w:val="00A85A7F"/>
  </w:style>
  <w:style w:type="character" w:customStyle="1" w:styleId="articleissue">
    <w:name w:val="article_issue"/>
    <w:basedOn w:val="DefaultParagraphFont"/>
    <w:rsid w:val="00A85A7F"/>
  </w:style>
  <w:style w:type="character" w:customStyle="1" w:styleId="a-size-large">
    <w:name w:val="a-size-large"/>
    <w:basedOn w:val="DefaultParagraphFont"/>
    <w:rsid w:val="00A85A7F"/>
  </w:style>
  <w:style w:type="character" w:customStyle="1" w:styleId="a-size-medium">
    <w:name w:val="a-size-medium"/>
    <w:basedOn w:val="DefaultParagraphFont"/>
    <w:rsid w:val="00A85A7F"/>
  </w:style>
  <w:style w:type="character" w:customStyle="1" w:styleId="contribution">
    <w:name w:val="contribution"/>
    <w:basedOn w:val="DefaultParagraphFont"/>
    <w:rsid w:val="00A85A7F"/>
  </w:style>
  <w:style w:type="character" w:customStyle="1" w:styleId="a-color-secondary">
    <w:name w:val="a-color-secondary"/>
    <w:basedOn w:val="DefaultParagraphFont"/>
    <w:rsid w:val="00A85A7F"/>
  </w:style>
  <w:style w:type="paragraph" w:customStyle="1" w:styleId="sbyline">
    <w:name w:val="sbyline"/>
    <w:basedOn w:val="Normal"/>
    <w:rsid w:val="00A85A7F"/>
    <w:pPr>
      <w:spacing w:before="100" w:beforeAutospacing="1" w:after="100" w:afterAutospacing="1"/>
    </w:pPr>
    <w:rPr>
      <w:rFonts w:ascii="Tahoma" w:hAnsi="Tahoma"/>
      <w:szCs w:val="20"/>
    </w:rPr>
  </w:style>
  <w:style w:type="character" w:customStyle="1" w:styleId="ui-author">
    <w:name w:val="ui-author"/>
    <w:basedOn w:val="DefaultParagraphFont"/>
    <w:rsid w:val="00A85A7F"/>
  </w:style>
  <w:style w:type="character" w:customStyle="1" w:styleId="ui-staffline">
    <w:name w:val="ui-staffline"/>
    <w:basedOn w:val="DefaultParagraphFont"/>
    <w:rsid w:val="00A85A7F"/>
  </w:style>
  <w:style w:type="paragraph" w:customStyle="1" w:styleId="promotion-tag-p">
    <w:name w:val="promotion-tag-p"/>
    <w:basedOn w:val="Normal"/>
    <w:rsid w:val="00A85A7F"/>
    <w:pPr>
      <w:spacing w:before="100" w:beforeAutospacing="1" w:after="100" w:afterAutospacing="1"/>
    </w:pPr>
    <w:rPr>
      <w:rFonts w:ascii="Tahoma" w:hAnsi="Tahoma"/>
      <w:szCs w:val="20"/>
    </w:rPr>
  </w:style>
  <w:style w:type="paragraph" w:customStyle="1" w:styleId="heading">
    <w:name w:val="heading"/>
    <w:basedOn w:val="Normal"/>
    <w:rsid w:val="00A85A7F"/>
    <w:pPr>
      <w:spacing w:before="100" w:beforeAutospacing="1" w:after="100" w:afterAutospacing="1"/>
    </w:pPr>
    <w:rPr>
      <w:rFonts w:ascii="Tahoma" w:hAnsi="Tahoma"/>
      <w:szCs w:val="20"/>
    </w:rPr>
  </w:style>
  <w:style w:type="character" w:customStyle="1" w:styleId="value">
    <w:name w:val="value"/>
    <w:basedOn w:val="DefaultParagraphFont"/>
    <w:rsid w:val="00A85A7F"/>
  </w:style>
  <w:style w:type="character" w:customStyle="1" w:styleId="specialissuelabel">
    <w:name w:val="specialissuelabel"/>
    <w:basedOn w:val="DefaultParagraphFont"/>
    <w:rsid w:val="00A85A7F"/>
  </w:style>
  <w:style w:type="character" w:customStyle="1" w:styleId="referencediv">
    <w:name w:val="referencediv"/>
    <w:basedOn w:val="DefaultParagraphFont"/>
    <w:rsid w:val="00A85A7F"/>
  </w:style>
  <w:style w:type="character" w:customStyle="1" w:styleId="wp-smiley">
    <w:name w:val="wp-smiley"/>
    <w:basedOn w:val="DefaultParagraphFont"/>
    <w:rsid w:val="00A85A7F"/>
  </w:style>
  <w:style w:type="character" w:customStyle="1" w:styleId="meta-prep">
    <w:name w:val="meta-prep"/>
    <w:basedOn w:val="DefaultParagraphFont"/>
    <w:rsid w:val="00A85A7F"/>
  </w:style>
  <w:style w:type="character" w:customStyle="1" w:styleId="artjournal">
    <w:name w:val="art_journal"/>
    <w:basedOn w:val="DefaultParagraphFont"/>
    <w:rsid w:val="00A85A7F"/>
  </w:style>
  <w:style w:type="character" w:customStyle="1" w:styleId="artdatevolumeissuepart">
    <w:name w:val="art_datevolumeissuepart"/>
    <w:basedOn w:val="DefaultParagraphFont"/>
    <w:rsid w:val="00A85A7F"/>
  </w:style>
  <w:style w:type="character" w:customStyle="1" w:styleId="artpages">
    <w:name w:val="art_pages"/>
    <w:basedOn w:val="DefaultParagraphFont"/>
    <w:rsid w:val="00A85A7F"/>
  </w:style>
  <w:style w:type="character" w:customStyle="1" w:styleId="singlehighlightclass">
    <w:name w:val="single_highlight_class"/>
    <w:basedOn w:val="DefaultParagraphFont"/>
    <w:rsid w:val="00A85A7F"/>
  </w:style>
  <w:style w:type="character" w:customStyle="1" w:styleId="degree">
    <w:name w:val="degree"/>
    <w:basedOn w:val="DefaultParagraphFont"/>
    <w:rsid w:val="00A85A7F"/>
  </w:style>
  <w:style w:type="character" w:customStyle="1" w:styleId="major">
    <w:name w:val="major"/>
    <w:basedOn w:val="DefaultParagraphFont"/>
    <w:rsid w:val="00A85A7F"/>
  </w:style>
  <w:style w:type="character" w:customStyle="1" w:styleId="authors">
    <w:name w:val="authors"/>
    <w:basedOn w:val="DefaultParagraphFont"/>
    <w:rsid w:val="00A85A7F"/>
  </w:style>
  <w:style w:type="character" w:customStyle="1" w:styleId="views">
    <w:name w:val="views"/>
    <w:basedOn w:val="DefaultParagraphFont"/>
    <w:rsid w:val="00A85A7F"/>
  </w:style>
  <w:style w:type="character" w:customStyle="1" w:styleId="stmainservices">
    <w:name w:val="stmainservices"/>
    <w:basedOn w:val="DefaultParagraphFont"/>
    <w:rsid w:val="00A85A7F"/>
  </w:style>
  <w:style w:type="character" w:customStyle="1" w:styleId="stbubblehcount">
    <w:name w:val="stbubble_hcount"/>
    <w:basedOn w:val="DefaultParagraphFont"/>
    <w:rsid w:val="00A85A7F"/>
  </w:style>
  <w:style w:type="paragraph" w:customStyle="1" w:styleId="Document">
    <w:name w:val="_Document"/>
    <w:basedOn w:val="Default"/>
    <w:next w:val="Default"/>
    <w:uiPriority w:val="99"/>
    <w:rsid w:val="00A85A7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85A7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85A7F"/>
    <w:pPr>
      <w:widowControl w:val="0"/>
    </w:pPr>
    <w:rPr>
      <w:rFonts w:ascii="AKDPE C+ Utopia" w:eastAsiaTheme="minorEastAsia" w:hAnsi="AKDPE C+ Utopia" w:cs="Cambria"/>
      <w:color w:val="auto"/>
    </w:rPr>
  </w:style>
  <w:style w:type="paragraph" w:customStyle="1" w:styleId="collapsed-hide">
    <w:name w:val="collapsed-hide"/>
    <w:basedOn w:val="Normal"/>
    <w:rsid w:val="00A85A7F"/>
    <w:pPr>
      <w:spacing w:before="100" w:beforeAutospacing="1" w:after="100" w:afterAutospacing="1"/>
    </w:pPr>
    <w:rPr>
      <w:rFonts w:ascii="Tahoma" w:hAnsi="Tahoma"/>
      <w:szCs w:val="20"/>
    </w:rPr>
  </w:style>
  <w:style w:type="paragraph" w:customStyle="1" w:styleId="Pa7">
    <w:name w:val="Pa7"/>
    <w:basedOn w:val="Default"/>
    <w:next w:val="Default"/>
    <w:uiPriority w:val="99"/>
    <w:rsid w:val="00A85A7F"/>
    <w:pPr>
      <w:widowControl w:val="0"/>
      <w:spacing w:line="211" w:lineRule="atLeast"/>
    </w:pPr>
    <w:rPr>
      <w:rFonts w:ascii="Courier New" w:eastAsiaTheme="minorEastAsia" w:hAnsi="Courier New" w:cs="Cambria"/>
      <w:color w:val="auto"/>
    </w:rPr>
  </w:style>
  <w:style w:type="paragraph" w:customStyle="1" w:styleId="odd">
    <w:name w:val="odd"/>
    <w:basedOn w:val="Normal"/>
    <w:rsid w:val="00A85A7F"/>
    <w:pPr>
      <w:spacing w:before="100" w:beforeAutospacing="1" w:after="100" w:afterAutospacing="1"/>
    </w:pPr>
    <w:rPr>
      <w:rFonts w:ascii="Tahoma" w:hAnsi="Tahoma"/>
      <w:szCs w:val="20"/>
    </w:rPr>
  </w:style>
  <w:style w:type="character" w:customStyle="1" w:styleId="article-date">
    <w:name w:val="article-date"/>
    <w:basedOn w:val="DefaultParagraphFont"/>
    <w:rsid w:val="00A85A7F"/>
  </w:style>
  <w:style w:type="character" w:customStyle="1" w:styleId="article-author">
    <w:name w:val="article-author"/>
    <w:basedOn w:val="DefaultParagraphFont"/>
    <w:rsid w:val="00A85A7F"/>
  </w:style>
  <w:style w:type="character" w:customStyle="1" w:styleId="tolocaltime">
    <w:name w:val="tolocaltime"/>
    <w:basedOn w:val="DefaultParagraphFont"/>
    <w:rsid w:val="00A85A7F"/>
  </w:style>
  <w:style w:type="character" w:customStyle="1" w:styleId="pb-byline">
    <w:name w:val="pb-byline"/>
    <w:basedOn w:val="DefaultParagraphFont"/>
    <w:rsid w:val="00A85A7F"/>
  </w:style>
  <w:style w:type="character" w:customStyle="1" w:styleId="pb-timestamp">
    <w:name w:val="pb-timestamp"/>
    <w:basedOn w:val="DefaultParagraphFont"/>
    <w:rsid w:val="00A85A7F"/>
  </w:style>
  <w:style w:type="paragraph" w:customStyle="1" w:styleId="Pa8">
    <w:name w:val="Pa8"/>
    <w:basedOn w:val="Default"/>
    <w:next w:val="Default"/>
    <w:uiPriority w:val="99"/>
    <w:rsid w:val="00A85A7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85A7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85A7F"/>
  </w:style>
  <w:style w:type="character" w:customStyle="1" w:styleId="even">
    <w:name w:val="even"/>
    <w:basedOn w:val="DefaultParagraphFont"/>
    <w:rsid w:val="00A85A7F"/>
  </w:style>
  <w:style w:type="paragraph" w:customStyle="1" w:styleId="volissue">
    <w:name w:val="volissue"/>
    <w:basedOn w:val="Normal"/>
    <w:rsid w:val="00A85A7F"/>
    <w:pPr>
      <w:spacing w:before="100" w:beforeAutospacing="1" w:after="100" w:afterAutospacing="1"/>
    </w:pPr>
    <w:rPr>
      <w:rFonts w:ascii="Tahoma" w:hAnsi="Tahoma"/>
      <w:szCs w:val="20"/>
    </w:rPr>
  </w:style>
  <w:style w:type="character" w:customStyle="1" w:styleId="view-count">
    <w:name w:val="view-count"/>
    <w:basedOn w:val="DefaultParagraphFont"/>
    <w:rsid w:val="00A85A7F"/>
  </w:style>
  <w:style w:type="character" w:customStyle="1" w:styleId="tChar">
    <w:name w:val="t Char"/>
    <w:rsid w:val="00A85A7F"/>
    <w:rPr>
      <w:rFonts w:ascii="Georgia" w:eastAsia="Times New Roman" w:hAnsi="Georgia" w:cs="Calibri"/>
      <w:b/>
      <w:lang w:val="x-none" w:eastAsia="x-none"/>
    </w:rPr>
  </w:style>
  <w:style w:type="paragraph" w:customStyle="1" w:styleId="BoldUnderlineChar20">
    <w:name w:val="BoldUnderline Char2"/>
    <w:link w:val="BoldUnderlineChar2Char"/>
    <w:rsid w:val="00A85A7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85A7F"/>
    <w:rPr>
      <w:rFonts w:ascii="Times New Roman" w:eastAsia="Times New Roman" w:hAnsi="Times New Roman" w:cs="Times New Roman"/>
      <w:b/>
      <w:sz w:val="20"/>
      <w:u w:val="single"/>
    </w:rPr>
  </w:style>
  <w:style w:type="character" w:customStyle="1" w:styleId="UnderlineCharChar4">
    <w:name w:val="Underline Char Char4"/>
    <w:rsid w:val="00A85A7F"/>
    <w:rPr>
      <w:szCs w:val="24"/>
      <w:u w:val="single"/>
      <w:lang w:val="en-US" w:eastAsia="en-US" w:bidi="ar-SA"/>
    </w:rPr>
  </w:style>
  <w:style w:type="character" w:customStyle="1" w:styleId="BoldUnderlineCharChar3">
    <w:name w:val="BoldUnderline Char Char3"/>
    <w:rsid w:val="00A85A7F"/>
    <w:rPr>
      <w:b/>
      <w:szCs w:val="24"/>
      <w:u w:val="single"/>
      <w:lang w:val="en-US" w:eastAsia="en-US" w:bidi="ar-SA"/>
    </w:rPr>
  </w:style>
  <w:style w:type="character" w:customStyle="1" w:styleId="BoldUnderlineCharChar2">
    <w:name w:val="BoldUnderline Char Char2"/>
    <w:rsid w:val="00A85A7F"/>
    <w:rPr>
      <w:b/>
      <w:szCs w:val="24"/>
      <w:u w:val="single"/>
      <w:lang w:val="en-US" w:eastAsia="en-US" w:bidi="ar-SA"/>
    </w:rPr>
  </w:style>
  <w:style w:type="paragraph" w:customStyle="1" w:styleId="UnderlineCard0">
    <w:name w:val="UnderlineCard"/>
    <w:basedOn w:val="Heading3"/>
    <w:link w:val="UnderlineCardChar"/>
    <w:qFormat/>
    <w:rsid w:val="00A85A7F"/>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85A7F"/>
    <w:rPr>
      <w:rFonts w:ascii="Calibri" w:eastAsia="Calibri" w:hAnsi="Calibri" w:cs="Times New Roman"/>
      <w:sz w:val="20"/>
      <w:szCs w:val="20"/>
      <w:u w:val="single"/>
      <w:lang w:val="x-none" w:eastAsia="x-none"/>
    </w:rPr>
  </w:style>
  <w:style w:type="character" w:customStyle="1" w:styleId="5Notunderlined">
    <w:name w:val="5 Not underlined"/>
    <w:rsid w:val="00A85A7F"/>
    <w:rPr>
      <w:rFonts w:ascii="Times New Roman" w:hAnsi="Times New Roman"/>
      <w:sz w:val="16"/>
    </w:rPr>
  </w:style>
  <w:style w:type="character" w:customStyle="1" w:styleId="volume-issue">
    <w:name w:val="volume-issue"/>
    <w:rsid w:val="00A85A7F"/>
    <w:rPr>
      <w:rFonts w:cs="Times New Roman"/>
    </w:rPr>
  </w:style>
  <w:style w:type="character" w:customStyle="1" w:styleId="i">
    <w:name w:val="i"/>
    <w:basedOn w:val="DefaultParagraphFont"/>
    <w:uiPriority w:val="99"/>
    <w:rsid w:val="00A85A7F"/>
  </w:style>
  <w:style w:type="character" w:customStyle="1" w:styleId="storytext">
    <w:name w:val="storytext"/>
    <w:basedOn w:val="DefaultParagraphFont"/>
    <w:rsid w:val="00A85A7F"/>
  </w:style>
  <w:style w:type="character" w:customStyle="1" w:styleId="heading3char0">
    <w:name w:val="heading3char"/>
    <w:rsid w:val="00A85A7F"/>
  </w:style>
  <w:style w:type="character" w:customStyle="1" w:styleId="boldness1">
    <w:name w:val="boldness1"/>
    <w:rsid w:val="00A85A7F"/>
  </w:style>
  <w:style w:type="paragraph" w:customStyle="1" w:styleId="Cardd">
    <w:name w:val="Cardd"/>
    <w:basedOn w:val="Normal"/>
    <w:uiPriority w:val="4"/>
    <w:qFormat/>
    <w:rsid w:val="00A85A7F"/>
    <w:pPr>
      <w:ind w:left="288" w:right="288"/>
    </w:pPr>
  </w:style>
  <w:style w:type="paragraph" w:customStyle="1" w:styleId="document0">
    <w:name w:val="document"/>
    <w:basedOn w:val="Normal"/>
    <w:rsid w:val="00A85A7F"/>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85A7F"/>
    <w:rPr>
      <w:rFonts w:cs="Arial"/>
      <w:bCs/>
      <w:szCs w:val="26"/>
      <w:u w:val="single"/>
      <w:lang w:val="en-US" w:eastAsia="en-US" w:bidi="ar-SA"/>
    </w:rPr>
  </w:style>
  <w:style w:type="character" w:customStyle="1" w:styleId="current-selection">
    <w:name w:val="current-selection"/>
    <w:basedOn w:val="DefaultParagraphFont"/>
    <w:rsid w:val="00A85A7F"/>
  </w:style>
  <w:style w:type="character" w:customStyle="1" w:styleId="a2">
    <w:name w:val="_"/>
    <w:basedOn w:val="DefaultParagraphFont"/>
    <w:rsid w:val="00A85A7F"/>
  </w:style>
  <w:style w:type="paragraph" w:customStyle="1" w:styleId="Shrink6">
    <w:name w:val="Shrink 6"/>
    <w:basedOn w:val="Normal"/>
    <w:qFormat/>
    <w:rsid w:val="00A85A7F"/>
    <w:rPr>
      <w:rFonts w:eastAsia="Calibri" w:cs="Times New Roman"/>
      <w:sz w:val="12"/>
    </w:rPr>
  </w:style>
  <w:style w:type="character" w:customStyle="1" w:styleId="messagecontent">
    <w:name w:val="message_content"/>
    <w:rsid w:val="00A85A7F"/>
  </w:style>
  <w:style w:type="character" w:customStyle="1" w:styleId="StyleUnderlineChar">
    <w:name w:val="Style Underline Char"/>
    <w:basedOn w:val="DefaultParagraphFont"/>
    <w:rsid w:val="00A85A7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85A7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85A7F"/>
    <w:rPr>
      <w:rFonts w:ascii="Calibri" w:eastAsia="Times New Roman" w:hAnsi="Calibri" w:cs="Arial"/>
      <w:b/>
      <w:bCs/>
      <w:kern w:val="32"/>
      <w:szCs w:val="32"/>
      <w:u w:val="single"/>
    </w:rPr>
  </w:style>
  <w:style w:type="character" w:customStyle="1" w:styleId="twelptblackblack1">
    <w:name w:val="twelptblackblack1"/>
    <w:basedOn w:val="DefaultParagraphFont"/>
    <w:rsid w:val="00A85A7F"/>
    <w:rPr>
      <w:rFonts w:ascii="Verdana" w:hAnsi="Verdana" w:hint="default"/>
      <w:color w:val="000000"/>
      <w:sz w:val="16"/>
      <w:szCs w:val="16"/>
    </w:rPr>
  </w:style>
  <w:style w:type="character" w:customStyle="1" w:styleId="Heading3CharCharCharChar1">
    <w:name w:val="Heading 3 Char Char Char Char1"/>
    <w:rsid w:val="00A85A7F"/>
    <w:rPr>
      <w:rFonts w:cs="Arial"/>
      <w:bCs/>
      <w:szCs w:val="26"/>
      <w:u w:val="single"/>
      <w:lang w:val="en-US" w:eastAsia="en-US" w:bidi="ar-SA"/>
    </w:rPr>
  </w:style>
  <w:style w:type="paragraph" w:customStyle="1" w:styleId="conintrotext">
    <w:name w:val="conintrotext"/>
    <w:basedOn w:val="Normal"/>
    <w:uiPriority w:val="99"/>
    <w:rsid w:val="00A85A7F"/>
    <w:pPr>
      <w:spacing w:before="100" w:beforeAutospacing="1" w:after="100" w:afterAutospacing="1"/>
    </w:pPr>
    <w:rPr>
      <w:rFonts w:eastAsia="Times New Roman"/>
      <w:sz w:val="24"/>
    </w:rPr>
  </w:style>
  <w:style w:type="character" w:customStyle="1" w:styleId="comment-body">
    <w:name w:val="comment-body"/>
    <w:rsid w:val="00A85A7F"/>
  </w:style>
  <w:style w:type="character" w:customStyle="1" w:styleId="UnderlineCharCharChar1">
    <w:name w:val="Underline Char Char Char1"/>
    <w:rsid w:val="00A85A7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85A7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5A7F"/>
    <w:rPr>
      <w:rFonts w:asciiTheme="minorHAnsi" w:eastAsia="MS Mincho" w:hAnsiTheme="minorHAnsi"/>
      <w:b/>
      <w:sz w:val="24"/>
      <w:u w:val="single"/>
    </w:rPr>
  </w:style>
  <w:style w:type="character" w:customStyle="1" w:styleId="mw-headline">
    <w:name w:val="mw-headline"/>
    <w:rsid w:val="00A85A7F"/>
  </w:style>
  <w:style w:type="character" w:customStyle="1" w:styleId="flagicon">
    <w:name w:val="flagicon"/>
    <w:rsid w:val="00A85A7F"/>
  </w:style>
  <w:style w:type="paragraph" w:customStyle="1" w:styleId="assert">
    <w:name w:val="assert"/>
    <w:basedOn w:val="Normal"/>
    <w:uiPriority w:val="99"/>
    <w:rsid w:val="00A85A7F"/>
    <w:pPr>
      <w:spacing w:before="100" w:beforeAutospacing="1" w:after="100" w:afterAutospacing="1"/>
    </w:pPr>
    <w:rPr>
      <w:rFonts w:eastAsia="Times New Roman"/>
      <w:sz w:val="24"/>
    </w:rPr>
  </w:style>
  <w:style w:type="character" w:customStyle="1" w:styleId="apturelink">
    <w:name w:val="apturelink"/>
    <w:rsid w:val="00A85A7F"/>
  </w:style>
  <w:style w:type="character" w:customStyle="1" w:styleId="apturelinkicon">
    <w:name w:val="apturelinkicon"/>
    <w:rsid w:val="00A85A7F"/>
  </w:style>
  <w:style w:type="paragraph" w:customStyle="1" w:styleId="Default1">
    <w:name w:val="Default1"/>
    <w:basedOn w:val="Default"/>
    <w:next w:val="Default"/>
    <w:uiPriority w:val="99"/>
    <w:rsid w:val="00A85A7F"/>
    <w:rPr>
      <w:color w:val="auto"/>
    </w:rPr>
  </w:style>
  <w:style w:type="paragraph" w:customStyle="1" w:styleId="center">
    <w:name w:val="center"/>
    <w:basedOn w:val="Normal"/>
    <w:uiPriority w:val="99"/>
    <w:rsid w:val="00A85A7F"/>
    <w:pPr>
      <w:spacing w:before="100" w:beforeAutospacing="1" w:after="100" w:afterAutospacing="1"/>
    </w:pPr>
    <w:rPr>
      <w:rFonts w:eastAsia="Times New Roman"/>
      <w:sz w:val="24"/>
    </w:rPr>
  </w:style>
  <w:style w:type="character" w:customStyle="1" w:styleId="LittleChar">
    <w:name w:val="Little Char"/>
    <w:link w:val="Little"/>
    <w:rsid w:val="00A85A7F"/>
    <w:rPr>
      <w:rFonts w:ascii="Garamond" w:eastAsia="Times New Roman" w:hAnsi="Garamond"/>
      <w:sz w:val="22"/>
    </w:rPr>
  </w:style>
  <w:style w:type="character" w:customStyle="1" w:styleId="UnderlineChar1Char">
    <w:name w:val="Underline Char1 Char"/>
    <w:rsid w:val="00A85A7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85A7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5A7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85A7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5A7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85A7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5A7F"/>
    <w:rPr>
      <w:rFonts w:asciiTheme="minorHAnsi" w:eastAsia="MS Mincho" w:hAnsiTheme="minorHAnsi"/>
      <w:b/>
      <w:sz w:val="24"/>
      <w:u w:val="single"/>
    </w:rPr>
  </w:style>
  <w:style w:type="paragraph" w:customStyle="1" w:styleId="CardBody">
    <w:name w:val="Card Body"/>
    <w:basedOn w:val="Normal"/>
    <w:link w:val="CardBodyChar"/>
    <w:rsid w:val="00A85A7F"/>
    <w:rPr>
      <w:rFonts w:eastAsia="Times New Roman"/>
    </w:rPr>
  </w:style>
  <w:style w:type="character" w:customStyle="1" w:styleId="CardBodyChar">
    <w:name w:val="Card Body Char"/>
    <w:link w:val="CardBody"/>
    <w:rsid w:val="00A85A7F"/>
    <w:rPr>
      <w:rFonts w:ascii="Calibri" w:eastAsia="Times New Roman" w:hAnsi="Calibri"/>
      <w:sz w:val="22"/>
    </w:rPr>
  </w:style>
  <w:style w:type="character" w:customStyle="1" w:styleId="ptitleinside">
    <w:name w:val="p_title_inside"/>
    <w:rsid w:val="00A85A7F"/>
  </w:style>
  <w:style w:type="paragraph" w:customStyle="1" w:styleId="StyleBoldandUnderlineChar11ptBorderSinglesolidline">
    <w:name w:val="Style Bold and Underline Char + 11 pt Border: : (Single solid line..."/>
    <w:link w:val="StyleBoldandUnderlineChar11ptBorderSinglesolidlineChar"/>
    <w:rsid w:val="00A85A7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85A7F"/>
    <w:rPr>
      <w:rFonts w:eastAsia="Times New Roman"/>
      <w:b/>
      <w:bCs/>
      <w:sz w:val="22"/>
      <w:szCs w:val="20"/>
      <w:u w:val="single"/>
      <w:bdr w:val="single" w:sz="4" w:space="0" w:color="auto"/>
    </w:rPr>
  </w:style>
  <w:style w:type="character" w:customStyle="1" w:styleId="Heading1CharChar1">
    <w:name w:val="Heading 1 Char Char1"/>
    <w:rsid w:val="00A85A7F"/>
    <w:rPr>
      <w:rFonts w:cs="Arial"/>
      <w:b/>
      <w:bCs/>
      <w:szCs w:val="32"/>
      <w:lang w:val="en-US" w:eastAsia="en-US" w:bidi="ar-SA"/>
    </w:rPr>
  </w:style>
  <w:style w:type="paragraph" w:customStyle="1" w:styleId="Indentation">
    <w:name w:val="Indentation"/>
    <w:basedOn w:val="Normal"/>
    <w:uiPriority w:val="99"/>
    <w:rsid w:val="00A85A7F"/>
    <w:pPr>
      <w:ind w:left="288" w:right="288"/>
    </w:pPr>
  </w:style>
  <w:style w:type="character" w:customStyle="1" w:styleId="StyleUnderlineCharChar9ptBold">
    <w:name w:val="Style Underline Char Char + 9 pt Bold"/>
    <w:rsid w:val="00A85A7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5A7F"/>
    <w:rPr>
      <w:rFonts w:eastAsia="Times New Roman"/>
      <w:u w:val="single"/>
    </w:rPr>
  </w:style>
  <w:style w:type="character" w:customStyle="1" w:styleId="StyleStyle4ArialNarrow9ptChar">
    <w:name w:val="Style Style4 + Arial Narrow 9 pt Char"/>
    <w:link w:val="StyleStyle4ArialNarrow9pt"/>
    <w:rsid w:val="00A85A7F"/>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A85A7F"/>
    <w:rPr>
      <w:rFonts w:eastAsia="Times New Roman"/>
      <w:b/>
      <w:bCs/>
      <w:u w:val="single"/>
    </w:rPr>
  </w:style>
  <w:style w:type="character" w:customStyle="1" w:styleId="StyleStyle4ArialNarrow9ptBoldChar">
    <w:name w:val="Style Style4 + Arial Narrow 9 pt Bold Char"/>
    <w:link w:val="StyleStyle4ArialNarrow9ptBold"/>
    <w:rsid w:val="00A85A7F"/>
    <w:rPr>
      <w:rFonts w:ascii="Calibri" w:eastAsia="Times New Roman" w:hAnsi="Calibri"/>
      <w:b/>
      <w:bCs/>
      <w:sz w:val="22"/>
      <w:u w:val="single"/>
    </w:rPr>
  </w:style>
  <w:style w:type="character" w:customStyle="1" w:styleId="StyleBoldandUnderlineCharChar29pt">
    <w:name w:val="Style Bold and Underline Char Char2 + 9 pt"/>
    <w:rsid w:val="00A85A7F"/>
    <w:rPr>
      <w:rFonts w:ascii="Times New Roman" w:hAnsi="Times New Roman"/>
      <w:b/>
      <w:bCs/>
      <w:noProof w:val="0"/>
      <w:sz w:val="20"/>
      <w:u w:val="single"/>
    </w:rPr>
  </w:style>
  <w:style w:type="character" w:customStyle="1" w:styleId="StyleUnderlineCharChar19pt">
    <w:name w:val="Style Underline Char Char1 + 9 pt"/>
    <w:rsid w:val="00A85A7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5A7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5A7F"/>
    <w:rPr>
      <w:rFonts w:ascii="Georgia" w:eastAsia="Times New Roman" w:hAnsi="Georgia"/>
      <w:b/>
      <w:smallCaps/>
      <w:sz w:val="24"/>
      <w:szCs w:val="24"/>
      <w:u w:val="single"/>
    </w:rPr>
  </w:style>
  <w:style w:type="character" w:customStyle="1" w:styleId="CardTextCharChar">
    <w:name w:val="Card Text Char Char"/>
    <w:rsid w:val="00A85A7F"/>
    <w:rPr>
      <w:rFonts w:ascii="Times New Roman" w:eastAsia="Times New Roman" w:hAnsi="Times New Roman" w:cs="Times New Roman"/>
      <w:sz w:val="20"/>
      <w:szCs w:val="20"/>
    </w:rPr>
  </w:style>
  <w:style w:type="character" w:customStyle="1" w:styleId="citeChar1">
    <w:name w:val="cite Char"/>
    <w:locked/>
    <w:rsid w:val="00A85A7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85A7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85A7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85A7F"/>
    <w:rPr>
      <w:i/>
      <w:iCs/>
      <w:sz w:val="20"/>
      <w:u w:val="single"/>
    </w:rPr>
  </w:style>
  <w:style w:type="character" w:customStyle="1" w:styleId="HIGHLIGHT0">
    <w:name w:val="HIGHLIGHT"/>
    <w:uiPriority w:val="1"/>
    <w:rsid w:val="00A85A7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85A7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85A7F"/>
    <w:rPr>
      <w:rFonts w:ascii="Times New Roman" w:eastAsia="Times New Roman" w:hAnsi="Times New Roman" w:cs="Times New Roman"/>
      <w:b/>
      <w:sz w:val="28"/>
    </w:rPr>
  </w:style>
  <w:style w:type="character" w:customStyle="1" w:styleId="FifthChar">
    <w:name w:val="Fifth Char"/>
    <w:link w:val="Fifth"/>
    <w:rsid w:val="00A85A7F"/>
    <w:rPr>
      <w:rFonts w:ascii="Calibri" w:eastAsia="Calibri" w:hAnsi="Calibri"/>
      <w:sz w:val="22"/>
    </w:rPr>
  </w:style>
  <w:style w:type="paragraph" w:customStyle="1" w:styleId="Third">
    <w:name w:val="Third"/>
    <w:basedOn w:val="Normal"/>
    <w:link w:val="ThirdChar"/>
    <w:rsid w:val="00A85A7F"/>
    <w:rPr>
      <w:rFonts w:eastAsia="Times New Roman"/>
      <w:b/>
      <w:u w:val="single"/>
      <w:lang w:val="x-none" w:eastAsia="x-none"/>
    </w:rPr>
  </w:style>
  <w:style w:type="character" w:customStyle="1" w:styleId="ThirdChar">
    <w:name w:val="Third Char"/>
    <w:link w:val="Third"/>
    <w:rsid w:val="00A85A7F"/>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85A7F"/>
    <w:pPr>
      <w:widowControl w:val="0"/>
      <w:jc w:val="both"/>
      <w:outlineLvl w:val="1"/>
    </w:pPr>
    <w:rPr>
      <w:rFonts w:ascii="Times New Roman" w:eastAsia="Times New Roman" w:hAnsi="Times New Roman" w:cs="Times New Roman"/>
      <w:b/>
    </w:rPr>
  </w:style>
  <w:style w:type="character" w:customStyle="1" w:styleId="CardsCharChar">
    <w:name w:val="Cards Char Char"/>
    <w:rsid w:val="00A85A7F"/>
    <w:rPr>
      <w:rFonts w:ascii="Times New Roman" w:eastAsia="Times New Roman" w:hAnsi="Times New Roman"/>
      <w:szCs w:val="24"/>
    </w:rPr>
  </w:style>
  <w:style w:type="character" w:customStyle="1" w:styleId="article-record-publication-volume-issue">
    <w:name w:val="article-record-publication-volume-issue"/>
    <w:rsid w:val="00A85A7F"/>
  </w:style>
  <w:style w:type="character" w:customStyle="1" w:styleId="NothingCharChar">
    <w:name w:val="Nothing Char Char"/>
    <w:link w:val="NothingCharCharChar"/>
    <w:rsid w:val="00A85A7F"/>
  </w:style>
  <w:style w:type="paragraph" w:customStyle="1" w:styleId="DebateUnderlineBoldChar">
    <w:name w:val="Debate Underline Bold Char"/>
    <w:basedOn w:val="Normal"/>
    <w:link w:val="DebateUnderlineBoldCharChar"/>
    <w:rsid w:val="00A85A7F"/>
    <w:pPr>
      <w:jc w:val="both"/>
    </w:pPr>
    <w:rPr>
      <w:rFonts w:eastAsia="Times New Roman"/>
      <w:b/>
      <w:u w:val="thick"/>
    </w:rPr>
  </w:style>
  <w:style w:type="character" w:customStyle="1" w:styleId="DebateUnderlineBoldCharChar">
    <w:name w:val="Debate Underline Bold Char Char"/>
    <w:link w:val="DebateUnderlineBoldChar"/>
    <w:rsid w:val="00A85A7F"/>
    <w:rPr>
      <w:rFonts w:ascii="Calibri" w:eastAsia="Times New Roman" w:hAnsi="Calibri"/>
      <w:b/>
      <w:sz w:val="22"/>
      <w:u w:val="thick"/>
    </w:rPr>
  </w:style>
  <w:style w:type="character" w:customStyle="1" w:styleId="resultbodyblack">
    <w:name w:val="resultbodyblack"/>
    <w:rsid w:val="00A85A7F"/>
    <w:rPr>
      <w:rFonts w:cs="Times New Roman"/>
    </w:rPr>
  </w:style>
  <w:style w:type="paragraph" w:customStyle="1" w:styleId="bloctitles">
    <w:name w:val="bloc titles"/>
    <w:basedOn w:val="Heading1"/>
    <w:next w:val="Normal"/>
    <w:link w:val="bloctitlesChar"/>
    <w:autoRedefine/>
    <w:rsid w:val="00A85A7F"/>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85A7F"/>
    <w:rPr>
      <w:rFonts w:ascii="Calibri" w:eastAsia="Malgun Gothic" w:hAnsi="Calibri" w:cs="Arial"/>
      <w:b/>
      <w:bCs/>
      <w:sz w:val="28"/>
      <w:szCs w:val="32"/>
      <w:u w:val="single"/>
    </w:rPr>
  </w:style>
  <w:style w:type="paragraph" w:customStyle="1" w:styleId="CiteSmallText">
    <w:name w:val="Cite Small Text"/>
    <w:basedOn w:val="Normal"/>
    <w:uiPriority w:val="99"/>
    <w:rsid w:val="00A85A7F"/>
    <w:pPr>
      <w:widowControl w:val="0"/>
      <w:spacing w:after="200"/>
    </w:pPr>
    <w:rPr>
      <w:rFonts w:ascii="Helvetica Neue" w:hAnsi="Helvetica Neue"/>
      <w:b/>
      <w:sz w:val="18"/>
    </w:rPr>
  </w:style>
  <w:style w:type="character" w:customStyle="1" w:styleId="3TagCite">
    <w:name w:val="3 Tag/Cite"/>
    <w:rsid w:val="00A85A7F"/>
    <w:rPr>
      <w:rFonts w:ascii="Times New Roman" w:hAnsi="Times New Roman"/>
      <w:b/>
    </w:rPr>
  </w:style>
  <w:style w:type="character" w:customStyle="1" w:styleId="4Qualifications">
    <w:name w:val="4 Qualifications"/>
    <w:rsid w:val="00A85A7F"/>
    <w:rPr>
      <w:rFonts w:ascii="Times New Roman" w:hAnsi="Times New Roman"/>
      <w:sz w:val="19"/>
    </w:rPr>
  </w:style>
  <w:style w:type="character" w:customStyle="1" w:styleId="6Underlined">
    <w:name w:val="6 Underlined"/>
    <w:rsid w:val="00A85A7F"/>
    <w:rPr>
      <w:rFonts w:ascii="Times New Roman" w:hAnsi="Times New Roman"/>
      <w:b/>
      <w:sz w:val="21"/>
      <w:u w:val="single"/>
    </w:rPr>
  </w:style>
  <w:style w:type="paragraph" w:customStyle="1" w:styleId="Cards1CharChar">
    <w:name w:val="Cards1 Char Char"/>
    <w:basedOn w:val="Normal"/>
    <w:link w:val="Cards1CharCharChar"/>
    <w:rsid w:val="00A85A7F"/>
    <w:pPr>
      <w:autoSpaceDE w:val="0"/>
      <w:autoSpaceDN w:val="0"/>
      <w:adjustRightInd w:val="0"/>
      <w:ind w:left="432" w:right="432"/>
      <w:jc w:val="both"/>
    </w:pPr>
    <w:rPr>
      <w:lang w:val="x-none"/>
    </w:rPr>
  </w:style>
  <w:style w:type="character" w:customStyle="1" w:styleId="Cards1CharCharChar">
    <w:name w:val="Cards1 Char Char Char"/>
    <w:link w:val="Cards1CharChar"/>
    <w:rsid w:val="00A85A7F"/>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A85A7F"/>
    <w:rPr>
      <w:u w:val="single"/>
    </w:rPr>
  </w:style>
  <w:style w:type="paragraph" w:customStyle="1" w:styleId="UnderlineCharCharCharCharCharCharChar">
    <w:name w:val="Underline Char Char Char Char Char Char Char"/>
    <w:basedOn w:val="Normal"/>
    <w:link w:val="UnderlineCharCharCharCharCharCharCharChar"/>
    <w:rsid w:val="00A85A7F"/>
    <w:rPr>
      <w:rFonts w:asciiTheme="minorHAnsi" w:hAnsiTheme="minorHAnsi"/>
      <w:sz w:val="24"/>
      <w:u w:val="single"/>
    </w:rPr>
  </w:style>
  <w:style w:type="paragraph" w:customStyle="1" w:styleId="CitesCharChar">
    <w:name w:val="Cites Char Char"/>
    <w:next w:val="Normal"/>
    <w:link w:val="CitesCharCharChar"/>
    <w:rsid w:val="00A85A7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85A7F"/>
    <w:rPr>
      <w:rFonts w:ascii="Times New Roman" w:eastAsia="Times New Roman" w:hAnsi="Times New Roman" w:cs="Times New Roman"/>
      <w:sz w:val="20"/>
    </w:rPr>
  </w:style>
  <w:style w:type="character" w:customStyle="1" w:styleId="nohighlighting">
    <w:name w:val="no highlighting"/>
    <w:rsid w:val="00A85A7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85A7F"/>
    <w:rPr>
      <w:rFonts w:ascii="Cambria" w:hAnsi="Cambria" w:hint="default"/>
      <w:sz w:val="21"/>
      <w:u w:val="single"/>
    </w:rPr>
  </w:style>
  <w:style w:type="paragraph" w:customStyle="1" w:styleId="Swag">
    <w:name w:val="Swag"/>
    <w:basedOn w:val="Normal"/>
    <w:link w:val="SwagChar"/>
    <w:qFormat/>
    <w:rsid w:val="00A85A7F"/>
    <w:rPr>
      <w:color w:val="0000FF"/>
      <w:sz w:val="12"/>
      <w:u w:val="single"/>
    </w:rPr>
  </w:style>
  <w:style w:type="character" w:customStyle="1" w:styleId="SwagChar">
    <w:name w:val="Swag Char"/>
    <w:link w:val="Swag"/>
    <w:rsid w:val="00A85A7F"/>
    <w:rPr>
      <w:rFonts w:ascii="Calibri" w:hAnsi="Calibri"/>
      <w:color w:val="0000FF"/>
      <w:sz w:val="12"/>
      <w:u w:val="single"/>
    </w:rPr>
  </w:style>
  <w:style w:type="paragraph" w:customStyle="1" w:styleId="StyleUnderlineTimesNewRoman1">
    <w:name w:val="Style Underline + Times New Roman1"/>
    <w:link w:val="StyleUnderlineTimesNewRoman1Char"/>
    <w:rsid w:val="00A85A7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85A7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85A7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85A7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85A7F"/>
    <w:rPr>
      <w:rFonts w:ascii="Garamond" w:eastAsia="MS Mincho" w:hAnsi="Garamond"/>
    </w:rPr>
  </w:style>
  <w:style w:type="character" w:customStyle="1" w:styleId="StyleStyleCardTextLeft-075Right0Char">
    <w:name w:val="Style Style Card Text + Left:  -0.75&quot; + Right:  0&quot; Char"/>
    <w:link w:val="StyleStyleCardTextLeft-075Right0"/>
    <w:rsid w:val="00A85A7F"/>
    <w:rPr>
      <w:rFonts w:ascii="Garamond" w:eastAsia="MS Mincho" w:hAnsi="Garamond"/>
      <w:sz w:val="22"/>
    </w:rPr>
  </w:style>
  <w:style w:type="character" w:customStyle="1" w:styleId="CharChar61">
    <w:name w:val="Char Char61"/>
    <w:rsid w:val="00A85A7F"/>
    <w:rPr>
      <w:rFonts w:cs="Arial"/>
      <w:bCs/>
      <w:sz w:val="16"/>
      <w:szCs w:val="26"/>
      <w:lang w:val="en-US" w:eastAsia="en-US" w:bidi="ar-SA"/>
    </w:rPr>
  </w:style>
  <w:style w:type="character" w:customStyle="1" w:styleId="ListBulletChar">
    <w:name w:val="List Bullet Char"/>
    <w:link w:val="ListBullet"/>
    <w:uiPriority w:val="99"/>
    <w:rsid w:val="00A85A7F"/>
    <w:rPr>
      <w:rFonts w:ascii="Calibri" w:eastAsia="Calibri" w:hAnsi="Calibri"/>
      <w:sz w:val="22"/>
    </w:rPr>
  </w:style>
  <w:style w:type="paragraph" w:customStyle="1" w:styleId="subhead10">
    <w:name w:val="subhead1"/>
    <w:basedOn w:val="Normal"/>
    <w:uiPriority w:val="99"/>
    <w:rsid w:val="00A85A7F"/>
    <w:pPr>
      <w:spacing w:before="100" w:beforeAutospacing="1" w:after="100" w:afterAutospacing="1"/>
    </w:pPr>
    <w:rPr>
      <w:rFonts w:eastAsia="Times New Roman"/>
      <w:sz w:val="24"/>
    </w:rPr>
  </w:style>
  <w:style w:type="character" w:customStyle="1" w:styleId="styledate">
    <w:name w:val="styledate"/>
    <w:rsid w:val="00A85A7F"/>
  </w:style>
  <w:style w:type="character" w:customStyle="1" w:styleId="BoldandUnderlineChar1">
    <w:name w:val="Bold and Underline Char1"/>
    <w:rsid w:val="00A85A7F"/>
    <w:rPr>
      <w:b/>
      <w:szCs w:val="24"/>
      <w:u w:val="single"/>
      <w:lang w:val="en-US" w:eastAsia="en-US" w:bidi="ar-SA"/>
    </w:rPr>
  </w:style>
  <w:style w:type="character" w:customStyle="1" w:styleId="BoldandUnderlineChar1Char2">
    <w:name w:val="Bold and Underline Char1 Char2"/>
    <w:rsid w:val="00A85A7F"/>
    <w:rPr>
      <w:b/>
      <w:szCs w:val="24"/>
      <w:u w:val="single"/>
      <w:lang w:val="en-US" w:eastAsia="en-US" w:bidi="ar-SA"/>
    </w:rPr>
  </w:style>
  <w:style w:type="character" w:customStyle="1" w:styleId="BoldandUnderlineCharChar1">
    <w:name w:val="Bold and Underline Char Char1"/>
    <w:rsid w:val="00A85A7F"/>
    <w:rPr>
      <w:b/>
      <w:szCs w:val="24"/>
      <w:u w:val="single"/>
      <w:lang w:val="en-US" w:eastAsia="en-US" w:bidi="ar-SA"/>
    </w:rPr>
  </w:style>
  <w:style w:type="character" w:customStyle="1" w:styleId="BoldandUnderlineChar6">
    <w:name w:val="Bold and Underline Char6"/>
    <w:rsid w:val="00A85A7F"/>
    <w:rPr>
      <w:b/>
      <w:szCs w:val="24"/>
      <w:u w:val="single"/>
      <w:lang w:val="en-US" w:eastAsia="en-US" w:bidi="ar-SA"/>
    </w:rPr>
  </w:style>
  <w:style w:type="character" w:customStyle="1" w:styleId="title-link-wrapper">
    <w:name w:val="title-link-wrapper"/>
    <w:rsid w:val="00A85A7F"/>
  </w:style>
  <w:style w:type="character" w:customStyle="1" w:styleId="medium-font">
    <w:name w:val="medium-font"/>
    <w:rsid w:val="00A85A7F"/>
  </w:style>
  <w:style w:type="paragraph" w:customStyle="1" w:styleId="abstract">
    <w:name w:val="abstract"/>
    <w:basedOn w:val="Normal"/>
    <w:uiPriority w:val="99"/>
    <w:rsid w:val="00A85A7F"/>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85A7F"/>
    <w:rPr>
      <w:rFonts w:eastAsia="Times New Roman"/>
      <w:b/>
      <w:bCs/>
      <w:u w:val="single"/>
    </w:rPr>
  </w:style>
  <w:style w:type="character" w:customStyle="1" w:styleId="StyleUnderlineChar11ptBold2Char">
    <w:name w:val="Style Underline Char + 11 pt Bold2 Char"/>
    <w:link w:val="StyleUnderlineChar11ptBold2"/>
    <w:rsid w:val="00A85A7F"/>
    <w:rPr>
      <w:rFonts w:ascii="Calibri" w:eastAsia="Times New Roman" w:hAnsi="Calibri"/>
      <w:b/>
      <w:bCs/>
      <w:sz w:val="22"/>
      <w:u w:val="single"/>
    </w:rPr>
  </w:style>
  <w:style w:type="character" w:customStyle="1" w:styleId="ReallySamllTextChar">
    <w:name w:val="ReallySamllText Char"/>
    <w:rsid w:val="00A85A7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85A7F"/>
    <w:rPr>
      <w:rFonts w:eastAsia="Times New Roman"/>
      <w:u w:val="single"/>
    </w:rPr>
  </w:style>
  <w:style w:type="character" w:customStyle="1" w:styleId="StyleStyleUnderlineTimesNewRoman11ptChar">
    <w:name w:val="Style Style Underline + Times New Roman + 11 pt Char"/>
    <w:link w:val="StyleStyleUnderlineTimesNewRoman11pt"/>
    <w:rsid w:val="00A85A7F"/>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5A7F"/>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85A7F"/>
    <w:rPr>
      <w:rFonts w:ascii="Calibri" w:eastAsia="Times New Roman" w:hAnsi="Calibri"/>
      <w:sz w:val="22"/>
      <w:u w:val="single"/>
    </w:rPr>
  </w:style>
  <w:style w:type="character" w:customStyle="1" w:styleId="style10">
    <w:name w:val="style1"/>
    <w:rsid w:val="00A85A7F"/>
  </w:style>
  <w:style w:type="character" w:customStyle="1" w:styleId="pmtermsel">
    <w:name w:val="pmtermsel"/>
    <w:rsid w:val="00A85A7F"/>
  </w:style>
  <w:style w:type="character" w:customStyle="1" w:styleId="showipapr">
    <w:name w:val="show_ipapr"/>
    <w:rsid w:val="00A85A7F"/>
  </w:style>
  <w:style w:type="character" w:customStyle="1" w:styleId="dnindex">
    <w:name w:val="dnindex"/>
    <w:rsid w:val="00A85A7F"/>
  </w:style>
  <w:style w:type="character" w:customStyle="1" w:styleId="23">
    <w:name w:val="23"/>
    <w:rsid w:val="00A85A7F"/>
    <w:rPr>
      <w:rFonts w:ascii="Times New Roman" w:hAnsi="Times New Roman" w:cs="Arial"/>
      <w:bCs/>
      <w:sz w:val="20"/>
      <w:u w:val="single"/>
      <w:lang w:val="en-US" w:eastAsia="en-US" w:bidi="ar-SA"/>
    </w:rPr>
  </w:style>
  <w:style w:type="character" w:customStyle="1" w:styleId="33">
    <w:name w:val="33"/>
    <w:rsid w:val="00A85A7F"/>
    <w:rPr>
      <w:rFonts w:ascii="Times New Roman" w:hAnsi="Times New Roman" w:cs="Arial"/>
      <w:b/>
      <w:bCs/>
      <w:sz w:val="20"/>
      <w:u w:val="single"/>
      <w:lang w:val="en-US" w:eastAsia="en-US" w:bidi="ar-SA"/>
    </w:rPr>
  </w:style>
  <w:style w:type="character" w:customStyle="1" w:styleId="55">
    <w:name w:val="55"/>
    <w:rsid w:val="00A85A7F"/>
    <w:rPr>
      <w:rFonts w:cs="Arial"/>
      <w:bCs/>
      <w:sz w:val="20"/>
      <w:u w:val="single"/>
      <w:lang w:val="en-US" w:eastAsia="en-US" w:bidi="ar-SA"/>
    </w:rPr>
  </w:style>
  <w:style w:type="character" w:customStyle="1" w:styleId="authoraffil">
    <w:name w:val="authoraffil"/>
    <w:rsid w:val="00A85A7F"/>
  </w:style>
  <w:style w:type="character" w:customStyle="1" w:styleId="CharChar8">
    <w:name w:val="Char Char8"/>
    <w:rsid w:val="00A85A7F"/>
    <w:rPr>
      <w:rFonts w:ascii="Georgia" w:eastAsia="Times New Roman" w:hAnsi="Georgia"/>
      <w:b/>
      <w:bCs/>
      <w:sz w:val="30"/>
      <w:szCs w:val="28"/>
      <w:u w:val="single"/>
    </w:rPr>
  </w:style>
  <w:style w:type="character" w:customStyle="1" w:styleId="FontStyle13">
    <w:name w:val="Font Style13"/>
    <w:uiPriority w:val="99"/>
    <w:rsid w:val="00A85A7F"/>
    <w:rPr>
      <w:rFonts w:ascii="Constantia" w:hAnsi="Constantia" w:cs="Constantia"/>
      <w:sz w:val="18"/>
      <w:szCs w:val="18"/>
    </w:rPr>
  </w:style>
  <w:style w:type="character" w:customStyle="1" w:styleId="TagsCharCharCharChar">
    <w:name w:val="Tags Char Char Char Char"/>
    <w:rsid w:val="00A85A7F"/>
    <w:rPr>
      <w:rFonts w:ascii="Times New Roman" w:eastAsia="Times New Roman" w:hAnsi="Times New Roman" w:cs="Times New Roman"/>
      <w:b/>
      <w:sz w:val="24"/>
      <w:szCs w:val="24"/>
    </w:rPr>
  </w:style>
  <w:style w:type="character" w:customStyle="1" w:styleId="Citation1Char">
    <w:name w:val="Citation1 Char"/>
    <w:link w:val="Citation10"/>
    <w:locked/>
    <w:rsid w:val="00A85A7F"/>
    <w:rPr>
      <w:rFonts w:ascii="Georgia" w:hAnsi="Georgia"/>
      <w:b/>
      <w:u w:val="single"/>
    </w:rPr>
  </w:style>
  <w:style w:type="paragraph" w:customStyle="1" w:styleId="Citation10">
    <w:name w:val="Citation1"/>
    <w:basedOn w:val="Normal"/>
    <w:link w:val="Citation1Char"/>
    <w:qFormat/>
    <w:rsid w:val="00A85A7F"/>
    <w:rPr>
      <w:rFonts w:ascii="Georgia" w:hAnsi="Georgia"/>
      <w:b/>
      <w:sz w:val="24"/>
      <w:u w:val="single"/>
    </w:rPr>
  </w:style>
  <w:style w:type="character" w:customStyle="1" w:styleId="TaglineChar">
    <w:name w:val="Tagline Char"/>
    <w:link w:val="Tagline0"/>
    <w:locked/>
    <w:rsid w:val="00A85A7F"/>
    <w:rPr>
      <w:rFonts w:ascii="Georgia" w:hAnsi="Georgia"/>
      <w:b/>
    </w:rPr>
  </w:style>
  <w:style w:type="paragraph" w:customStyle="1" w:styleId="Tagline0">
    <w:name w:val="Tagline"/>
    <w:basedOn w:val="Normal"/>
    <w:link w:val="TaglineChar"/>
    <w:qFormat/>
    <w:rsid w:val="00A85A7F"/>
    <w:rPr>
      <w:rFonts w:ascii="Georgia" w:hAnsi="Georgia"/>
      <w:b/>
      <w:sz w:val="24"/>
    </w:rPr>
  </w:style>
  <w:style w:type="paragraph" w:customStyle="1" w:styleId="NothingCharCharChar">
    <w:name w:val="Nothing Char Char Char"/>
    <w:link w:val="NothingCharChar"/>
    <w:rsid w:val="00A85A7F"/>
    <w:pPr>
      <w:jc w:val="both"/>
    </w:pPr>
  </w:style>
  <w:style w:type="paragraph" w:customStyle="1" w:styleId="StyleLeft021">
    <w:name w:val="Style Left:  0.2&quot;1"/>
    <w:basedOn w:val="Normal"/>
    <w:uiPriority w:val="99"/>
    <w:rsid w:val="00A85A7F"/>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5A7F"/>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5A7F"/>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5A7F"/>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5A7F"/>
    <w:rPr>
      <w:rFonts w:ascii="Calibri" w:eastAsia="Times New Roman" w:hAnsi="Calibri"/>
      <w:sz w:val="22"/>
      <w:u w:val="single"/>
      <w:bdr w:val="single" w:sz="4" w:space="0" w:color="auto"/>
    </w:rPr>
  </w:style>
  <w:style w:type="character" w:customStyle="1" w:styleId="boldcitationChar">
    <w:name w:val="bold citation Char"/>
    <w:rsid w:val="00A85A7F"/>
    <w:rPr>
      <w:rFonts w:ascii="Arial" w:hAnsi="Arial"/>
      <w:b/>
      <w:sz w:val="28"/>
      <w:szCs w:val="24"/>
      <w:u w:val="thick"/>
      <w:lang w:val="en-US" w:eastAsia="en-US" w:bidi="ar-SA"/>
    </w:rPr>
  </w:style>
  <w:style w:type="paragraph" w:customStyle="1" w:styleId="BlockTitle20">
    <w:name w:val="Block Title #2"/>
    <w:basedOn w:val="Normal"/>
    <w:uiPriority w:val="99"/>
    <w:rsid w:val="00A85A7F"/>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85A7F"/>
    <w:rPr>
      <w:b/>
    </w:rPr>
  </w:style>
  <w:style w:type="character" w:customStyle="1" w:styleId="BoldunderlineChar3">
    <w:name w:val="Bold/underline Char"/>
    <w:rsid w:val="00A85A7F"/>
    <w:rPr>
      <w:rFonts w:eastAsia="SimSun"/>
      <w:b/>
      <w:noProof w:val="0"/>
      <w:sz w:val="24"/>
      <w:szCs w:val="24"/>
      <w:u w:val="single"/>
      <w:lang w:val="en-US" w:eastAsia="zh-CN" w:bidi="ar-SA"/>
    </w:rPr>
  </w:style>
  <w:style w:type="character" w:customStyle="1" w:styleId="underlinetextchar0">
    <w:name w:val="underlinetextchar"/>
    <w:rsid w:val="00A85A7F"/>
  </w:style>
  <w:style w:type="character" w:customStyle="1" w:styleId="boldciteChar1">
    <w:name w:val="bold cite Char1"/>
    <w:rsid w:val="00A85A7F"/>
    <w:rPr>
      <w:b/>
      <w:sz w:val="28"/>
      <w:u w:val="thick" w:color="000000"/>
    </w:rPr>
  </w:style>
  <w:style w:type="character" w:customStyle="1" w:styleId="tagCharCharChar1">
    <w:name w:val="tag Char Char Char1"/>
    <w:rsid w:val="00A85A7F"/>
    <w:rPr>
      <w:b/>
      <w:sz w:val="24"/>
      <w:lang w:val="en-US" w:eastAsia="en-US" w:bidi="ar-SA"/>
    </w:rPr>
  </w:style>
  <w:style w:type="character" w:customStyle="1" w:styleId="underlinecardChar0">
    <w:name w:val="underline card Char"/>
    <w:rsid w:val="00A85A7F"/>
    <w:rPr>
      <w:rFonts w:ascii="Arial" w:hAnsi="Arial"/>
      <w:sz w:val="18"/>
      <w:szCs w:val="24"/>
      <w:u w:val="single"/>
      <w:lang w:val="en-US" w:eastAsia="en-US" w:bidi="ar-SA"/>
    </w:rPr>
  </w:style>
  <w:style w:type="paragraph" w:customStyle="1" w:styleId="date-comments">
    <w:name w:val="date-comments"/>
    <w:basedOn w:val="Normal"/>
    <w:uiPriority w:val="99"/>
    <w:rsid w:val="00A85A7F"/>
    <w:pPr>
      <w:spacing w:before="100" w:beforeAutospacing="1" w:after="100" w:afterAutospacing="1"/>
    </w:pPr>
    <w:rPr>
      <w:rFonts w:ascii="Times" w:hAnsi="Times"/>
      <w:szCs w:val="20"/>
    </w:rPr>
  </w:style>
  <w:style w:type="character" w:customStyle="1" w:styleId="articleauthor0">
    <w:name w:val="articleauthor"/>
    <w:rsid w:val="00A85A7F"/>
  </w:style>
  <w:style w:type="character" w:customStyle="1" w:styleId="bodysubtoc">
    <w:name w:val="bodysubtoc"/>
    <w:rsid w:val="00A85A7F"/>
  </w:style>
  <w:style w:type="character" w:customStyle="1" w:styleId="lefttitlesmaller">
    <w:name w:val="lefttitlesmaller"/>
    <w:rsid w:val="00A85A7F"/>
  </w:style>
  <w:style w:type="character" w:customStyle="1" w:styleId="mb">
    <w:name w:val="mb"/>
    <w:rsid w:val="00A85A7F"/>
  </w:style>
  <w:style w:type="character" w:customStyle="1" w:styleId="submitted-date">
    <w:name w:val="submitted-date"/>
    <w:rsid w:val="00A85A7F"/>
  </w:style>
  <w:style w:type="character" w:customStyle="1" w:styleId="submitted-time">
    <w:name w:val="submitted-time"/>
    <w:rsid w:val="00A85A7F"/>
  </w:style>
  <w:style w:type="character" w:customStyle="1" w:styleId="A20">
    <w:name w:val="A2"/>
    <w:uiPriority w:val="99"/>
    <w:rsid w:val="00A85A7F"/>
    <w:rPr>
      <w:rFonts w:ascii="Sabon LT Std" w:hAnsi="Sabon LT Std" w:cs="Sabon LT Std" w:hint="default"/>
      <w:color w:val="000000"/>
      <w:sz w:val="15"/>
      <w:szCs w:val="15"/>
    </w:rPr>
  </w:style>
  <w:style w:type="character" w:customStyle="1" w:styleId="searchword">
    <w:name w:val="searchword"/>
    <w:rsid w:val="00A85A7F"/>
  </w:style>
  <w:style w:type="paragraph" w:customStyle="1" w:styleId="Heading2Char2CharChar12">
    <w:name w:val="Heading 2 Char2 Char Char12"/>
    <w:aliases w:val="Char Char Char Char Char Char1 Char Char Char Char Char1,Char Char22"/>
    <w:next w:val="Normal"/>
    <w:uiPriority w:val="99"/>
    <w:rsid w:val="00A85A7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85A7F"/>
    <w:rPr>
      <w:rFonts w:ascii="Times New Roman" w:hAnsi="Times New Roman" w:cs="Times New Roman"/>
      <w:sz w:val="18"/>
      <w:szCs w:val="18"/>
    </w:rPr>
  </w:style>
  <w:style w:type="character" w:customStyle="1" w:styleId="bylines">
    <w:name w:val="bylines"/>
    <w:basedOn w:val="DefaultParagraphFont"/>
    <w:rsid w:val="00A85A7F"/>
  </w:style>
  <w:style w:type="character" w:customStyle="1" w:styleId="StyleStyleBoldUnderlineUnderlineIntenseEmphasis1apple-style-2">
    <w:name w:val="Style Style Bold UnderlineUnderlineIntense Emphasis1apple-style-...2"/>
    <w:basedOn w:val="DefaultParagraphFont"/>
    <w:rsid w:val="00A85A7F"/>
    <w:rPr>
      <w:b w:val="0"/>
      <w:bCs/>
      <w:sz w:val="22"/>
      <w:u w:val="single"/>
    </w:rPr>
  </w:style>
  <w:style w:type="character" w:customStyle="1" w:styleId="FontStyle57">
    <w:name w:val="Font Style57"/>
    <w:rsid w:val="00A85A7F"/>
    <w:rPr>
      <w:rFonts w:ascii="Georgia" w:hAnsi="Georgia" w:cs="Georgia"/>
      <w:b/>
      <w:bCs/>
      <w:sz w:val="14"/>
      <w:szCs w:val="14"/>
    </w:rPr>
  </w:style>
  <w:style w:type="character" w:customStyle="1" w:styleId="FontStyle89">
    <w:name w:val="Font Style89"/>
    <w:rsid w:val="00A85A7F"/>
    <w:rPr>
      <w:rFonts w:ascii="Times New Roman" w:hAnsi="Times New Roman" w:cs="Times New Roman"/>
      <w:b/>
      <w:bCs/>
      <w:smallCaps/>
      <w:spacing w:val="40"/>
      <w:sz w:val="16"/>
      <w:szCs w:val="16"/>
    </w:rPr>
  </w:style>
  <w:style w:type="character" w:customStyle="1" w:styleId="style3Char0">
    <w:name w:val="style 3 Char"/>
    <w:rsid w:val="00A85A7F"/>
    <w:rPr>
      <w:sz w:val="18"/>
      <w:szCs w:val="24"/>
      <w:lang w:val="en-US" w:eastAsia="en-US" w:bidi="ar-SA"/>
    </w:rPr>
  </w:style>
  <w:style w:type="paragraph" w:customStyle="1" w:styleId="003Cite">
    <w:name w:val="003Cite"/>
    <w:basedOn w:val="Normal"/>
    <w:rsid w:val="00A85A7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85A7F"/>
    <w:pPr>
      <w:jc w:val="both"/>
    </w:pPr>
    <w:rPr>
      <w:b/>
      <w:color w:val="000000"/>
      <w:u w:val="single"/>
    </w:rPr>
  </w:style>
  <w:style w:type="character" w:customStyle="1" w:styleId="NormalBoldChar">
    <w:name w:val="Normal + Bold Char"/>
    <w:aliases w:val="Double Underline Char"/>
    <w:basedOn w:val="DefaultParagraphFont"/>
    <w:link w:val="NormalBold"/>
    <w:rsid w:val="00A85A7F"/>
    <w:rPr>
      <w:rFonts w:ascii="Calibri" w:hAnsi="Calibri"/>
      <w:b/>
      <w:color w:val="000000"/>
      <w:sz w:val="22"/>
      <w:u w:val="single"/>
    </w:rPr>
  </w:style>
  <w:style w:type="paragraph" w:customStyle="1" w:styleId="StyleCards12ptThickunderline">
    <w:name w:val="Style Cards + 12 pt Thick underline"/>
    <w:basedOn w:val="Normal"/>
    <w:link w:val="StyleCards12ptThickunderlineChar2"/>
    <w:rsid w:val="00A85A7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85A7F"/>
    <w:rPr>
      <w:rFonts w:ascii="Times New Roman" w:eastAsia="Times New Roman" w:hAnsi="Times New Roman" w:cs="Times New Roman"/>
      <w:u w:val="thick"/>
      <w:lang w:val="x-none" w:eastAsia="x-none"/>
    </w:rPr>
  </w:style>
  <w:style w:type="character" w:customStyle="1" w:styleId="BlockHeadingsChar1">
    <w:name w:val="Block Headings Char1"/>
    <w:rsid w:val="00A85A7F"/>
    <w:rPr>
      <w:b/>
      <w:caps/>
    </w:rPr>
  </w:style>
  <w:style w:type="character" w:customStyle="1" w:styleId="Longcite">
    <w:name w:val="Longcite"/>
    <w:rsid w:val="00A85A7F"/>
    <w:rPr>
      <w:sz w:val="16"/>
    </w:rPr>
  </w:style>
  <w:style w:type="paragraph" w:customStyle="1" w:styleId="NormalUnderline0">
    <w:name w:val="Normal + Underline"/>
    <w:basedOn w:val="Normal"/>
    <w:link w:val="NormalUnderlineChar0"/>
    <w:rsid w:val="00A85A7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85A7F"/>
    <w:rPr>
      <w:rFonts w:ascii="Times New Roman" w:eastAsia="Times New Roman" w:hAnsi="Times New Roman" w:cs="Times New Roman"/>
      <w:b/>
      <w:u w:val="single"/>
      <w:lang w:val="x-none" w:eastAsia="x-none"/>
    </w:rPr>
  </w:style>
  <w:style w:type="character" w:customStyle="1" w:styleId="FontStyle170">
    <w:name w:val="Font Style170"/>
    <w:uiPriority w:val="99"/>
    <w:rsid w:val="00A85A7F"/>
    <w:rPr>
      <w:rFonts w:ascii="Bookman Old Style" w:hAnsi="Bookman Old Style" w:cs="Bookman Old Style"/>
      <w:sz w:val="16"/>
      <w:szCs w:val="16"/>
    </w:rPr>
  </w:style>
  <w:style w:type="character" w:customStyle="1" w:styleId="FontStyle17">
    <w:name w:val="Font Style17"/>
    <w:uiPriority w:val="99"/>
    <w:rsid w:val="00A85A7F"/>
    <w:rPr>
      <w:rFonts w:ascii="Book Antiqua" w:hAnsi="Book Antiqua" w:cs="Book Antiqua"/>
      <w:i/>
      <w:iCs/>
      <w:spacing w:val="10"/>
      <w:sz w:val="22"/>
      <w:szCs w:val="22"/>
    </w:rPr>
  </w:style>
  <w:style w:type="character" w:customStyle="1" w:styleId="FontStyle329">
    <w:name w:val="Font Style329"/>
    <w:basedOn w:val="DefaultParagraphFont"/>
    <w:uiPriority w:val="99"/>
    <w:rsid w:val="00A85A7F"/>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85A7F"/>
  </w:style>
  <w:style w:type="character" w:customStyle="1" w:styleId="DateTimeChar">
    <w:name w:val="DateTime Char"/>
    <w:basedOn w:val="DefaultParagraphFont"/>
    <w:link w:val="DateTime"/>
    <w:uiPriority w:val="4"/>
    <w:rsid w:val="00A85A7F"/>
    <w:rPr>
      <w:rFonts w:ascii="Calibri" w:hAnsi="Calibri"/>
      <w:sz w:val="22"/>
    </w:rPr>
  </w:style>
  <w:style w:type="paragraph" w:customStyle="1" w:styleId="Lecture">
    <w:name w:val="Lecture"/>
    <w:next w:val="BodyText"/>
    <w:link w:val="LectureChar"/>
    <w:autoRedefine/>
    <w:uiPriority w:val="4"/>
    <w:qFormat/>
    <w:rsid w:val="00A85A7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85A7F"/>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A85A7F"/>
  </w:style>
  <w:style w:type="character" w:customStyle="1" w:styleId="m-8559461887574130099gmail-styleunderline">
    <w:name w:val="m_-8559461887574130099gmail-styleunderline"/>
    <w:basedOn w:val="DefaultParagraphFont"/>
    <w:rsid w:val="00A85A7F"/>
  </w:style>
  <w:style w:type="paragraph" w:styleId="NoSpacing">
    <w:name w:val="No Spacing"/>
    <w:link w:val="NoSpacingChar"/>
    <w:uiPriority w:val="1"/>
    <w:qFormat/>
    <w:rsid w:val="00A85A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pubs.acs.org/action/doSearch?field1=Contrib&amp;text1=Helen+S.++Findlay" TargetMode="External"/><Relationship Id="rId39" Type="http://schemas.openxmlformats.org/officeDocument/2006/relationships/hyperlink" Target="https://www.files.ethz.ch/isn/111193/Taking%20Sovereignty%20Out%20of%20This%20World.pdf" TargetMode="External"/><Relationship Id="rId21" Type="http://schemas.openxmlformats.org/officeDocument/2006/relationships/hyperlink" Target="https://www2.ucar.edu/atmosnews/just-published/3995/nuclear-war-and-ultraviolet-radiation" TargetMode="External"/><Relationship Id="rId34" Type="http://schemas.openxmlformats.org/officeDocument/2006/relationships/hyperlink" Target="https://pubs.acs.org/action/doSearch?field1=Contrib&amp;text1=Douglas++Vandema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pubs.acs.org/action/doSearch?field1=Contrib&amp;text1=Nicolas++Reu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pubs.acs.org/action/doSearch?field1=Contrib&amp;text1=Peter+E.++Land" TargetMode="External"/><Relationship Id="rId32" Type="http://schemas.openxmlformats.org/officeDocument/2006/relationships/hyperlink" Target="https://pubs.acs.org/action/doSearch?field1=Contrib&amp;text1=Yves++Quilfen" TargetMode="External"/><Relationship Id="rId37" Type="http://schemas.openxmlformats.org/officeDocument/2006/relationships/hyperlink" Target="https://www.culsr.org/articles/the-international-legal-regulation-of-space-debri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ox.com/2014/4/21/5625246/space-war-china-north-korea-iran" TargetMode="External"/><Relationship Id="rId23" Type="http://schemas.openxmlformats.org/officeDocument/2006/relationships/hyperlink" Target="http://energyskeptic.com/2016/the-scariest-u-s-house-session-ever-electromagnetic-pulse-and-the-fall-of-civilization/" TargetMode="External"/><Relationship Id="rId28" Type="http://schemas.openxmlformats.org/officeDocument/2006/relationships/hyperlink" Target="https://pubs.acs.org/action/doSearch?field1=Contrib&amp;text1=Roberto++Sabia" TargetMode="External"/><Relationship Id="rId36" Type="http://schemas.openxmlformats.org/officeDocument/2006/relationships/hyperlink" Target="https://pubs.acs.org/action/doSearch?field1=Contrib&amp;text1=Punyasloke++Bhadury" TargetMode="External"/><Relationship Id="rId10" Type="http://schemas.openxmlformats.org/officeDocument/2006/relationships/image" Target="media/image1.jpeg"/><Relationship Id="rId19" Type="http://schemas.openxmlformats.org/officeDocument/2006/relationships/hyperlink" Target="https://ratical.org/radiation/NuclearExtinction/StarrNuclearWinterOct09.pdf" TargetMode="External"/><Relationship Id="rId31" Type="http://schemas.openxmlformats.org/officeDocument/2006/relationships/hyperlink" Target="https://pubs.acs.org/action/doSearch?field1=Contrib&amp;text1=Bertrand++Chapron"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www.iss.europa.eu/content/space-security-europe" TargetMode="External"/><Relationship Id="rId27" Type="http://schemas.openxmlformats.org/officeDocument/2006/relationships/hyperlink" Target="https://pubs.acs.org/action/doSearch?field1=Contrib&amp;text1=Fanny++Girard-Ardhuin" TargetMode="External"/><Relationship Id="rId30" Type="http://schemas.openxmlformats.org/officeDocument/2006/relationships/hyperlink" Target="https://pubs.acs.org/action/doSearch?field1=Contrib&amp;text1=Jean-Francois++Piolle" TargetMode="External"/><Relationship Id="rId35" Type="http://schemas.openxmlformats.org/officeDocument/2006/relationships/hyperlink" Target="https://pubs.acs.org/action/doSearch?field1=Contrib&amp;text1=Richard++Bellerb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psr.org/" TargetMode="External"/><Relationship Id="rId25" Type="http://schemas.openxmlformats.org/officeDocument/2006/relationships/hyperlink" Target="https://pubs.acs.org/action/doSearch?field1=Contrib&amp;text1=Jamie+D.++Shutler" TargetMode="External"/><Relationship Id="rId33" Type="http://schemas.openxmlformats.org/officeDocument/2006/relationships/hyperlink" Target="https://pubs.acs.org/action/doSearch?field1=Contrib&amp;text1=Joseph++Salisbury" TargetMode="External"/><Relationship Id="rId38" Type="http://schemas.openxmlformats.org/officeDocument/2006/relationships/hyperlink" Target="https://doi.org/10.1080/0149593023173508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16719</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2</cp:revision>
  <dcterms:created xsi:type="dcterms:W3CDTF">2022-01-08T22:02:00Z</dcterms:created>
  <dcterms:modified xsi:type="dcterms:W3CDTF">2022-01-08T22:02:00Z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