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C9E77" w14:textId="1564FC04" w:rsidR="00A85A7F" w:rsidRDefault="00A85A7F" w:rsidP="00A85A7F">
      <w:pPr>
        <w:pStyle w:val="Heading3"/>
      </w:pPr>
      <w:r>
        <w:t xml:space="preserve">1AC – Adv – Debris </w:t>
      </w:r>
    </w:p>
    <w:p w14:paraId="2877FC6B" w14:textId="77777777" w:rsidR="00A85A7F" w:rsidRPr="00A8218A" w:rsidRDefault="00A85A7F" w:rsidP="00A85A7F">
      <w:pPr>
        <w:pStyle w:val="Heading4"/>
      </w:pPr>
      <w:r>
        <w:t xml:space="preserve">The advantage is </w:t>
      </w:r>
      <w:r w:rsidRPr="00A8218A">
        <w:rPr>
          <w:u w:val="single"/>
        </w:rPr>
        <w:t>Debris</w:t>
      </w:r>
      <w:r>
        <w:t xml:space="preserve"> –</w:t>
      </w:r>
    </w:p>
    <w:p w14:paraId="1E1B6FC3" w14:textId="77777777" w:rsidR="00A85A7F" w:rsidRDefault="00A85A7F" w:rsidP="00A85A7F">
      <w:pPr>
        <w:pStyle w:val="Heading4"/>
      </w:pPr>
      <w:r>
        <w:t xml:space="preserve">Privatization of space leads to </w:t>
      </w:r>
      <w:r w:rsidRPr="00A73303">
        <w:rPr>
          <w:u w:val="single"/>
        </w:rPr>
        <w:t>unchecked debris</w:t>
      </w:r>
      <w:r>
        <w:t>.</w:t>
      </w:r>
    </w:p>
    <w:p w14:paraId="1D9B4BFB" w14:textId="77777777" w:rsidR="00A85A7F" w:rsidRPr="00367C57" w:rsidRDefault="00A85A7F" w:rsidP="00A85A7F">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9" w:history="1">
        <w:r w:rsidRPr="008E3DAC">
          <w:rPr>
            <w:rStyle w:val="Hyperlink"/>
          </w:rPr>
          <w:t>https://www.sciencedirect.com/science/article/pii/S246889671930045X?via%3Dihub</w:t>
        </w:r>
      </w:hyperlink>
      <w:r>
        <w:t>] Justin</w:t>
      </w:r>
    </w:p>
    <w:p w14:paraId="69BEA23D" w14:textId="77777777" w:rsidR="00A85A7F" w:rsidRPr="00A73303" w:rsidRDefault="00A85A7F" w:rsidP="00A85A7F">
      <w:pPr>
        <w:rPr>
          <w:sz w:val="16"/>
        </w:rPr>
      </w:pPr>
      <w:r w:rsidRPr="00916BB1">
        <w:rPr>
          <w:highlight w:val="green"/>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916BB1">
        <w:rPr>
          <w:rStyle w:val="Emphasis"/>
          <w:highlight w:val="green"/>
        </w:rPr>
        <w:t>space</w:t>
      </w:r>
      <w:r w:rsidRPr="00062EB7">
        <w:rPr>
          <w:rStyle w:val="Emphasis"/>
        </w:rPr>
        <w:t xml:space="preserve"> industry</w:t>
      </w:r>
      <w:r w:rsidRPr="001A45BC">
        <w:rPr>
          <w:u w:val="single"/>
        </w:rPr>
        <w:t xml:space="preserve">, </w:t>
      </w:r>
      <w:r w:rsidRPr="00916BB1">
        <w:rPr>
          <w:highlight w:val="green"/>
          <w:u w:val="single"/>
        </w:rPr>
        <w:t xml:space="preserve">and an </w:t>
      </w:r>
      <w:r w:rsidRPr="00916BB1">
        <w:rPr>
          <w:rStyle w:val="Emphasis"/>
          <w:highlight w:val="green"/>
        </w:rPr>
        <w:t>explosion</w:t>
      </w:r>
      <w:r w:rsidRPr="00916BB1">
        <w:rPr>
          <w:highlight w:val="green"/>
          <w:u w:val="single"/>
        </w:rPr>
        <w:t xml:space="preserve"> of</w:t>
      </w:r>
      <w:r w:rsidRPr="001A45BC">
        <w:rPr>
          <w:u w:val="single"/>
        </w:rPr>
        <w:t xml:space="preserve"> </w:t>
      </w:r>
      <w:r w:rsidRPr="00062EB7">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916BB1">
        <w:rPr>
          <w:rStyle w:val="Emphasis"/>
          <w:highlight w:val="green"/>
        </w:rPr>
        <w:t>traditional 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to many</w:t>
      </w:r>
      <w:r w:rsidRPr="001A45BC">
        <w:rPr>
          <w:u w:val="single"/>
        </w:rPr>
        <w:t xml:space="preserve"> more </w:t>
      </w:r>
      <w:r w:rsidRPr="00916BB1">
        <w:rPr>
          <w:highlight w:val="green"/>
          <w:u w:val="single"/>
        </w:rPr>
        <w:t>participants</w:t>
      </w:r>
      <w:r w:rsidRPr="001A45BC">
        <w:rPr>
          <w:u w:val="single"/>
        </w:rPr>
        <w:t xml:space="preserve"> than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916BB1">
        <w:rPr>
          <w:rStyle w:val="Emphasis"/>
          <w:highlight w:val="green"/>
        </w:rPr>
        <w:t>space 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916BB1">
        <w:rPr>
          <w:highlight w:val="green"/>
          <w:u w:val="single"/>
        </w:rPr>
        <w:t>commercial 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916BB1">
        <w:rPr>
          <w:highlight w:val="green"/>
          <w:u w:val="single"/>
        </w:rPr>
        <w:t>. These</w:t>
      </w:r>
      <w:r w:rsidRPr="001A45BC">
        <w:rPr>
          <w:u w:val="single"/>
        </w:rPr>
        <w:t xml:space="preserve"> constellations will </w:t>
      </w:r>
      <w:r w:rsidRPr="00916BB1">
        <w:rPr>
          <w:highlight w:val="green"/>
          <w:u w:val="single"/>
        </w:rPr>
        <w:t>add</w:t>
      </w:r>
      <w:r w:rsidRPr="001A45BC">
        <w:rPr>
          <w:u w:val="single"/>
        </w:rPr>
        <w:t xml:space="preserve"> much more </w:t>
      </w:r>
      <w:r w:rsidRPr="00916BB1">
        <w:rPr>
          <w:rStyle w:val="Emphasis"/>
          <w:highlight w:val="green"/>
        </w:rPr>
        <w:t>complexity</w:t>
      </w:r>
      <w:r w:rsidRPr="00916BB1">
        <w:rPr>
          <w:highlight w:val="green"/>
          <w:u w:val="single"/>
        </w:rPr>
        <w:t xml:space="preserve"> to </w:t>
      </w:r>
      <w:r w:rsidRPr="00A73303">
        <w:rPr>
          <w:rStyle w:val="Emphasis"/>
        </w:rPr>
        <w:t>space</w:t>
      </w:r>
      <w:r w:rsidRPr="00A73303">
        <w:rPr>
          <w:u w:val="single"/>
        </w:rPr>
        <w:t xml:space="preserve"> </w:t>
      </w:r>
      <w:r w:rsidRPr="00916BB1">
        <w:rPr>
          <w:rStyle w:val="Emphasis"/>
          <w:highlight w:val="green"/>
        </w:rPr>
        <w:t>operations</w:t>
      </w:r>
      <w:r w:rsidRPr="00A73303">
        <w:rPr>
          <w:sz w:val="16"/>
        </w:rPr>
        <w:t xml:space="preserve">. Table 1 shows some of the constellations that have been announced for launch in the next decade. </w:t>
      </w:r>
      <w:r w:rsidRPr="00916BB1">
        <w:rPr>
          <w:highlight w:val="green"/>
          <w:u w:val="single"/>
        </w:rPr>
        <w:t>Two dozen companies</w:t>
      </w:r>
      <w:r w:rsidRPr="00A73303">
        <w:rPr>
          <w:sz w:val="16"/>
        </w:rPr>
        <w:t xml:space="preserve">, when taken together, </w:t>
      </w:r>
      <w:r w:rsidRPr="00A73303">
        <w:rPr>
          <w:u w:val="single"/>
        </w:rPr>
        <w:t xml:space="preserve">have </w:t>
      </w:r>
      <w:r w:rsidRPr="00916BB1">
        <w:rPr>
          <w:highlight w:val="green"/>
          <w:u w:val="single"/>
        </w:rPr>
        <w:t>proposed</w:t>
      </w:r>
      <w:r w:rsidRPr="001A45BC">
        <w:rPr>
          <w:u w:val="single"/>
        </w:rPr>
        <w:t xml:space="preserve"> placing </w:t>
      </w:r>
      <w:r w:rsidRPr="00916BB1">
        <w:rPr>
          <w:rStyle w:val="Emphasis"/>
          <w:highlight w:val="green"/>
        </w:rPr>
        <w:t>well over 20,000 satellites</w:t>
      </w:r>
      <w:r w:rsidRPr="00062EB7">
        <w:rPr>
          <w:rStyle w:val="Emphasis"/>
        </w:rPr>
        <w:t xml:space="preserve"> in orbit</w:t>
      </w:r>
      <w:r w:rsidRPr="001A45BC">
        <w:rPr>
          <w:u w:val="single"/>
        </w:rPr>
        <w:t xml:space="preserve"> in the next 10 years</w:t>
      </w:r>
      <w:r w:rsidRPr="00A73303">
        <w:rPr>
          <w:sz w:val="16"/>
        </w:rPr>
        <w:t xml:space="preserve">. For perspective, </w:t>
      </w:r>
      <w:r w:rsidRPr="001A45BC">
        <w:rPr>
          <w:u w:val="single"/>
        </w:rPr>
        <w:t xml:space="preserve">fewer than </w:t>
      </w:r>
      <w:r w:rsidRPr="00062EB7">
        <w:rPr>
          <w:rStyle w:val="Emphasis"/>
        </w:rPr>
        <w:t>8100</w:t>
      </w:r>
      <w:r w:rsidRPr="001A45BC">
        <w:rPr>
          <w:u w:val="single"/>
        </w:rPr>
        <w:t xml:space="preserve"> payloads have been placed in Earth orbit in the </w:t>
      </w:r>
      <w:r w:rsidRPr="00062EB7">
        <w:rPr>
          <w:rStyle w:val="Emphasis"/>
        </w:rPr>
        <w:t>entire</w:t>
      </w:r>
      <w:r w:rsidRPr="001A45BC">
        <w:rPr>
          <w:u w:val="single"/>
        </w:rPr>
        <w:t xml:space="preserve"> </w:t>
      </w:r>
      <w:r w:rsidRPr="00062EB7">
        <w:rPr>
          <w:rStyle w:val="Emphasis"/>
        </w:rPr>
        <w:t>history</w:t>
      </w:r>
      <w:r w:rsidRPr="001A45BC">
        <w:rPr>
          <w:u w:val="single"/>
        </w:rPr>
        <w:t xml:space="preserve"> of the </w:t>
      </w:r>
      <w:r w:rsidRPr="00062EB7">
        <w:rPr>
          <w:rStyle w:val="Emphasis"/>
        </w:rPr>
        <w:t>space</w:t>
      </w:r>
      <w:r w:rsidRPr="001A45BC">
        <w:rPr>
          <w:u w:val="single"/>
        </w:rPr>
        <w:t xml:space="preserve"> </w:t>
      </w:r>
      <w:r w:rsidRPr="00062EB7">
        <w:rPr>
          <w:rStyle w:val="Emphasis"/>
        </w:rPr>
        <w:t>age</w:t>
      </w:r>
      <w:r w:rsidRPr="001A45BC">
        <w:rPr>
          <w:u w:val="single"/>
        </w:rPr>
        <w:t xml:space="preserve">, only </w:t>
      </w:r>
      <w:r w:rsidRPr="00062EB7">
        <w:rPr>
          <w:rStyle w:val="Emphasis"/>
        </w:rPr>
        <w:t>4800</w:t>
      </w:r>
      <w:r w:rsidRPr="001A45BC">
        <w:rPr>
          <w:u w:val="single"/>
        </w:rPr>
        <w:t xml:space="preserve"> [1] remain in orbit and approximately 1950 [2] of those are still active. </w:t>
      </w:r>
      <w:r w:rsidRPr="00916BB1">
        <w:rPr>
          <w:highlight w:val="green"/>
          <w:u w:val="single"/>
        </w:rPr>
        <w:t xml:space="preserve">And it </w:t>
      </w:r>
      <w:r w:rsidRPr="00916BB1">
        <w:rPr>
          <w:rStyle w:val="Emphasis"/>
          <w:highlight w:val="green"/>
        </w:rPr>
        <w:t>isn't</w:t>
      </w:r>
      <w:r w:rsidRPr="00062EB7">
        <w:rPr>
          <w:rStyle w:val="Emphasis"/>
        </w:rPr>
        <w:t xml:space="preserve"> simply </w:t>
      </w:r>
      <w:r w:rsidRPr="00916BB1">
        <w:rPr>
          <w:rStyle w:val="Emphasis"/>
          <w:highlight w:val="green"/>
        </w:rPr>
        <w:t>numbers</w:t>
      </w:r>
      <w:r w:rsidRPr="00A73303">
        <w:rPr>
          <w:u w:val="single"/>
        </w:rPr>
        <w:t xml:space="preserve"> – the </w:t>
      </w:r>
      <w:r w:rsidRPr="00916BB1">
        <w:rPr>
          <w:highlight w:val="green"/>
          <w:u w:val="single"/>
        </w:rPr>
        <w:t xml:space="preserve">mass in orbit will </w:t>
      </w:r>
      <w:r w:rsidRPr="00916BB1">
        <w:rPr>
          <w:rStyle w:val="Emphasis"/>
          <w:highlight w:val="green"/>
        </w:rPr>
        <w:t>increase</w:t>
      </w:r>
      <w:r w:rsidRPr="001A45BC">
        <w:rPr>
          <w:u w:val="single"/>
        </w:rPr>
        <w:t xml:space="preserve"> </w:t>
      </w:r>
      <w:r w:rsidRPr="00062EB7">
        <w:rPr>
          <w:rStyle w:val="Emphasis"/>
        </w:rPr>
        <w:t>substantially</w:t>
      </w:r>
      <w:r w:rsidRPr="001A45BC">
        <w:rPr>
          <w:u w:val="single"/>
        </w:rPr>
        <w:t xml:space="preserve">, </w:t>
      </w:r>
      <w:r w:rsidRPr="00916BB1">
        <w:rPr>
          <w:highlight w:val="green"/>
          <w:u w:val="single"/>
        </w:rPr>
        <w:t>and</w:t>
      </w:r>
      <w:r w:rsidRPr="001A45BC">
        <w:rPr>
          <w:u w:val="single"/>
        </w:rPr>
        <w:t xml:space="preserve"> </w:t>
      </w:r>
      <w:r w:rsidRPr="00062EB7">
        <w:rPr>
          <w:rStyle w:val="Emphasis"/>
        </w:rPr>
        <w:t xml:space="preserve">long-term </w:t>
      </w:r>
      <w:r w:rsidRPr="00916BB1">
        <w:rPr>
          <w:rStyle w:val="Emphasis"/>
          <w:highlight w:val="green"/>
        </w:rPr>
        <w:t>debris</w:t>
      </w:r>
      <w:r w:rsidRPr="00062EB7">
        <w:rPr>
          <w:rStyle w:val="Emphasis"/>
        </w:rPr>
        <w:t xml:space="preserve"> generation</w:t>
      </w:r>
      <w:r w:rsidRPr="001A45BC">
        <w:rPr>
          <w:u w:val="single"/>
        </w:rPr>
        <w:t xml:space="preserve"> </w:t>
      </w:r>
      <w:r w:rsidRPr="00916BB1">
        <w:rPr>
          <w:highlight w:val="green"/>
          <w:u w:val="single"/>
        </w:rPr>
        <w:t>is</w:t>
      </w:r>
      <w:r w:rsidRPr="001A45BC">
        <w:rPr>
          <w:u w:val="single"/>
        </w:rPr>
        <w:t xml:space="preserve"> </w:t>
      </w:r>
      <w:r w:rsidRPr="00062EB7">
        <w:rPr>
          <w:rStyle w:val="Emphasis"/>
        </w:rPr>
        <w:t xml:space="preserve">strongly </w:t>
      </w:r>
      <w:r w:rsidRPr="00916BB1">
        <w:rPr>
          <w:rStyle w:val="Emphasis"/>
          <w:highlight w:val="green"/>
        </w:rPr>
        <w:t>correlated with mass</w:t>
      </w:r>
      <w:r w:rsidRPr="001A45BC">
        <w:rPr>
          <w:u w:val="single"/>
        </w:rPr>
        <w:t>.</w:t>
      </w:r>
      <w:r>
        <w:rPr>
          <w:u w:val="single"/>
        </w:rPr>
        <w:t xml:space="preserve"> </w:t>
      </w:r>
      <w:r w:rsidRPr="00A73303">
        <w:rPr>
          <w:sz w:val="16"/>
        </w:rPr>
        <w:t xml:space="preserve">Table 1. Some announced </w:t>
      </w:r>
      <w:proofErr w:type="spellStart"/>
      <w:r w:rsidRPr="00A73303">
        <w:rPr>
          <w:sz w:val="16"/>
        </w:rPr>
        <w:t>NewSpace</w:t>
      </w:r>
      <w:proofErr w:type="spellEnd"/>
      <w:r w:rsidRPr="00A73303">
        <w:rPr>
          <w:sz w:val="16"/>
        </w:rPr>
        <w:t xml:space="preserve"> constellations. Operator Number of satellites Altitude (km) Country SpaceX V-band 7518 335–345 US Capella 48 350–650 US Planet Swift 6 350–650 US Black Sky 60 450 US </w:t>
      </w:r>
      <w:proofErr w:type="spellStart"/>
      <w:r w:rsidRPr="00A73303">
        <w:rPr>
          <w:sz w:val="16"/>
        </w:rPr>
        <w:t>Satellogic</w:t>
      </w:r>
      <w:proofErr w:type="spellEnd"/>
      <w:r w:rsidRPr="00A73303">
        <w:rPr>
          <w:sz w:val="16"/>
        </w:rPr>
        <w:t xml:space="preserve"> </w:t>
      </w:r>
      <w:proofErr w:type="spellStart"/>
      <w:r w:rsidRPr="00A73303">
        <w:rPr>
          <w:sz w:val="16"/>
        </w:rPr>
        <w:t>NuSat</w:t>
      </w:r>
      <w:proofErr w:type="spellEnd"/>
      <w:r w:rsidRPr="00A73303">
        <w:rPr>
          <w:sz w:val="16"/>
        </w:rPr>
        <w:t xml:space="preserve"> 300 500 Argentina Kepler 140 550 US SpaceX </w:t>
      </w:r>
      <w:proofErr w:type="spellStart"/>
      <w:r w:rsidRPr="00A73303">
        <w:rPr>
          <w:sz w:val="16"/>
        </w:rPr>
        <w:t>Starlink</w:t>
      </w:r>
      <w:proofErr w:type="spellEnd"/>
      <w:r w:rsidRPr="00A73303">
        <w:rPr>
          <w:sz w:val="16"/>
        </w:rPr>
        <w:t xml:space="preserve"> 1584 550 US Skybox 30 576 US Fleet 100 580 Australia Amazon Kuiper 3236 590–630 US </w:t>
      </w:r>
      <w:proofErr w:type="spellStart"/>
      <w:r w:rsidRPr="00A73303">
        <w:rPr>
          <w:sz w:val="16"/>
        </w:rPr>
        <w:t>Commsat</w:t>
      </w:r>
      <w:proofErr w:type="spellEnd"/>
      <w:r w:rsidRPr="00A73303">
        <w:rPr>
          <w:sz w:val="16"/>
        </w:rPr>
        <w:t xml:space="preserve"> 800 600 China </w:t>
      </w:r>
      <w:proofErr w:type="spellStart"/>
      <w:r w:rsidRPr="00A73303">
        <w:rPr>
          <w:sz w:val="16"/>
        </w:rPr>
        <w:t>Kineis</w:t>
      </w:r>
      <w:proofErr w:type="spellEnd"/>
      <w:r w:rsidRPr="00A73303">
        <w:rPr>
          <w:sz w:val="16"/>
        </w:rPr>
        <w:t xml:space="preserve"> 20 600 France </w:t>
      </w:r>
      <w:proofErr w:type="spellStart"/>
      <w:r w:rsidRPr="00A73303">
        <w:rPr>
          <w:sz w:val="16"/>
        </w:rPr>
        <w:t>Yalini</w:t>
      </w:r>
      <w:proofErr w:type="spellEnd"/>
      <w:r w:rsidRPr="00A73303">
        <w:rPr>
          <w:sz w:val="16"/>
        </w:rPr>
        <w:t xml:space="preserve"> 135 600 Canada Spire 100 651 US Planet Doves 150 675 US </w:t>
      </w:r>
      <w:proofErr w:type="spellStart"/>
      <w:r w:rsidRPr="00A73303">
        <w:rPr>
          <w:sz w:val="16"/>
        </w:rPr>
        <w:t>Orbcomm</w:t>
      </w:r>
      <w:proofErr w:type="spellEnd"/>
      <w:r w:rsidRPr="00A73303">
        <w:rPr>
          <w:sz w:val="16"/>
        </w:rPr>
        <w:t xml:space="preserve"> 31 750 US Iridium 72 780 US Theia 112 800 US Lucky Star 156 1000 China </w:t>
      </w:r>
      <w:proofErr w:type="spellStart"/>
      <w:r w:rsidRPr="00A73303">
        <w:rPr>
          <w:sz w:val="16"/>
        </w:rPr>
        <w:t>Telesat</w:t>
      </w:r>
      <w:proofErr w:type="spellEnd"/>
      <w:r w:rsidRPr="00A73303">
        <w:rPr>
          <w:sz w:val="16"/>
        </w:rPr>
        <w:t xml:space="preserve"> LEO 72 1000 Canada </w:t>
      </w:r>
      <w:proofErr w:type="spellStart"/>
      <w:r w:rsidRPr="00A73303">
        <w:rPr>
          <w:sz w:val="16"/>
        </w:rPr>
        <w:t>Hongyan</w:t>
      </w:r>
      <w:proofErr w:type="spellEnd"/>
      <w:r w:rsidRPr="00A73303">
        <w:rPr>
          <w:sz w:val="16"/>
        </w:rPr>
        <w:t xml:space="preserve"> 300 1100 China </w:t>
      </w:r>
      <w:proofErr w:type="spellStart"/>
      <w:r w:rsidRPr="00A73303">
        <w:rPr>
          <w:sz w:val="16"/>
        </w:rPr>
        <w:t>Xinwei</w:t>
      </w:r>
      <w:proofErr w:type="spellEnd"/>
      <w:r w:rsidRPr="00A73303">
        <w:rPr>
          <w:sz w:val="16"/>
        </w:rPr>
        <w:t xml:space="preserve"> 32 1100 China SpaceX </w:t>
      </w:r>
      <w:proofErr w:type="spellStart"/>
      <w:r w:rsidRPr="00A73303">
        <w:rPr>
          <w:sz w:val="16"/>
        </w:rPr>
        <w:t>Starlink</w:t>
      </w:r>
      <w:proofErr w:type="spellEnd"/>
      <w:r w:rsidRPr="00A73303">
        <w:rPr>
          <w:sz w:val="16"/>
        </w:rPr>
        <w:t xml:space="preserve"> 2825 1110–1325 US </w:t>
      </w:r>
      <w:proofErr w:type="spellStart"/>
      <w:r w:rsidRPr="00A73303">
        <w:rPr>
          <w:sz w:val="16"/>
        </w:rPr>
        <w:t>OneWeb</w:t>
      </w:r>
      <w:proofErr w:type="spellEnd"/>
      <w:r w:rsidRPr="00A73303">
        <w:rPr>
          <w:sz w:val="16"/>
        </w:rPr>
        <w:t xml:space="preserve"> 720 1200 ESA </w:t>
      </w:r>
      <w:proofErr w:type="spellStart"/>
      <w:r w:rsidRPr="00A73303">
        <w:rPr>
          <w:sz w:val="16"/>
        </w:rPr>
        <w:t>Telesat</w:t>
      </w:r>
      <w:proofErr w:type="spellEnd"/>
      <w:r w:rsidRPr="00A73303">
        <w:rPr>
          <w:sz w:val="16"/>
        </w:rPr>
        <w:t xml:space="preserve"> LEO 45 1248 Canada </w:t>
      </w:r>
      <w:proofErr w:type="spellStart"/>
      <w:r w:rsidRPr="00A73303">
        <w:rPr>
          <w:sz w:val="16"/>
        </w:rPr>
        <w:t>Astrome</w:t>
      </w:r>
      <w:proofErr w:type="spellEnd"/>
      <w:r w:rsidRPr="00A73303">
        <w:rPr>
          <w:sz w:val="16"/>
        </w:rPr>
        <w:t xml:space="preserve"> Tech 600 1400 India </w:t>
      </w:r>
      <w:proofErr w:type="spellStart"/>
      <w:r w:rsidRPr="00A73303">
        <w:rPr>
          <w:sz w:val="16"/>
        </w:rPr>
        <w:t>LeoSat</w:t>
      </w:r>
      <w:proofErr w:type="spellEnd"/>
      <w:r w:rsidRPr="00A73303">
        <w:rPr>
          <w:sz w:val="16"/>
        </w:rPr>
        <w:t xml:space="preserve"> 108 1400 US </w:t>
      </w:r>
      <w:proofErr w:type="spellStart"/>
      <w:r w:rsidRPr="00A73303">
        <w:rPr>
          <w:sz w:val="16"/>
        </w:rPr>
        <w:t>Globalstar</w:t>
      </w:r>
      <w:proofErr w:type="spellEnd"/>
      <w:r w:rsidRPr="00A73303">
        <w:rPr>
          <w:sz w:val="16"/>
        </w:rPr>
        <w:t xml:space="preserve"> 40 1412 US </w:t>
      </w:r>
      <w:r w:rsidRPr="001A45BC">
        <w:rPr>
          <w:u w:val="single"/>
        </w:rPr>
        <w:t xml:space="preserve">This table is in </w:t>
      </w:r>
      <w:r w:rsidRPr="00062EB7">
        <w:rPr>
          <w:rStyle w:val="Emphasis"/>
        </w:rPr>
        <w:t>constant flux</w:t>
      </w:r>
      <w:r w:rsidRPr="00A73303">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916BB1">
        <w:rPr>
          <w:highlight w:val="green"/>
          <w:u w:val="single"/>
        </w:rPr>
        <w:t xml:space="preserve">the traffic created if </w:t>
      </w:r>
      <w:r w:rsidRPr="00916BB1">
        <w:rPr>
          <w:rStyle w:val="Emphasis"/>
          <w:highlight w:val="green"/>
        </w:rPr>
        <w:t>just half are successful</w:t>
      </w:r>
      <w:r w:rsidRPr="00916BB1">
        <w:rPr>
          <w:highlight w:val="green"/>
          <w:u w:val="single"/>
        </w:rPr>
        <w:t xml:space="preserve"> would be more than</w:t>
      </w:r>
      <w:r w:rsidRPr="001A45BC">
        <w:rPr>
          <w:u w:val="single"/>
        </w:rPr>
        <w:t xml:space="preserve"> </w:t>
      </w:r>
      <w:r w:rsidRPr="00062EB7">
        <w:rPr>
          <w:rStyle w:val="Emphasis"/>
        </w:rPr>
        <w:t>double</w:t>
      </w:r>
      <w:r w:rsidRPr="001A45BC">
        <w:rPr>
          <w:u w:val="single"/>
        </w:rPr>
        <w:t xml:space="preserve"> the number of payloads launched in the last 60 years and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916BB1">
        <w:rPr>
          <w:highlight w:val="green"/>
          <w:u w:val="single"/>
        </w:rPr>
        <w:t xml:space="preserve">potential for </w:t>
      </w:r>
      <w:r w:rsidRPr="00916BB1">
        <w:rPr>
          <w:rStyle w:val="Emphasis"/>
          <w:highlight w:val="green"/>
        </w:rPr>
        <w:t>debris creation</w:t>
      </w:r>
      <w:r w:rsidRPr="001A45BC">
        <w:rPr>
          <w:u w:val="single"/>
        </w:rPr>
        <w:t xml:space="preserve">, the </w:t>
      </w:r>
      <w:r w:rsidRPr="00062EB7">
        <w:rPr>
          <w:rStyle w:val="Emphasis"/>
        </w:rPr>
        <w:t>number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xml:space="preserve">. Objects in elliptical orbits are distributed between bins as partial objects proportional to the time spent in each bin. Some notable resident systems are </w:t>
      </w:r>
      <w:r w:rsidRPr="00A73303">
        <w:rPr>
          <w:sz w:val="16"/>
        </w:rPr>
        <w:lastRenderedPageBreak/>
        <w:t>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162F7FE" w14:textId="77777777" w:rsidR="00A85A7F" w:rsidRPr="00367C57" w:rsidRDefault="00A85A7F" w:rsidP="00A85A7F">
      <w:pPr>
        <w:rPr>
          <w:sz w:val="16"/>
        </w:rPr>
      </w:pPr>
      <w:r w:rsidRPr="00367C57">
        <w:rPr>
          <w:noProof/>
          <w:sz w:val="16"/>
        </w:rPr>
        <w:drawing>
          <wp:inline distT="0" distB="0" distL="0" distR="0" wp14:anchorId="5BB1FDE4" wp14:editId="56660BA3">
            <wp:extent cx="2482164" cy="1852268"/>
            <wp:effectExtent l="0" t="0" r="0"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5CD0B273" w14:textId="77777777" w:rsidR="00A85A7F" w:rsidRDefault="00A85A7F" w:rsidP="00A85A7F">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LEO </w:t>
      </w:r>
      <w:r w:rsidRPr="00916BB1">
        <w:rPr>
          <w:highlight w:val="green"/>
          <w:u w:val="single"/>
        </w:rPr>
        <w:t>with an object 1 cm or larger</w:t>
      </w:r>
      <w:r w:rsidRPr="0076123D">
        <w:rPr>
          <w:u w:val="single"/>
        </w:rPr>
        <w:t xml:space="preserve"> will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xml:space="preserve">. If LEO operators avoid collisions with all the objects in the red line, they are nonetheless inherently accepting the risk from the blue line. </w:t>
      </w:r>
      <w:r w:rsidRPr="00916BB1">
        <w:rPr>
          <w:highlight w:val="green"/>
          <w:u w:val="single"/>
        </w:rPr>
        <w:t>This risk is</w:t>
      </w:r>
      <w:r w:rsidRPr="00367C57">
        <w:rPr>
          <w:u w:val="single"/>
        </w:rPr>
        <w:t xml:space="preserve"> already </w:t>
      </w:r>
      <w:r w:rsidRPr="00916BB1">
        <w:rPr>
          <w:highlight w:val="green"/>
          <w:u w:val="single"/>
        </w:rPr>
        <w:t>present</w:t>
      </w:r>
      <w:r w:rsidRPr="00367C57">
        <w:rPr>
          <w:u w:val="single"/>
        </w:rPr>
        <w:t>.</w:t>
      </w:r>
      <w:r>
        <w:rPr>
          <w:u w:val="single"/>
        </w:rPr>
        <w:t xml:space="preserve"> </w:t>
      </w:r>
      <w:r w:rsidRPr="00A73303">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A73303">
        <w:rPr>
          <w:sz w:val="16"/>
        </w:rPr>
        <w:t>on line</w:t>
      </w:r>
      <w:proofErr w:type="gramEnd"/>
      <w:r w:rsidRPr="00A73303">
        <w:rPr>
          <w:sz w:val="16"/>
        </w:rPr>
        <w:t xml:space="preserve"> (currently planned for 2019) [4]. </w:t>
      </w:r>
      <w:r w:rsidRPr="00367C57">
        <w:rPr>
          <w:u w:val="single"/>
        </w:rPr>
        <w:t xml:space="preserve">Commercial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that </w:t>
      </w:r>
      <w:r w:rsidRPr="00916BB1">
        <w:rPr>
          <w:rStyle w:val="Emphasis"/>
          <w:highlight w:val="green"/>
        </w:rPr>
        <w:t>failed satellites</w:t>
      </w:r>
      <w:r w:rsidRPr="00367C57">
        <w:rPr>
          <w:u w:val="single"/>
        </w:rPr>
        <w:t xml:space="preserve">, whether they fail during operations or fail during disposal, can </w:t>
      </w:r>
      <w:r w:rsidRPr="00916BB1">
        <w:rPr>
          <w:highlight w:val="green"/>
          <w:u w:val="single"/>
        </w:rPr>
        <w:t>pose</w:t>
      </w:r>
      <w:r w:rsidRPr="00367C57">
        <w:rPr>
          <w:u w:val="single"/>
        </w:rPr>
        <w:t xml:space="preserve"> as great or even </w:t>
      </w:r>
      <w:r w:rsidRPr="00916BB1">
        <w:rPr>
          <w:highlight w:val="green"/>
          <w:u w:val="single"/>
        </w:rPr>
        <w:t>greater risk than</w:t>
      </w:r>
      <w:r w:rsidRPr="00367C57">
        <w:rPr>
          <w:u w:val="single"/>
        </w:rPr>
        <w:t xml:space="preserve"> the many thousands of </w:t>
      </w:r>
      <w:r w:rsidRPr="00916BB1">
        <w:rPr>
          <w:rStyle w:val="Emphasis"/>
          <w:highlight w:val="green"/>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w:t>
      </w:r>
      <w:r w:rsidRPr="00367C57">
        <w:rPr>
          <w:u w:val="single"/>
        </w:rPr>
        <w:lastRenderedPageBreak/>
        <w:t xml:space="preserve">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w:t>
      </w:r>
      <w:r w:rsidRPr="00A73303">
        <w:rPr>
          <w:sz w:val="16"/>
        </w:rPr>
        <w:lastRenderedPageBreak/>
        <w:t xml:space="preserve">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millions of warnings per year</w:t>
      </w:r>
      <w:r w:rsidRPr="00367C57">
        <w:rPr>
          <w:u w:val="single"/>
        </w:rPr>
        <w:t xml:space="preserve"> for </w:t>
      </w:r>
      <w:proofErr w:type="spellStart"/>
      <w:r w:rsidRPr="00367C57">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an </w:t>
      </w:r>
      <w:r w:rsidRPr="00916BB1">
        <w:rPr>
          <w:rStyle w:val="Emphasis"/>
          <w:highlight w:val="green"/>
        </w:rPr>
        <w:t>enormous haystack to find the 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4D5AC430" w14:textId="77777777" w:rsidR="00A85A7F" w:rsidRDefault="00A85A7F" w:rsidP="00A85A7F">
      <w:pPr>
        <w:rPr>
          <w:u w:val="single"/>
        </w:rPr>
      </w:pPr>
    </w:p>
    <w:p w14:paraId="2E253A2F" w14:textId="77777777" w:rsidR="00A85A7F" w:rsidRDefault="00A85A7F" w:rsidP="00A85A7F">
      <w:pPr>
        <w:pStyle w:val="Heading4"/>
      </w:pPr>
      <w:r>
        <w:rPr>
          <w:u w:val="single"/>
        </w:rPr>
        <w:t>F</w:t>
      </w:r>
      <w:r w:rsidRPr="00A73303">
        <w:rPr>
          <w:u w:val="single"/>
        </w:rPr>
        <w:t>eedback loops</w:t>
      </w:r>
      <w:r>
        <w:t xml:space="preserve"> of technology causes </w:t>
      </w:r>
      <w:r w:rsidRPr="00A73303">
        <w:rPr>
          <w:u w:val="single"/>
        </w:rPr>
        <w:t>increasing development</w:t>
      </w:r>
      <w:r>
        <w:t xml:space="preserve"> and </w:t>
      </w:r>
      <w:r w:rsidRPr="00A73303">
        <w:rPr>
          <w:u w:val="single"/>
        </w:rPr>
        <w:t>debris</w:t>
      </w:r>
      <w:r>
        <w:t xml:space="preserve">. </w:t>
      </w:r>
    </w:p>
    <w:p w14:paraId="6535E142" w14:textId="77777777" w:rsidR="00A85A7F" w:rsidRPr="00667B14" w:rsidRDefault="00A85A7F" w:rsidP="00A85A7F">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F0F860E" w14:textId="77777777" w:rsidR="00A85A7F" w:rsidRPr="009228A1" w:rsidRDefault="00A85A7F" w:rsidP="00A85A7F">
      <w:pPr>
        <w:rPr>
          <w:u w:val="single"/>
        </w:rPr>
      </w:pPr>
      <w:r w:rsidRPr="00916BB1">
        <w:rPr>
          <w:highlight w:val="green"/>
          <w:u w:val="single"/>
        </w:rPr>
        <w:t>The</w:t>
      </w:r>
      <w:r w:rsidRPr="007E377E">
        <w:rPr>
          <w:u w:val="single"/>
        </w:rPr>
        <w:t xml:space="preserve"> second decade of the </w:t>
      </w:r>
      <w:r w:rsidRPr="00916BB1">
        <w:rPr>
          <w:highlight w:val="green"/>
          <w:u w:val="single"/>
        </w:rPr>
        <w:t>21st century has brought</w:t>
      </w:r>
      <w:r w:rsidRPr="007E377E">
        <w:rPr>
          <w:u w:val="single"/>
        </w:rPr>
        <w:t xml:space="preserve"> a </w:t>
      </w:r>
      <w:r w:rsidRPr="00916BB1">
        <w:rPr>
          <w:rStyle w:val="Emphasis"/>
          <w:highlight w:val="green"/>
        </w:rPr>
        <w:t>dynamic</w:t>
      </w:r>
      <w:r w:rsidRPr="009228A1">
        <w:rPr>
          <w:rStyle w:val="Emphasis"/>
        </w:rPr>
        <w:t xml:space="preserve"> and somewhat surprising </w:t>
      </w:r>
      <w:r w:rsidRPr="00916BB1">
        <w:rPr>
          <w:rStyle w:val="Emphasis"/>
          <w:highlight w:val="green"/>
        </w:rPr>
        <w:t>development of the space industry</w:t>
      </w:r>
      <w:r w:rsidRPr="009228A1">
        <w:rPr>
          <w:sz w:val="16"/>
        </w:rPr>
        <w:t xml:space="preserve">. Since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C7654E">
        <w:rPr>
          <w:rStyle w:val="Emphasis"/>
        </w:rPr>
        <w:t>constellations</w:t>
      </w:r>
      <w:r w:rsidRPr="009228A1">
        <w:rPr>
          <w:sz w:val="16"/>
        </w:rPr>
        <w:t xml:space="preserve">. </w:t>
      </w:r>
      <w:r w:rsidRPr="00916BB1">
        <w:rPr>
          <w:highlight w:val="green"/>
          <w:u w:val="single"/>
        </w:rPr>
        <w:t xml:space="preserve">This </w:t>
      </w:r>
      <w:r w:rsidRPr="009228A1">
        <w:rPr>
          <w:u w:val="single"/>
        </w:rPr>
        <w:t>new shift</w:t>
      </w:r>
      <w:r w:rsidRPr="00916BB1">
        <w:rPr>
          <w:highlight w:val="green"/>
          <w:u w:val="single"/>
        </w:rPr>
        <w:t xml:space="preserve"> is known</w:t>
      </w:r>
      <w:r w:rsidRPr="007E377E">
        <w:rPr>
          <w:u w:val="single"/>
        </w:rPr>
        <w:t xml:space="preserve"> among the </w:t>
      </w:r>
      <w:r w:rsidRPr="00C7654E">
        <w:rPr>
          <w:rStyle w:val="Emphasis"/>
        </w:rPr>
        <w:t xml:space="preserve">space industry </w:t>
      </w:r>
      <w:r w:rsidRPr="00916BB1">
        <w:rPr>
          <w:rStyle w:val="Emphasis"/>
          <w:highlight w:val="green"/>
        </w:rPr>
        <w:t>as “Space 2.0”</w:t>
      </w:r>
      <w:r w:rsidRPr="007E377E">
        <w:rPr>
          <w:u w:val="single"/>
        </w:rPr>
        <w:t xml:space="preserve">, and its emergence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916BB1">
        <w:rPr>
          <w:highlight w:val="green"/>
          <w:u w:val="single"/>
        </w:rPr>
        <w:t xml:space="preserve">participation of 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development of space 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916BB1">
        <w:rPr>
          <w:highlight w:val="green"/>
          <w:u w:val="single"/>
        </w:rPr>
        <w:t>directly 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the threat</w:t>
      </w:r>
      <w:r w:rsidRPr="009228A1">
        <w:rPr>
          <w:u w:val="single"/>
        </w:rPr>
        <w:t xml:space="preserve"> posed by the </w:t>
      </w:r>
      <w:r w:rsidRPr="00C7654E">
        <w:rPr>
          <w:rStyle w:val="Emphasis"/>
        </w:rPr>
        <w:t>cascading collisions</w:t>
      </w:r>
      <w:r w:rsidRPr="009228A1">
        <w:rPr>
          <w:u w:val="single"/>
        </w:rPr>
        <w:t xml:space="preserve"> </w:t>
      </w:r>
      <w:r w:rsidRPr="00916BB1">
        <w:rPr>
          <w:highlight w:val="green"/>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916BB1">
        <w:rPr>
          <w:rStyle w:val="Emphasis"/>
          <w:highlight w:val="green"/>
        </w:rPr>
        <w:t>orbital 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w:t>
      </w:r>
      <w:r w:rsidRPr="009228A1">
        <w:rPr>
          <w:sz w:val="16"/>
        </w:rPr>
        <w:lastRenderedPageBreak/>
        <w:t>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196A232" w14:textId="77777777" w:rsidR="00A85A7F" w:rsidRDefault="00A85A7F" w:rsidP="00A85A7F">
      <w:pPr>
        <w:rPr>
          <w:u w:val="single"/>
        </w:rPr>
      </w:pPr>
    </w:p>
    <w:p w14:paraId="3AD95392" w14:textId="77777777" w:rsidR="00A85A7F" w:rsidRPr="00A73303" w:rsidRDefault="00A85A7F" w:rsidP="00A85A7F">
      <w:pPr>
        <w:pStyle w:val="Heading4"/>
        <w:jc w:val="both"/>
      </w:pPr>
      <w:r>
        <w:t xml:space="preserve">Invisible tipping points trigger the </w:t>
      </w:r>
      <w:r w:rsidRPr="00A73303">
        <w:rPr>
          <w:u w:val="single"/>
        </w:rPr>
        <w:t>Kessler Syndrome</w:t>
      </w:r>
      <w:r>
        <w:t>.</w:t>
      </w:r>
    </w:p>
    <w:p w14:paraId="3E67E82C" w14:textId="77777777" w:rsidR="00A85A7F" w:rsidRPr="008F7C7F" w:rsidRDefault="00A85A7F" w:rsidP="00A85A7F">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1" w:history="1">
        <w:r w:rsidRPr="008E3DAC">
          <w:rPr>
            <w:rStyle w:val="Hyperlink"/>
          </w:rPr>
          <w:t>https://onezero.medium.com/get-ready-for-the-kessler-syndrome-to-wreck-outer-space-7f29cfe62c3e</w:t>
        </w:r>
      </w:hyperlink>
      <w:r>
        <w:t>] Justin</w:t>
      </w:r>
    </w:p>
    <w:p w14:paraId="3342BB8C" w14:textId="77777777" w:rsidR="00A85A7F" w:rsidRPr="00C7654E" w:rsidRDefault="00A85A7F" w:rsidP="00A85A7F">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2221C25A" w14:textId="77777777" w:rsidR="00A85A7F" w:rsidRPr="00A05D9C" w:rsidRDefault="00A85A7F" w:rsidP="00A85A7F"/>
    <w:p w14:paraId="0429BE08" w14:textId="77777777" w:rsidR="00A85A7F" w:rsidRDefault="00A85A7F" w:rsidP="00A85A7F">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506BE962" w14:textId="77777777" w:rsidR="00A85A7F" w:rsidRPr="00667B14" w:rsidRDefault="00A85A7F" w:rsidP="00A85A7F">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6E54272" w14:textId="77777777" w:rsidR="00A85A7F" w:rsidRPr="00BE0EC1" w:rsidRDefault="00A85A7F" w:rsidP="00A85A7F">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432F432" w14:textId="77777777" w:rsidR="00A85A7F" w:rsidRDefault="00A85A7F" w:rsidP="00A85A7F">
      <w:r w:rsidRPr="00A44E95">
        <w:rPr>
          <w:noProof/>
        </w:rPr>
        <w:drawing>
          <wp:inline distT="0" distB="0" distL="0" distR="0" wp14:anchorId="23D95711" wp14:editId="63EDDB66">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21CEE168" w14:textId="77777777" w:rsidR="00A85A7F" w:rsidRPr="00FF4115" w:rsidRDefault="00A85A7F" w:rsidP="00A85A7F">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8AA11F3" w14:textId="77777777" w:rsidR="00A85A7F" w:rsidRDefault="00A85A7F" w:rsidP="00A85A7F"/>
    <w:p w14:paraId="4F7F4F79" w14:textId="77777777" w:rsidR="00A85A7F" w:rsidRPr="00FF4115" w:rsidRDefault="00A85A7F" w:rsidP="00A85A7F">
      <w:pPr>
        <w:pStyle w:val="Heading4"/>
      </w:pPr>
      <w:r>
        <w:t xml:space="preserve">Models are </w:t>
      </w:r>
      <w:r w:rsidRPr="00FF4115">
        <w:rPr>
          <w:u w:val="single"/>
        </w:rPr>
        <w:t>rigorous</w:t>
      </w:r>
      <w:r>
        <w:t xml:space="preserve"> and </w:t>
      </w:r>
      <w:r w:rsidRPr="00FF4115">
        <w:rPr>
          <w:u w:val="single"/>
        </w:rPr>
        <w:t>robust</w:t>
      </w:r>
      <w:r>
        <w:t>.</w:t>
      </w:r>
    </w:p>
    <w:p w14:paraId="6218B7A3" w14:textId="77777777" w:rsidR="00A85A7F" w:rsidRDefault="00A85A7F" w:rsidP="00A85A7F">
      <w:r>
        <w:t>---To clarify this is the methodology for above chart.</w:t>
      </w:r>
    </w:p>
    <w:p w14:paraId="6949CA85" w14:textId="77777777" w:rsidR="00A85A7F" w:rsidRDefault="00A85A7F" w:rsidP="00A85A7F">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3" w:history="1">
        <w:r w:rsidRPr="008E3DAC">
          <w:rPr>
            <w:rStyle w:val="Hyperlink"/>
          </w:rPr>
          <w:t>https://sci-hub.se/10.1016/j.actaastro.2016.03.034</w:t>
        </w:r>
      </w:hyperlink>
      <w:r w:rsidRPr="00FF4115">
        <w:t>.</w:t>
      </w:r>
      <w:r>
        <w:t>] Justin</w:t>
      </w:r>
    </w:p>
    <w:p w14:paraId="4EEB3625" w14:textId="77777777" w:rsidR="00A85A7F" w:rsidRDefault="00A85A7F" w:rsidP="00A85A7F">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w:t>
      </w:r>
      <w:r w:rsidRPr="008B2DEF">
        <w:rPr>
          <w:sz w:val="16"/>
        </w:rPr>
        <w:lastRenderedPageBreak/>
        <w:t>particular model's MC runs included the randomness in collision activity, while the different models used their own solar activity forecast.</w:t>
      </w:r>
    </w:p>
    <w:p w14:paraId="3088FD83" w14:textId="77777777" w:rsidR="00A85A7F" w:rsidRDefault="00A85A7F" w:rsidP="00A85A7F"/>
    <w:p w14:paraId="12725CCA" w14:textId="77777777" w:rsidR="00A85A7F" w:rsidRPr="0036263B" w:rsidRDefault="00A85A7F" w:rsidP="00A85A7F">
      <w:pPr>
        <w:pStyle w:val="Heading4"/>
      </w:pPr>
      <w:r>
        <w:t xml:space="preserve">Debris triggers </w:t>
      </w:r>
      <w:r w:rsidRPr="0020445B">
        <w:rPr>
          <w:u w:val="single"/>
        </w:rPr>
        <w:t>miscalculated war</w:t>
      </w:r>
      <w:r>
        <w:t>.</w:t>
      </w:r>
    </w:p>
    <w:p w14:paraId="485E6ED3" w14:textId="77777777" w:rsidR="00A85A7F" w:rsidRPr="000F20C1" w:rsidRDefault="00A85A7F" w:rsidP="00A85A7F">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4" w:history="1">
        <w:r w:rsidRPr="005773F3">
          <w:rPr>
            <w:rStyle w:val="Hyperlink"/>
          </w:rPr>
          <w:t>https://www.sciencealert.com/space-junk-accidents-could-trigger-armed-conflict-expert-warns</w:t>
        </w:r>
      </w:hyperlink>
      <w:r>
        <w:t xml:space="preserve">. </w:t>
      </w:r>
    </w:p>
    <w:p w14:paraId="69CE6C64" w14:textId="77777777" w:rsidR="00A85A7F" w:rsidRDefault="00A85A7F" w:rsidP="00A85A7F">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w:t>
      </w:r>
      <w:proofErr w:type="spellStart"/>
      <w:r w:rsidRPr="00916BB1">
        <w:rPr>
          <w:rStyle w:val="StyleUnderline"/>
          <w:highlight w:val="green"/>
        </w:rPr>
        <w:t>defence</w:t>
      </w:r>
      <w:proofErr w:type="spellEnd"/>
      <w:r w:rsidRPr="00916BB1">
        <w:rPr>
          <w:rStyle w:val="StyleUnderline"/>
          <w:highlight w:val="green"/>
        </w:rPr>
        <w:t xml:space="preserv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2F212D11" w14:textId="77777777" w:rsidR="00A85A7F" w:rsidRDefault="00A85A7F" w:rsidP="00A85A7F"/>
    <w:p w14:paraId="26CABEDE" w14:textId="77777777" w:rsidR="00A85A7F" w:rsidRDefault="00A85A7F" w:rsidP="00A85A7F">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4B090E62" w14:textId="77777777" w:rsidR="00A85A7F" w:rsidRPr="00BB0026" w:rsidRDefault="00A85A7F" w:rsidP="00A85A7F">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5" w:history="1">
        <w:r w:rsidRPr="008E3DAC">
          <w:rPr>
            <w:rStyle w:val="Hyperlink"/>
          </w:rPr>
          <w:t>https://www.vox.com/2014/4/21/5625246/space-war-china-north-korea-iran</w:t>
        </w:r>
      </w:hyperlink>
      <w:r>
        <w:t>] Justin *Brackets added for ableist language</w:t>
      </w:r>
    </w:p>
    <w:p w14:paraId="3579A73C" w14:textId="77777777" w:rsidR="00A85A7F" w:rsidRDefault="00A85A7F" w:rsidP="00A85A7F">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[irrational]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17117647" w14:textId="77777777" w:rsidR="00A85A7F" w:rsidRDefault="00A85A7F" w:rsidP="00A85A7F">
      <w:pPr>
        <w:rPr>
          <w:u w:val="single"/>
        </w:rPr>
      </w:pPr>
    </w:p>
    <w:p w14:paraId="13F32E3A" w14:textId="77777777" w:rsidR="00A85A7F" w:rsidRPr="00A16AB1" w:rsidRDefault="00A85A7F" w:rsidP="00A85A7F">
      <w:pPr>
        <w:pStyle w:val="Heading4"/>
      </w:pPr>
      <w:r>
        <w:t xml:space="preserve">Public pressure </w:t>
      </w:r>
      <w:r w:rsidRPr="009E63A2">
        <w:rPr>
          <w:u w:val="single"/>
        </w:rPr>
        <w:t>forces</w:t>
      </w:r>
      <w:r>
        <w:t xml:space="preserve"> retaliation.</w:t>
      </w:r>
    </w:p>
    <w:p w14:paraId="734135E4" w14:textId="77777777" w:rsidR="00A85A7F" w:rsidRPr="00D0048E" w:rsidRDefault="00A85A7F" w:rsidP="00A85A7F">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6" w:history="1">
        <w:r w:rsidRPr="00D0048E">
          <w:rPr>
            <w:rStyle w:val="Hyperlink"/>
          </w:rPr>
          <w:t>http://thebulletin.org/space-weapons-and-risk-nuclear-exchanges8346</w:t>
        </w:r>
      </w:hyperlink>
    </w:p>
    <w:p w14:paraId="27BD6F54" w14:textId="77777777" w:rsidR="00A85A7F" w:rsidRPr="00131706" w:rsidRDefault="00A85A7F" w:rsidP="00A85A7F">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capabilities have 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of modern 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respond irrationally when attacked</w:t>
      </w:r>
      <w:r w:rsidRPr="00131706">
        <w:rPr>
          <w:rStyle w:val="StyleUnderline"/>
        </w:rPr>
        <w:t xml:space="preserve">. </w:t>
      </w:r>
      <w:r w:rsidRPr="00131706">
        <w:rPr>
          <w:sz w:val="12"/>
        </w:rPr>
        <w:t xml:space="preserve">Moreover,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that </w:t>
      </w:r>
      <w:r w:rsidRPr="00916BB1">
        <w:rPr>
          <w:rStyle w:val="StyleUnderline"/>
          <w:highlight w:val="green"/>
        </w:rPr>
        <w:t>China or Russia were 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could 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2964BAF7" w14:textId="77777777" w:rsidR="00A85A7F" w:rsidRDefault="00A85A7F" w:rsidP="00A85A7F"/>
    <w:p w14:paraId="18655A38" w14:textId="77777777" w:rsidR="00A85A7F" w:rsidRPr="00635356" w:rsidRDefault="00A85A7F" w:rsidP="00A85A7F">
      <w:pPr>
        <w:pStyle w:val="Heading4"/>
        <w:rPr>
          <w:rFonts w:cs="Calibri"/>
        </w:rPr>
      </w:pPr>
      <w:r>
        <w:rPr>
          <w:rFonts w:cs="Calibri"/>
        </w:rPr>
        <w:lastRenderedPageBreak/>
        <w:t xml:space="preserve">Any nuclear war causes </w:t>
      </w:r>
      <w:r w:rsidRPr="00CD3413">
        <w:rPr>
          <w:rFonts w:cs="Calibri"/>
          <w:u w:val="single"/>
        </w:rPr>
        <w:t>extinction</w:t>
      </w:r>
      <w:r w:rsidRPr="001E0213">
        <w:t xml:space="preserve"> </w:t>
      </w:r>
      <w:r>
        <w:rPr>
          <w:rFonts w:cs="Calibri"/>
        </w:rPr>
        <w:t>– ice age and famine.</w:t>
      </w:r>
    </w:p>
    <w:p w14:paraId="0342CA93" w14:textId="77777777" w:rsidR="00A85A7F" w:rsidRPr="00131706" w:rsidRDefault="00A85A7F" w:rsidP="00A85A7F">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7"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8" w:history="1">
        <w:r w:rsidRPr="00131706">
          <w:rPr>
            <w:rStyle w:val="Hyperlink"/>
          </w:rPr>
          <w:t>https://ratical.org/radiation/NuclearExtinction/StevenStarr022815.html</w:t>
        </w:r>
      </w:hyperlink>
      <w:r w:rsidRPr="00131706">
        <w:rPr>
          <w:rStyle w:val="Hyperlink"/>
        </w:rPr>
        <w:t>]</w:t>
      </w:r>
      <w:r w:rsidRPr="00131706">
        <w:t xml:space="preserve"> TG </w:t>
      </w:r>
    </w:p>
    <w:p w14:paraId="34620DAB" w14:textId="77777777" w:rsidR="00A85A7F" w:rsidRPr="001E0213" w:rsidRDefault="00A85A7F" w:rsidP="00A85A7F">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0"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0B32FAB" w14:textId="77777777" w:rsidR="00A85A7F" w:rsidRDefault="00A85A7F" w:rsidP="00A85A7F">
      <w:pPr>
        <w:rPr>
          <w:u w:val="single"/>
        </w:rPr>
      </w:pPr>
    </w:p>
    <w:p w14:paraId="653875BB" w14:textId="77777777" w:rsidR="00A85A7F" w:rsidRPr="004B3D48" w:rsidRDefault="00A85A7F" w:rsidP="00A85A7F">
      <w:pPr>
        <w:pStyle w:val="Heading4"/>
      </w:pPr>
      <w:r>
        <w:t xml:space="preserve">Satellites </w:t>
      </w:r>
      <w:r w:rsidRPr="00A8218A">
        <w:rPr>
          <w:u w:val="single"/>
        </w:rPr>
        <w:t>solves the grid</w:t>
      </w:r>
      <w:r>
        <w:t xml:space="preserve"> and every </w:t>
      </w:r>
      <w:r w:rsidRPr="00A8218A">
        <w:rPr>
          <w:u w:val="single"/>
        </w:rPr>
        <w:t>extinction threat</w:t>
      </w:r>
      <w:r>
        <w:t>.</w:t>
      </w:r>
    </w:p>
    <w:p w14:paraId="42097321" w14:textId="77777777" w:rsidR="00A85A7F" w:rsidRPr="004B3D48" w:rsidRDefault="00A85A7F" w:rsidP="00A85A7F">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rsidRPr="004B3D48">
        <w:t xml:space="preserve"> ---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2" w:history="1">
        <w:r w:rsidRPr="004B3D48">
          <w:rPr>
            <w:rStyle w:val="Hyperlink"/>
          </w:rPr>
          <w:t>https://www.iss.europa.eu/content/space-security-europe</w:t>
        </w:r>
      </w:hyperlink>
      <w:r w:rsidRPr="004B3D48">
        <w:t>, accessed 7-10-2019) bm</w:t>
      </w:r>
    </w:p>
    <w:p w14:paraId="7F929DEA" w14:textId="77777777" w:rsidR="00A85A7F" w:rsidRDefault="00A85A7F" w:rsidP="00A85A7F">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proofErr w:type="gramStart"/>
      <w:r w:rsidRPr="004B3D48">
        <w:rPr>
          <w:rStyle w:val="StyleUnderline"/>
        </w:rPr>
        <w:t>systems</w:t>
      </w:r>
      <w:proofErr w:type="gramEnd"/>
      <w:r w:rsidRPr="00A8218A">
        <w:rPr>
          <w:sz w:val="12"/>
        </w:rPr>
        <w:t xml:space="preserve"> or parts thereof which are </w:t>
      </w:r>
      <w:r w:rsidRPr="004B3D48">
        <w:rPr>
          <w:rStyle w:val="StyleUnderline"/>
        </w:rPr>
        <w:t xml:space="preserve">so vital, that their disruption would significantly impact the economy, national security, public health, safety, or social well-being. </w:t>
      </w:r>
      <w:r w:rsidRPr="00916BB1">
        <w:rPr>
          <w:rStyle w:val="StyleUnderline"/>
          <w:highlight w:val="green"/>
        </w:rPr>
        <w:t>Examples</w:t>
      </w:r>
      <w:r w:rsidRPr="002B09B1">
        <w:rPr>
          <w:rStyle w:val="StyleUnderline"/>
        </w:rPr>
        <w:t xml:space="preserve"> of critical infrastructure </w:t>
      </w:r>
      <w:r w:rsidRPr="00916BB1">
        <w:rPr>
          <w:rStyle w:val="StyleUnderline"/>
          <w:highlight w:val="green"/>
        </w:rPr>
        <w:t xml:space="preserve">include </w:t>
      </w:r>
      <w:r w:rsidRPr="00916BB1">
        <w:rPr>
          <w:rStyle w:val="Emphasis"/>
          <w:highlight w:val="green"/>
        </w:rPr>
        <w:t>energy</w:t>
      </w:r>
      <w:r w:rsidRPr="00916BB1">
        <w:rPr>
          <w:rStyle w:val="StyleUnderline"/>
          <w:highlight w:val="green"/>
        </w:rPr>
        <w:t xml:space="preserve">, </w:t>
      </w:r>
      <w:r w:rsidRPr="00916BB1">
        <w:rPr>
          <w:rStyle w:val="Emphasis"/>
          <w:highlight w:val="green"/>
        </w:rPr>
        <w:t>water</w:t>
      </w:r>
      <w:r w:rsidRPr="00916BB1">
        <w:rPr>
          <w:rStyle w:val="StyleUnderline"/>
          <w:highlight w:val="green"/>
        </w:rPr>
        <w:t xml:space="preserve">, </w:t>
      </w:r>
      <w:r w:rsidRPr="00916BB1">
        <w:rPr>
          <w:rStyle w:val="Emphasis"/>
          <w:highlight w:val="green"/>
        </w:rPr>
        <w:t>food supply</w:t>
      </w:r>
      <w:r w:rsidRPr="002B09B1">
        <w:rPr>
          <w:rStyle w:val="StyleUnderline"/>
        </w:rPr>
        <w:t xml:space="preserve">, </w:t>
      </w:r>
      <w:r w:rsidRPr="00916BB1">
        <w:rPr>
          <w:rStyle w:val="StyleUnderline"/>
          <w:highlight w:val="green"/>
        </w:rPr>
        <w:t xml:space="preserve">communication, transportation, and waste </w:t>
      </w:r>
      <w:r w:rsidRPr="00831EB4">
        <w:rPr>
          <w:rStyle w:val="StyleUnderline"/>
        </w:rPr>
        <w:t>processing</w:t>
      </w:r>
      <w:r w:rsidRPr="002B09B1">
        <w:rPr>
          <w:rStyle w:val="StyleUnderline"/>
        </w:rPr>
        <w:t xml:space="preserve"> systems.</w:t>
      </w:r>
      <w:r w:rsidRPr="00A8218A">
        <w:rPr>
          <w:sz w:val="12"/>
        </w:rPr>
        <w:t xml:space="preserve"> </w:t>
      </w:r>
      <w:r w:rsidRPr="004B3D48">
        <w:rPr>
          <w:rStyle w:val="StyleUnderline"/>
        </w:rPr>
        <w:t xml:space="preserve">Space assets are so deeply embedded in developed economies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space capabilities</w:t>
      </w:r>
      <w:r w:rsidRPr="00916BB1">
        <w:rPr>
          <w:rStyle w:val="StyleUnderline"/>
          <w:sz w:val="28"/>
          <w:highlight w:val="green"/>
        </w:rPr>
        <w:t xml:space="preserve"> 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 xml:space="preserve">critical </w:t>
      </w:r>
      <w:r w:rsidRPr="00916BB1">
        <w:rPr>
          <w:rStyle w:val="StyleUnderline"/>
          <w:highlight w:val="green"/>
        </w:rPr>
        <w:lastRenderedPageBreak/>
        <w:t>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w:t>
      </w:r>
      <w:proofErr w:type="gramStart"/>
      <w:r w:rsidRPr="00A8218A">
        <w:rPr>
          <w:sz w:val="12"/>
        </w:rPr>
        <w:t>positioning</w:t>
      </w:r>
      <w:proofErr w:type="gramEnd"/>
      <w:r w:rsidRPr="00A8218A">
        <w:rPr>
          <w:sz w:val="12"/>
        </w:rPr>
        <w:t xml:space="preserve"> and timing signals. Armed forces do not only use their own space </w:t>
      </w:r>
      <w:proofErr w:type="gramStart"/>
      <w:r w:rsidRPr="00A8218A">
        <w:rPr>
          <w:sz w:val="12"/>
        </w:rPr>
        <w:t>systems, but</w:t>
      </w:r>
      <w:proofErr w:type="gramEnd"/>
      <w:r w:rsidRPr="00A8218A">
        <w:rPr>
          <w:sz w:val="12"/>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A8218A">
        <w:rPr>
          <w:sz w:val="12"/>
        </w:rPr>
        <w:t>in the area of</w:t>
      </w:r>
      <w:proofErr w:type="gramEnd"/>
      <w:r w:rsidRPr="00A8218A">
        <w:rPr>
          <w:sz w:val="12"/>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6C10D8C" w14:textId="77777777" w:rsidR="00A85A7F" w:rsidRDefault="00A85A7F" w:rsidP="00A85A7F">
      <w:pPr>
        <w:rPr>
          <w:rStyle w:val="StyleUnderline"/>
        </w:rPr>
      </w:pPr>
    </w:p>
    <w:p w14:paraId="2731914C" w14:textId="77777777" w:rsidR="00A85A7F" w:rsidRDefault="00A85A7F" w:rsidP="00A85A7F">
      <w:pPr>
        <w:pStyle w:val="Heading4"/>
      </w:pPr>
      <w:r>
        <w:t xml:space="preserve">Grid collapse causes </w:t>
      </w:r>
      <w:r w:rsidRPr="00831EB4">
        <w:rPr>
          <w:u w:val="single"/>
        </w:rPr>
        <w:t>extinction</w:t>
      </w:r>
      <w:r>
        <w:t>.</w:t>
      </w:r>
    </w:p>
    <w:p w14:paraId="339FD77E" w14:textId="77777777" w:rsidR="00A85A7F" w:rsidRPr="001D283C" w:rsidRDefault="00A85A7F" w:rsidP="00A85A7F">
      <w:proofErr w:type="spellStart"/>
      <w:r w:rsidRPr="00F87987">
        <w:rPr>
          <w:rStyle w:val="Style13ptBold"/>
        </w:rPr>
        <w:t>Friedemann</w:t>
      </w:r>
      <w:proofErr w:type="spellEnd"/>
      <w:r w:rsidRPr="00F87987">
        <w:rPr>
          <w:rStyle w:val="Style13ptBold"/>
        </w:rPr>
        <w:t xml:space="preserve">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3" w:tgtFrame="_blank" w:history="1">
        <w:r w:rsidRPr="001D283C">
          <w:rPr>
            <w:rStyle w:val="Hyperlink"/>
          </w:rPr>
          <w:t>http://energyskeptic.com/2016/the-scariest-u-s-house-session-ever-electromagnetic-pulse-and-the-fall-of-civilization/</w:t>
        </w:r>
      </w:hyperlink>
      <w:r w:rsidRPr="001D283C">
        <w:t>)</w:t>
      </w:r>
    </w:p>
    <w:p w14:paraId="161AD02C" w14:textId="77777777" w:rsidR="00A85A7F" w:rsidRPr="00634AB8" w:rsidRDefault="00A85A7F" w:rsidP="00A85A7F">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916BB1">
        <w:rPr>
          <w:rStyle w:val="StyleUnderline"/>
          <w:highlight w:val="green"/>
        </w:rPr>
        <w:t>could</w:t>
      </w:r>
      <w:r w:rsidRPr="00916BB1">
        <w:rPr>
          <w:rFonts w:asciiTheme="minorHAnsi" w:hAnsiTheme="minorHAnsi" w:cstheme="minorHAnsi"/>
          <w:color w:val="222222"/>
          <w:sz w:val="16"/>
          <w:highlight w:val="green"/>
          <w:shd w:val="clear" w:color="auto" w:fill="00FFFF"/>
        </w:rPr>
        <w:t xml:space="preserve"> </w:t>
      </w:r>
      <w:r w:rsidRPr="00916BB1">
        <w:rPr>
          <w:rStyle w:val="Emphasis"/>
          <w:highlight w:val="green"/>
        </w:rPr>
        <w:t>encompass the entire 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916BB1">
        <w:rPr>
          <w:rStyle w:val="StyleUnderline"/>
          <w:highlight w:val="green"/>
        </w:rPr>
        <w:t>would 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Cities would 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proofErr w:type="gramStart"/>
      <w:r w:rsidRPr="00916BB1">
        <w:rPr>
          <w:rStyle w:val="Emphasis"/>
          <w:highlight w:val="green"/>
        </w:rPr>
        <w:t>blackout</w:t>
      </w:r>
      <w:r w:rsidRPr="003B66AB">
        <w:rPr>
          <w:sz w:val="16"/>
        </w:rPr>
        <w:t>.</w:t>
      </w:r>
      <w:r w:rsidRPr="003B66AB">
        <w:rPr>
          <w:rStyle w:val="Emphasis"/>
        </w:rPr>
        <w:t>Government</w:t>
      </w:r>
      <w:proofErr w:type="spellEnd"/>
      <w:proofErr w:type="gram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Emphasis"/>
          <w:highlight w:val="green"/>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1DB0E1D5" w14:textId="77777777" w:rsidR="00A85A7F" w:rsidRDefault="00A85A7F" w:rsidP="00A85A7F"/>
    <w:p w14:paraId="25D4648C" w14:textId="77777777" w:rsidR="00A85A7F" w:rsidRPr="00831EB4" w:rsidRDefault="00A85A7F" w:rsidP="00A85A7F">
      <w:pPr>
        <w:pStyle w:val="Heading4"/>
      </w:pPr>
      <w:r>
        <w:t xml:space="preserve">Externally, </w:t>
      </w:r>
      <w:r w:rsidRPr="00831EB4">
        <w:rPr>
          <w:u w:val="single"/>
        </w:rPr>
        <w:t>acidification</w:t>
      </w:r>
      <w:r>
        <w:t>.</w:t>
      </w:r>
    </w:p>
    <w:p w14:paraId="6022233A" w14:textId="77777777" w:rsidR="00A85A7F" w:rsidRPr="00811D19" w:rsidRDefault="00A85A7F" w:rsidP="00A85A7F">
      <w:r w:rsidRPr="00811D19">
        <w:rPr>
          <w:rStyle w:val="Style13ptBold"/>
        </w:rPr>
        <w:t>Land et al 15</w:t>
      </w:r>
      <w:r>
        <w:t xml:space="preserve"> --- Phys.org, citing a study sanctioned by the University of Exeter by </w:t>
      </w:r>
      <w:hyperlink r:id="rId24" w:history="1">
        <w:r w:rsidRPr="00E07634">
          <w:rPr>
            <w:rStyle w:val="Hyperlink"/>
          </w:rPr>
          <w:t>Peter E. Land</w:t>
        </w:r>
      </w:hyperlink>
      <w:r>
        <w:t xml:space="preserve">, </w:t>
      </w:r>
      <w:hyperlink r:id="rId25" w:history="1">
        <w:r w:rsidRPr="00E07634">
          <w:rPr>
            <w:rStyle w:val="Hyperlink"/>
          </w:rPr>
          <w:t>Jamie D. Shutler</w:t>
        </w:r>
      </w:hyperlink>
      <w:r>
        <w:t xml:space="preserve">, </w:t>
      </w:r>
      <w:hyperlink r:id="rId26" w:history="1">
        <w:r w:rsidRPr="00E07634">
          <w:rPr>
            <w:rStyle w:val="Hyperlink"/>
          </w:rPr>
          <w:t>Helen S. Findlay</w:t>
        </w:r>
      </w:hyperlink>
      <w:r>
        <w:t xml:space="preserve">, </w:t>
      </w:r>
      <w:hyperlink r:id="rId27" w:history="1">
        <w:r w:rsidRPr="00E07634">
          <w:rPr>
            <w:rStyle w:val="Hyperlink"/>
          </w:rPr>
          <w:t>Fanny Girard-Ardhuin</w:t>
        </w:r>
      </w:hyperlink>
      <w:r>
        <w:t xml:space="preserve">, </w:t>
      </w:r>
      <w:hyperlink r:id="rId28" w:history="1">
        <w:r w:rsidRPr="00E07634">
          <w:rPr>
            <w:rStyle w:val="Hyperlink"/>
          </w:rPr>
          <w:t>Roberto Sabia</w:t>
        </w:r>
      </w:hyperlink>
      <w:r>
        <w:t xml:space="preserve">, </w:t>
      </w:r>
      <w:hyperlink r:id="rId29" w:history="1">
        <w:r w:rsidRPr="00E07634">
          <w:rPr>
            <w:rStyle w:val="Hyperlink"/>
          </w:rPr>
          <w:t>Nicolas Reul</w:t>
        </w:r>
      </w:hyperlink>
      <w:r>
        <w:t xml:space="preserve">, </w:t>
      </w:r>
      <w:hyperlink r:id="rId30" w:history="1">
        <w:r w:rsidRPr="00E07634">
          <w:rPr>
            <w:rStyle w:val="Hyperlink"/>
          </w:rPr>
          <w:t>Jean-Francois Piolle</w:t>
        </w:r>
      </w:hyperlink>
      <w:r>
        <w:t xml:space="preserve">, </w:t>
      </w:r>
      <w:hyperlink r:id="rId31" w:history="1">
        <w:r w:rsidRPr="00E07634">
          <w:rPr>
            <w:rStyle w:val="Hyperlink"/>
          </w:rPr>
          <w:t>Bertrand Chapron</w:t>
        </w:r>
      </w:hyperlink>
      <w:r>
        <w:t xml:space="preserve">, </w:t>
      </w:r>
      <w:hyperlink r:id="rId32" w:history="1">
        <w:r w:rsidRPr="00E07634">
          <w:rPr>
            <w:rStyle w:val="Hyperlink"/>
          </w:rPr>
          <w:t>Yves Quilfen</w:t>
        </w:r>
      </w:hyperlink>
      <w:r>
        <w:t xml:space="preserve">, </w:t>
      </w:r>
      <w:hyperlink r:id="rId33" w:history="1">
        <w:r w:rsidRPr="00E07634">
          <w:rPr>
            <w:rStyle w:val="Hyperlink"/>
          </w:rPr>
          <w:t>Joseph Salisbury</w:t>
        </w:r>
      </w:hyperlink>
      <w:r>
        <w:t xml:space="preserve">, </w:t>
      </w:r>
      <w:hyperlink r:id="rId34" w:history="1">
        <w:r w:rsidRPr="00E07634">
          <w:rPr>
            <w:rStyle w:val="Hyperlink"/>
          </w:rPr>
          <w:t>Douglas Vandemark</w:t>
        </w:r>
      </w:hyperlink>
      <w:r>
        <w:t xml:space="preserve">, </w:t>
      </w:r>
      <w:hyperlink r:id="rId35" w:history="1">
        <w:r w:rsidRPr="00E07634">
          <w:rPr>
            <w:rStyle w:val="Hyperlink"/>
          </w:rPr>
          <w:t>Richard Bellerby</w:t>
        </w:r>
      </w:hyperlink>
      <w:r>
        <w:t xml:space="preserve">, and </w:t>
      </w:r>
      <w:hyperlink r:id="rId36"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18AE5625" w14:textId="77777777" w:rsidR="00A85A7F" w:rsidRPr="00A8218A" w:rsidRDefault="00A85A7F" w:rsidP="00A85A7F">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proofErr w:type="spellStart"/>
      <w:r w:rsidRPr="00916BB1">
        <w:rPr>
          <w:rStyle w:val="Emphasis"/>
          <w:highlight w:val="green"/>
        </w:rPr>
        <w:t>revolutionise</w:t>
      </w:r>
      <w:proofErr w:type="spellEnd"/>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w:t>
      </w:r>
      <w:proofErr w:type="spellStart"/>
      <w:r w:rsidRPr="00A8218A">
        <w:rPr>
          <w:sz w:val="12"/>
        </w:rPr>
        <w:t>Institut</w:t>
      </w:r>
      <w:proofErr w:type="spellEnd"/>
      <w:r w:rsidRPr="00A8218A">
        <w:rPr>
          <w:sz w:val="12"/>
        </w:rPr>
        <w:t xml:space="preserve"> </w:t>
      </w:r>
      <w:proofErr w:type="spellStart"/>
      <w:r w:rsidRPr="00A8218A">
        <w:rPr>
          <w:sz w:val="12"/>
        </w:rPr>
        <w:t>français</w:t>
      </w:r>
      <w:proofErr w:type="spellEnd"/>
      <w:r w:rsidRPr="00A8218A">
        <w:rPr>
          <w:sz w:val="12"/>
        </w:rPr>
        <w:t xml:space="preserve"> de recherche pour </w:t>
      </w:r>
      <w:proofErr w:type="spellStart"/>
      <w:r w:rsidRPr="00A8218A">
        <w:rPr>
          <w:sz w:val="12"/>
        </w:rPr>
        <w:t>l'exploitation</w:t>
      </w:r>
      <w:proofErr w:type="spellEnd"/>
      <w:r w:rsidRPr="00A8218A">
        <w:rPr>
          <w:sz w:val="12"/>
        </w:rPr>
        <w:t xml:space="preserve"> de la </w:t>
      </w:r>
      <w:proofErr w:type="spellStart"/>
      <w:r w:rsidRPr="00A8218A">
        <w:rPr>
          <w:sz w:val="12"/>
        </w:rPr>
        <w:t>mer</w:t>
      </w:r>
      <w:proofErr w:type="spellEnd"/>
      <w:r w:rsidRPr="00A8218A">
        <w:rPr>
          <w:sz w:val="12"/>
        </w:rPr>
        <w:t xml:space="preserve"> (</w:t>
      </w:r>
      <w:proofErr w:type="spellStart"/>
      <w:r w:rsidRPr="00A8218A">
        <w:rPr>
          <w:sz w:val="12"/>
        </w:rPr>
        <w:t>Ifremer</w:t>
      </w:r>
      <w:proofErr w:type="spellEnd"/>
      <w:r w:rsidRPr="00A8218A">
        <w:rPr>
          <w:sz w:val="12"/>
        </w:rPr>
        <w:t xml:space="preserve">),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 xml:space="preserve">Dr Jamie </w:t>
      </w:r>
      <w:proofErr w:type="spellStart"/>
      <w:r w:rsidRPr="00A8218A">
        <w:rPr>
          <w:sz w:val="12"/>
        </w:rPr>
        <w:t>Shutler</w:t>
      </w:r>
      <w:proofErr w:type="spellEnd"/>
      <w:r w:rsidRPr="00A8218A">
        <w:rPr>
          <w:sz w:val="12"/>
        </w:rPr>
        <w:t xml:space="preserve"> from the University of Exeter who is leading the research said: "</w:t>
      </w:r>
      <w:r w:rsidRPr="00916BB1">
        <w:rPr>
          <w:rStyle w:val="StyleUnderline"/>
          <w:highlight w:val="green"/>
        </w:rPr>
        <w:t>Satellites are likely to become</w:t>
      </w:r>
      <w:r w:rsidRPr="00E07634">
        <w:rPr>
          <w:rStyle w:val="StyleUnderline"/>
        </w:rPr>
        <w:t xml:space="preserve"> </w:t>
      </w:r>
      <w:r w:rsidRPr="00831EB4">
        <w:rPr>
          <w:rStyle w:val="Emphasis"/>
        </w:rPr>
        <w:t xml:space="preserve">increasingly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916BB1">
        <w:rPr>
          <w:rStyle w:val="StyleUnderline"/>
          <w:highlight w:val="green"/>
        </w:rPr>
        <w:t xml:space="preserve">especially 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916BB1">
        <w:rPr>
          <w:rStyle w:val="StyleUnderline"/>
          <w:highlight w:val="green"/>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limits the 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 xml:space="preserve">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w:t>
      </w:r>
      <w:proofErr w:type="gramStart"/>
      <w:r w:rsidRPr="00A8218A">
        <w:rPr>
          <w:sz w:val="12"/>
        </w:rPr>
        <w:t>A number of</w:t>
      </w:r>
      <w:proofErr w:type="gramEnd"/>
      <w:r w:rsidRPr="00A8218A">
        <w:rPr>
          <w:sz w:val="12"/>
        </w:rPr>
        <w:t xml:space="preserve">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732B7665" w14:textId="77777777" w:rsidR="00A85A7F" w:rsidRDefault="00A85A7F" w:rsidP="00A85A7F">
      <w:pPr>
        <w:rPr>
          <w:sz w:val="16"/>
        </w:rPr>
      </w:pPr>
    </w:p>
    <w:p w14:paraId="656A004B" w14:textId="77777777" w:rsidR="00A85A7F" w:rsidRPr="00DC6708" w:rsidRDefault="00A85A7F" w:rsidP="00A85A7F">
      <w:pPr>
        <w:pStyle w:val="Heading4"/>
      </w:pPr>
      <w:r>
        <w:t>Extinction.</w:t>
      </w:r>
    </w:p>
    <w:p w14:paraId="2E9A23F9" w14:textId="77777777" w:rsidR="00A85A7F" w:rsidRPr="00D414D4" w:rsidRDefault="00A85A7F" w:rsidP="00A85A7F">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6A62E26B" w14:textId="77777777" w:rsidR="00A85A7F" w:rsidRPr="00A8218A" w:rsidRDefault="00A85A7F" w:rsidP="00A85A7F">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w:t>
      </w:r>
      <w:proofErr w:type="gramStart"/>
      <w:r w:rsidRPr="00A8218A">
        <w:rPr>
          <w:sz w:val="12"/>
        </w:rPr>
        <w:t>Science</w:t>
      </w:r>
      <w:proofErr w:type="gramEnd"/>
      <w:r w:rsidRPr="00A8218A">
        <w:rPr>
          <w:sz w:val="12"/>
        </w:rPr>
        <w:t xml:space="preserv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w:t>
      </w:r>
      <w:proofErr w:type="gramStart"/>
      <w:r w:rsidRPr="00A8218A">
        <w:rPr>
          <w:sz w:val="12"/>
        </w:rPr>
        <w:t>ago, and</w:t>
      </w:r>
      <w:proofErr w:type="gramEnd"/>
      <w:r w:rsidRPr="00A8218A">
        <w:rPr>
          <w:sz w:val="12"/>
        </w:rPr>
        <w:t xml:space="preserve">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proofErr w:type="gramStart"/>
      <w:r w:rsidRPr="00A8218A">
        <w:rPr>
          <w:u w:val="single"/>
        </w:rPr>
        <w:t>So</w:t>
      </w:r>
      <w:proofErr w:type="gramEnd"/>
      <w:r w:rsidRPr="00A8218A">
        <w:rPr>
          <w:u w:val="single"/>
        </w:rPr>
        <w:t xml:space="preserve">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w:t>
      </w:r>
      <w:r w:rsidRPr="00A8218A">
        <w:rPr>
          <w:sz w:val="12"/>
        </w:rPr>
        <w:lastRenderedPageBreak/>
        <w:t xml:space="preserve">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w:t>
      </w:r>
      <w:proofErr w:type="gramStart"/>
      <w:r w:rsidRPr="00A8218A">
        <w:rPr>
          <w:sz w:val="12"/>
        </w:rPr>
        <w:t>less-discussed</w:t>
      </w:r>
      <w:proofErr w:type="gramEnd"/>
      <w:r w:rsidRPr="00A8218A">
        <w:rPr>
          <w:sz w:val="12"/>
        </w:rPr>
        <w:t xml:space="preserve">,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w:t>
      </w:r>
      <w:proofErr w:type="gramStart"/>
      <w:r w:rsidRPr="00A8218A">
        <w:rPr>
          <w:sz w:val="12"/>
        </w:rPr>
        <w:t>take into account</w:t>
      </w:r>
      <w:proofErr w:type="gramEnd"/>
      <w:r w:rsidRPr="00A8218A">
        <w:rPr>
          <w:sz w:val="12"/>
        </w:rPr>
        <w:t xml:space="preserve">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6E951057" w14:textId="77777777" w:rsidR="00A85A7F" w:rsidRPr="00BB0026" w:rsidRDefault="00A85A7F" w:rsidP="00A85A7F">
      <w:pPr>
        <w:rPr>
          <w:u w:val="single"/>
        </w:rPr>
      </w:pPr>
    </w:p>
    <w:p w14:paraId="752CC17F" w14:textId="15B6804E" w:rsidR="00A85A7F" w:rsidRDefault="00A85A7F" w:rsidP="00A85A7F">
      <w:pPr>
        <w:pStyle w:val="Heading3"/>
      </w:pPr>
      <w:r>
        <w:lastRenderedPageBreak/>
        <w:t>1AC – Plan</w:t>
      </w:r>
    </w:p>
    <w:p w14:paraId="51080E1C" w14:textId="77777777" w:rsidR="00A85A7F" w:rsidRDefault="00A85A7F" w:rsidP="00A85A7F">
      <w:pPr>
        <w:pStyle w:val="Heading4"/>
      </w:pPr>
      <w:r>
        <w:t>Plan – The appropriation of outer space through the production of space debris by private entities is unjust.</w:t>
      </w:r>
    </w:p>
    <w:p w14:paraId="3D123472" w14:textId="77777777" w:rsidR="00A85A7F" w:rsidRPr="009A5A91" w:rsidRDefault="00A85A7F" w:rsidP="00A85A7F"/>
    <w:p w14:paraId="7E72BEF2" w14:textId="77777777" w:rsidR="00A85A7F" w:rsidRDefault="00A85A7F" w:rsidP="00A85A7F">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13143956" w14:textId="77777777" w:rsidR="00A85A7F" w:rsidRPr="00612602" w:rsidRDefault="00A85A7F" w:rsidP="00A85A7F">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7" w:history="1">
        <w:r w:rsidRPr="008E3DAC">
          <w:rPr>
            <w:rStyle w:val="Hyperlink"/>
          </w:rPr>
          <w:t>https://www.culsr.org/articles/the-international-legal-regulation-of-space-debris</w:t>
        </w:r>
      </w:hyperlink>
      <w:r>
        <w:t>] Justin</w:t>
      </w:r>
    </w:p>
    <w:p w14:paraId="09E84F9E" w14:textId="77777777" w:rsidR="00A85A7F" w:rsidRPr="00612602" w:rsidRDefault="00A85A7F" w:rsidP="00A85A7F">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30431CCB" w14:textId="77777777" w:rsidR="00A85A7F" w:rsidRDefault="00A85A7F" w:rsidP="00A85A7F"/>
    <w:p w14:paraId="19B45AA9" w14:textId="77777777" w:rsidR="00A85A7F" w:rsidRDefault="00A85A7F" w:rsidP="00A85A7F">
      <w:pPr>
        <w:pStyle w:val="Heading4"/>
      </w:pPr>
      <w:r>
        <w:t xml:space="preserve">Private entities are </w:t>
      </w:r>
      <w:r w:rsidRPr="00B265A4">
        <w:rPr>
          <w:u w:val="single"/>
        </w:rPr>
        <w:t>non-governmental</w:t>
      </w:r>
      <w:r>
        <w:t>.</w:t>
      </w:r>
    </w:p>
    <w:p w14:paraId="3706C0BD" w14:textId="77777777" w:rsidR="00A85A7F" w:rsidRPr="00B83284" w:rsidRDefault="00A85A7F" w:rsidP="00A85A7F">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191CE71B" w14:textId="77777777" w:rsidR="00A85A7F" w:rsidRDefault="00A85A7F" w:rsidP="00A85A7F">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4DAC57D" w14:textId="77777777" w:rsidR="00A85A7F" w:rsidRDefault="00A85A7F" w:rsidP="00A85A7F"/>
    <w:p w14:paraId="57D6F53F" w14:textId="77777777" w:rsidR="00A85A7F" w:rsidRDefault="00A85A7F" w:rsidP="00A85A7F">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6C8B4B80" w14:textId="77777777" w:rsidR="00A85A7F" w:rsidRPr="00DC4B66" w:rsidRDefault="00A85A7F" w:rsidP="00A85A7F">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38" w:history="1">
        <w:r w:rsidRPr="008E3DAC">
          <w:rPr>
            <w:rStyle w:val="Hyperlink"/>
          </w:rPr>
          <w:t>https://doi.org/10.1080/014959302317350855</w:t>
        </w:r>
      </w:hyperlink>
      <w:r>
        <w:t>] Elmer Recut Justin</w:t>
      </w:r>
    </w:p>
    <w:p w14:paraId="36DC50A2" w14:textId="77777777" w:rsidR="00A85A7F" w:rsidRPr="00DC4B66" w:rsidRDefault="00A85A7F" w:rsidP="00A85A7F">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3D0E1651" w14:textId="77777777" w:rsidR="00A85A7F" w:rsidRDefault="00A85A7F" w:rsidP="00A85A7F"/>
    <w:p w14:paraId="022610BE" w14:textId="77777777" w:rsidR="00A85A7F" w:rsidRDefault="00A85A7F" w:rsidP="00A85A7F">
      <w:pPr>
        <w:pStyle w:val="Heading2"/>
      </w:pPr>
      <w:r>
        <w:lastRenderedPageBreak/>
        <w:t>FW</w:t>
      </w:r>
    </w:p>
    <w:p w14:paraId="095CEF9D" w14:textId="77777777" w:rsidR="00A85A7F" w:rsidRPr="00CE11B7" w:rsidRDefault="00A85A7F" w:rsidP="00A85A7F">
      <w:pPr>
        <w:pStyle w:val="Heading4"/>
      </w:pPr>
      <w:r w:rsidRPr="00CE11B7">
        <w:t>The standard is maximizing life. Prefer it:</w:t>
      </w:r>
    </w:p>
    <w:p w14:paraId="4D61226B" w14:textId="77777777" w:rsidR="00A85A7F" w:rsidRDefault="00A85A7F" w:rsidP="00A85A7F">
      <w:pPr>
        <w:pStyle w:val="Heading4"/>
      </w:pPr>
      <w:r w:rsidRPr="00CE11B7">
        <w:t xml:space="preserve">[1] Actor </w:t>
      </w:r>
      <w:r>
        <w:t>spec</w:t>
      </w:r>
      <w:r w:rsidRPr="00CE11B7">
        <w:t xml:space="preserve">: util is the best for governments, which is the actor in the </w:t>
      </w:r>
      <w:proofErr w:type="spellStart"/>
      <w:r w:rsidRPr="00CE11B7">
        <w:t>rez</w:t>
      </w:r>
      <w:proofErr w:type="spellEnd"/>
      <w:r w:rsidRPr="00CE11B7">
        <w:t xml:space="preserve"> – multiple warrants: </w:t>
      </w:r>
    </w:p>
    <w:p w14:paraId="22723F2D" w14:textId="77777777" w:rsidR="00A85A7F" w:rsidRDefault="00A85A7F" w:rsidP="00A85A7F">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13EE6383" w14:textId="77777777" w:rsidR="00A85A7F" w:rsidRDefault="00A85A7F" w:rsidP="00A85A7F">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3B6C5AFA" w14:textId="77777777" w:rsidR="00A85A7F" w:rsidRPr="00402E94" w:rsidRDefault="00A85A7F" w:rsidP="00A85A7F">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46EB001D" w14:textId="77777777" w:rsidR="00A85A7F" w:rsidRDefault="00A85A7F" w:rsidP="00A85A7F">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40702377" w14:textId="77777777" w:rsidR="00A85A7F" w:rsidRPr="0010606C" w:rsidRDefault="00A85A7F" w:rsidP="00A85A7F">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290D5849" w14:textId="77777777" w:rsidR="00A85A7F" w:rsidRPr="001A154F" w:rsidRDefault="00A85A7F" w:rsidP="00A85A7F">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0000AA03" w14:textId="77777777" w:rsidR="00A85A7F" w:rsidRPr="00CE11B7" w:rsidRDefault="00A85A7F" w:rsidP="00A85A7F">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3486DF20" w14:textId="77777777" w:rsidR="00A85A7F" w:rsidRPr="00CE11B7" w:rsidRDefault="00A85A7F" w:rsidP="00A85A7F">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352AA4A5" w14:textId="77777777" w:rsidR="00A85A7F" w:rsidRPr="00CE11B7" w:rsidRDefault="00A85A7F" w:rsidP="00A85A7F">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proofErr w:type="gramStart"/>
      <w:r w:rsidRPr="00CE11B7">
        <w:rPr>
          <w:rFonts w:cstheme="majorHAnsi"/>
          <w:color w:val="000000" w:themeColor="text1"/>
          <w:sz w:val="8"/>
        </w:rPr>
        <w:t>in order to</w:t>
      </w:r>
      <w:proofErr w:type="gramEnd"/>
      <w:r w:rsidRPr="00CE11B7">
        <w:rPr>
          <w:rFonts w:cstheme="majorHAnsi"/>
          <w:color w:val="000000" w:themeColor="text1"/>
          <w:sz w:val="8"/>
        </w:rPr>
        <w:t xml:space="preserve">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 xml:space="preserve">an ultimate </w:t>
      </w:r>
      <w:r w:rsidRPr="00E542DA">
        <w:rPr>
          <w:rStyle w:val="Emphasis"/>
          <w:rFonts w:asciiTheme="majorHAnsi" w:hAnsiTheme="majorHAnsi" w:cstheme="majorHAnsi"/>
          <w:color w:val="000000" w:themeColor="text1"/>
          <w:highlight w:val="green"/>
        </w:rPr>
        <w:lastRenderedPageBreak/>
        <w:t>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FFB2349" w14:textId="77777777" w:rsidR="00A85A7F" w:rsidRPr="00941301" w:rsidRDefault="00A85A7F" w:rsidP="00A85A7F">
      <w:pPr>
        <w:pStyle w:val="Heading4"/>
      </w:pPr>
      <w:r w:rsidRPr="00941301">
        <w:t>[</w:t>
      </w:r>
      <w:r>
        <w:t>3</w:t>
      </w:r>
      <w:r w:rsidRPr="00941301">
        <w:t>] Extinction outweighs under any framework</w:t>
      </w:r>
    </w:p>
    <w:p w14:paraId="20857D17" w14:textId="77777777" w:rsidR="00A85A7F" w:rsidRPr="00941301" w:rsidRDefault="00A85A7F" w:rsidP="00A85A7F">
      <w:pPr>
        <w:rPr>
          <w:rFonts w:cstheme="majorHAnsi"/>
        </w:rPr>
      </w:pPr>
      <w:proofErr w:type="spellStart"/>
      <w:r w:rsidRPr="00941301">
        <w:rPr>
          <w:rStyle w:val="Style13ptBold"/>
          <w:rFonts w:cstheme="majorHAnsi"/>
        </w:rPr>
        <w:t>Pummer</w:t>
      </w:r>
      <w:proofErr w:type="spellEnd"/>
      <w:r w:rsidRPr="00941301">
        <w:rPr>
          <w:rStyle w:val="Style13ptBold"/>
          <w:rFonts w:cstheme="majorHAnsi"/>
        </w:rPr>
        <w:t xml:space="preserve">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3C1C9F77" w14:textId="77777777" w:rsidR="00A85A7F" w:rsidRDefault="00A85A7F" w:rsidP="00A85A7F">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 xml:space="preserve">suppose that, while wearing it, Ayn could derive </w:t>
      </w:r>
      <w:r w:rsidRPr="00941301">
        <w:rPr>
          <w:rStyle w:val="StyleUnderline"/>
          <w:rFonts w:cstheme="majorHAnsi"/>
        </w:rPr>
        <w:lastRenderedPageBreak/>
        <w:t>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311E7657" w14:textId="1DDFC931" w:rsidR="00A85A7F" w:rsidRDefault="00A85A7F" w:rsidP="00A85A7F">
      <w:pPr>
        <w:pStyle w:val="Heading2"/>
      </w:pPr>
      <w:proofErr w:type="spellStart"/>
      <w:r>
        <w:lastRenderedPageBreak/>
        <w:t>Underview</w:t>
      </w:r>
      <w:proofErr w:type="spellEnd"/>
    </w:p>
    <w:p w14:paraId="2D36233C" w14:textId="75E34849" w:rsidR="00774EAE" w:rsidRDefault="00774EAE" w:rsidP="00774EAE">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2B590205" w14:textId="77777777" w:rsidR="00774EAE" w:rsidRPr="00774EAE" w:rsidRDefault="00774EAE" w:rsidP="00774EAE"/>
    <w:p w14:paraId="3E0C354A" w14:textId="6F6351C6" w:rsidR="00A85A7F" w:rsidRPr="00916BB1" w:rsidRDefault="00774EAE" w:rsidP="00A85A7F">
      <w:pPr>
        <w:pStyle w:val="Heading4"/>
        <w:spacing w:before="0" w:line="240" w:lineRule="auto"/>
      </w:pPr>
      <w:r>
        <w:t xml:space="preserve">2] </w:t>
      </w:r>
      <w:r w:rsidR="00A85A7F">
        <w:t xml:space="preserve">The alt </w:t>
      </w:r>
      <w:r w:rsidR="00A85A7F" w:rsidRPr="00916BB1">
        <w:rPr>
          <w:u w:val="single"/>
        </w:rPr>
        <w:t>cedes</w:t>
      </w:r>
      <w:r w:rsidR="00A85A7F">
        <w:t xml:space="preserve"> the celestial commons to the hands of </w:t>
      </w:r>
      <w:r w:rsidR="00A85A7F" w:rsidRPr="00916BB1">
        <w:rPr>
          <w:u w:val="single"/>
        </w:rPr>
        <w:t>global imperialism</w:t>
      </w:r>
      <w:r w:rsidR="00A85A7F">
        <w:t xml:space="preserve">. Only IR education can create </w:t>
      </w:r>
      <w:r w:rsidR="00A85A7F" w:rsidRPr="00916BB1">
        <w:rPr>
          <w:u w:val="single"/>
        </w:rPr>
        <w:t>momentum</w:t>
      </w:r>
      <w:r w:rsidR="00A85A7F">
        <w:t xml:space="preserve"> to demilitarize space.</w:t>
      </w:r>
    </w:p>
    <w:p w14:paraId="7565261B" w14:textId="77777777" w:rsidR="00A85A7F" w:rsidRDefault="00A85A7F" w:rsidP="00A85A7F">
      <w:r>
        <w:t xml:space="preserve">Raymond </w:t>
      </w:r>
      <w:r>
        <w:rPr>
          <w:rStyle w:val="Style13ptBold"/>
        </w:rPr>
        <w:t>Duvall 6</w:t>
      </w:r>
      <w:r>
        <w:t xml:space="preserve"> – Professor of Political Science @ Univ of Minnesota, Taking Sovereignty Out of This World: Space Weapons and Empire of the Future, October 2006, </w:t>
      </w:r>
      <w:hyperlink r:id="rId39" w:history="1">
        <w:r w:rsidRPr="008E3DAC">
          <w:rPr>
            <w:rStyle w:val="Hyperlink"/>
          </w:rPr>
          <w:t>https://www.files.ethz.ch/isn/111193/Taking%20Sovereignty%20Out%20of%20This%20World.pdf</w:t>
        </w:r>
      </w:hyperlink>
      <w:r>
        <w:t xml:space="preserve"> </w:t>
      </w:r>
    </w:p>
    <w:p w14:paraId="4473CBED" w14:textId="77777777" w:rsidR="00A85A7F" w:rsidRDefault="00A85A7F" w:rsidP="00A85A7F">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 xml:space="preserve">Notice how this description of space control discusses space in terms of a set of capital assets that should be </w:t>
      </w:r>
      <w:r w:rsidRPr="00916BB1">
        <w:rPr>
          <w:sz w:val="8"/>
          <w:szCs w:val="20"/>
        </w:rPr>
        <w:lastRenderedPageBreak/>
        <w:t>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 xml:space="preserve">most information about weapons in space is produced by defense </w:t>
      </w:r>
      <w:r>
        <w:rPr>
          <w:rStyle w:val="StyleUnderline"/>
          <w:szCs w:val="20"/>
        </w:rPr>
        <w:lastRenderedPageBreak/>
        <w:t>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40EFAC6" w14:textId="77777777" w:rsidR="00A85A7F" w:rsidRPr="007A3562" w:rsidRDefault="00A85A7F" w:rsidP="00A85A7F"/>
    <w:p w14:paraId="47C7100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88F64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5A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0CD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D4B"/>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EA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A7F"/>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125CD0"/>
  <w14:defaultImageDpi w14:val="300"/>
  <w15:docId w15:val="{CB2199CB-1F00-0C4D-A999-2360B8E5A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5A7F"/>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A85A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85A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A85A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85A7F"/>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A85A7F"/>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A85A7F"/>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85A7F"/>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85A7F"/>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85A7F"/>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85A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5A7F"/>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A85A7F"/>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A85A7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A85A7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85A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5A7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85A7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85A7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85A7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85A7F"/>
    <w:rPr>
      <w:color w:val="auto"/>
      <w:u w:val="none"/>
    </w:rPr>
  </w:style>
  <w:style w:type="paragraph" w:styleId="DocumentMap">
    <w:name w:val="Document Map"/>
    <w:basedOn w:val="Normal"/>
    <w:link w:val="DocumentMapChar"/>
    <w:uiPriority w:val="99"/>
    <w:unhideWhenUsed/>
    <w:rsid w:val="00A85A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85A7F"/>
    <w:rPr>
      <w:rFonts w:ascii="Lucida Grande" w:hAnsi="Lucida Grande" w:cs="Lucida Grande"/>
    </w:rPr>
  </w:style>
  <w:style w:type="character" w:customStyle="1" w:styleId="Heading5Char">
    <w:name w:val="Heading 5 Char"/>
    <w:aliases w:val="Text Char"/>
    <w:basedOn w:val="DefaultParagraphFont"/>
    <w:link w:val="Heading5"/>
    <w:rsid w:val="00A85A7F"/>
    <w:rPr>
      <w:rFonts w:ascii="Cambria" w:eastAsia="Times New Roman" w:hAnsi="Cambria"/>
      <w:b/>
      <w:bCs/>
      <w:i/>
      <w:iCs/>
      <w:sz w:val="20"/>
      <w:lang w:bidi="en-US"/>
    </w:rPr>
  </w:style>
  <w:style w:type="character" w:customStyle="1" w:styleId="Heading6Char">
    <w:name w:val="Heading 6 Char"/>
    <w:basedOn w:val="DefaultParagraphFont"/>
    <w:link w:val="Heading6"/>
    <w:rsid w:val="00A85A7F"/>
    <w:rPr>
      <w:rFonts w:ascii="Cambria" w:eastAsia="Times New Roman" w:hAnsi="Cambria"/>
      <w:b/>
      <w:bCs/>
      <w:i/>
      <w:iCs/>
      <w:sz w:val="20"/>
      <w:lang w:bidi="en-US"/>
    </w:rPr>
  </w:style>
  <w:style w:type="character" w:customStyle="1" w:styleId="Heading7Char">
    <w:name w:val="Heading 7 Char"/>
    <w:basedOn w:val="DefaultParagraphFont"/>
    <w:link w:val="Heading7"/>
    <w:rsid w:val="00A85A7F"/>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A85A7F"/>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A85A7F"/>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A85A7F"/>
    <w:rPr>
      <w:color w:val="605E5C"/>
      <w:shd w:val="clear" w:color="auto" w:fill="E1DFDD"/>
    </w:rPr>
  </w:style>
  <w:style w:type="paragraph" w:styleId="ListParagraph">
    <w:name w:val="List Paragraph"/>
    <w:aliases w:val="6 font"/>
    <w:basedOn w:val="Normal"/>
    <w:uiPriority w:val="99"/>
    <w:unhideWhenUsed/>
    <w:qFormat/>
    <w:rsid w:val="00A85A7F"/>
    <w:pPr>
      <w:ind w:left="720"/>
      <w:contextualSpacing/>
    </w:pPr>
  </w:style>
  <w:style w:type="paragraph" w:customStyle="1" w:styleId="Emphasis1">
    <w:name w:val="Emphasis1"/>
    <w:basedOn w:val="Normal"/>
    <w:link w:val="Emphasis"/>
    <w:autoRedefine/>
    <w:uiPriority w:val="20"/>
    <w:qFormat/>
    <w:rsid w:val="00A85A7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85A7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85A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A85A7F"/>
    <w:rPr>
      <w:u w:val="single"/>
    </w:rPr>
  </w:style>
  <w:style w:type="paragraph" w:styleId="Title">
    <w:name w:val="Title"/>
    <w:aliases w:val="Cites and Cards,UNDERLINE,Bold Underlined,title,Block Heading,Read This"/>
    <w:basedOn w:val="Normal"/>
    <w:next w:val="Normal"/>
    <w:link w:val="TitleChar"/>
    <w:uiPriority w:val="6"/>
    <w:qFormat/>
    <w:rsid w:val="00A85A7F"/>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85A7F"/>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A85A7F"/>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A85A7F"/>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A85A7F"/>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A85A7F"/>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A85A7F"/>
    <w:rPr>
      <w:rFonts w:ascii="Tahoma" w:hAnsi="Tahoma" w:cs="Tahoma"/>
      <w:szCs w:val="16"/>
    </w:rPr>
  </w:style>
  <w:style w:type="character" w:customStyle="1" w:styleId="BalloonTextChar">
    <w:name w:val="Balloon Text Char"/>
    <w:basedOn w:val="DefaultParagraphFont"/>
    <w:link w:val="BalloonText"/>
    <w:uiPriority w:val="99"/>
    <w:rsid w:val="00A85A7F"/>
    <w:rPr>
      <w:rFonts w:ascii="Tahoma" w:hAnsi="Tahoma" w:cs="Tahoma"/>
      <w:sz w:val="22"/>
      <w:szCs w:val="16"/>
    </w:rPr>
  </w:style>
  <w:style w:type="paragraph" w:styleId="Header">
    <w:name w:val="header"/>
    <w:basedOn w:val="Normal"/>
    <w:link w:val="HeaderChar"/>
    <w:uiPriority w:val="99"/>
    <w:unhideWhenUsed/>
    <w:qFormat/>
    <w:rsid w:val="00A85A7F"/>
    <w:pPr>
      <w:tabs>
        <w:tab w:val="center" w:pos="4680"/>
        <w:tab w:val="right" w:pos="9360"/>
      </w:tabs>
    </w:pPr>
  </w:style>
  <w:style w:type="character" w:customStyle="1" w:styleId="HeaderChar">
    <w:name w:val="Header Char"/>
    <w:basedOn w:val="DefaultParagraphFont"/>
    <w:link w:val="Header"/>
    <w:uiPriority w:val="99"/>
    <w:rsid w:val="00A85A7F"/>
    <w:rPr>
      <w:rFonts w:ascii="Calibri" w:hAnsi="Calibri"/>
      <w:sz w:val="22"/>
    </w:rPr>
  </w:style>
  <w:style w:type="paragraph" w:styleId="Footer">
    <w:name w:val="footer"/>
    <w:basedOn w:val="Normal"/>
    <w:link w:val="FooterChar"/>
    <w:uiPriority w:val="99"/>
    <w:unhideWhenUsed/>
    <w:rsid w:val="00A85A7F"/>
    <w:pPr>
      <w:tabs>
        <w:tab w:val="center" w:pos="4680"/>
        <w:tab w:val="right" w:pos="9360"/>
      </w:tabs>
    </w:pPr>
  </w:style>
  <w:style w:type="character" w:customStyle="1" w:styleId="FooterChar">
    <w:name w:val="Footer Char"/>
    <w:basedOn w:val="DefaultParagraphFont"/>
    <w:link w:val="Footer"/>
    <w:uiPriority w:val="99"/>
    <w:rsid w:val="00A85A7F"/>
    <w:rPr>
      <w:rFonts w:ascii="Calibri" w:hAnsi="Calibri"/>
      <w:sz w:val="22"/>
    </w:rPr>
  </w:style>
  <w:style w:type="character" w:customStyle="1" w:styleId="m4841727538114946087gmail-styleunderline">
    <w:name w:val="m_4841727538114946087gmail-styleunderline"/>
    <w:basedOn w:val="DefaultParagraphFont"/>
    <w:rsid w:val="00A85A7F"/>
  </w:style>
  <w:style w:type="paragraph" w:customStyle="1" w:styleId="Analytic">
    <w:name w:val="Analytic"/>
    <w:basedOn w:val="Normal"/>
    <w:link w:val="AnalyticChar"/>
    <w:autoRedefine/>
    <w:rsid w:val="00A85A7F"/>
    <w:rPr>
      <w:b/>
      <w:sz w:val="24"/>
    </w:rPr>
  </w:style>
  <w:style w:type="paragraph" w:customStyle="1" w:styleId="BreakTag">
    <w:name w:val="Break Tag"/>
    <w:basedOn w:val="Normal"/>
    <w:autoRedefine/>
    <w:uiPriority w:val="4"/>
    <w:qFormat/>
    <w:rsid w:val="00A85A7F"/>
    <w:pPr>
      <w:spacing w:before="240"/>
    </w:pPr>
    <w:rPr>
      <w:b/>
      <w:sz w:val="26"/>
    </w:rPr>
  </w:style>
  <w:style w:type="paragraph" w:customStyle="1" w:styleId="BreakBlock">
    <w:name w:val="Break Block"/>
    <w:basedOn w:val="Normal"/>
    <w:link w:val="BreakBlockChar"/>
    <w:autoRedefine/>
    <w:qFormat/>
    <w:rsid w:val="00A85A7F"/>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85A7F"/>
    <w:rPr>
      <w:rFonts w:ascii="Arial Bold" w:hAnsi="Arial Bold"/>
      <w:b/>
      <w:caps/>
      <w:sz w:val="32"/>
      <w:u w:val="single"/>
    </w:rPr>
  </w:style>
  <w:style w:type="character" w:customStyle="1" w:styleId="Mention1">
    <w:name w:val="Mention1"/>
    <w:basedOn w:val="DefaultParagraphFont"/>
    <w:uiPriority w:val="99"/>
    <w:semiHidden/>
    <w:unhideWhenUsed/>
    <w:rsid w:val="00A85A7F"/>
    <w:rPr>
      <w:color w:val="2B579A"/>
      <w:shd w:val="clear" w:color="auto" w:fill="E6E6E6"/>
    </w:rPr>
  </w:style>
  <w:style w:type="character" w:customStyle="1" w:styleId="UnresolvedMention1">
    <w:name w:val="Unresolved Mention1"/>
    <w:basedOn w:val="DefaultParagraphFont"/>
    <w:uiPriority w:val="99"/>
    <w:unhideWhenUsed/>
    <w:rsid w:val="00A85A7F"/>
    <w:rPr>
      <w:color w:val="808080"/>
      <w:shd w:val="clear" w:color="auto" w:fill="E6E6E6"/>
    </w:rPr>
  </w:style>
  <w:style w:type="paragraph" w:customStyle="1" w:styleId="evidencetext">
    <w:name w:val="evidence text"/>
    <w:basedOn w:val="Normal"/>
    <w:link w:val="evidencetextChar1"/>
    <w:qFormat/>
    <w:rsid w:val="00A85A7F"/>
    <w:pPr>
      <w:ind w:left="432" w:right="432"/>
    </w:pPr>
    <w:rPr>
      <w:color w:val="000000"/>
      <w:lang w:val="x-none" w:eastAsia="x-none"/>
    </w:rPr>
  </w:style>
  <w:style w:type="character" w:customStyle="1" w:styleId="evidencetextChar1">
    <w:name w:val="evidence text Char1"/>
    <w:link w:val="evidencetext"/>
    <w:rsid w:val="00A85A7F"/>
    <w:rPr>
      <w:rFonts w:ascii="Calibri" w:hAnsi="Calibri"/>
      <w:color w:val="000000"/>
      <w:sz w:val="22"/>
      <w:lang w:val="x-none" w:eastAsia="x-none"/>
    </w:rPr>
  </w:style>
  <w:style w:type="character" w:customStyle="1" w:styleId="Author-Date">
    <w:name w:val="Author-Date"/>
    <w:qFormat/>
    <w:rsid w:val="00A85A7F"/>
    <w:rPr>
      <w:b/>
      <w:sz w:val="24"/>
    </w:rPr>
  </w:style>
  <w:style w:type="paragraph" w:customStyle="1" w:styleId="Nothing">
    <w:name w:val="Nothing"/>
    <w:link w:val="NothingChar"/>
    <w:qFormat/>
    <w:rsid w:val="00A85A7F"/>
    <w:pPr>
      <w:jc w:val="both"/>
    </w:pPr>
    <w:rPr>
      <w:rFonts w:ascii="Times New Roman" w:eastAsia="Times New Roman" w:hAnsi="Times New Roman" w:cs="Times New Roman"/>
      <w:sz w:val="20"/>
    </w:rPr>
  </w:style>
  <w:style w:type="paragraph" w:customStyle="1" w:styleId="Style4">
    <w:name w:val="Style4"/>
    <w:basedOn w:val="Normal"/>
    <w:link w:val="Style4Char"/>
    <w:qFormat/>
    <w:rsid w:val="00A85A7F"/>
    <w:rPr>
      <w:rFonts w:eastAsia="Times New Roman"/>
      <w:u w:val="single"/>
    </w:rPr>
  </w:style>
  <w:style w:type="character" w:customStyle="1" w:styleId="Style4Char">
    <w:name w:val="Style4 Char"/>
    <w:link w:val="Style4"/>
    <w:rsid w:val="00A85A7F"/>
    <w:rPr>
      <w:rFonts w:ascii="Calibri" w:eastAsia="Times New Roman" w:hAnsi="Calibri"/>
      <w:sz w:val="22"/>
      <w:u w:val="single"/>
    </w:rPr>
  </w:style>
  <w:style w:type="character" w:customStyle="1" w:styleId="cardChar">
    <w:name w:val="card Char"/>
    <w:aliases w:val="Bold Cite Char Char,Speed Cite Char"/>
    <w:basedOn w:val="DefaultParagraphFont"/>
    <w:rsid w:val="00A85A7F"/>
    <w:rPr>
      <w:rFonts w:ascii="Calibri" w:hAnsi="Calibri" w:cs="Calibri"/>
      <w:u w:val="single"/>
    </w:rPr>
  </w:style>
  <w:style w:type="character" w:customStyle="1" w:styleId="term">
    <w:name w:val="term"/>
    <w:basedOn w:val="DefaultParagraphFont"/>
    <w:rsid w:val="00A85A7F"/>
  </w:style>
  <w:style w:type="character" w:customStyle="1" w:styleId="Style1Char">
    <w:name w:val="Style1 Char"/>
    <w:rsid w:val="00A85A7F"/>
    <w:rPr>
      <w:rFonts w:ascii="Times New Roman" w:eastAsia="SimSun" w:hAnsi="Times New Roman" w:cs="Times New Roman"/>
      <w:sz w:val="20"/>
      <w:szCs w:val="24"/>
      <w:u w:val="single"/>
      <w:lang w:eastAsia="zh-CN"/>
    </w:rPr>
  </w:style>
  <w:style w:type="character" w:customStyle="1" w:styleId="Styleunderline11pt">
    <w:name w:val="Style underline + 11 pt"/>
    <w:rsid w:val="00A85A7F"/>
    <w:rPr>
      <w:rFonts w:ascii="Times New Roman" w:hAnsi="Times New Roman"/>
      <w:sz w:val="20"/>
      <w:u w:val="single"/>
    </w:rPr>
  </w:style>
  <w:style w:type="paragraph" w:customStyle="1" w:styleId="Stylecard11pt">
    <w:name w:val="Style card + 11 pt"/>
    <w:basedOn w:val="Normal"/>
    <w:link w:val="Stylecard11ptChar"/>
    <w:qFormat/>
    <w:rsid w:val="00A85A7F"/>
    <w:pPr>
      <w:ind w:left="288" w:right="288"/>
    </w:pPr>
    <w:rPr>
      <w:rFonts w:eastAsia="SimSun"/>
      <w:lang w:eastAsia="zh-CN"/>
    </w:rPr>
  </w:style>
  <w:style w:type="character" w:customStyle="1" w:styleId="Stylecard11ptChar">
    <w:name w:val="Style card + 11 pt Char"/>
    <w:link w:val="Stylecard11pt"/>
    <w:rsid w:val="00A85A7F"/>
    <w:rPr>
      <w:rFonts w:ascii="Calibri" w:eastAsia="SimSun" w:hAnsi="Calibri"/>
      <w:sz w:val="22"/>
      <w:lang w:eastAsia="zh-CN"/>
    </w:rPr>
  </w:style>
  <w:style w:type="paragraph" w:customStyle="1" w:styleId="Minimize">
    <w:name w:val="Minimize"/>
    <w:basedOn w:val="Normal"/>
    <w:next w:val="Normal"/>
    <w:link w:val="MinimizeChar"/>
    <w:qFormat/>
    <w:rsid w:val="00A85A7F"/>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A85A7F"/>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A85A7F"/>
    <w:rPr>
      <w:rFonts w:ascii="Arial" w:eastAsiaTheme="minorHAnsi" w:hAnsi="Arial" w:cs="Arial"/>
      <w:sz w:val="22"/>
      <w:szCs w:val="22"/>
      <w:u w:val="single"/>
    </w:rPr>
  </w:style>
  <w:style w:type="paragraph" w:customStyle="1" w:styleId="cardtext">
    <w:name w:val="card text"/>
    <w:basedOn w:val="Normal"/>
    <w:link w:val="cardtextChar"/>
    <w:qFormat/>
    <w:rsid w:val="00A85A7F"/>
    <w:pPr>
      <w:ind w:left="288" w:right="288"/>
    </w:pPr>
  </w:style>
  <w:style w:type="character" w:customStyle="1" w:styleId="cardtextChar">
    <w:name w:val="card text Char"/>
    <w:basedOn w:val="DefaultParagraphFont"/>
    <w:link w:val="cardtext"/>
    <w:rsid w:val="00A85A7F"/>
    <w:rPr>
      <w:rFonts w:ascii="Calibri" w:hAnsi="Calibri"/>
      <w:sz w:val="22"/>
    </w:rPr>
  </w:style>
  <w:style w:type="character" w:customStyle="1" w:styleId="byline">
    <w:name w:val="byline"/>
    <w:basedOn w:val="DefaultParagraphFont"/>
    <w:rsid w:val="00A85A7F"/>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A85A7F"/>
    <w:rPr>
      <w:rFonts w:ascii="Arial" w:hAnsi="Arial"/>
      <w:b/>
      <w:sz w:val="24"/>
      <w:szCs w:val="22"/>
      <w:u w:val="single"/>
    </w:rPr>
  </w:style>
  <w:style w:type="paragraph" w:customStyle="1" w:styleId="StyleStyle411pt">
    <w:name w:val="Style Style4 + 11 pt"/>
    <w:basedOn w:val="Normal"/>
    <w:link w:val="StyleStyle411ptChar"/>
    <w:qFormat/>
    <w:rsid w:val="00A85A7F"/>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85A7F"/>
    <w:rPr>
      <w:rFonts w:ascii="Calibri" w:eastAsia="Times New Roman" w:hAnsi="Calibri"/>
      <w:sz w:val="22"/>
      <w:u w:val="single"/>
    </w:rPr>
  </w:style>
  <w:style w:type="character" w:customStyle="1" w:styleId="Style11ptUnderline">
    <w:name w:val="Style 11 pt Underline"/>
    <w:rsid w:val="00A85A7F"/>
    <w:rPr>
      <w:sz w:val="20"/>
      <w:u w:val="single"/>
    </w:rPr>
  </w:style>
  <w:style w:type="character" w:customStyle="1" w:styleId="Style11ptBoldUnderline">
    <w:name w:val="Style 11 pt Bold Underline"/>
    <w:rsid w:val="00A85A7F"/>
    <w:rPr>
      <w:b/>
      <w:bCs/>
      <w:sz w:val="20"/>
      <w:u w:val="single"/>
    </w:rPr>
  </w:style>
  <w:style w:type="character" w:customStyle="1" w:styleId="Style11pt">
    <w:name w:val="Style 11 pt"/>
    <w:rsid w:val="00A85A7F"/>
    <w:rPr>
      <w:sz w:val="20"/>
    </w:rPr>
  </w:style>
  <w:style w:type="paragraph" w:customStyle="1" w:styleId="StyleStyle411ptBold">
    <w:name w:val="Style Style4 + 11 pt Bold"/>
    <w:basedOn w:val="Normal"/>
    <w:link w:val="StyleStyle411ptBoldChar"/>
    <w:qFormat/>
    <w:rsid w:val="00A85A7F"/>
    <w:rPr>
      <w:rFonts w:eastAsia="Times New Roman"/>
      <w:b/>
      <w:bCs/>
      <w:u w:val="single"/>
    </w:rPr>
  </w:style>
  <w:style w:type="character" w:customStyle="1" w:styleId="StyleStyle411ptBoldChar">
    <w:name w:val="Style Style4 + 11 pt Bold Char"/>
    <w:basedOn w:val="DefaultParagraphFont"/>
    <w:link w:val="StyleStyle411ptBold"/>
    <w:rsid w:val="00A85A7F"/>
    <w:rPr>
      <w:rFonts w:ascii="Calibri" w:eastAsia="Times New Roman" w:hAnsi="Calibri"/>
      <w:b/>
      <w:bCs/>
      <w:sz w:val="22"/>
      <w:u w:val="single"/>
    </w:rPr>
  </w:style>
  <w:style w:type="paragraph" w:customStyle="1" w:styleId="BlockTitle">
    <w:name w:val="Block Title"/>
    <w:basedOn w:val="Normal"/>
    <w:next w:val="Normal"/>
    <w:qFormat/>
    <w:rsid w:val="00A85A7F"/>
    <w:pPr>
      <w:spacing w:after="120"/>
      <w:jc w:val="center"/>
      <w:outlineLvl w:val="0"/>
    </w:pPr>
    <w:rPr>
      <w:rFonts w:eastAsia="Times New Roman"/>
      <w:b/>
      <w:sz w:val="32"/>
      <w:szCs w:val="20"/>
      <w:u w:val="single"/>
    </w:rPr>
  </w:style>
  <w:style w:type="character" w:customStyle="1" w:styleId="Emphasis2">
    <w:name w:val="Emphasis2"/>
    <w:basedOn w:val="DefaultParagraphFont"/>
    <w:rsid w:val="00A85A7F"/>
    <w:rPr>
      <w:rFonts w:ascii="Franklin Gothic Heavy" w:hAnsi="Franklin Gothic Heavy"/>
      <w:iCs/>
      <w:u w:val="single"/>
    </w:rPr>
  </w:style>
  <w:style w:type="paragraph" w:customStyle="1" w:styleId="Cards">
    <w:name w:val="Cards"/>
    <w:basedOn w:val="Normal"/>
    <w:link w:val="CardsChar1"/>
    <w:qFormat/>
    <w:rsid w:val="00A85A7F"/>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A85A7F"/>
    <w:rPr>
      <w:rFonts w:ascii="Times New Roman" w:eastAsia="Times New Roman" w:hAnsi="Times New Roman" w:cs="Times New Roman"/>
      <w:sz w:val="20"/>
      <w:szCs w:val="24"/>
    </w:rPr>
  </w:style>
  <w:style w:type="character" w:customStyle="1" w:styleId="pmterms1">
    <w:name w:val="pmterms1"/>
    <w:basedOn w:val="DefaultParagraphFont"/>
    <w:rsid w:val="00A85A7F"/>
  </w:style>
  <w:style w:type="character" w:customStyle="1" w:styleId="hilite1">
    <w:name w:val="hilite1"/>
    <w:basedOn w:val="DefaultParagraphFont"/>
    <w:rsid w:val="00A85A7F"/>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85A7F"/>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A85A7F"/>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A85A7F"/>
    <w:rPr>
      <w:rFonts w:eastAsia="Times New Roman"/>
      <w:b/>
      <w:szCs w:val="20"/>
    </w:rPr>
  </w:style>
  <w:style w:type="character" w:customStyle="1" w:styleId="NormaltagChar">
    <w:name w:val="Normal tag Char"/>
    <w:basedOn w:val="DefaultParagraphFont"/>
    <w:link w:val="Normaltag"/>
    <w:uiPriority w:val="99"/>
    <w:locked/>
    <w:rsid w:val="00A85A7F"/>
    <w:rPr>
      <w:rFonts w:ascii="Calibri" w:eastAsia="Times New Roman" w:hAnsi="Calibri"/>
      <w:b/>
      <w:sz w:val="22"/>
      <w:szCs w:val="20"/>
    </w:rPr>
  </w:style>
  <w:style w:type="character" w:customStyle="1" w:styleId="DebateUnderline">
    <w:name w:val="Debate Underline"/>
    <w:qFormat/>
    <w:rsid w:val="00A85A7F"/>
    <w:rPr>
      <w:rFonts w:ascii="Times New Roman" w:hAnsi="Times New Roman"/>
      <w:sz w:val="20"/>
      <w:szCs w:val="24"/>
      <w:u w:val="thick"/>
    </w:rPr>
  </w:style>
  <w:style w:type="character" w:customStyle="1" w:styleId="blue">
    <w:name w:val="blue"/>
    <w:basedOn w:val="DefaultParagraphFont"/>
    <w:rsid w:val="00A85A7F"/>
    <w:rPr>
      <w:rFonts w:cs="Times New Roman"/>
    </w:rPr>
  </w:style>
  <w:style w:type="paragraph" w:customStyle="1" w:styleId="cites">
    <w:name w:val="cites"/>
    <w:link w:val="Heading1Char3"/>
    <w:autoRedefine/>
    <w:qFormat/>
    <w:rsid w:val="00A85A7F"/>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A85A7F"/>
    <w:rPr>
      <w:rFonts w:ascii="Times New Roman" w:eastAsia="Malgun Gothic" w:hAnsi="Times New Roman" w:cs="Times New Roman"/>
      <w:b/>
      <w:u w:val="single"/>
    </w:rPr>
  </w:style>
  <w:style w:type="paragraph" w:customStyle="1" w:styleId="tiny">
    <w:name w:val="tiny"/>
    <w:next w:val="Normal"/>
    <w:link w:val="tinyChar"/>
    <w:autoRedefine/>
    <w:qFormat/>
    <w:rsid w:val="00A85A7F"/>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A85A7F"/>
    <w:rPr>
      <w:rFonts w:ascii="Times New Roman" w:eastAsia="Malgun Gothic" w:hAnsi="Times New Roman" w:cs="Times New Roman"/>
      <w:sz w:val="12"/>
    </w:rPr>
  </w:style>
  <w:style w:type="character" w:customStyle="1" w:styleId="CitesChar2">
    <w:name w:val="Cites Char2"/>
    <w:link w:val="Cites0"/>
    <w:rsid w:val="00A85A7F"/>
    <w:rPr>
      <w:rFonts w:eastAsia="Times New Roman" w:cs="Times New Roman"/>
      <w:b/>
      <w:bCs/>
      <w:sz w:val="20"/>
      <w:szCs w:val="20"/>
    </w:rPr>
  </w:style>
  <w:style w:type="paragraph" w:customStyle="1" w:styleId="BlockTitle2">
    <w:name w:val="Block Title2"/>
    <w:basedOn w:val="Normal"/>
    <w:next w:val="Normal"/>
    <w:qFormat/>
    <w:rsid w:val="00A85A7F"/>
    <w:pPr>
      <w:spacing w:after="240"/>
      <w:jc w:val="center"/>
    </w:pPr>
    <w:rPr>
      <w:rFonts w:eastAsia="Times New Roman"/>
      <w:b/>
      <w:sz w:val="32"/>
      <w:u w:val="single"/>
      <w:lang w:bidi="en-US"/>
    </w:rPr>
  </w:style>
  <w:style w:type="paragraph" w:styleId="TOC1">
    <w:name w:val="toc 1"/>
    <w:basedOn w:val="Normal"/>
    <w:next w:val="Normal"/>
    <w:autoRedefine/>
    <w:uiPriority w:val="39"/>
    <w:rsid w:val="00A85A7F"/>
    <w:pPr>
      <w:spacing w:before="120" w:after="120"/>
    </w:pPr>
    <w:rPr>
      <w:rFonts w:eastAsia="Times New Roman"/>
      <w:b/>
      <w:u w:val="single"/>
      <w:lang w:bidi="en-US"/>
    </w:rPr>
  </w:style>
  <w:style w:type="paragraph" w:styleId="TOC9">
    <w:name w:val="toc 9"/>
    <w:basedOn w:val="Normal"/>
    <w:next w:val="Normal"/>
    <w:autoRedefine/>
    <w:rsid w:val="00A85A7F"/>
    <w:pPr>
      <w:ind w:left="1600"/>
    </w:pPr>
    <w:rPr>
      <w:rFonts w:eastAsia="Times New Roman"/>
      <w:sz w:val="20"/>
      <w:lang w:bidi="en-US"/>
    </w:rPr>
  </w:style>
  <w:style w:type="paragraph" w:customStyle="1" w:styleId="TxBrp1">
    <w:name w:val="TxBr_p1"/>
    <w:basedOn w:val="Normal"/>
    <w:qFormat/>
    <w:rsid w:val="00A85A7F"/>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A85A7F"/>
    <w:pPr>
      <w:spacing w:before="100" w:beforeAutospacing="1" w:after="100" w:afterAutospacing="1"/>
    </w:pPr>
    <w:rPr>
      <w:rFonts w:eastAsia="Times New Roman"/>
      <w:lang w:bidi="en-US"/>
    </w:rPr>
  </w:style>
  <w:style w:type="paragraph" w:customStyle="1" w:styleId="fullstory">
    <w:name w:val="fullstory"/>
    <w:basedOn w:val="Normal"/>
    <w:qFormat/>
    <w:rsid w:val="00A85A7F"/>
    <w:pPr>
      <w:spacing w:before="100" w:beforeAutospacing="1" w:after="100" w:afterAutospacing="1"/>
    </w:pPr>
    <w:rPr>
      <w:rFonts w:eastAsia="Times New Roman"/>
      <w:lang w:bidi="en-US"/>
    </w:rPr>
  </w:style>
  <w:style w:type="character" w:customStyle="1" w:styleId="standardcontent">
    <w:name w:val="standardcontent"/>
    <w:basedOn w:val="DefaultParagraphFont"/>
    <w:rsid w:val="00A85A7F"/>
  </w:style>
  <w:style w:type="paragraph" w:customStyle="1" w:styleId="hat">
    <w:name w:val="hat"/>
    <w:basedOn w:val="Normal"/>
    <w:next w:val="Normal"/>
    <w:link w:val="hatChar"/>
    <w:qFormat/>
    <w:rsid w:val="00A85A7F"/>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85A7F"/>
  </w:style>
  <w:style w:type="paragraph" w:customStyle="1" w:styleId="HotRouteChar">
    <w:name w:val="Hot Route! Char"/>
    <w:basedOn w:val="Normal"/>
    <w:qFormat/>
    <w:rsid w:val="00A85A7F"/>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A85A7F"/>
    <w:rPr>
      <w:rFonts w:cs="Times New Roman"/>
      <w:b/>
      <w:bCs/>
    </w:rPr>
  </w:style>
  <w:style w:type="paragraph" w:customStyle="1" w:styleId="Default">
    <w:name w:val="Default"/>
    <w:qFormat/>
    <w:rsid w:val="00A85A7F"/>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85A7F"/>
    <w:rPr>
      <w:rFonts w:ascii="Cambria" w:hAnsi="Cambria" w:cs="Times New Roman"/>
      <w:b/>
      <w:bCs/>
      <w:sz w:val="26"/>
      <w:szCs w:val="26"/>
    </w:rPr>
  </w:style>
  <w:style w:type="character" w:customStyle="1" w:styleId="UnderliningChar">
    <w:name w:val="Underlining Char"/>
    <w:basedOn w:val="DefaultParagraphFont"/>
    <w:link w:val="Underlining"/>
    <w:rsid w:val="00A85A7F"/>
    <w:rPr>
      <w:rFonts w:ascii="Arial Narrow" w:hAnsi="Arial Narrow" w:cs="Times New Roman"/>
      <w:u w:val="single"/>
    </w:rPr>
  </w:style>
  <w:style w:type="character" w:customStyle="1" w:styleId="CardCharChar1">
    <w:name w:val="Card Char Char1"/>
    <w:basedOn w:val="DefaultParagraphFont"/>
    <w:rsid w:val="00A85A7F"/>
    <w:rPr>
      <w:rFonts w:cs="Times New Roman"/>
      <w:b/>
      <w:bCs/>
      <w:sz w:val="28"/>
      <w:szCs w:val="28"/>
    </w:rPr>
  </w:style>
  <w:style w:type="paragraph" w:customStyle="1" w:styleId="Cites0">
    <w:name w:val="Cites"/>
    <w:basedOn w:val="Normal"/>
    <w:link w:val="CitesChar2"/>
    <w:qFormat/>
    <w:rsid w:val="00A85A7F"/>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85A7F"/>
    <w:rPr>
      <w:rFonts w:ascii="Times New Roman" w:eastAsia="Calibri" w:hAnsi="Times New Roman" w:cs="Times New Roman"/>
      <w:sz w:val="24"/>
      <w:szCs w:val="24"/>
    </w:rPr>
  </w:style>
  <w:style w:type="character" w:customStyle="1" w:styleId="apple-converted-space">
    <w:name w:val="apple-converted-space"/>
    <w:basedOn w:val="DefaultParagraphFont"/>
    <w:rsid w:val="00A85A7F"/>
  </w:style>
  <w:style w:type="character" w:customStyle="1" w:styleId="hit">
    <w:name w:val="hit"/>
    <w:basedOn w:val="DefaultParagraphFont"/>
    <w:rsid w:val="00A85A7F"/>
    <w:rPr>
      <w:rFonts w:cs="Times New Roman"/>
    </w:rPr>
  </w:style>
  <w:style w:type="paragraph" w:customStyle="1" w:styleId="SmallFont">
    <w:name w:val="Small Font"/>
    <w:basedOn w:val="Normal"/>
    <w:link w:val="SmallFontChar"/>
    <w:qFormat/>
    <w:rsid w:val="00A85A7F"/>
    <w:pPr>
      <w:spacing w:after="200"/>
      <w:jc w:val="both"/>
    </w:pPr>
    <w:rPr>
      <w:rFonts w:eastAsia="Calibri"/>
      <w:szCs w:val="18"/>
    </w:rPr>
  </w:style>
  <w:style w:type="character" w:customStyle="1" w:styleId="SmallFontChar">
    <w:name w:val="Small Font Char"/>
    <w:basedOn w:val="DefaultParagraphFont"/>
    <w:link w:val="SmallFont"/>
    <w:locked/>
    <w:rsid w:val="00A85A7F"/>
    <w:rPr>
      <w:rFonts w:ascii="Calibri" w:eastAsia="Calibri" w:hAnsi="Calibri"/>
      <w:sz w:val="22"/>
      <w:szCs w:val="18"/>
    </w:rPr>
  </w:style>
  <w:style w:type="character" w:customStyle="1" w:styleId="CircleChar1">
    <w:name w:val="Circle Char1"/>
    <w:basedOn w:val="DefaultParagraphFont"/>
    <w:rsid w:val="00A85A7F"/>
    <w:rPr>
      <w:rFonts w:cs="Times New Roman"/>
      <w:b/>
      <w:i/>
      <w:sz w:val="18"/>
      <w:szCs w:val="18"/>
      <w:u w:val="single"/>
      <w:lang w:val="en-US" w:eastAsia="en-US" w:bidi="ar-SA"/>
    </w:rPr>
  </w:style>
  <w:style w:type="paragraph" w:styleId="BodyText">
    <w:name w:val="Body Text"/>
    <w:basedOn w:val="Normal"/>
    <w:link w:val="BodyTextChar"/>
    <w:uiPriority w:val="99"/>
    <w:unhideWhenUsed/>
    <w:rsid w:val="00A85A7F"/>
    <w:pPr>
      <w:spacing w:after="120"/>
    </w:pPr>
  </w:style>
  <w:style w:type="character" w:customStyle="1" w:styleId="BodyTextChar">
    <w:name w:val="Body Text Char"/>
    <w:basedOn w:val="DefaultParagraphFont"/>
    <w:link w:val="BodyText"/>
    <w:uiPriority w:val="99"/>
    <w:rsid w:val="00A85A7F"/>
    <w:rPr>
      <w:rFonts w:ascii="Calibri" w:hAnsi="Calibri"/>
      <w:sz w:val="22"/>
    </w:rPr>
  </w:style>
  <w:style w:type="character" w:customStyle="1" w:styleId="verdana">
    <w:name w:val="verdana"/>
    <w:basedOn w:val="DefaultParagraphFont"/>
    <w:rsid w:val="00A85A7F"/>
  </w:style>
  <w:style w:type="character" w:customStyle="1" w:styleId="CardsChar1">
    <w:name w:val="Cards Char1"/>
    <w:link w:val="Cards"/>
    <w:rsid w:val="00A85A7F"/>
    <w:rPr>
      <w:rFonts w:ascii="Calibri" w:eastAsia="Times New Roman" w:hAnsi="Calibri" w:cs="Times New Roman"/>
      <w:sz w:val="20"/>
      <w:szCs w:val="20"/>
    </w:rPr>
  </w:style>
  <w:style w:type="paragraph" w:customStyle="1" w:styleId="BlockHeadings">
    <w:name w:val="Block Headings"/>
    <w:basedOn w:val="Normal"/>
    <w:link w:val="BlockHeadingsChar"/>
    <w:qFormat/>
    <w:rsid w:val="00A85A7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85A7F"/>
    <w:rPr>
      <w:rFonts w:ascii="Calibri" w:eastAsia="Times New Roman" w:hAnsi="Calibri" w:cs="Times New Roman"/>
      <w:b/>
      <w:sz w:val="20"/>
      <w:szCs w:val="20"/>
    </w:rPr>
  </w:style>
  <w:style w:type="paragraph" w:customStyle="1" w:styleId="loose">
    <w:name w:val="loose"/>
    <w:basedOn w:val="Normal"/>
    <w:qFormat/>
    <w:rsid w:val="00A85A7F"/>
    <w:pPr>
      <w:spacing w:before="210"/>
    </w:pPr>
    <w:rPr>
      <w:rFonts w:eastAsia="Times New Roman"/>
      <w:lang w:eastAsia="zh-CN" w:bidi="he-IL"/>
    </w:rPr>
  </w:style>
  <w:style w:type="character" w:customStyle="1" w:styleId="hit1">
    <w:name w:val="hit1"/>
    <w:basedOn w:val="DefaultParagraphFont"/>
    <w:rsid w:val="00A85A7F"/>
    <w:rPr>
      <w:b/>
      <w:bCs/>
      <w:color w:val="CC0033"/>
    </w:rPr>
  </w:style>
  <w:style w:type="character" w:customStyle="1" w:styleId="upper">
    <w:name w:val="upper"/>
    <w:basedOn w:val="DefaultParagraphFont"/>
    <w:rsid w:val="00A85A7F"/>
  </w:style>
  <w:style w:type="character" w:customStyle="1" w:styleId="Author">
    <w:name w:val="Author"/>
    <w:aliases w:val="Style Date"/>
    <w:basedOn w:val="DefaultParagraphFont"/>
    <w:qFormat/>
    <w:rsid w:val="00A85A7F"/>
    <w:rPr>
      <w:b/>
      <w:sz w:val="24"/>
    </w:rPr>
  </w:style>
  <w:style w:type="character" w:customStyle="1" w:styleId="SmallFont7pt">
    <w:name w:val="Small Font (7 pt)"/>
    <w:basedOn w:val="DefaultParagraphFont"/>
    <w:rsid w:val="00A85A7F"/>
    <w:rPr>
      <w:sz w:val="14"/>
    </w:rPr>
  </w:style>
  <w:style w:type="paragraph" w:customStyle="1" w:styleId="UnderlinedText">
    <w:name w:val="Underlined Text"/>
    <w:basedOn w:val="Normal"/>
    <w:qFormat/>
    <w:rsid w:val="00A85A7F"/>
    <w:rPr>
      <w:rFonts w:eastAsia="Times New Roman"/>
      <w:b/>
      <w:szCs w:val="20"/>
    </w:rPr>
  </w:style>
  <w:style w:type="character" w:customStyle="1" w:styleId="SmallText-New">
    <w:name w:val="Small Text - New"/>
    <w:basedOn w:val="DefaultParagraphFont"/>
    <w:rsid w:val="00A85A7F"/>
    <w:rPr>
      <w:rFonts w:ascii="Arial Narrow" w:hAnsi="Arial Narrow"/>
      <w:sz w:val="14"/>
    </w:rPr>
  </w:style>
  <w:style w:type="paragraph" w:customStyle="1" w:styleId="Smalltext">
    <w:name w:val="Small text"/>
    <w:aliases w:val="Quote1,Quote11"/>
    <w:basedOn w:val="Normal"/>
    <w:link w:val="SmalltextChar"/>
    <w:qFormat/>
    <w:rsid w:val="00A85A7F"/>
    <w:rPr>
      <w:rFonts w:ascii="Arial Narrow" w:eastAsia="Times New Roman" w:hAnsi="Arial Narrow"/>
    </w:rPr>
  </w:style>
  <w:style w:type="character" w:customStyle="1" w:styleId="Underlined-New">
    <w:name w:val="Underlined - New"/>
    <w:basedOn w:val="DefaultParagraphFont"/>
    <w:rsid w:val="00A85A7F"/>
    <w:rPr>
      <w:rFonts w:ascii="Arial Narrow" w:hAnsi="Arial Narrow"/>
      <w:sz w:val="16"/>
      <w:u w:val="single"/>
    </w:rPr>
  </w:style>
  <w:style w:type="paragraph" w:styleId="TOC2">
    <w:name w:val="toc 2"/>
    <w:basedOn w:val="Normal"/>
    <w:next w:val="Normal"/>
    <w:autoRedefine/>
    <w:uiPriority w:val="39"/>
    <w:rsid w:val="00A85A7F"/>
    <w:pPr>
      <w:ind w:left="200"/>
    </w:pPr>
    <w:rPr>
      <w:rFonts w:eastAsia="Times New Roman"/>
      <w:sz w:val="20"/>
      <w:lang w:bidi="en-US"/>
    </w:rPr>
  </w:style>
  <w:style w:type="paragraph" w:styleId="Caption">
    <w:name w:val="caption"/>
    <w:basedOn w:val="Normal"/>
    <w:next w:val="Normal"/>
    <w:qFormat/>
    <w:rsid w:val="00A85A7F"/>
    <w:rPr>
      <w:rFonts w:eastAsia="Times New Roman"/>
      <w:b/>
      <w:bCs/>
      <w:sz w:val="18"/>
      <w:szCs w:val="18"/>
      <w:lang w:bidi="en-US"/>
    </w:rPr>
  </w:style>
  <w:style w:type="paragraph" w:styleId="TOCHeading">
    <w:name w:val="TOC Heading"/>
    <w:basedOn w:val="Heading1"/>
    <w:next w:val="Normal"/>
    <w:uiPriority w:val="39"/>
    <w:qFormat/>
    <w:rsid w:val="00A85A7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85A7F"/>
    <w:rPr>
      <w:rFonts w:ascii="Arial Narrow" w:hAnsi="Arial Narrow"/>
      <w:dstrike w:val="0"/>
      <w:sz w:val="20"/>
      <w:bdr w:val="single" w:sz="2" w:space="0" w:color="auto"/>
      <w:vertAlign w:val="baseline"/>
    </w:rPr>
  </w:style>
  <w:style w:type="character" w:customStyle="1" w:styleId="style65">
    <w:name w:val="style65"/>
    <w:basedOn w:val="DefaultParagraphFont"/>
    <w:rsid w:val="00A85A7F"/>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85A7F"/>
    <w:rPr>
      <w:rFonts w:cs="Arial"/>
      <w:bCs/>
      <w:szCs w:val="26"/>
      <w:u w:val="single"/>
      <w:lang w:val="en-US" w:eastAsia="en-US" w:bidi="ar-SA"/>
    </w:rPr>
  </w:style>
  <w:style w:type="character" w:customStyle="1" w:styleId="qlabel">
    <w:name w:val="q_label"/>
    <w:basedOn w:val="DefaultParagraphFont"/>
    <w:rsid w:val="00A85A7F"/>
  </w:style>
  <w:style w:type="character" w:customStyle="1" w:styleId="alabel">
    <w:name w:val="a_label"/>
    <w:basedOn w:val="DefaultParagraphFont"/>
    <w:rsid w:val="00A85A7F"/>
  </w:style>
  <w:style w:type="character" w:customStyle="1" w:styleId="Style1Char1">
    <w:name w:val="Style1 Char1"/>
    <w:basedOn w:val="DefaultParagraphFont"/>
    <w:rsid w:val="00A85A7F"/>
    <w:rPr>
      <w:rFonts w:eastAsia="SimSun"/>
      <w:sz w:val="20"/>
      <w:szCs w:val="24"/>
      <w:u w:val="single"/>
      <w:lang w:val="en-US" w:eastAsia="zh-CN" w:bidi="ar-SA"/>
    </w:rPr>
  </w:style>
  <w:style w:type="character" w:customStyle="1" w:styleId="UnderlineCharChar">
    <w:name w:val="Underline Char Char"/>
    <w:basedOn w:val="DefaultParagraphFont"/>
    <w:rsid w:val="00A85A7F"/>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85A7F"/>
    <w:rPr>
      <w:rFonts w:eastAsia="MS Mincho"/>
      <w:b/>
      <w:u w:val="single"/>
      <w:lang w:val="en-US" w:eastAsia="en-US" w:bidi="ar-SA"/>
    </w:rPr>
  </w:style>
  <w:style w:type="character" w:customStyle="1" w:styleId="CardTextChar0">
    <w:name w:val="Card Text Char"/>
    <w:basedOn w:val="DefaultParagraphFont"/>
    <w:rsid w:val="00A85A7F"/>
    <w:rPr>
      <w:rFonts w:ascii="Times New Roman" w:eastAsia="Times New Roman" w:hAnsi="Times New Roman" w:cs="Times New Roman"/>
      <w:szCs w:val="24"/>
    </w:rPr>
  </w:style>
  <w:style w:type="character" w:customStyle="1" w:styleId="reduce2">
    <w:name w:val="reduce2"/>
    <w:basedOn w:val="DefaultParagraphFont"/>
    <w:rsid w:val="00A85A7F"/>
    <w:rPr>
      <w:rFonts w:ascii="Arial" w:hAnsi="Arial" w:cs="Arial"/>
      <w:color w:val="000000"/>
      <w:sz w:val="10"/>
      <w:szCs w:val="22"/>
    </w:rPr>
  </w:style>
  <w:style w:type="paragraph" w:customStyle="1" w:styleId="BoldUnderline">
    <w:name w:val="BoldUnderline"/>
    <w:link w:val="BoldUnderlineChar"/>
    <w:uiPriority w:val="99"/>
    <w:qFormat/>
    <w:rsid w:val="00A85A7F"/>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A85A7F"/>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85A7F"/>
    <w:rPr>
      <w:rFonts w:cs="Arial"/>
      <w:bCs/>
      <w:szCs w:val="26"/>
      <w:u w:val="single"/>
      <w:lang w:val="en-US" w:eastAsia="en-US" w:bidi="ar-SA"/>
    </w:rPr>
  </w:style>
  <w:style w:type="paragraph" w:customStyle="1" w:styleId="evidencetextChar">
    <w:name w:val="evidence text Char"/>
    <w:basedOn w:val="Normal"/>
    <w:qFormat/>
    <w:rsid w:val="00A85A7F"/>
    <w:pPr>
      <w:ind w:left="1728" w:right="1008"/>
    </w:pPr>
    <w:rPr>
      <w:rFonts w:eastAsia="Times New Roman"/>
      <w:color w:val="000000"/>
      <w:sz w:val="18"/>
    </w:rPr>
  </w:style>
  <w:style w:type="character" w:customStyle="1" w:styleId="underline2">
    <w:name w:val="underline2"/>
    <w:basedOn w:val="DefaultParagraphFont"/>
    <w:rsid w:val="00A85A7F"/>
    <w:rPr>
      <w:u w:val="single"/>
    </w:rPr>
  </w:style>
  <w:style w:type="character" w:customStyle="1" w:styleId="Style11ptUnderlineBorderSinglesolidlineAuto05pt">
    <w:name w:val="Style 11 pt Underline Border: : (Single solid line Auto  0.5 pt..."/>
    <w:rsid w:val="00A85A7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85A7F"/>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85A7F"/>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A85A7F"/>
    <w:rPr>
      <w:u w:val="single"/>
    </w:rPr>
  </w:style>
  <w:style w:type="paragraph" w:customStyle="1" w:styleId="UnderlineChar4">
    <w:name w:val="Underline Char4"/>
    <w:basedOn w:val="Normal"/>
    <w:link w:val="UnderlineChar4Char"/>
    <w:qFormat/>
    <w:rsid w:val="00A85A7F"/>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A85A7F"/>
    <w:rPr>
      <w:b/>
      <w:u w:val="single"/>
    </w:rPr>
  </w:style>
  <w:style w:type="paragraph" w:customStyle="1" w:styleId="BoldandUnderlineChar3">
    <w:name w:val="Bold and Underline Char3"/>
    <w:basedOn w:val="Normal"/>
    <w:link w:val="BoldandUnderlineChar3Char2"/>
    <w:qFormat/>
    <w:rsid w:val="00A85A7F"/>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A85A7F"/>
    <w:rPr>
      <w:rFonts w:eastAsia="Times New Roman"/>
      <w:u w:val="single"/>
    </w:rPr>
  </w:style>
  <w:style w:type="character" w:customStyle="1" w:styleId="StyleUnderlineChar11ptChar">
    <w:name w:val="Style Underline Char + 11 pt Char"/>
    <w:basedOn w:val="DefaultParagraphFont"/>
    <w:link w:val="StyleUnderlineChar11pt"/>
    <w:rsid w:val="00A85A7F"/>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A85A7F"/>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85A7F"/>
    <w:rPr>
      <w:rFonts w:ascii="Calibri" w:eastAsia="Times New Roman" w:hAnsi="Calibri"/>
      <w:b/>
      <w:bCs/>
      <w:sz w:val="22"/>
      <w:u w:val="single"/>
    </w:rPr>
  </w:style>
  <w:style w:type="character" w:customStyle="1" w:styleId="inside-head">
    <w:name w:val="inside-head"/>
    <w:basedOn w:val="DefaultParagraphFont"/>
    <w:rsid w:val="00A85A7F"/>
  </w:style>
  <w:style w:type="paragraph" w:customStyle="1" w:styleId="Style3">
    <w:name w:val="Style3"/>
    <w:basedOn w:val="Normal"/>
    <w:link w:val="Style3Char"/>
    <w:qFormat/>
    <w:rsid w:val="00A85A7F"/>
    <w:rPr>
      <w:rFonts w:ascii="Arial Narrow" w:eastAsia="Times New Roman" w:hAnsi="Arial Narrow"/>
      <w:b/>
    </w:rPr>
  </w:style>
  <w:style w:type="character" w:customStyle="1" w:styleId="Style3Char">
    <w:name w:val="Style3 Char"/>
    <w:basedOn w:val="DefaultParagraphFont"/>
    <w:link w:val="Style3"/>
    <w:rsid w:val="00A85A7F"/>
    <w:rPr>
      <w:rFonts w:ascii="Arial Narrow" w:eastAsia="Times New Roman" w:hAnsi="Arial Narrow"/>
      <w:b/>
      <w:sz w:val="22"/>
    </w:rPr>
  </w:style>
  <w:style w:type="character" w:customStyle="1" w:styleId="7TimesNewRoman">
    <w:name w:val="7 Times New Roman"/>
    <w:rsid w:val="00A85A7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85A7F"/>
  </w:style>
  <w:style w:type="character" w:customStyle="1" w:styleId="officialsbureau">
    <w:name w:val="official_s_bureau"/>
    <w:basedOn w:val="DefaultParagraphFont"/>
    <w:rsid w:val="00A85A7F"/>
  </w:style>
  <w:style w:type="paragraph" w:customStyle="1" w:styleId="Stylecard11ptUnderline">
    <w:name w:val="Style card + 11 pt Underline"/>
    <w:basedOn w:val="Normal"/>
    <w:link w:val="Stylecard11ptUnderlineChar"/>
    <w:qFormat/>
    <w:rsid w:val="00A85A7F"/>
    <w:pPr>
      <w:ind w:left="288" w:right="288"/>
    </w:pPr>
    <w:rPr>
      <w:rFonts w:eastAsia="SimSun"/>
      <w:u w:val="single"/>
      <w:lang w:eastAsia="zh-CN"/>
    </w:rPr>
  </w:style>
  <w:style w:type="character" w:customStyle="1" w:styleId="Stylecard11ptUnderlineChar">
    <w:name w:val="Style card + 11 pt Underline Char"/>
    <w:link w:val="Stylecard11ptUnderline"/>
    <w:rsid w:val="00A85A7F"/>
    <w:rPr>
      <w:rFonts w:ascii="Calibri" w:eastAsia="SimSun" w:hAnsi="Calibri"/>
      <w:sz w:val="22"/>
      <w:u w:val="single"/>
      <w:lang w:eastAsia="zh-CN"/>
    </w:rPr>
  </w:style>
  <w:style w:type="paragraph" w:customStyle="1" w:styleId="Stylecard11ptBoldUnderline">
    <w:name w:val="Style card + 11 pt Bold Underline"/>
    <w:basedOn w:val="Normal"/>
    <w:link w:val="Stylecard11ptBoldUnderlineChar"/>
    <w:qFormat/>
    <w:rsid w:val="00A85A7F"/>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A85A7F"/>
    <w:rPr>
      <w:rFonts w:ascii="Calibri" w:eastAsia="SimSun" w:hAnsi="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A85A7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85A7F"/>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A85A7F"/>
    <w:rPr>
      <w:rFonts w:ascii="Calibri" w:eastAsia="SimSun" w:hAnsi="Calibri" w:cs="Calibri"/>
      <w:sz w:val="22"/>
      <w:u w:val="single"/>
      <w:lang w:eastAsia="zh-CN"/>
    </w:rPr>
  </w:style>
  <w:style w:type="paragraph" w:styleId="HTMLPreformatted">
    <w:name w:val="HTML Preformatted"/>
    <w:basedOn w:val="Normal"/>
    <w:link w:val="HTMLPreformattedChar"/>
    <w:rsid w:val="00A85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85A7F"/>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85A7F"/>
    <w:rPr>
      <w:u w:val="single"/>
    </w:rPr>
  </w:style>
  <w:style w:type="character" w:customStyle="1" w:styleId="StyleUnderlining11ptChar">
    <w:name w:val="Style Underlining + 11 pt Char"/>
    <w:basedOn w:val="DefaultParagraphFont"/>
    <w:link w:val="StyleUnderlining11pt"/>
    <w:rsid w:val="00A85A7F"/>
    <w:rPr>
      <w:rFonts w:ascii="Calibri" w:hAnsi="Calibri"/>
      <w:sz w:val="22"/>
      <w:u w:val="single"/>
    </w:rPr>
  </w:style>
  <w:style w:type="paragraph" w:customStyle="1" w:styleId="StyleCardText9pt">
    <w:name w:val="Style Card Text + 9 pt"/>
    <w:basedOn w:val="Normal"/>
    <w:link w:val="StyleCardText9ptChar"/>
    <w:qFormat/>
    <w:rsid w:val="00A85A7F"/>
    <w:pPr>
      <w:spacing w:after="200"/>
      <w:contextualSpacing/>
    </w:pPr>
    <w:rPr>
      <w:rFonts w:eastAsia="Calibri"/>
    </w:rPr>
  </w:style>
  <w:style w:type="character" w:customStyle="1" w:styleId="StyleCardText9ptChar">
    <w:name w:val="Style Card Text + 9 pt Char"/>
    <w:basedOn w:val="DefaultParagraphFont"/>
    <w:link w:val="StyleCardText9pt"/>
    <w:rsid w:val="00A85A7F"/>
    <w:rPr>
      <w:rFonts w:ascii="Calibri" w:eastAsia="Calibri" w:hAnsi="Calibri"/>
      <w:sz w:val="22"/>
    </w:rPr>
  </w:style>
  <w:style w:type="paragraph" w:styleId="Quote">
    <w:name w:val="Quote"/>
    <w:basedOn w:val="Normal"/>
    <w:next w:val="Normal"/>
    <w:link w:val="QuoteChar"/>
    <w:uiPriority w:val="29"/>
    <w:qFormat/>
    <w:rsid w:val="00A85A7F"/>
    <w:pPr>
      <w:widowControl w:val="0"/>
    </w:pPr>
    <w:rPr>
      <w:rFonts w:eastAsia="Times New Roman"/>
      <w:iCs/>
      <w:color w:val="000000"/>
      <w:lang w:bidi="en-US"/>
    </w:rPr>
  </w:style>
  <w:style w:type="character" w:customStyle="1" w:styleId="QuoteChar">
    <w:name w:val="Quote Char"/>
    <w:basedOn w:val="DefaultParagraphFont"/>
    <w:link w:val="Quote"/>
    <w:uiPriority w:val="29"/>
    <w:rsid w:val="00A85A7F"/>
    <w:rPr>
      <w:rFonts w:ascii="Calibri" w:eastAsia="Times New Roman" w:hAnsi="Calibri"/>
      <w:iCs/>
      <w:color w:val="000000"/>
      <w:sz w:val="22"/>
      <w:lang w:bidi="en-US"/>
    </w:rPr>
  </w:style>
  <w:style w:type="paragraph" w:customStyle="1" w:styleId="Underlining">
    <w:name w:val="Underlining"/>
    <w:basedOn w:val="Normal"/>
    <w:link w:val="UnderliningChar"/>
    <w:qFormat/>
    <w:rsid w:val="00A85A7F"/>
    <w:rPr>
      <w:rFonts w:ascii="Arial Narrow" w:hAnsi="Arial Narrow" w:cs="Times New Roman"/>
      <w:sz w:val="24"/>
      <w:u w:val="single"/>
    </w:rPr>
  </w:style>
  <w:style w:type="character" w:customStyle="1" w:styleId="ital-inline">
    <w:name w:val="ital-inline"/>
    <w:basedOn w:val="DefaultParagraphFont"/>
    <w:rsid w:val="00A85A7F"/>
  </w:style>
  <w:style w:type="character" w:customStyle="1" w:styleId="underlineChar">
    <w:name w:val="underline Char"/>
    <w:basedOn w:val="DefaultParagraphFont"/>
    <w:rsid w:val="00A85A7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85A7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85A7F"/>
    <w:rPr>
      <w:sz w:val="20"/>
      <w:u w:val="single"/>
    </w:rPr>
  </w:style>
  <w:style w:type="paragraph" w:styleId="BodyTextIndent2">
    <w:name w:val="Body Text Indent 2"/>
    <w:basedOn w:val="Normal"/>
    <w:link w:val="BodyTextIndent2Char"/>
    <w:unhideWhenUsed/>
    <w:rsid w:val="00A85A7F"/>
    <w:pPr>
      <w:spacing w:after="120" w:line="480" w:lineRule="auto"/>
      <w:ind w:left="360"/>
    </w:pPr>
  </w:style>
  <w:style w:type="character" w:customStyle="1" w:styleId="BodyTextIndent2Char">
    <w:name w:val="Body Text Indent 2 Char"/>
    <w:basedOn w:val="DefaultParagraphFont"/>
    <w:link w:val="BodyTextIndent2"/>
    <w:rsid w:val="00A85A7F"/>
    <w:rPr>
      <w:rFonts w:ascii="Calibri" w:hAnsi="Calibri"/>
      <w:sz w:val="22"/>
    </w:rPr>
  </w:style>
  <w:style w:type="paragraph" w:styleId="BodyTextIndent3">
    <w:name w:val="Body Text Indent 3"/>
    <w:basedOn w:val="Normal"/>
    <w:link w:val="BodyTextIndent3Char"/>
    <w:uiPriority w:val="99"/>
    <w:semiHidden/>
    <w:unhideWhenUsed/>
    <w:rsid w:val="00A85A7F"/>
    <w:pPr>
      <w:spacing w:after="120"/>
      <w:ind w:left="360"/>
    </w:pPr>
    <w:rPr>
      <w:szCs w:val="16"/>
    </w:rPr>
  </w:style>
  <w:style w:type="character" w:customStyle="1" w:styleId="BodyTextIndent3Char">
    <w:name w:val="Body Text Indent 3 Char"/>
    <w:basedOn w:val="DefaultParagraphFont"/>
    <w:link w:val="BodyTextIndent3"/>
    <w:uiPriority w:val="99"/>
    <w:semiHidden/>
    <w:rsid w:val="00A85A7F"/>
    <w:rPr>
      <w:rFonts w:ascii="Calibri" w:hAnsi="Calibri"/>
      <w:sz w:val="22"/>
      <w:szCs w:val="16"/>
    </w:rPr>
  </w:style>
  <w:style w:type="paragraph" w:styleId="BodyText2">
    <w:name w:val="Body Text 2"/>
    <w:basedOn w:val="Normal"/>
    <w:link w:val="BodyText2Char"/>
    <w:unhideWhenUsed/>
    <w:rsid w:val="00A85A7F"/>
    <w:pPr>
      <w:spacing w:after="120" w:line="480" w:lineRule="auto"/>
    </w:pPr>
  </w:style>
  <w:style w:type="character" w:customStyle="1" w:styleId="BodyText2Char">
    <w:name w:val="Body Text 2 Char"/>
    <w:basedOn w:val="DefaultParagraphFont"/>
    <w:link w:val="BodyText2"/>
    <w:rsid w:val="00A85A7F"/>
    <w:rPr>
      <w:rFonts w:ascii="Calibri" w:hAnsi="Calibri"/>
      <w:sz w:val="22"/>
    </w:rPr>
  </w:style>
  <w:style w:type="paragraph" w:styleId="BodyTextIndent">
    <w:name w:val="Body Text Indent"/>
    <w:basedOn w:val="Normal"/>
    <w:link w:val="BodyTextIndentChar"/>
    <w:uiPriority w:val="99"/>
    <w:unhideWhenUsed/>
    <w:rsid w:val="00A85A7F"/>
    <w:pPr>
      <w:spacing w:after="120"/>
      <w:ind w:left="360"/>
    </w:pPr>
  </w:style>
  <w:style w:type="character" w:customStyle="1" w:styleId="BodyTextIndentChar">
    <w:name w:val="Body Text Indent Char"/>
    <w:basedOn w:val="DefaultParagraphFont"/>
    <w:link w:val="BodyTextIndent"/>
    <w:uiPriority w:val="99"/>
    <w:rsid w:val="00A85A7F"/>
    <w:rPr>
      <w:rFonts w:ascii="Calibri" w:hAnsi="Calibri"/>
      <w:sz w:val="22"/>
    </w:rPr>
  </w:style>
  <w:style w:type="paragraph" w:styleId="BodyText3">
    <w:name w:val="Body Text 3"/>
    <w:basedOn w:val="Normal"/>
    <w:link w:val="BodyText3Char"/>
    <w:unhideWhenUsed/>
    <w:rsid w:val="00A85A7F"/>
    <w:pPr>
      <w:spacing w:after="120"/>
    </w:pPr>
    <w:rPr>
      <w:szCs w:val="16"/>
    </w:rPr>
  </w:style>
  <w:style w:type="character" w:customStyle="1" w:styleId="BodyText3Char">
    <w:name w:val="Body Text 3 Char"/>
    <w:basedOn w:val="DefaultParagraphFont"/>
    <w:link w:val="BodyText3"/>
    <w:rsid w:val="00A85A7F"/>
    <w:rPr>
      <w:rFonts w:ascii="Calibri" w:hAnsi="Calibri"/>
      <w:sz w:val="22"/>
      <w:szCs w:val="16"/>
    </w:rPr>
  </w:style>
  <w:style w:type="character" w:customStyle="1" w:styleId="StyleBold">
    <w:name w:val="Style Bold"/>
    <w:basedOn w:val="DefaultParagraphFont"/>
    <w:uiPriority w:val="9"/>
    <w:semiHidden/>
    <w:rsid w:val="00A85A7F"/>
    <w:rPr>
      <w:b/>
      <w:bCs/>
    </w:rPr>
  </w:style>
  <w:style w:type="character" w:customStyle="1" w:styleId="body-text">
    <w:name w:val="body-text"/>
    <w:basedOn w:val="DefaultParagraphFont"/>
    <w:rsid w:val="00A85A7F"/>
  </w:style>
  <w:style w:type="paragraph" w:customStyle="1" w:styleId="StyleStyle411ptBoldBorderSinglesolidlineAuto0">
    <w:name w:val="Style Style4 + 11 pt Bold Border: : (Single solid line Auto  0...."/>
    <w:basedOn w:val="Normal"/>
    <w:link w:val="StyleStyle411ptBoldBorderSinglesolidlineAuto0Char"/>
    <w:qFormat/>
    <w:rsid w:val="00A85A7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85A7F"/>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A85A7F"/>
    <w:rPr>
      <w:rFonts w:ascii="Tahoma" w:hAnsi="Tahoma" w:cs="Tahoma"/>
      <w:sz w:val="16"/>
      <w:szCs w:val="16"/>
    </w:rPr>
  </w:style>
  <w:style w:type="character" w:customStyle="1" w:styleId="globalcontentbody">
    <w:name w:val="globalcontentbody"/>
    <w:basedOn w:val="DefaultParagraphFont"/>
    <w:rsid w:val="00A85A7F"/>
  </w:style>
  <w:style w:type="paragraph" w:customStyle="1" w:styleId="StyleStyle112pt">
    <w:name w:val="Style Style1 + 12 pt"/>
    <w:basedOn w:val="Normal"/>
    <w:link w:val="StyleStyle112ptChar"/>
    <w:qFormat/>
    <w:rsid w:val="00A85A7F"/>
    <w:rPr>
      <w:rFonts w:eastAsia="SimSun"/>
      <w:u w:val="single"/>
      <w:lang w:eastAsia="zh-CN"/>
    </w:rPr>
  </w:style>
  <w:style w:type="character" w:customStyle="1" w:styleId="StyleStyle112ptChar">
    <w:name w:val="Style Style1 + 12 pt Char"/>
    <w:basedOn w:val="DefaultParagraphFont"/>
    <w:link w:val="StyleStyle112pt"/>
    <w:rsid w:val="00A85A7F"/>
    <w:rPr>
      <w:rFonts w:ascii="Calibri" w:eastAsia="SimSun" w:hAnsi="Calibri"/>
      <w:sz w:val="22"/>
      <w:u w:val="single"/>
      <w:lang w:eastAsia="zh-CN"/>
    </w:rPr>
  </w:style>
  <w:style w:type="paragraph" w:customStyle="1" w:styleId="MinimizedText">
    <w:name w:val="Minimized Text"/>
    <w:basedOn w:val="Normal"/>
    <w:link w:val="MinimizedTextChar"/>
    <w:qFormat/>
    <w:rsid w:val="00A85A7F"/>
    <w:rPr>
      <w:rFonts w:eastAsia="Times New Roman"/>
    </w:rPr>
  </w:style>
  <w:style w:type="character" w:customStyle="1" w:styleId="MinimizedTextChar">
    <w:name w:val="Minimized Text Char"/>
    <w:basedOn w:val="DefaultParagraphFont"/>
    <w:link w:val="MinimizedText"/>
    <w:rsid w:val="00A85A7F"/>
    <w:rPr>
      <w:rFonts w:ascii="Calibri" w:eastAsia="Times New Roman" w:hAnsi="Calibri"/>
      <w:sz w:val="22"/>
    </w:rPr>
  </w:style>
  <w:style w:type="character" w:customStyle="1" w:styleId="term1">
    <w:name w:val="term1"/>
    <w:basedOn w:val="DefaultParagraphFont"/>
    <w:rsid w:val="00A85A7F"/>
    <w:rPr>
      <w:b/>
      <w:bCs/>
    </w:rPr>
  </w:style>
  <w:style w:type="character" w:customStyle="1" w:styleId="Styleterm111ptUnderline">
    <w:name w:val="Style term1 + 11 pt Underline"/>
    <w:basedOn w:val="term1"/>
    <w:rsid w:val="00A85A7F"/>
    <w:rPr>
      <w:b/>
      <w:bCs/>
      <w:sz w:val="20"/>
      <w:u w:val="single"/>
    </w:rPr>
  </w:style>
  <w:style w:type="paragraph" w:customStyle="1" w:styleId="StyleMinimizedTextArialNarrow10pt">
    <w:name w:val="Style Minimized Text + Arial Narrow 10 pt"/>
    <w:basedOn w:val="MinimizedText"/>
    <w:link w:val="StyleMinimizedTextArialNarrow10ptChar"/>
    <w:qFormat/>
    <w:rsid w:val="00A85A7F"/>
    <w:rPr>
      <w:sz w:val="20"/>
    </w:rPr>
  </w:style>
  <w:style w:type="character" w:customStyle="1" w:styleId="StyleMinimizedTextArialNarrow10ptChar">
    <w:name w:val="Style Minimized Text + Arial Narrow 10 pt Char"/>
    <w:basedOn w:val="MinimizedTextChar"/>
    <w:link w:val="StyleMinimizedTextArialNarrow10pt"/>
    <w:rsid w:val="00A85A7F"/>
    <w:rPr>
      <w:rFonts w:ascii="Calibri" w:eastAsia="Times New Roman" w:hAnsi="Calibri"/>
      <w:sz w:val="20"/>
    </w:rPr>
  </w:style>
  <w:style w:type="character" w:customStyle="1" w:styleId="Styleunderline11ptBold">
    <w:name w:val="Style underline + 11 pt Bold"/>
    <w:basedOn w:val="underline"/>
    <w:rsid w:val="00A85A7F"/>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85A7F"/>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85A7F"/>
    <w:rPr>
      <w:rFonts w:ascii="Calibri" w:eastAsia="Times New Roman" w:hAnsi="Calibri"/>
      <w:sz w:val="22"/>
      <w:u w:val="single"/>
      <w:bdr w:val="single" w:sz="4" w:space="0" w:color="auto"/>
    </w:rPr>
  </w:style>
  <w:style w:type="character" w:customStyle="1" w:styleId="Style9pt">
    <w:name w:val="Style 9 pt"/>
    <w:basedOn w:val="DefaultParagraphFont"/>
    <w:rsid w:val="00A85A7F"/>
    <w:rPr>
      <w:rFonts w:ascii="Times New Roman" w:hAnsi="Times New Roman"/>
      <w:sz w:val="20"/>
    </w:rPr>
  </w:style>
  <w:style w:type="paragraph" w:customStyle="1" w:styleId="StyleStyle49pt3">
    <w:name w:val="Style Style4 + 9 pt3"/>
    <w:basedOn w:val="Style4"/>
    <w:link w:val="StyleStyle49pt3Char"/>
    <w:qFormat/>
    <w:rsid w:val="00A85A7F"/>
    <w:rPr>
      <w:rFonts w:cs="Times New Roman"/>
    </w:rPr>
  </w:style>
  <w:style w:type="character" w:customStyle="1" w:styleId="StyleStyle49pt3Char">
    <w:name w:val="Style Style4 + 9 pt3 Char"/>
    <w:basedOn w:val="Style4Char"/>
    <w:link w:val="StyleStyle49pt3"/>
    <w:rsid w:val="00A85A7F"/>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A85A7F"/>
    <w:rPr>
      <w:rFonts w:cs="Times New Roman"/>
      <w:b/>
      <w:bCs/>
    </w:rPr>
  </w:style>
  <w:style w:type="character" w:customStyle="1" w:styleId="StyleStyle4BoldChar">
    <w:name w:val="Style Style4 + Bold Char"/>
    <w:basedOn w:val="Style4Char"/>
    <w:link w:val="StyleStyle4Bold"/>
    <w:rsid w:val="00A85A7F"/>
    <w:rPr>
      <w:rFonts w:ascii="Calibri" w:eastAsia="Times New Roman" w:hAnsi="Calibri" w:cs="Times New Roman"/>
      <w:b/>
      <w:bCs/>
      <w:sz w:val="22"/>
      <w:u w:val="single"/>
    </w:rPr>
  </w:style>
  <w:style w:type="character" w:customStyle="1" w:styleId="CharChar11">
    <w:name w:val="Char Char11"/>
    <w:basedOn w:val="DefaultParagraphFont"/>
    <w:rsid w:val="00A85A7F"/>
    <w:rPr>
      <w:rFonts w:cs="Arial"/>
      <w:bCs/>
      <w:szCs w:val="26"/>
      <w:u w:val="single"/>
      <w:lang w:val="en-US" w:eastAsia="en-US" w:bidi="ar-SA"/>
    </w:rPr>
  </w:style>
  <w:style w:type="character" w:customStyle="1" w:styleId="authorbio">
    <w:name w:val="authorbio"/>
    <w:basedOn w:val="DefaultParagraphFont"/>
    <w:rsid w:val="00A85A7F"/>
  </w:style>
  <w:style w:type="character" w:customStyle="1" w:styleId="a">
    <w:name w:val="a"/>
    <w:basedOn w:val="DefaultParagraphFont"/>
    <w:rsid w:val="00A85A7F"/>
  </w:style>
  <w:style w:type="character" w:customStyle="1" w:styleId="StyleStyleUnderline411pt">
    <w:name w:val="Style Style Underline4 + 11 pt"/>
    <w:basedOn w:val="DefaultParagraphFont"/>
    <w:rsid w:val="00A85A7F"/>
    <w:rPr>
      <w:sz w:val="20"/>
      <w:u w:val="single"/>
    </w:rPr>
  </w:style>
  <w:style w:type="character" w:customStyle="1" w:styleId="StyleStyleUnderline411ptBold">
    <w:name w:val="Style Style Underline4 + 11 pt Bold"/>
    <w:basedOn w:val="DefaultParagraphFont"/>
    <w:rsid w:val="00A85A7F"/>
    <w:rPr>
      <w:b/>
      <w:bCs/>
      <w:sz w:val="20"/>
      <w:u w:val="single"/>
    </w:rPr>
  </w:style>
  <w:style w:type="character" w:customStyle="1" w:styleId="StyleStyleUnderline311pt">
    <w:name w:val="Style Style Underline3 + 11 pt"/>
    <w:basedOn w:val="DefaultParagraphFont"/>
    <w:rsid w:val="00A85A7F"/>
    <w:rPr>
      <w:sz w:val="20"/>
      <w:u w:val="single"/>
    </w:rPr>
  </w:style>
  <w:style w:type="character" w:customStyle="1" w:styleId="StyleStyleUnderline311ptBold">
    <w:name w:val="Style Style Underline3 + 11 pt Bold"/>
    <w:basedOn w:val="DefaultParagraphFont"/>
    <w:rsid w:val="00A85A7F"/>
    <w:rPr>
      <w:b/>
      <w:bCs/>
      <w:sz w:val="20"/>
      <w:u w:val="single"/>
    </w:rPr>
  </w:style>
  <w:style w:type="character" w:customStyle="1" w:styleId="StyleUnderline3">
    <w:name w:val="Style Underline3"/>
    <w:basedOn w:val="DefaultParagraphFont"/>
    <w:rsid w:val="00A85A7F"/>
    <w:rPr>
      <w:u w:val="single"/>
    </w:rPr>
  </w:style>
  <w:style w:type="paragraph" w:customStyle="1" w:styleId="StyleStyle111ptBorderSinglesolidlineAuto05ptL">
    <w:name w:val="Style Style1 + 11 pt Border: : (Single solid line Auto  0.5 pt L..."/>
    <w:link w:val="StyleStyle111ptBorderSinglesolidlineAuto05ptLChar"/>
    <w:qFormat/>
    <w:rsid w:val="00A85A7F"/>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85A7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85A7F"/>
    <w:rPr>
      <w:u w:val="single"/>
    </w:rPr>
  </w:style>
  <w:style w:type="character" w:customStyle="1" w:styleId="NothingChar">
    <w:name w:val="Nothing Char"/>
    <w:basedOn w:val="DefaultParagraphFont"/>
    <w:link w:val="Nothing"/>
    <w:rsid w:val="00A85A7F"/>
    <w:rPr>
      <w:rFonts w:ascii="Times New Roman" w:eastAsia="Times New Roman" w:hAnsi="Times New Roman" w:cs="Times New Roman"/>
      <w:sz w:val="20"/>
    </w:rPr>
  </w:style>
  <w:style w:type="character" w:customStyle="1" w:styleId="CardsFont12pt0">
    <w:name w:val="Cards + Font 12pt"/>
    <w:basedOn w:val="DefaultParagraphFont"/>
    <w:rsid w:val="00A85A7F"/>
    <w:rPr>
      <w:rFonts w:ascii="Times New Roman" w:eastAsia="Calibri" w:hAnsi="Times New Roman" w:cs="Times New Roman"/>
      <w:sz w:val="24"/>
      <w:szCs w:val="20"/>
      <w:u w:val="single"/>
    </w:rPr>
  </w:style>
  <w:style w:type="character" w:customStyle="1" w:styleId="SmallTextChar0">
    <w:name w:val="Small Text Char"/>
    <w:basedOn w:val="CardTextChar0"/>
    <w:rsid w:val="00A85A7F"/>
    <w:rPr>
      <w:rFonts w:ascii="Times New Roman" w:eastAsia="MS Mincho" w:hAnsi="Times New Roman" w:cs="Times New Roman"/>
      <w:sz w:val="15"/>
      <w:szCs w:val="24"/>
      <w:lang w:eastAsia="ja-JP"/>
    </w:rPr>
  </w:style>
  <w:style w:type="paragraph" w:customStyle="1" w:styleId="Circled">
    <w:name w:val="Circled"/>
    <w:link w:val="CircledChar"/>
    <w:qFormat/>
    <w:rsid w:val="00A85A7F"/>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A85A7F"/>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A85A7F"/>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85A7F"/>
  </w:style>
  <w:style w:type="character" w:customStyle="1" w:styleId="part-of-speech">
    <w:name w:val="part-of-speech"/>
    <w:basedOn w:val="DefaultParagraphFont"/>
    <w:rsid w:val="00A85A7F"/>
  </w:style>
  <w:style w:type="character" w:customStyle="1" w:styleId="sep">
    <w:name w:val="sep"/>
    <w:basedOn w:val="DefaultParagraphFont"/>
    <w:rsid w:val="00A85A7F"/>
  </w:style>
  <w:style w:type="character" w:customStyle="1" w:styleId="pron">
    <w:name w:val="pron"/>
    <w:basedOn w:val="DefaultParagraphFont"/>
    <w:rsid w:val="00A85A7F"/>
  </w:style>
  <w:style w:type="paragraph" w:customStyle="1" w:styleId="StyleStyle4LatinTimesNewRomanAsianSimSun">
    <w:name w:val="Style Style4 + (Latin) Times New Roman (Asian) SimSun"/>
    <w:basedOn w:val="Normal"/>
    <w:link w:val="StyleStyle4LatinTimesNewRomanAsianSimSunChar"/>
    <w:qFormat/>
    <w:rsid w:val="00A85A7F"/>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85A7F"/>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85A7F"/>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85A7F"/>
    <w:rPr>
      <w:rFonts w:ascii="Calibri" w:eastAsia="SimSun" w:hAnsi="Calibri"/>
      <w:b/>
      <w:bCs/>
      <w:sz w:val="22"/>
      <w:u w:val="single"/>
    </w:rPr>
  </w:style>
  <w:style w:type="character" w:customStyle="1" w:styleId="CharChar3">
    <w:name w:val="Char Char3"/>
    <w:basedOn w:val="DefaultParagraphFont"/>
    <w:rsid w:val="00A85A7F"/>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A85A7F"/>
    <w:rPr>
      <w:bCs/>
      <w:szCs w:val="26"/>
      <w:u w:val="single"/>
    </w:rPr>
  </w:style>
  <w:style w:type="paragraph" w:styleId="Subtitle">
    <w:name w:val="Subtitle"/>
    <w:aliases w:val="Underlined card text"/>
    <w:basedOn w:val="Normal"/>
    <w:next w:val="Normal"/>
    <w:link w:val="SubtitleChar"/>
    <w:uiPriority w:val="99"/>
    <w:qFormat/>
    <w:rsid w:val="00A85A7F"/>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A85A7F"/>
    <w:rPr>
      <w:color w:val="5A5A5A" w:themeColor="text1" w:themeTint="A5"/>
      <w:spacing w:val="15"/>
      <w:sz w:val="22"/>
      <w:szCs w:val="22"/>
    </w:rPr>
  </w:style>
  <w:style w:type="paragraph" w:customStyle="1" w:styleId="StyleStyle411pt1">
    <w:name w:val="Style Style4 + 11 pt1"/>
    <w:basedOn w:val="Style4"/>
    <w:link w:val="StyleStyle411pt1Char"/>
    <w:qFormat/>
    <w:rsid w:val="00A85A7F"/>
    <w:rPr>
      <w:rFonts w:cs="Times New Roman"/>
    </w:rPr>
  </w:style>
  <w:style w:type="character" w:customStyle="1" w:styleId="StyleStyle411pt1Char">
    <w:name w:val="Style Style4 + 11 pt1 Char"/>
    <w:basedOn w:val="Style4Char"/>
    <w:link w:val="StyleStyle411pt1"/>
    <w:rsid w:val="00A85A7F"/>
    <w:rPr>
      <w:rFonts w:ascii="Calibri" w:eastAsia="Times New Roman" w:hAnsi="Calibri" w:cs="Times New Roman"/>
      <w:sz w:val="22"/>
      <w:u w:val="single"/>
    </w:rPr>
  </w:style>
  <w:style w:type="character" w:customStyle="1" w:styleId="BoldandUnderlineCharChar2">
    <w:name w:val="Bold and Underline Char Char2"/>
    <w:basedOn w:val="DefaultParagraphFont"/>
    <w:rsid w:val="00A85A7F"/>
    <w:rPr>
      <w:b/>
      <w:u w:val="single"/>
      <w:lang w:val="en-US" w:eastAsia="en-US" w:bidi="ar-SA"/>
    </w:rPr>
  </w:style>
  <w:style w:type="character" w:customStyle="1" w:styleId="StyleUnderlineCharChar111pt">
    <w:name w:val="Style Underline Char Char1 + 11 pt"/>
    <w:basedOn w:val="DefaultParagraphFont"/>
    <w:rsid w:val="00A85A7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85A7F"/>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85A7F"/>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85A7F"/>
    <w:rPr>
      <w:sz w:val="22"/>
      <w:u w:val="single"/>
    </w:rPr>
  </w:style>
  <w:style w:type="paragraph" w:customStyle="1" w:styleId="StyleMinimizedTextArialNarrow9pt">
    <w:name w:val="Style Minimized Text + Arial Narrow 9 pt"/>
    <w:basedOn w:val="Normal"/>
    <w:link w:val="StyleMinimizedTextArialNarrow9ptChar"/>
    <w:qFormat/>
    <w:rsid w:val="00A85A7F"/>
    <w:rPr>
      <w:rFonts w:eastAsia="Times New Roman"/>
    </w:rPr>
  </w:style>
  <w:style w:type="character" w:customStyle="1" w:styleId="StyleMinimizedTextArialNarrow9ptChar">
    <w:name w:val="Style Minimized Text + Arial Narrow 9 pt Char"/>
    <w:basedOn w:val="DefaultParagraphFont"/>
    <w:link w:val="StyleMinimizedTextArialNarrow9pt"/>
    <w:rsid w:val="00A85A7F"/>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A85A7F"/>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85A7F"/>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85A7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85A7F"/>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85A7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85A7F"/>
    <w:rPr>
      <w:b w:val="0"/>
      <w:bCs/>
      <w:sz w:val="20"/>
      <w:u w:val="single"/>
      <w:lang w:val="en-US" w:eastAsia="en-US" w:bidi="ar-SA"/>
    </w:rPr>
  </w:style>
  <w:style w:type="character" w:customStyle="1" w:styleId="Styleunderline9pt">
    <w:name w:val="Style underline + 9 pt"/>
    <w:basedOn w:val="underline"/>
    <w:rsid w:val="00A85A7F"/>
    <w:rPr>
      <w:rFonts w:ascii="Times New Roman" w:hAnsi="Times New Roman" w:cs="Times New Roman"/>
      <w:b/>
      <w:sz w:val="20"/>
      <w:u w:val="single"/>
    </w:rPr>
  </w:style>
  <w:style w:type="character" w:customStyle="1" w:styleId="StyleTimesNewRoman9pt">
    <w:name w:val="Style Times New Roman 9 pt"/>
    <w:basedOn w:val="DefaultParagraphFont"/>
    <w:rsid w:val="00A85A7F"/>
    <w:rPr>
      <w:rFonts w:ascii="Times New Roman" w:hAnsi="Times New Roman"/>
      <w:sz w:val="20"/>
    </w:rPr>
  </w:style>
  <w:style w:type="character" w:customStyle="1" w:styleId="Styleunderline9pt1">
    <w:name w:val="Style underline + 9 pt1"/>
    <w:basedOn w:val="underline"/>
    <w:rsid w:val="00A85A7F"/>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85A7F"/>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85A7F"/>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85A7F"/>
    <w:rPr>
      <w:b/>
      <w:bCs/>
      <w:noProof w:val="0"/>
      <w:sz w:val="20"/>
      <w:u w:val="single"/>
      <w:lang w:val="en-US" w:eastAsia="en-US" w:bidi="ar-SA"/>
    </w:rPr>
  </w:style>
  <w:style w:type="character" w:customStyle="1" w:styleId="Hyperlink23">
    <w:name w:val="Hyperlink23"/>
    <w:basedOn w:val="DefaultParagraphFont"/>
    <w:rsid w:val="00A85A7F"/>
    <w:rPr>
      <w:color w:val="3300CC"/>
      <w:u w:val="single"/>
    </w:rPr>
  </w:style>
  <w:style w:type="paragraph" w:customStyle="1" w:styleId="cardCharChar">
    <w:name w:val="card Char Char"/>
    <w:basedOn w:val="Normal"/>
    <w:link w:val="cardCharCharChar"/>
    <w:qFormat/>
    <w:rsid w:val="00A85A7F"/>
    <w:pPr>
      <w:ind w:left="288" w:right="288"/>
    </w:pPr>
    <w:rPr>
      <w:rFonts w:eastAsia="Times New Roman"/>
      <w:szCs w:val="20"/>
    </w:rPr>
  </w:style>
  <w:style w:type="character" w:customStyle="1" w:styleId="cardCharCharChar">
    <w:name w:val="card Char Char Char"/>
    <w:basedOn w:val="DefaultParagraphFont"/>
    <w:link w:val="cardCharChar"/>
    <w:rsid w:val="00A85A7F"/>
    <w:rPr>
      <w:rFonts w:ascii="Calibri" w:eastAsia="Times New Roman" w:hAnsi="Calibri"/>
      <w:sz w:val="22"/>
      <w:szCs w:val="20"/>
    </w:rPr>
  </w:style>
  <w:style w:type="character" w:customStyle="1" w:styleId="StyleunderlineArialNarrow9ptBold">
    <w:name w:val="Style underline + Arial Narrow 9 pt Bold"/>
    <w:basedOn w:val="underline"/>
    <w:rsid w:val="00A85A7F"/>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85A7F"/>
  </w:style>
  <w:style w:type="character" w:customStyle="1" w:styleId="StylecardCharCharArialNarrow9ptChar">
    <w:name w:val="Style card Char Char + Arial Narrow 9 pt Char"/>
    <w:basedOn w:val="cardCharCharChar"/>
    <w:link w:val="StylecardCharCharArialNarrow9pt"/>
    <w:rsid w:val="00A85A7F"/>
    <w:rPr>
      <w:rFonts w:ascii="Calibri" w:eastAsia="Times New Roman" w:hAnsi="Calibri"/>
      <w:sz w:val="22"/>
      <w:szCs w:val="20"/>
    </w:rPr>
  </w:style>
  <w:style w:type="character" w:customStyle="1" w:styleId="UnderlineCharCharChar">
    <w:name w:val="Underline Char Char Char"/>
    <w:basedOn w:val="DefaultParagraphFont"/>
    <w:rsid w:val="00A85A7F"/>
    <w:rPr>
      <w:noProof w:val="0"/>
      <w:u w:val="single"/>
      <w:lang w:val="en-US" w:eastAsia="en-US" w:bidi="ar-SA"/>
    </w:rPr>
  </w:style>
  <w:style w:type="character" w:customStyle="1" w:styleId="CardTextChar1">
    <w:name w:val="Card Text Char1"/>
    <w:basedOn w:val="DefaultParagraphFont"/>
    <w:rsid w:val="00A85A7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85A7F"/>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A85A7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85A7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85A7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85A7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85A7F"/>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A85A7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85A7F"/>
    <w:rPr>
      <w:rFonts w:eastAsia="Times New Roman"/>
    </w:rPr>
  </w:style>
  <w:style w:type="character" w:customStyle="1" w:styleId="TextsmallChar">
    <w:name w:val="Textsmall Char"/>
    <w:basedOn w:val="DefaultParagraphFont"/>
    <w:link w:val="Textsmall"/>
    <w:rsid w:val="00A85A7F"/>
    <w:rPr>
      <w:rFonts w:ascii="Calibri" w:eastAsia="Times New Roman" w:hAnsi="Calibri"/>
      <w:sz w:val="22"/>
    </w:rPr>
  </w:style>
  <w:style w:type="character" w:customStyle="1" w:styleId="CharChar111">
    <w:name w:val="Char Char111"/>
    <w:basedOn w:val="DefaultParagraphFont"/>
    <w:rsid w:val="00A85A7F"/>
    <w:rPr>
      <w:rFonts w:cs="Arial"/>
      <w:bCs/>
      <w:szCs w:val="26"/>
      <w:u w:val="single"/>
      <w:lang w:val="en-US" w:eastAsia="en-US" w:bidi="ar-SA"/>
    </w:rPr>
  </w:style>
  <w:style w:type="character" w:customStyle="1" w:styleId="UnderlineBold">
    <w:name w:val="Underline + Bold"/>
    <w:uiPriority w:val="1"/>
    <w:qFormat/>
    <w:rsid w:val="00A85A7F"/>
    <w:rPr>
      <w:b/>
      <w:sz w:val="20"/>
      <w:u w:val="single"/>
    </w:rPr>
  </w:style>
  <w:style w:type="paragraph" w:customStyle="1" w:styleId="cardtextsmall">
    <w:name w:val="card text small"/>
    <w:basedOn w:val="Normal"/>
    <w:qFormat/>
    <w:rsid w:val="00A85A7F"/>
    <w:rPr>
      <w:rFonts w:ascii="Arial Narrow" w:eastAsia="Times New Roman" w:hAnsi="Arial Narrow"/>
    </w:rPr>
  </w:style>
  <w:style w:type="character" w:customStyle="1" w:styleId="AUnterdline">
    <w:name w:val="AUnterdline"/>
    <w:rsid w:val="00A85A7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85A7F"/>
    <w:rPr>
      <w:rFonts w:ascii="Times New Roman" w:hAnsi="Times New Roman"/>
      <w:b/>
      <w:bCs/>
      <w:sz w:val="20"/>
      <w:u w:val="single"/>
      <w:bdr w:val="single" w:sz="4" w:space="0" w:color="auto"/>
    </w:rPr>
  </w:style>
  <w:style w:type="character" w:customStyle="1" w:styleId="highlightedsearchterm">
    <w:name w:val="highlightedsearchterm"/>
    <w:rsid w:val="00A85A7F"/>
  </w:style>
  <w:style w:type="character" w:customStyle="1" w:styleId="StyleUnderline1">
    <w:name w:val="Style Underline1"/>
    <w:basedOn w:val="DefaultParagraphFont"/>
    <w:rsid w:val="00A85A7F"/>
    <w:rPr>
      <w:rFonts w:ascii="Times New Roman" w:hAnsi="Times New Roman"/>
      <w:sz w:val="20"/>
      <w:u w:val="single"/>
    </w:rPr>
  </w:style>
  <w:style w:type="paragraph" w:customStyle="1" w:styleId="CardIndented">
    <w:name w:val="Card (Indented)"/>
    <w:basedOn w:val="Normal"/>
    <w:link w:val="CardIndentedChar"/>
    <w:qFormat/>
    <w:rsid w:val="00A85A7F"/>
    <w:pPr>
      <w:ind w:left="288"/>
    </w:pPr>
  </w:style>
  <w:style w:type="paragraph" w:customStyle="1" w:styleId="StyleStyle49pt10">
    <w:name w:val="Style Style4 + 9 pt10"/>
    <w:basedOn w:val="Style4"/>
    <w:link w:val="StyleStyle49pt10Char"/>
    <w:qFormat/>
    <w:rsid w:val="00A85A7F"/>
    <w:rPr>
      <w:rFonts w:cs="Times New Roman"/>
    </w:rPr>
  </w:style>
  <w:style w:type="character" w:customStyle="1" w:styleId="StyleStyle49pt10Char">
    <w:name w:val="Style Style4 + 9 pt10 Char"/>
    <w:basedOn w:val="Style4Char"/>
    <w:link w:val="StyleStyle49pt10"/>
    <w:rsid w:val="00A85A7F"/>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A85A7F"/>
    <w:rPr>
      <w:rFonts w:cs="Times New Roman"/>
      <w:b/>
      <w:bCs/>
    </w:rPr>
  </w:style>
  <w:style w:type="character" w:customStyle="1" w:styleId="StyleStyle49ptBold7Char">
    <w:name w:val="Style Style4 + 9 pt Bold7 Char"/>
    <w:link w:val="StyleStyle49ptBold7"/>
    <w:rsid w:val="00A85A7F"/>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85A7F"/>
    <w:pPr>
      <w:ind w:left="288"/>
    </w:pPr>
    <w:rPr>
      <w:rFonts w:eastAsia="Times New Roman"/>
      <w:u w:val="single"/>
    </w:rPr>
  </w:style>
  <w:style w:type="character" w:customStyle="1" w:styleId="NormalUnderlineChar">
    <w:name w:val="Normal Underline Char"/>
    <w:link w:val="NormalUnderline"/>
    <w:rsid w:val="00A85A7F"/>
    <w:rPr>
      <w:rFonts w:ascii="Calibri" w:eastAsia="Times New Roman" w:hAnsi="Calibri"/>
      <w:sz w:val="22"/>
      <w:u w:val="single"/>
    </w:rPr>
  </w:style>
  <w:style w:type="character" w:customStyle="1" w:styleId="DontRead">
    <w:name w:val="Don't Read"/>
    <w:qFormat/>
    <w:rsid w:val="00A85A7F"/>
    <w:rPr>
      <w:rFonts w:ascii="Times New Roman" w:hAnsi="Times New Roman"/>
      <w:sz w:val="16"/>
    </w:rPr>
  </w:style>
  <w:style w:type="paragraph" w:customStyle="1" w:styleId="Underlinestyle">
    <w:name w:val="Underline style"/>
    <w:basedOn w:val="Normal"/>
    <w:qFormat/>
    <w:rsid w:val="00A85A7F"/>
    <w:rPr>
      <w:rFonts w:eastAsia="Times New Roman"/>
      <w:u w:val="single"/>
    </w:rPr>
  </w:style>
  <w:style w:type="character" w:customStyle="1" w:styleId="Style11ptUnderline3">
    <w:name w:val="Style 11 pt Underline3"/>
    <w:rsid w:val="00A85A7F"/>
    <w:rPr>
      <w:sz w:val="20"/>
      <w:u w:val="single"/>
    </w:rPr>
  </w:style>
  <w:style w:type="character" w:customStyle="1" w:styleId="27">
    <w:name w:val="27"/>
    <w:rsid w:val="00A85A7F"/>
    <w:rPr>
      <w:rFonts w:cs="Arial"/>
      <w:bCs/>
      <w:sz w:val="20"/>
      <w:u w:val="single"/>
      <w:lang w:val="en-US" w:eastAsia="en-US" w:bidi="ar-SA"/>
    </w:rPr>
  </w:style>
  <w:style w:type="character" w:customStyle="1" w:styleId="2">
    <w:name w:val="2"/>
    <w:rsid w:val="00A85A7F"/>
    <w:rPr>
      <w:rFonts w:cs="Arial"/>
      <w:bCs/>
      <w:sz w:val="20"/>
      <w:u w:val="single"/>
      <w:lang w:val="en-US" w:eastAsia="en-US" w:bidi="ar-SA"/>
    </w:rPr>
  </w:style>
  <w:style w:type="character" w:customStyle="1" w:styleId="Style9ptUnderline11">
    <w:name w:val="Style 9 pt Underline11"/>
    <w:basedOn w:val="DefaultParagraphFont"/>
    <w:rsid w:val="00A85A7F"/>
    <w:rPr>
      <w:sz w:val="20"/>
      <w:u w:val="single"/>
    </w:rPr>
  </w:style>
  <w:style w:type="character" w:customStyle="1" w:styleId="Style9ptBoldUnderline5">
    <w:name w:val="Style 9 pt Bold Underline5"/>
    <w:basedOn w:val="DefaultParagraphFont"/>
    <w:rsid w:val="00A85A7F"/>
    <w:rPr>
      <w:b/>
      <w:bCs/>
      <w:sz w:val="20"/>
      <w:u w:val="single"/>
    </w:rPr>
  </w:style>
  <w:style w:type="character" w:customStyle="1" w:styleId="CharChar114">
    <w:name w:val="Char Char114"/>
    <w:basedOn w:val="DefaultParagraphFont"/>
    <w:rsid w:val="00A85A7F"/>
    <w:rPr>
      <w:rFonts w:cs="Arial"/>
      <w:bCs/>
      <w:szCs w:val="26"/>
      <w:u w:val="single"/>
      <w:lang w:val="en-US" w:eastAsia="en-US" w:bidi="ar-SA"/>
    </w:rPr>
  </w:style>
  <w:style w:type="character" w:customStyle="1" w:styleId="CharChar113">
    <w:name w:val="Char Char113"/>
    <w:basedOn w:val="DefaultParagraphFont"/>
    <w:rsid w:val="00A85A7F"/>
    <w:rPr>
      <w:rFonts w:cs="Arial"/>
      <w:bCs/>
      <w:szCs w:val="26"/>
      <w:u w:val="single"/>
      <w:lang w:val="en-US" w:eastAsia="en-US" w:bidi="ar-SA"/>
    </w:rPr>
  </w:style>
  <w:style w:type="character" w:customStyle="1" w:styleId="CharChar112">
    <w:name w:val="Char Char112"/>
    <w:basedOn w:val="DefaultParagraphFont"/>
    <w:rsid w:val="00A85A7F"/>
    <w:rPr>
      <w:rFonts w:cs="Arial"/>
      <w:bCs/>
      <w:szCs w:val="26"/>
      <w:u w:val="single"/>
      <w:lang w:val="en-US" w:eastAsia="en-US" w:bidi="ar-SA"/>
    </w:rPr>
  </w:style>
  <w:style w:type="character" w:customStyle="1" w:styleId="ssl0">
    <w:name w:val="ss_l0"/>
    <w:basedOn w:val="DefaultParagraphFont"/>
    <w:rsid w:val="00A85A7F"/>
  </w:style>
  <w:style w:type="paragraph" w:styleId="CommentText">
    <w:name w:val="annotation text"/>
    <w:basedOn w:val="Normal"/>
    <w:link w:val="CommentTextChar"/>
    <w:uiPriority w:val="99"/>
    <w:rsid w:val="00A85A7F"/>
    <w:rPr>
      <w:szCs w:val="20"/>
    </w:rPr>
  </w:style>
  <w:style w:type="character" w:customStyle="1" w:styleId="CommentTextChar">
    <w:name w:val="Comment Text Char"/>
    <w:basedOn w:val="DefaultParagraphFont"/>
    <w:link w:val="CommentText"/>
    <w:uiPriority w:val="99"/>
    <w:rsid w:val="00A85A7F"/>
    <w:rPr>
      <w:rFonts w:ascii="Calibri" w:hAnsi="Calibri"/>
      <w:sz w:val="22"/>
      <w:szCs w:val="20"/>
    </w:rPr>
  </w:style>
  <w:style w:type="character" w:customStyle="1" w:styleId="CommentSubjectChar">
    <w:name w:val="Comment Subject Char"/>
    <w:basedOn w:val="CommentTextChar"/>
    <w:link w:val="CommentSubject"/>
    <w:rsid w:val="00A85A7F"/>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A85A7F"/>
    <w:rPr>
      <w:rFonts w:ascii="Times New Roman" w:hAnsi="Times New Roman" w:cs="Times New Roman"/>
      <w:b/>
      <w:bCs/>
    </w:rPr>
  </w:style>
  <w:style w:type="character" w:customStyle="1" w:styleId="CommentSubjectChar1">
    <w:name w:val="Comment Subject Char1"/>
    <w:basedOn w:val="CommentTextChar"/>
    <w:uiPriority w:val="99"/>
    <w:semiHidden/>
    <w:rsid w:val="00A85A7F"/>
    <w:rPr>
      <w:rFonts w:ascii="Calibri" w:hAnsi="Calibri"/>
      <w:b/>
      <w:bCs/>
      <w:sz w:val="22"/>
      <w:szCs w:val="20"/>
    </w:rPr>
  </w:style>
  <w:style w:type="paragraph" w:customStyle="1" w:styleId="WW-Default1">
    <w:name w:val="WW-Default1"/>
    <w:basedOn w:val="Normal"/>
    <w:qFormat/>
    <w:rsid w:val="00A85A7F"/>
    <w:pPr>
      <w:suppressAutoHyphens/>
    </w:pPr>
    <w:rPr>
      <w:rFonts w:eastAsia="Times New Roman"/>
      <w:b/>
      <w:bCs/>
      <w:szCs w:val="20"/>
      <w:lang w:eastAsia="ar-SA"/>
    </w:rPr>
  </w:style>
  <w:style w:type="paragraph" w:customStyle="1" w:styleId="Normal1">
    <w:name w:val="Normal1"/>
    <w:basedOn w:val="BodyText"/>
    <w:qFormat/>
    <w:rsid w:val="00A85A7F"/>
  </w:style>
  <w:style w:type="character" w:customStyle="1" w:styleId="zoomme">
    <w:name w:val="zoomme"/>
    <w:basedOn w:val="DefaultParagraphFont"/>
    <w:rsid w:val="00A85A7F"/>
  </w:style>
  <w:style w:type="character" w:customStyle="1" w:styleId="Date1">
    <w:name w:val="Date1"/>
    <w:basedOn w:val="DefaultParagraphFont"/>
    <w:rsid w:val="00A85A7F"/>
  </w:style>
  <w:style w:type="character" w:customStyle="1" w:styleId="classauthor">
    <w:name w:val="class=&quot;author&quot;"/>
    <w:basedOn w:val="DefaultParagraphFont"/>
    <w:rsid w:val="00A85A7F"/>
  </w:style>
  <w:style w:type="paragraph" w:customStyle="1" w:styleId="CardStyle">
    <w:name w:val="Card Style"/>
    <w:basedOn w:val="Normal"/>
    <w:link w:val="CardStyleChar"/>
    <w:qFormat/>
    <w:rsid w:val="00A85A7F"/>
    <w:rPr>
      <w:rFonts w:eastAsia="Times New Roman"/>
    </w:rPr>
  </w:style>
  <w:style w:type="character" w:customStyle="1" w:styleId="CharCharChar">
    <w:name w:val="Char Char Char"/>
    <w:basedOn w:val="DefaultParagraphFont"/>
    <w:rsid w:val="00A85A7F"/>
    <w:rPr>
      <w:rFonts w:cs="Arial"/>
      <w:bCs/>
      <w:szCs w:val="26"/>
      <w:u w:val="single"/>
      <w:lang w:val="en-US" w:eastAsia="en-US" w:bidi="ar-SA"/>
    </w:rPr>
  </w:style>
  <w:style w:type="character" w:customStyle="1" w:styleId="BoldUnderlineChar0">
    <w:name w:val="Bold Underline Char"/>
    <w:rsid w:val="00A85A7F"/>
    <w:rPr>
      <w:rFonts w:ascii="Times New Roman" w:eastAsia="Times New Roman" w:hAnsi="Times New Roman"/>
      <w:b/>
      <w:bCs/>
      <w:szCs w:val="24"/>
      <w:u w:val="single"/>
    </w:rPr>
  </w:style>
  <w:style w:type="character" w:customStyle="1" w:styleId="texto1">
    <w:name w:val="texto1"/>
    <w:rsid w:val="00A85A7F"/>
  </w:style>
  <w:style w:type="character" w:customStyle="1" w:styleId="apple-style-span">
    <w:name w:val="apple-style-span"/>
    <w:rsid w:val="00A85A7F"/>
  </w:style>
  <w:style w:type="paragraph" w:customStyle="1" w:styleId="citenon-bold">
    <w:name w:val="cite non-bold"/>
    <w:basedOn w:val="Normal"/>
    <w:link w:val="citenon-boldChar"/>
    <w:qFormat/>
    <w:rsid w:val="00A85A7F"/>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85A7F"/>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85A7F"/>
    <w:rPr>
      <w:rFonts w:ascii="Calibri" w:eastAsia="Times New Roman" w:hAnsi="Calibri" w:cs="Arial"/>
      <w:b/>
      <w:szCs w:val="28"/>
    </w:rPr>
  </w:style>
  <w:style w:type="paragraph" w:customStyle="1" w:styleId="Style23">
    <w:name w:val="Style23"/>
    <w:basedOn w:val="Normal"/>
    <w:uiPriority w:val="99"/>
    <w:qFormat/>
    <w:rsid w:val="00A85A7F"/>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85A7F"/>
    <w:rPr>
      <w:rFonts w:ascii="Calibri" w:eastAsia="Times New Roman" w:hAnsi="Calibri"/>
      <w:sz w:val="22"/>
      <w:lang w:bidi="en-US"/>
    </w:rPr>
  </w:style>
  <w:style w:type="character" w:customStyle="1" w:styleId="gray">
    <w:name w:val="gray"/>
    <w:basedOn w:val="DefaultParagraphFont"/>
    <w:rsid w:val="00A85A7F"/>
  </w:style>
  <w:style w:type="paragraph" w:customStyle="1" w:styleId="Tagtemplate">
    <w:name w:val="Tagtemplate"/>
    <w:basedOn w:val="Normal"/>
    <w:link w:val="TagtemplateChar"/>
    <w:autoRedefine/>
    <w:qFormat/>
    <w:rsid w:val="00A85A7F"/>
    <w:pPr>
      <w:keepNext/>
      <w:keepLines/>
    </w:pPr>
    <w:rPr>
      <w:rFonts w:eastAsia="Calibri"/>
      <w:b/>
    </w:rPr>
  </w:style>
  <w:style w:type="character" w:customStyle="1" w:styleId="TagtemplateChar">
    <w:name w:val="Tagtemplate Char"/>
    <w:basedOn w:val="DefaultParagraphFont"/>
    <w:link w:val="Tagtemplate"/>
    <w:rsid w:val="00A85A7F"/>
    <w:rPr>
      <w:rFonts w:ascii="Calibri" w:eastAsia="Calibri" w:hAnsi="Calibri"/>
      <w:b/>
      <w:sz w:val="22"/>
    </w:rPr>
  </w:style>
  <w:style w:type="character" w:customStyle="1" w:styleId="Styleunderline11ptBorderSinglesolidlineAuto05p">
    <w:name w:val="Style underline + 11 pt Border: : (Single solid line Auto  0.5 p..."/>
    <w:rsid w:val="00A85A7F"/>
    <w:rPr>
      <w:sz w:val="20"/>
      <w:u w:val="single"/>
      <w:bdr w:val="single" w:sz="4" w:space="0" w:color="auto"/>
    </w:rPr>
  </w:style>
  <w:style w:type="paragraph" w:customStyle="1" w:styleId="Citation-FirstLine">
    <w:name w:val="Citation - First Line"/>
    <w:basedOn w:val="Normal"/>
    <w:next w:val="Normal"/>
    <w:autoRedefine/>
    <w:qFormat/>
    <w:rsid w:val="00A85A7F"/>
    <w:pPr>
      <w:spacing w:line="240" w:lineRule="atLeast"/>
      <w:jc w:val="both"/>
    </w:pPr>
    <w:rPr>
      <w:rFonts w:ascii="Book Antiqua" w:eastAsia="Times New Roman" w:hAnsi="Book Antiqua"/>
    </w:rPr>
  </w:style>
  <w:style w:type="character" w:customStyle="1" w:styleId="CardText-Underlined">
    <w:name w:val="Card Text - Underlined"/>
    <w:rsid w:val="00A85A7F"/>
    <w:rPr>
      <w:b/>
      <w:sz w:val="20"/>
      <w:u w:val="single"/>
    </w:rPr>
  </w:style>
  <w:style w:type="paragraph" w:customStyle="1" w:styleId="Citation-Complete">
    <w:name w:val="Citation - Complete"/>
    <w:basedOn w:val="Normal"/>
    <w:next w:val="Normal"/>
    <w:link w:val="Citation-CompleteChar"/>
    <w:autoRedefine/>
    <w:qFormat/>
    <w:rsid w:val="00A85A7F"/>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85A7F"/>
    <w:rPr>
      <w:rFonts w:ascii="Book Antiqua" w:eastAsia="Times New Roman" w:hAnsi="Book Antiqua"/>
      <w:sz w:val="22"/>
    </w:rPr>
  </w:style>
  <w:style w:type="character" w:customStyle="1" w:styleId="MicroTextChar">
    <w:name w:val="MicroText Char"/>
    <w:link w:val="MicroText"/>
    <w:rsid w:val="00A85A7F"/>
    <w:rPr>
      <w:rFonts w:ascii="Arial Narrow" w:hAnsi="Arial Narrow"/>
      <w:sz w:val="12"/>
    </w:rPr>
  </w:style>
  <w:style w:type="paragraph" w:customStyle="1" w:styleId="TagCite">
    <w:name w:val="Tag/Cite"/>
    <w:basedOn w:val="Normal"/>
    <w:qFormat/>
    <w:rsid w:val="00A85A7F"/>
    <w:rPr>
      <w:rFonts w:eastAsia="Times New Roman"/>
      <w:b/>
    </w:rPr>
  </w:style>
  <w:style w:type="character" w:customStyle="1" w:styleId="Style11ptItalicUnderline">
    <w:name w:val="Style 11 pt Italic Underline"/>
    <w:basedOn w:val="DefaultParagraphFont"/>
    <w:rsid w:val="00A85A7F"/>
    <w:rPr>
      <w:i/>
      <w:iCs/>
      <w:sz w:val="20"/>
      <w:u w:val="single"/>
    </w:rPr>
  </w:style>
  <w:style w:type="character" w:customStyle="1" w:styleId="Style11ptItalic">
    <w:name w:val="Style 11 pt Italic"/>
    <w:basedOn w:val="DefaultParagraphFont"/>
    <w:rsid w:val="00A85A7F"/>
    <w:rPr>
      <w:rFonts w:ascii="Times New Roman" w:hAnsi="Times New Roman"/>
      <w:i/>
      <w:iCs/>
      <w:sz w:val="20"/>
    </w:rPr>
  </w:style>
  <w:style w:type="character" w:customStyle="1" w:styleId="BoldandUnderlineChar">
    <w:name w:val="Bold and Underline Char"/>
    <w:basedOn w:val="DefaultParagraphFont"/>
    <w:link w:val="BoldandUnderline"/>
    <w:locked/>
    <w:rsid w:val="00A85A7F"/>
    <w:rPr>
      <w:b/>
      <w:u w:val="single"/>
    </w:rPr>
  </w:style>
  <w:style w:type="paragraph" w:customStyle="1" w:styleId="BoldandUnderline">
    <w:name w:val="Bold and Underline"/>
    <w:basedOn w:val="Normal"/>
    <w:link w:val="BoldandUnderlineChar"/>
    <w:qFormat/>
    <w:rsid w:val="00A85A7F"/>
    <w:rPr>
      <w:rFonts w:asciiTheme="minorHAnsi" w:hAnsiTheme="minorHAnsi"/>
      <w:b/>
      <w:sz w:val="24"/>
      <w:u w:val="single"/>
    </w:rPr>
  </w:style>
  <w:style w:type="character" w:customStyle="1" w:styleId="hdr">
    <w:name w:val="hdr"/>
    <w:basedOn w:val="DefaultParagraphFont"/>
    <w:rsid w:val="00A85A7F"/>
  </w:style>
  <w:style w:type="paragraph" w:customStyle="1" w:styleId="StyleStyle49ptBold3">
    <w:name w:val="Style Style4 + 9 pt Bold3"/>
    <w:basedOn w:val="Style4"/>
    <w:link w:val="StyleStyle49ptBold3Char"/>
    <w:qFormat/>
    <w:rsid w:val="00A85A7F"/>
    <w:rPr>
      <w:rFonts w:cs="Times New Roman"/>
      <w:b/>
      <w:bCs/>
    </w:rPr>
  </w:style>
  <w:style w:type="character" w:customStyle="1" w:styleId="StyleStyle49ptBold3Char">
    <w:name w:val="Style Style4 + 9 pt Bold3 Char"/>
    <w:basedOn w:val="Style4Char"/>
    <w:link w:val="StyleStyle49ptBold3"/>
    <w:rsid w:val="00A85A7F"/>
    <w:rPr>
      <w:rFonts w:ascii="Calibri" w:eastAsia="Times New Roman" w:hAnsi="Calibri" w:cs="Times New Roman"/>
      <w:b/>
      <w:bCs/>
      <w:sz w:val="22"/>
      <w:u w:val="single"/>
    </w:rPr>
  </w:style>
  <w:style w:type="character" w:customStyle="1" w:styleId="Style9ptUnderline6">
    <w:name w:val="Style 9 pt Underline6"/>
    <w:basedOn w:val="DefaultParagraphFont"/>
    <w:rsid w:val="00A85A7F"/>
    <w:rPr>
      <w:sz w:val="20"/>
      <w:u w:val="single"/>
    </w:rPr>
  </w:style>
  <w:style w:type="character" w:customStyle="1" w:styleId="ct-with-fmlt">
    <w:name w:val="ct-with-fmlt"/>
    <w:basedOn w:val="DefaultParagraphFont"/>
    <w:rsid w:val="00A85A7F"/>
  </w:style>
  <w:style w:type="paragraph" w:customStyle="1" w:styleId="TagText">
    <w:name w:val="TagText"/>
    <w:basedOn w:val="Normal"/>
    <w:uiPriority w:val="99"/>
    <w:qFormat/>
    <w:rsid w:val="00A85A7F"/>
    <w:rPr>
      <w:b/>
    </w:rPr>
  </w:style>
  <w:style w:type="paragraph" w:customStyle="1" w:styleId="StyleStyle49pt">
    <w:name w:val="Style Style4 + 9 pt"/>
    <w:basedOn w:val="Normal"/>
    <w:link w:val="StyleStyle49ptChar"/>
    <w:qFormat/>
    <w:rsid w:val="00A85A7F"/>
    <w:rPr>
      <w:rFonts w:eastAsia="Times New Roman"/>
      <w:u w:val="single"/>
    </w:rPr>
  </w:style>
  <w:style w:type="character" w:customStyle="1" w:styleId="StyleStyle49ptChar">
    <w:name w:val="Style Style4 + 9 pt Char"/>
    <w:basedOn w:val="DefaultParagraphFont"/>
    <w:link w:val="StyleStyle49pt"/>
    <w:rsid w:val="00A85A7F"/>
    <w:rPr>
      <w:rFonts w:ascii="Calibri" w:eastAsia="Times New Roman" w:hAnsi="Calibri"/>
      <w:sz w:val="22"/>
      <w:u w:val="single"/>
    </w:rPr>
  </w:style>
  <w:style w:type="paragraph" w:customStyle="1" w:styleId="StyleStyle49ptBold">
    <w:name w:val="Style Style4 + 9 pt Bold"/>
    <w:basedOn w:val="Normal"/>
    <w:link w:val="StyleStyle49ptBoldChar"/>
    <w:qFormat/>
    <w:rsid w:val="00A85A7F"/>
    <w:rPr>
      <w:rFonts w:eastAsia="Times New Roman"/>
      <w:b/>
      <w:bCs/>
      <w:u w:val="single"/>
    </w:rPr>
  </w:style>
  <w:style w:type="character" w:customStyle="1" w:styleId="StyleStyle49ptBoldChar">
    <w:name w:val="Style Style4 + 9 pt Bold Char"/>
    <w:basedOn w:val="DefaultParagraphFont"/>
    <w:link w:val="StyleStyle49ptBold"/>
    <w:rsid w:val="00A85A7F"/>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A85A7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85A7F"/>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A85A7F"/>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85A7F"/>
    <w:rPr>
      <w:rFonts w:ascii="Arial" w:eastAsia="Times New Roman" w:hAnsi="Arial" w:cs="Arial"/>
      <w:b/>
      <w:bCs/>
      <w:sz w:val="22"/>
      <w:u w:val="single"/>
    </w:rPr>
  </w:style>
  <w:style w:type="paragraph" w:customStyle="1" w:styleId="StyleUnderlined11pt">
    <w:name w:val="Style Underlined + 11 pt"/>
    <w:link w:val="StyleUnderlined11ptChar"/>
    <w:qFormat/>
    <w:rsid w:val="00A85A7F"/>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85A7F"/>
    <w:rPr>
      <w:rFonts w:ascii="Arial" w:eastAsia="Times New Roman" w:hAnsi="Arial" w:cs="Arial"/>
      <w:sz w:val="22"/>
      <w:u w:val="single"/>
    </w:rPr>
  </w:style>
  <w:style w:type="character" w:customStyle="1" w:styleId="newscontent">
    <w:name w:val="newscontent"/>
    <w:rsid w:val="00A85A7F"/>
  </w:style>
  <w:style w:type="character" w:customStyle="1" w:styleId="StyleUnderlinePatternClearYellow">
    <w:name w:val="Style Underline Pattern: Clear (Yellow)"/>
    <w:basedOn w:val="DefaultParagraphFont"/>
    <w:rsid w:val="00A85A7F"/>
    <w:rPr>
      <w:u w:val="single"/>
      <w:shd w:val="clear" w:color="auto" w:fill="00FF00"/>
    </w:rPr>
  </w:style>
  <w:style w:type="paragraph" w:customStyle="1" w:styleId="StyleUnderlineChar11pt3">
    <w:name w:val="Style Underline Char + 11 pt3"/>
    <w:link w:val="StyleUnderlineChar11pt3Char"/>
    <w:qFormat/>
    <w:rsid w:val="00A85A7F"/>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85A7F"/>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A85A7F"/>
    <w:rPr>
      <w:b w:val="0"/>
      <w:bCs/>
      <w:u w:val="single"/>
    </w:rPr>
  </w:style>
  <w:style w:type="character" w:customStyle="1" w:styleId="date-display-single">
    <w:name w:val="date-display-single"/>
    <w:basedOn w:val="DefaultParagraphFont"/>
    <w:rsid w:val="00A85A7F"/>
  </w:style>
  <w:style w:type="character" w:customStyle="1" w:styleId="CommentTextChar1">
    <w:name w:val="Comment Text Char1"/>
    <w:basedOn w:val="DefaultParagraphFont"/>
    <w:uiPriority w:val="99"/>
    <w:rsid w:val="00A85A7F"/>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A85A7F"/>
    <w:rPr>
      <w:rFonts w:ascii="Times New Roman" w:hAnsi="Times New Roman" w:cs="Times New Roman"/>
      <w:sz w:val="20"/>
    </w:rPr>
  </w:style>
  <w:style w:type="paragraph" w:customStyle="1" w:styleId="Cite2">
    <w:name w:val="Cite 2"/>
    <w:basedOn w:val="Normal"/>
    <w:qFormat/>
    <w:rsid w:val="00A85A7F"/>
    <w:rPr>
      <w:rFonts w:eastAsia="MS Mincho"/>
      <w:b/>
      <w:u w:val="single"/>
    </w:rPr>
  </w:style>
  <w:style w:type="character" w:customStyle="1" w:styleId="StyleunderlineBold">
    <w:name w:val="Style underline + Bold"/>
    <w:basedOn w:val="underline"/>
    <w:rsid w:val="00A85A7F"/>
    <w:rPr>
      <w:rFonts w:ascii="Times New Roman" w:hAnsi="Times New Roman" w:cs="Times New Roman"/>
      <w:bCs/>
      <w:sz w:val="20"/>
      <w:u w:val="single"/>
    </w:rPr>
  </w:style>
  <w:style w:type="paragraph" w:customStyle="1" w:styleId="cards0">
    <w:name w:val="cards"/>
    <w:basedOn w:val="Cites0"/>
    <w:qFormat/>
    <w:rsid w:val="00A85A7F"/>
    <w:pPr>
      <w:widowControl/>
      <w:jc w:val="left"/>
    </w:pPr>
    <w:rPr>
      <w:szCs w:val="22"/>
    </w:rPr>
  </w:style>
  <w:style w:type="character" w:customStyle="1" w:styleId="Style10ptUnderline">
    <w:name w:val="Style 10 pt Underline"/>
    <w:basedOn w:val="DefaultParagraphFont"/>
    <w:rsid w:val="00A85A7F"/>
    <w:rPr>
      <w:sz w:val="20"/>
      <w:u w:val="single"/>
    </w:rPr>
  </w:style>
  <w:style w:type="character" w:styleId="HTMLCite">
    <w:name w:val="HTML Cite"/>
    <w:uiPriority w:val="99"/>
    <w:rsid w:val="00A85A7F"/>
    <w:rPr>
      <w:i/>
      <w:iCs/>
    </w:rPr>
  </w:style>
  <w:style w:type="character" w:customStyle="1" w:styleId="slug-pub-date">
    <w:name w:val="slug-pub-date"/>
    <w:basedOn w:val="DefaultParagraphFont"/>
    <w:rsid w:val="00A85A7F"/>
  </w:style>
  <w:style w:type="character" w:customStyle="1" w:styleId="slug-vol">
    <w:name w:val="slug-vol"/>
    <w:basedOn w:val="DefaultParagraphFont"/>
    <w:rsid w:val="00A85A7F"/>
  </w:style>
  <w:style w:type="character" w:customStyle="1" w:styleId="slug-issue">
    <w:name w:val="slug-issue"/>
    <w:basedOn w:val="DefaultParagraphFont"/>
    <w:rsid w:val="00A85A7F"/>
  </w:style>
  <w:style w:type="character" w:customStyle="1" w:styleId="slug-pages">
    <w:name w:val="slug-pages"/>
    <w:basedOn w:val="DefaultParagraphFont"/>
    <w:rsid w:val="00A85A7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85A7F"/>
    <w:rPr>
      <w:b/>
      <w:bCs/>
      <w:strike w:val="0"/>
      <w:dstrike w:val="0"/>
      <w:sz w:val="24"/>
      <w:u w:val="none"/>
      <w:effect w:val="none"/>
    </w:rPr>
  </w:style>
  <w:style w:type="paragraph" w:customStyle="1" w:styleId="Tag2">
    <w:name w:val="Tag2"/>
    <w:basedOn w:val="Normal"/>
    <w:autoRedefine/>
    <w:qFormat/>
    <w:rsid w:val="00A85A7F"/>
    <w:pPr>
      <w:spacing w:before="120"/>
    </w:pPr>
    <w:rPr>
      <w:b/>
      <w:sz w:val="26"/>
    </w:rPr>
  </w:style>
  <w:style w:type="character" w:customStyle="1" w:styleId="tagchar">
    <w:name w:val="tagchar"/>
    <w:basedOn w:val="DefaultParagraphFont"/>
    <w:rsid w:val="00A85A7F"/>
  </w:style>
  <w:style w:type="paragraph" w:customStyle="1" w:styleId="NormalText">
    <w:name w:val="Normal Text"/>
    <w:basedOn w:val="Normal"/>
    <w:link w:val="NormalTextChar"/>
    <w:autoRedefine/>
    <w:qFormat/>
    <w:rsid w:val="00A85A7F"/>
    <w:pPr>
      <w:jc w:val="both"/>
    </w:pPr>
    <w:rPr>
      <w:rFonts w:eastAsia="Times New Roman"/>
      <w:szCs w:val="26"/>
    </w:rPr>
  </w:style>
  <w:style w:type="character" w:customStyle="1" w:styleId="pmterms11">
    <w:name w:val="pmterms11"/>
    <w:basedOn w:val="DefaultParagraphFont"/>
    <w:rsid w:val="00A85A7F"/>
    <w:rPr>
      <w:b/>
      <w:bCs/>
      <w:i w:val="0"/>
      <w:iCs w:val="0"/>
      <w:color w:val="000000"/>
    </w:rPr>
  </w:style>
  <w:style w:type="character" w:customStyle="1" w:styleId="StyleUnderlineChar9ptBold">
    <w:name w:val="Style Underline Char + 9 pt Bold"/>
    <w:basedOn w:val="DefaultParagraphFont"/>
    <w:rsid w:val="00A85A7F"/>
    <w:rPr>
      <w:rFonts w:ascii="Times New Roman" w:hAnsi="Times New Roman"/>
      <w:b/>
      <w:bCs/>
      <w:sz w:val="20"/>
      <w:u w:val="single"/>
      <w:lang w:val="en-US" w:eastAsia="en-US" w:bidi="ar-SA"/>
    </w:rPr>
  </w:style>
  <w:style w:type="character" w:customStyle="1" w:styleId="Style8pt">
    <w:name w:val="Style 8 pt"/>
    <w:basedOn w:val="DefaultParagraphFont"/>
    <w:rsid w:val="00A85A7F"/>
    <w:rPr>
      <w:sz w:val="20"/>
    </w:rPr>
  </w:style>
  <w:style w:type="character" w:customStyle="1" w:styleId="UnderlineChar5Char">
    <w:name w:val="Underline Char5 Char"/>
    <w:basedOn w:val="DefaultParagraphFont"/>
    <w:rsid w:val="00A85A7F"/>
    <w:rPr>
      <w:szCs w:val="24"/>
      <w:u w:val="single"/>
      <w:lang w:val="en-US" w:eastAsia="en-US" w:bidi="ar-SA"/>
    </w:rPr>
  </w:style>
  <w:style w:type="character" w:customStyle="1" w:styleId="BoldandUnderlineChar2Char1">
    <w:name w:val="Bold and Underline Char2 Char1"/>
    <w:basedOn w:val="DefaultParagraphFont"/>
    <w:rsid w:val="00A85A7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85A7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85A7F"/>
    <w:rPr>
      <w:szCs w:val="24"/>
      <w:u w:val="single"/>
      <w:lang w:val="en-US" w:eastAsia="en-US" w:bidi="ar-SA"/>
    </w:rPr>
  </w:style>
  <w:style w:type="paragraph" w:customStyle="1" w:styleId="Language">
    <w:name w:val="Language"/>
    <w:basedOn w:val="Normal"/>
    <w:link w:val="LanguageChar"/>
    <w:qFormat/>
    <w:rsid w:val="00A85A7F"/>
    <w:rPr>
      <w:rFonts w:eastAsia="Times New Roman"/>
      <w:strike/>
      <w:szCs w:val="20"/>
    </w:rPr>
  </w:style>
  <w:style w:type="character" w:customStyle="1" w:styleId="LanguageChar">
    <w:name w:val="Language Char"/>
    <w:basedOn w:val="DefaultParagraphFont"/>
    <w:link w:val="Language"/>
    <w:rsid w:val="00A85A7F"/>
    <w:rPr>
      <w:rFonts w:ascii="Calibri" w:eastAsia="Times New Roman" w:hAnsi="Calibri"/>
      <w:strike/>
      <w:sz w:val="22"/>
      <w:szCs w:val="20"/>
    </w:rPr>
  </w:style>
  <w:style w:type="paragraph" w:customStyle="1" w:styleId="UnderlineChar3">
    <w:name w:val="Underline Char3"/>
    <w:basedOn w:val="Normal"/>
    <w:link w:val="UnderlineChar3Char"/>
    <w:qFormat/>
    <w:rsid w:val="00A85A7F"/>
    <w:rPr>
      <w:rFonts w:eastAsia="Times New Roman"/>
      <w:u w:val="single"/>
    </w:rPr>
  </w:style>
  <w:style w:type="character" w:customStyle="1" w:styleId="UnderlineChar3Char">
    <w:name w:val="Underline Char3 Char"/>
    <w:basedOn w:val="DefaultParagraphFont"/>
    <w:link w:val="UnderlineChar3"/>
    <w:rsid w:val="00A85A7F"/>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A85A7F"/>
    <w:rPr>
      <w:rFonts w:eastAsia="Times New Roman"/>
      <w:b/>
      <w:u w:val="single"/>
    </w:rPr>
  </w:style>
  <w:style w:type="character" w:customStyle="1" w:styleId="BoldandUnderlineChar3CharChar">
    <w:name w:val="Bold and Underline Char3 Char Char"/>
    <w:basedOn w:val="DefaultParagraphFont"/>
    <w:link w:val="BoldandUnderlineChar3Char"/>
    <w:rsid w:val="00A85A7F"/>
    <w:rPr>
      <w:rFonts w:ascii="Calibri" w:eastAsia="Times New Roman" w:hAnsi="Calibri"/>
      <w:b/>
      <w:sz w:val="22"/>
      <w:u w:val="single"/>
    </w:rPr>
  </w:style>
  <w:style w:type="character" w:customStyle="1" w:styleId="UnderlineChar1">
    <w:name w:val="Underline Char1"/>
    <w:basedOn w:val="DefaultParagraphFont"/>
    <w:rsid w:val="00A85A7F"/>
    <w:rPr>
      <w:szCs w:val="24"/>
      <w:u w:val="single"/>
      <w:lang w:val="en-US" w:eastAsia="en-US" w:bidi="ar-SA"/>
    </w:rPr>
  </w:style>
  <w:style w:type="character" w:customStyle="1" w:styleId="BoldandUnderlineChar1Char2Char">
    <w:name w:val="Bold and Underline Char1 Char2 Char"/>
    <w:basedOn w:val="DefaultParagraphFont"/>
    <w:rsid w:val="00A85A7F"/>
    <w:rPr>
      <w:b/>
      <w:szCs w:val="24"/>
      <w:u w:val="single"/>
      <w:lang w:val="en-US" w:eastAsia="en-US" w:bidi="ar-SA"/>
    </w:rPr>
  </w:style>
  <w:style w:type="character" w:customStyle="1" w:styleId="SmalltextChar">
    <w:name w:val="Small text Char"/>
    <w:aliases w:val="Quote1 Char1"/>
    <w:link w:val="Smalltext"/>
    <w:rsid w:val="00A85A7F"/>
    <w:rPr>
      <w:rFonts w:ascii="Arial Narrow" w:eastAsia="Times New Roman" w:hAnsi="Arial Narrow"/>
      <w:sz w:val="22"/>
    </w:rPr>
  </w:style>
  <w:style w:type="paragraph" w:customStyle="1" w:styleId="HotRoute">
    <w:name w:val="Hot Route"/>
    <w:basedOn w:val="Normal"/>
    <w:link w:val="HotRouteChar0"/>
    <w:qFormat/>
    <w:rsid w:val="00A85A7F"/>
    <w:pPr>
      <w:ind w:left="144"/>
    </w:pPr>
    <w:rPr>
      <w:rFonts w:eastAsia="Times New Roman"/>
    </w:rPr>
  </w:style>
  <w:style w:type="paragraph" w:customStyle="1" w:styleId="Cardstyle0">
    <w:name w:val="Cardstyle"/>
    <w:basedOn w:val="Normal"/>
    <w:next w:val="Normal"/>
    <w:qFormat/>
    <w:rsid w:val="00A85A7F"/>
    <w:rPr>
      <w:rFonts w:eastAsia="Times New Roman"/>
    </w:rPr>
  </w:style>
  <w:style w:type="character" w:customStyle="1" w:styleId="Style12ptBoldUnderline1">
    <w:name w:val="Style 12 pt Bold Underline1"/>
    <w:basedOn w:val="DefaultParagraphFont"/>
    <w:rsid w:val="00A85A7F"/>
    <w:rPr>
      <w:b/>
      <w:bCs/>
      <w:sz w:val="24"/>
      <w:u w:val="single"/>
    </w:rPr>
  </w:style>
  <w:style w:type="character" w:customStyle="1" w:styleId="StyleEmphasisArial12ptBoldNotItalic">
    <w:name w:val="Style Emphasis + Arial 12 pt Bold Not Italic"/>
    <w:basedOn w:val="Emphasis"/>
    <w:rsid w:val="00A85A7F"/>
    <w:rPr>
      <w:rFonts w:ascii="Arial" w:hAnsi="Arial" w:cs="Times New Roman"/>
      <w:b w:val="0"/>
      <w:bCs/>
      <w:i/>
      <w:iCs/>
      <w:sz w:val="24"/>
      <w:u w:val="single"/>
      <w:bdr w:val="single" w:sz="8" w:space="0" w:color="auto"/>
    </w:rPr>
  </w:style>
  <w:style w:type="character" w:customStyle="1" w:styleId="DebateHighlighted">
    <w:name w:val="Debate Highlighted"/>
    <w:qFormat/>
    <w:rsid w:val="00A85A7F"/>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85A7F"/>
    <w:rPr>
      <w:rFonts w:ascii="SimSun" w:eastAsia="SimSun" w:hAnsi="SimSun"/>
      <w:sz w:val="15"/>
      <w:lang w:eastAsia="zh-CN"/>
    </w:rPr>
  </w:style>
  <w:style w:type="paragraph" w:customStyle="1" w:styleId="UnreadText">
    <w:name w:val="Unread Text"/>
    <w:basedOn w:val="Normal"/>
    <w:next w:val="Normal"/>
    <w:link w:val="UnreadTextChar"/>
    <w:autoRedefine/>
    <w:qFormat/>
    <w:rsid w:val="00A85A7F"/>
    <w:pPr>
      <w:ind w:left="360"/>
    </w:pPr>
    <w:rPr>
      <w:rFonts w:ascii="SimSun" w:eastAsia="SimSun" w:hAnsi="SimSun"/>
      <w:sz w:val="15"/>
      <w:lang w:eastAsia="zh-CN"/>
    </w:rPr>
  </w:style>
  <w:style w:type="paragraph" w:customStyle="1" w:styleId="AuthorDate">
    <w:name w:val="AuthorDate"/>
    <w:next w:val="Normal"/>
    <w:link w:val="AuthorDateChar"/>
    <w:qFormat/>
    <w:rsid w:val="00A85A7F"/>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A85A7F"/>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A85A7F"/>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85A7F"/>
    <w:rPr>
      <w:rFonts w:ascii="Times New Roman" w:hAnsi="Times New Roman"/>
      <w:sz w:val="20"/>
      <w:u w:val="single"/>
      <w:bdr w:val="none" w:sz="0" w:space="0" w:color="auto"/>
      <w:shd w:val="clear" w:color="auto" w:fill="C0C0C0"/>
    </w:rPr>
  </w:style>
  <w:style w:type="character" w:customStyle="1" w:styleId="smallChar">
    <w:name w:val="small Char"/>
    <w:rsid w:val="00A85A7F"/>
    <w:rPr>
      <w:rFonts w:ascii="Calibri" w:eastAsia="Calibri" w:hAnsi="Calibri" w:cs="Calibri"/>
      <w:sz w:val="16"/>
      <w:szCs w:val="20"/>
      <w:lang w:val="x-none" w:eastAsia="x-none"/>
    </w:rPr>
  </w:style>
  <w:style w:type="paragraph" w:customStyle="1" w:styleId="HotRoute0">
    <w:name w:val="Hot Route!"/>
    <w:basedOn w:val="Normal"/>
    <w:qFormat/>
    <w:rsid w:val="00A85A7F"/>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85A7F"/>
    <w:rPr>
      <w:rFonts w:ascii="Times New Roman" w:hAnsi="Times New Roman" w:cs="Times New Roman"/>
      <w:sz w:val="16"/>
      <w:szCs w:val="16"/>
    </w:rPr>
  </w:style>
  <w:style w:type="character" w:customStyle="1" w:styleId="BodyText2Char1">
    <w:name w:val="Body Text 2 Char1"/>
    <w:basedOn w:val="DefaultParagraphFont"/>
    <w:semiHidden/>
    <w:rsid w:val="00A85A7F"/>
    <w:rPr>
      <w:rFonts w:ascii="Times New Roman" w:hAnsi="Times New Roman" w:cs="Times New Roman"/>
      <w:sz w:val="20"/>
    </w:rPr>
  </w:style>
  <w:style w:type="character" w:customStyle="1" w:styleId="Heading2Char1CharCharCharCharCharC">
    <w:name w:val="Heading 2 Char1 Char Char Char Char Char C"/>
    <w:rsid w:val="00A85A7F"/>
    <w:rPr>
      <w:rFonts w:cs="Arial"/>
      <w:b/>
      <w:bCs/>
      <w:iCs/>
      <w:sz w:val="24"/>
      <w:szCs w:val="28"/>
      <w:lang w:val="en-US" w:eastAsia="en-US" w:bidi="ar-SA"/>
    </w:rPr>
  </w:style>
  <w:style w:type="character" w:customStyle="1" w:styleId="underline1">
    <w:name w:val="underline1"/>
    <w:basedOn w:val="DefaultParagraphFont"/>
    <w:rsid w:val="00A85A7F"/>
    <w:rPr>
      <w:u w:val="single"/>
    </w:rPr>
  </w:style>
  <w:style w:type="character" w:customStyle="1" w:styleId="author0">
    <w:name w:val="author"/>
    <w:basedOn w:val="DefaultParagraphFont"/>
    <w:rsid w:val="00A85A7F"/>
    <w:rPr>
      <w:rFonts w:ascii="Times New Roman" w:hAnsi="Times New Roman"/>
      <w:b/>
      <w:sz w:val="24"/>
    </w:rPr>
  </w:style>
  <w:style w:type="character" w:customStyle="1" w:styleId="FontStyle291">
    <w:name w:val="Font Style291"/>
    <w:basedOn w:val="DefaultParagraphFont"/>
    <w:uiPriority w:val="99"/>
    <w:rsid w:val="00A85A7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85A7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85A7F"/>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85A7F"/>
    <w:rPr>
      <w:rFonts w:ascii="Calibri" w:eastAsia="Times New Roman" w:hAnsi="Calibri"/>
      <w:sz w:val="22"/>
    </w:rPr>
  </w:style>
  <w:style w:type="paragraph" w:customStyle="1" w:styleId="Cards1">
    <w:name w:val="Cards1"/>
    <w:basedOn w:val="Normal"/>
    <w:link w:val="Cards1Char"/>
    <w:qFormat/>
    <w:rsid w:val="00A85A7F"/>
    <w:pPr>
      <w:ind w:left="288"/>
    </w:pPr>
    <w:rPr>
      <w:rFonts w:eastAsia="Times New Roman"/>
      <w:u w:val="single"/>
    </w:rPr>
  </w:style>
  <w:style w:type="character" w:customStyle="1" w:styleId="Cards1Char">
    <w:name w:val="Cards1 Char"/>
    <w:basedOn w:val="DefaultParagraphFont"/>
    <w:link w:val="Cards1"/>
    <w:rsid w:val="00A85A7F"/>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A85A7F"/>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85A7F"/>
    <w:rPr>
      <w:rFonts w:ascii="Arial" w:eastAsia="Calibri" w:hAnsi="Arial" w:cs="Arial"/>
      <w:sz w:val="22"/>
      <w:szCs w:val="22"/>
      <w:u w:val="single"/>
    </w:rPr>
  </w:style>
  <w:style w:type="character" w:customStyle="1" w:styleId="EmphasizeThis">
    <w:name w:val="EmphasizeThis"/>
    <w:rsid w:val="00A85A7F"/>
    <w:rPr>
      <w:rFonts w:ascii="Georgia" w:hAnsi="Georgia"/>
      <w:b/>
      <w:iCs/>
      <w:sz w:val="24"/>
      <w:u w:val="thick"/>
    </w:rPr>
  </w:style>
  <w:style w:type="paragraph" w:customStyle="1" w:styleId="Stylecard8pt">
    <w:name w:val="Style card + 8 pt"/>
    <w:basedOn w:val="Normal"/>
    <w:link w:val="Stylecard8ptChar"/>
    <w:qFormat/>
    <w:rsid w:val="00A85A7F"/>
    <w:pPr>
      <w:ind w:left="288" w:right="288"/>
    </w:pPr>
    <w:rPr>
      <w:rFonts w:cs="Calibri"/>
      <w:color w:val="000000"/>
      <w:u w:val="single"/>
      <w:lang w:eastAsia="ar-SA"/>
    </w:rPr>
  </w:style>
  <w:style w:type="character" w:customStyle="1" w:styleId="Stylecard8ptChar">
    <w:name w:val="Style card + 8 pt Char"/>
    <w:basedOn w:val="cardChar"/>
    <w:link w:val="Stylecard8pt"/>
    <w:rsid w:val="00A85A7F"/>
    <w:rPr>
      <w:rFonts w:ascii="Calibri" w:hAnsi="Calibri" w:cs="Calibri"/>
      <w:color w:val="000000"/>
      <w:sz w:val="22"/>
      <w:u w:val="single"/>
      <w:lang w:eastAsia="ar-SA"/>
    </w:rPr>
  </w:style>
  <w:style w:type="character" w:customStyle="1" w:styleId="bhl">
    <w:name w:val="bhl"/>
    <w:basedOn w:val="DefaultParagraphFont"/>
    <w:rsid w:val="00A85A7F"/>
  </w:style>
  <w:style w:type="paragraph" w:customStyle="1" w:styleId="TagGA11">
    <w:name w:val="Tag GA 11"/>
    <w:basedOn w:val="TOC1"/>
    <w:qFormat/>
    <w:rsid w:val="00A85A7F"/>
    <w:pPr>
      <w:spacing w:before="0" w:after="160"/>
    </w:pPr>
    <w:rPr>
      <w:rFonts w:eastAsia="Calibri"/>
      <w:u w:val="none"/>
      <w:lang w:bidi="ar-SA"/>
    </w:rPr>
  </w:style>
  <w:style w:type="paragraph" w:customStyle="1" w:styleId="CiteCard">
    <w:name w:val="Cite/Card"/>
    <w:basedOn w:val="TOC2"/>
    <w:qFormat/>
    <w:rsid w:val="00A85A7F"/>
    <w:pPr>
      <w:tabs>
        <w:tab w:val="left" w:pos="4360"/>
      </w:tabs>
      <w:ind w:left="220"/>
    </w:pPr>
    <w:rPr>
      <w:rFonts w:eastAsia="Calibri"/>
      <w:sz w:val="22"/>
      <w:lang w:bidi="ar-SA"/>
    </w:rPr>
  </w:style>
  <w:style w:type="character" w:customStyle="1" w:styleId="CardTextUnderlinedChar">
    <w:name w:val="Card Text Underlined Char"/>
    <w:basedOn w:val="DefaultParagraphFont"/>
    <w:rsid w:val="00A85A7F"/>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85A7F"/>
    <w:rPr>
      <w:sz w:val="16"/>
      <w:szCs w:val="16"/>
    </w:rPr>
  </w:style>
  <w:style w:type="character" w:customStyle="1" w:styleId="DocumentMapChar1">
    <w:name w:val="Document Map Char1"/>
    <w:basedOn w:val="DefaultParagraphFont"/>
    <w:uiPriority w:val="99"/>
    <w:rsid w:val="00A85A7F"/>
    <w:rPr>
      <w:rFonts w:ascii="Tahoma" w:hAnsi="Tahoma" w:cs="Tahoma"/>
      <w:sz w:val="16"/>
      <w:szCs w:val="16"/>
    </w:rPr>
  </w:style>
  <w:style w:type="character" w:customStyle="1" w:styleId="addmd">
    <w:name w:val="addmd"/>
    <w:basedOn w:val="DefaultParagraphFont"/>
    <w:rsid w:val="00A85A7F"/>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85A7F"/>
    <w:rPr>
      <w:rFonts w:ascii="Arial" w:hAnsi="Arial"/>
      <w:b/>
      <w:sz w:val="26"/>
    </w:rPr>
  </w:style>
  <w:style w:type="paragraph" w:styleId="FootnoteText">
    <w:name w:val="footnote text"/>
    <w:basedOn w:val="Normal"/>
    <w:link w:val="FootnoteTextChar"/>
    <w:unhideWhenUsed/>
    <w:rsid w:val="00A85A7F"/>
    <w:rPr>
      <w:rFonts w:eastAsia="Calibri"/>
      <w:szCs w:val="20"/>
      <w:lang w:eastAsia="zh-CN"/>
    </w:rPr>
  </w:style>
  <w:style w:type="character" w:customStyle="1" w:styleId="FootnoteTextChar">
    <w:name w:val="Footnote Text Char"/>
    <w:basedOn w:val="DefaultParagraphFont"/>
    <w:link w:val="FootnoteText"/>
    <w:rsid w:val="00A85A7F"/>
    <w:rPr>
      <w:rFonts w:ascii="Calibri" w:eastAsia="Calibri" w:hAnsi="Calibri"/>
      <w:sz w:val="22"/>
      <w:szCs w:val="20"/>
      <w:lang w:eastAsia="zh-CN"/>
    </w:rPr>
  </w:style>
  <w:style w:type="character" w:customStyle="1" w:styleId="UnderlinedTextCharChar">
    <w:name w:val="Underlined Text Char Char"/>
    <w:basedOn w:val="DefaultParagraphFont"/>
    <w:rsid w:val="00A85A7F"/>
    <w:rPr>
      <w:rFonts w:cs="Arial"/>
      <w:bCs/>
      <w:noProof w:val="0"/>
      <w:szCs w:val="26"/>
      <w:u w:val="single"/>
      <w:lang w:val="en-US" w:eastAsia="en-US" w:bidi="ar-SA"/>
    </w:rPr>
  </w:style>
  <w:style w:type="character" w:customStyle="1" w:styleId="StyleTimesNewRoman12ptBold">
    <w:name w:val="Style Times New Roman 12 pt Bold"/>
    <w:rsid w:val="00A85A7F"/>
    <w:rPr>
      <w:b/>
      <w:bCs/>
      <w:sz w:val="24"/>
    </w:rPr>
  </w:style>
  <w:style w:type="character" w:customStyle="1" w:styleId="CardText1Char">
    <w:name w:val="Card Text 1 Char"/>
    <w:rsid w:val="00A85A7F"/>
    <w:rPr>
      <w:rFonts w:ascii="Georgia" w:hAnsi="Georgia"/>
      <w:color w:val="000000"/>
      <w:sz w:val="22"/>
      <w:szCs w:val="22"/>
      <w:u w:val="single"/>
    </w:rPr>
  </w:style>
  <w:style w:type="character" w:customStyle="1" w:styleId="BoldUnderlining">
    <w:name w:val="Bold Underlining"/>
    <w:rsid w:val="00A85A7F"/>
    <w:rPr>
      <w:u w:val="single"/>
    </w:rPr>
  </w:style>
  <w:style w:type="character" w:customStyle="1" w:styleId="Intemphasis">
    <w:name w:val="Intemphasis"/>
    <w:uiPriority w:val="1"/>
    <w:qFormat/>
    <w:rsid w:val="00A85A7F"/>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85A7F"/>
    <w:pPr>
      <w:ind w:left="288" w:right="288"/>
    </w:pPr>
    <w:rPr>
      <w:szCs w:val="16"/>
    </w:rPr>
  </w:style>
  <w:style w:type="character" w:customStyle="1" w:styleId="cardtextChar2">
    <w:name w:val="cardtext Char"/>
    <w:basedOn w:val="DefaultParagraphFont"/>
    <w:link w:val="cardtext0"/>
    <w:rsid w:val="00A85A7F"/>
    <w:rPr>
      <w:rFonts w:ascii="Calibri" w:hAnsi="Calibri"/>
      <w:sz w:val="22"/>
      <w:szCs w:val="16"/>
    </w:rPr>
  </w:style>
  <w:style w:type="character" w:customStyle="1" w:styleId="BoldUnderlineChar1">
    <w:name w:val="BoldUnderline Char1"/>
    <w:rsid w:val="00A85A7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85A7F"/>
    <w:pPr>
      <w:spacing w:after="200"/>
      <w:contextualSpacing/>
    </w:pPr>
    <w:rPr>
      <w:rFonts w:eastAsia="Calibri"/>
      <w:u w:val="single"/>
    </w:rPr>
  </w:style>
  <w:style w:type="character" w:customStyle="1" w:styleId="UnderlinedCardTextChar">
    <w:name w:val="Underlined Card Text Char"/>
    <w:link w:val="UnderlinedCardText"/>
    <w:rsid w:val="00A85A7F"/>
    <w:rPr>
      <w:rFonts w:ascii="Calibri" w:eastAsia="Calibri" w:hAnsi="Calibri"/>
      <w:sz w:val="22"/>
      <w:u w:val="single"/>
    </w:rPr>
  </w:style>
  <w:style w:type="character" w:customStyle="1" w:styleId="Hyperlink6">
    <w:name w:val="Hyperlink6"/>
    <w:basedOn w:val="DefaultParagraphFont"/>
    <w:rsid w:val="00A85A7F"/>
    <w:rPr>
      <w:color w:val="3300CC"/>
      <w:u w:val="single"/>
    </w:rPr>
  </w:style>
  <w:style w:type="paragraph" w:customStyle="1" w:styleId="Tag12">
    <w:name w:val="Tag12"/>
    <w:basedOn w:val="Normal"/>
    <w:qFormat/>
    <w:rsid w:val="00A85A7F"/>
    <w:pPr>
      <w:contextualSpacing/>
    </w:pPr>
    <w:rPr>
      <w:rFonts w:eastAsia="Cambria"/>
      <w:b/>
    </w:rPr>
  </w:style>
  <w:style w:type="paragraph" w:customStyle="1" w:styleId="Shrink8">
    <w:name w:val="Shrink8"/>
    <w:basedOn w:val="Normal"/>
    <w:qFormat/>
    <w:rsid w:val="00A85A7F"/>
    <w:rPr>
      <w:rFonts w:eastAsia="Cambria"/>
    </w:rPr>
  </w:style>
  <w:style w:type="character" w:customStyle="1" w:styleId="highlight2">
    <w:name w:val="highlight2"/>
    <w:rsid w:val="00A85A7F"/>
    <w:rPr>
      <w:rFonts w:ascii="Arial" w:hAnsi="Arial"/>
      <w:b/>
      <w:sz w:val="19"/>
      <w:u w:val="thick"/>
      <w:bdr w:val="none" w:sz="0" w:space="0" w:color="auto"/>
      <w:shd w:val="clear" w:color="auto" w:fill="auto"/>
    </w:rPr>
  </w:style>
  <w:style w:type="character" w:customStyle="1" w:styleId="citation">
    <w:name w:val="citation"/>
    <w:basedOn w:val="DefaultParagraphFont"/>
    <w:rsid w:val="00A85A7F"/>
  </w:style>
  <w:style w:type="paragraph" w:customStyle="1" w:styleId="UnderlineText">
    <w:name w:val="Underline Text"/>
    <w:basedOn w:val="Normal"/>
    <w:link w:val="UnderlineTextChar"/>
    <w:qFormat/>
    <w:rsid w:val="00A85A7F"/>
    <w:pPr>
      <w:ind w:left="288"/>
    </w:pPr>
    <w:rPr>
      <w:rFonts w:eastAsia="Times New Roman"/>
      <w:u w:val="single"/>
    </w:rPr>
  </w:style>
  <w:style w:type="character" w:customStyle="1" w:styleId="UnderlineTextChar">
    <w:name w:val="Underline Text Char"/>
    <w:basedOn w:val="DefaultParagraphFont"/>
    <w:link w:val="UnderlineText"/>
    <w:rsid w:val="00A85A7F"/>
    <w:rPr>
      <w:rFonts w:ascii="Calibri" w:eastAsia="Times New Roman" w:hAnsi="Calibri"/>
      <w:sz w:val="22"/>
      <w:u w:val="single"/>
    </w:rPr>
  </w:style>
  <w:style w:type="character" w:customStyle="1" w:styleId="il">
    <w:name w:val="il"/>
    <w:basedOn w:val="DefaultParagraphFont"/>
    <w:rsid w:val="00A85A7F"/>
  </w:style>
  <w:style w:type="character" w:customStyle="1" w:styleId="commentstext">
    <w:name w:val="comments_text"/>
    <w:uiPriority w:val="99"/>
    <w:rsid w:val="00A85A7F"/>
    <w:rPr>
      <w:rFonts w:cs="Times New Roman"/>
    </w:rPr>
  </w:style>
  <w:style w:type="paragraph" w:customStyle="1" w:styleId="Heading42">
    <w:name w:val="Heading 42"/>
    <w:basedOn w:val="Normal"/>
    <w:qFormat/>
    <w:rsid w:val="00A85A7F"/>
    <w:rPr>
      <w:rFonts w:eastAsia="Times New Roman"/>
    </w:rPr>
  </w:style>
  <w:style w:type="paragraph" w:customStyle="1" w:styleId="DebateNormal">
    <w:name w:val="DebateNormal"/>
    <w:basedOn w:val="Normal"/>
    <w:link w:val="DebateNormalChar"/>
    <w:qFormat/>
    <w:rsid w:val="00A85A7F"/>
    <w:pPr>
      <w:spacing w:line="276" w:lineRule="auto"/>
    </w:pPr>
    <w:rPr>
      <w:rFonts w:eastAsia="Calibri"/>
      <w:szCs w:val="20"/>
    </w:rPr>
  </w:style>
  <w:style w:type="character" w:customStyle="1" w:styleId="DebateNormalChar">
    <w:name w:val="DebateNormal Char"/>
    <w:basedOn w:val="DefaultParagraphFont"/>
    <w:link w:val="DebateNormal"/>
    <w:rsid w:val="00A85A7F"/>
    <w:rPr>
      <w:rFonts w:ascii="Calibri" w:eastAsia="Calibri" w:hAnsi="Calibri"/>
      <w:sz w:val="22"/>
      <w:szCs w:val="20"/>
    </w:rPr>
  </w:style>
  <w:style w:type="paragraph" w:customStyle="1" w:styleId="DebateEmphasis">
    <w:name w:val="DebateEmphasis"/>
    <w:basedOn w:val="Normal"/>
    <w:link w:val="DebateEmphasisChar"/>
    <w:qFormat/>
    <w:rsid w:val="00A85A7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85A7F"/>
    <w:rPr>
      <w:rFonts w:ascii="Calibri" w:eastAsia="Calibri" w:hAnsi="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A85A7F"/>
    <w:rPr>
      <w:rFonts w:ascii="Times New Roman" w:eastAsia="Cambria" w:hAnsi="Times New Roman" w:cs="Times New Roman"/>
      <w:sz w:val="20"/>
      <w:szCs w:val="22"/>
    </w:rPr>
  </w:style>
  <w:style w:type="paragraph" w:customStyle="1" w:styleId="NormalCite">
    <w:name w:val="NormalCite"/>
    <w:link w:val="NormalCiteChar"/>
    <w:qFormat/>
    <w:rsid w:val="00A85A7F"/>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85A7F"/>
    <w:rPr>
      <w:rFonts w:ascii="Times New Roman" w:eastAsiaTheme="minorHAnsi" w:hAnsi="Times New Roman" w:cs="Times New Roman"/>
      <w:sz w:val="18"/>
      <w:szCs w:val="22"/>
    </w:rPr>
  </w:style>
  <w:style w:type="character" w:customStyle="1" w:styleId="articletext">
    <w:name w:val="articletext"/>
    <w:basedOn w:val="DefaultParagraphFont"/>
    <w:rsid w:val="00A85A7F"/>
  </w:style>
  <w:style w:type="character" w:customStyle="1" w:styleId="grey10">
    <w:name w:val="grey10"/>
    <w:basedOn w:val="DefaultParagraphFont"/>
    <w:rsid w:val="00A85A7F"/>
  </w:style>
  <w:style w:type="character" w:customStyle="1" w:styleId="navy13bd">
    <w:name w:val="navy13bd"/>
    <w:basedOn w:val="DefaultParagraphFont"/>
    <w:rsid w:val="00A85A7F"/>
  </w:style>
  <w:style w:type="character" w:customStyle="1" w:styleId="Style9ptUnderline2">
    <w:name w:val="Style 9 pt Underline2"/>
    <w:basedOn w:val="DefaultParagraphFont"/>
    <w:rsid w:val="00A85A7F"/>
    <w:rPr>
      <w:sz w:val="20"/>
      <w:u w:val="single"/>
    </w:rPr>
  </w:style>
  <w:style w:type="character" w:customStyle="1" w:styleId="Style9ptBoldUnderline1">
    <w:name w:val="Style 9 pt Bold Underline1"/>
    <w:basedOn w:val="DefaultParagraphFont"/>
    <w:rsid w:val="00A85A7F"/>
    <w:rPr>
      <w:b/>
      <w:bCs/>
      <w:sz w:val="20"/>
      <w:u w:val="single"/>
    </w:rPr>
  </w:style>
  <w:style w:type="character" w:customStyle="1" w:styleId="TagsCharChar">
    <w:name w:val="Tags Char Char"/>
    <w:basedOn w:val="DefaultParagraphFont"/>
    <w:rsid w:val="00A85A7F"/>
    <w:rPr>
      <w:rFonts w:eastAsia="SimSun"/>
      <w:b/>
      <w:sz w:val="24"/>
      <w:lang w:val="en-US" w:eastAsia="zh-CN" w:bidi="ar-SA"/>
    </w:rPr>
  </w:style>
  <w:style w:type="paragraph" w:customStyle="1" w:styleId="cardCharCharCharChar">
    <w:name w:val="card Char Char Char Char"/>
    <w:basedOn w:val="Normal"/>
    <w:qFormat/>
    <w:rsid w:val="00A85A7F"/>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A85A7F"/>
    <w:rPr>
      <w:rFonts w:ascii="Times" w:eastAsia="Times New Roman" w:hAnsi="Times"/>
    </w:rPr>
  </w:style>
  <w:style w:type="paragraph" w:customStyle="1" w:styleId="CARD0">
    <w:name w:val="CARD"/>
    <w:basedOn w:val="Normal"/>
    <w:link w:val="CARDChar1"/>
    <w:qFormat/>
    <w:rsid w:val="00A85A7F"/>
    <w:rPr>
      <w:rFonts w:eastAsia="Times New Roman"/>
      <w:u w:val="single"/>
    </w:rPr>
  </w:style>
  <w:style w:type="character" w:customStyle="1" w:styleId="CARDChar1">
    <w:name w:val="CARD Char"/>
    <w:basedOn w:val="DefaultParagraphFont"/>
    <w:link w:val="CARD0"/>
    <w:rsid w:val="00A85A7F"/>
    <w:rPr>
      <w:rFonts w:ascii="Calibri" w:eastAsia="Times New Roman" w:hAnsi="Calibri"/>
      <w:sz w:val="22"/>
      <w:u w:val="single"/>
    </w:rPr>
  </w:style>
  <w:style w:type="paragraph" w:customStyle="1" w:styleId="Normal2">
    <w:name w:val="Normal2"/>
    <w:basedOn w:val="Normal"/>
    <w:qFormat/>
    <w:rsid w:val="00A85A7F"/>
    <w:rPr>
      <w:rFonts w:eastAsia="Times New Roman"/>
    </w:rPr>
  </w:style>
  <w:style w:type="character" w:customStyle="1" w:styleId="Style11ptThickunderline">
    <w:name w:val="Style 11 pt Thick underline"/>
    <w:rsid w:val="00A85A7F"/>
    <w:rPr>
      <w:rFonts w:ascii="Times New Roman" w:hAnsi="Times New Roman"/>
      <w:sz w:val="20"/>
      <w:u w:val="single"/>
    </w:rPr>
  </w:style>
  <w:style w:type="character" w:customStyle="1" w:styleId="Style11ptBoldThickunderline">
    <w:name w:val="Style 11 pt Bold Thick underline"/>
    <w:rsid w:val="00A85A7F"/>
    <w:rPr>
      <w:rFonts w:ascii="Times New Roman" w:hAnsi="Times New Roman"/>
      <w:b/>
      <w:bCs/>
      <w:sz w:val="20"/>
      <w:u w:val="single"/>
    </w:rPr>
  </w:style>
  <w:style w:type="character" w:styleId="FootnoteReference">
    <w:name w:val="footnote reference"/>
    <w:unhideWhenUsed/>
    <w:rsid w:val="00A85A7F"/>
    <w:rPr>
      <w:vertAlign w:val="superscript"/>
    </w:rPr>
  </w:style>
  <w:style w:type="character" w:customStyle="1" w:styleId="CharChar5">
    <w:name w:val="Char Char5"/>
    <w:rsid w:val="00A85A7F"/>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85A7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85A7F"/>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A85A7F"/>
    <w:rPr>
      <w:u w:val="single"/>
    </w:rPr>
  </w:style>
  <w:style w:type="character" w:customStyle="1" w:styleId="StyleUnderlineBoldIndent11ptChar">
    <w:name w:val="Style Underline + Bold Indent + 11 pt Char"/>
    <w:link w:val="StyleUnderlineBoldIndent11pt"/>
    <w:rsid w:val="00A85A7F"/>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85A7F"/>
    <w:rPr>
      <w:b/>
      <w:bCs/>
      <w:u w:val="single"/>
    </w:rPr>
  </w:style>
  <w:style w:type="character" w:customStyle="1" w:styleId="StyleUnderlineBoldIndent11ptBoldChar">
    <w:name w:val="Style Underline + Bold Indent + 11 pt Bold Char"/>
    <w:link w:val="StyleUnderlineBoldIndent11ptBold"/>
    <w:rsid w:val="00A85A7F"/>
    <w:rPr>
      <w:rFonts w:ascii="Calibri" w:eastAsia="Times New Roman" w:hAnsi="Calibri"/>
      <w:b/>
      <w:bCs/>
      <w:sz w:val="22"/>
      <w:szCs w:val="20"/>
      <w:u w:val="single"/>
    </w:rPr>
  </w:style>
  <w:style w:type="paragraph" w:customStyle="1" w:styleId="Normal20pt">
    <w:name w:val="Normal  + 20 pt"/>
    <w:basedOn w:val="Normal"/>
    <w:uiPriority w:val="6"/>
    <w:qFormat/>
    <w:rsid w:val="00A85A7F"/>
    <w:rPr>
      <w:bCs/>
      <w:u w:val="single"/>
    </w:rPr>
  </w:style>
  <w:style w:type="character" w:customStyle="1" w:styleId="StyleStyle4CharTimesNewRoman11pt">
    <w:name w:val="Style Style4 Char + Times New Roman 11 pt"/>
    <w:basedOn w:val="DefaultParagraphFont"/>
    <w:rsid w:val="00A85A7F"/>
    <w:rPr>
      <w:rFonts w:ascii="Times New Roman" w:hAnsi="Times New Roman"/>
      <w:sz w:val="20"/>
      <w:szCs w:val="24"/>
      <w:u w:val="single"/>
      <w:lang w:val="en-US" w:eastAsia="en-US" w:bidi="ar-SA"/>
    </w:rPr>
  </w:style>
  <w:style w:type="paragraph" w:customStyle="1" w:styleId="author-name">
    <w:name w:val="author-name"/>
    <w:basedOn w:val="Normal"/>
    <w:qFormat/>
    <w:rsid w:val="00A85A7F"/>
    <w:pPr>
      <w:spacing w:before="100" w:beforeAutospacing="1" w:after="100" w:afterAutospacing="1"/>
    </w:pPr>
    <w:rPr>
      <w:rFonts w:eastAsia="Times New Roman"/>
    </w:rPr>
  </w:style>
  <w:style w:type="paragraph" w:customStyle="1" w:styleId="author-credentials">
    <w:name w:val="author-credentials"/>
    <w:basedOn w:val="Normal"/>
    <w:rsid w:val="00A85A7F"/>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85A7F"/>
    <w:rPr>
      <w:rFonts w:ascii="Consolas" w:hAnsi="Consolas" w:cs="Consolas"/>
      <w:sz w:val="20"/>
      <w:szCs w:val="20"/>
    </w:rPr>
  </w:style>
  <w:style w:type="character" w:customStyle="1" w:styleId="StyleStyle4CharTimesNewRoman11ptBold">
    <w:name w:val="Style Style4 Char + Times New Roman 11 pt Bold"/>
    <w:basedOn w:val="DefaultParagraphFont"/>
    <w:rsid w:val="00A85A7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85A7F"/>
    <w:rPr>
      <w:rFonts w:ascii="Times New Roman" w:hAnsi="Times New Roman"/>
      <w:i/>
      <w:iCs/>
      <w:sz w:val="20"/>
      <w:szCs w:val="24"/>
      <w:u w:val="single"/>
      <w:lang w:val="en-US" w:eastAsia="en-US" w:bidi="ar-SA"/>
    </w:rPr>
  </w:style>
  <w:style w:type="character" w:customStyle="1" w:styleId="headline">
    <w:name w:val="headline"/>
    <w:basedOn w:val="DefaultParagraphFont"/>
    <w:rsid w:val="00A85A7F"/>
  </w:style>
  <w:style w:type="character" w:customStyle="1" w:styleId="CharChar4">
    <w:name w:val="Char Char4"/>
    <w:basedOn w:val="DefaultParagraphFont"/>
    <w:rsid w:val="00A85A7F"/>
    <w:rPr>
      <w:rFonts w:cs="Arial"/>
      <w:b/>
      <w:bCs/>
      <w:iCs/>
      <w:szCs w:val="28"/>
      <w:lang w:val="en-US" w:eastAsia="en-US" w:bidi="ar-SA"/>
    </w:rPr>
  </w:style>
  <w:style w:type="character" w:customStyle="1" w:styleId="yshortcuts">
    <w:name w:val="yshortcuts"/>
    <w:basedOn w:val="DefaultParagraphFont"/>
    <w:rsid w:val="00A85A7F"/>
  </w:style>
  <w:style w:type="character" w:customStyle="1" w:styleId="HotRouteChar0">
    <w:name w:val="Hot Route Char"/>
    <w:link w:val="HotRoute"/>
    <w:rsid w:val="00A85A7F"/>
    <w:rPr>
      <w:rFonts w:ascii="Calibri" w:eastAsia="Times New Roman" w:hAnsi="Calibri"/>
      <w:sz w:val="22"/>
    </w:rPr>
  </w:style>
  <w:style w:type="paragraph" w:styleId="PlainText">
    <w:name w:val="Plain Text"/>
    <w:basedOn w:val="Normal"/>
    <w:link w:val="PlainTextChar"/>
    <w:rsid w:val="00A85A7F"/>
    <w:rPr>
      <w:rFonts w:ascii="Courier New" w:eastAsia="Times New Roman" w:hAnsi="Courier New" w:cs="Courier New"/>
      <w:szCs w:val="20"/>
    </w:rPr>
  </w:style>
  <w:style w:type="character" w:customStyle="1" w:styleId="PlainTextChar">
    <w:name w:val="Plain Text Char"/>
    <w:basedOn w:val="DefaultParagraphFont"/>
    <w:link w:val="PlainText"/>
    <w:rsid w:val="00A85A7F"/>
    <w:rPr>
      <w:rFonts w:ascii="Courier New" w:eastAsia="Times New Roman" w:hAnsi="Courier New" w:cs="Courier New"/>
      <w:sz w:val="22"/>
      <w:szCs w:val="20"/>
    </w:rPr>
  </w:style>
  <w:style w:type="character" w:customStyle="1" w:styleId="senselabelstart">
    <w:name w:val="sense_label start"/>
    <w:basedOn w:val="DefaultParagraphFont"/>
    <w:rsid w:val="00A85A7F"/>
  </w:style>
  <w:style w:type="character" w:customStyle="1" w:styleId="sensecontent">
    <w:name w:val="sense_content"/>
    <w:basedOn w:val="DefaultParagraphFont"/>
    <w:rsid w:val="00A85A7F"/>
  </w:style>
  <w:style w:type="character" w:customStyle="1" w:styleId="vi">
    <w:name w:val="vi"/>
    <w:basedOn w:val="DefaultParagraphFont"/>
    <w:rsid w:val="00A85A7F"/>
  </w:style>
  <w:style w:type="character" w:customStyle="1" w:styleId="italic">
    <w:name w:val="italic"/>
    <w:basedOn w:val="DefaultParagraphFont"/>
    <w:rsid w:val="00A85A7F"/>
  </w:style>
  <w:style w:type="paragraph" w:customStyle="1" w:styleId="Microtext0">
    <w:name w:val="Microtext"/>
    <w:basedOn w:val="Normal"/>
    <w:next w:val="Normal"/>
    <w:link w:val="MicrotextChar0"/>
    <w:qFormat/>
    <w:rsid w:val="00A85A7F"/>
    <w:rPr>
      <w:sz w:val="12"/>
    </w:rPr>
  </w:style>
  <w:style w:type="character" w:customStyle="1" w:styleId="MicrotextChar0">
    <w:name w:val="Microtext Char"/>
    <w:link w:val="Microtext0"/>
    <w:rsid w:val="00A85A7F"/>
    <w:rPr>
      <w:rFonts w:ascii="Calibri" w:hAnsi="Calibri"/>
      <w:sz w:val="12"/>
    </w:rPr>
  </w:style>
  <w:style w:type="character" w:customStyle="1" w:styleId="st">
    <w:name w:val="st"/>
    <w:basedOn w:val="DefaultParagraphFont"/>
    <w:rsid w:val="00A85A7F"/>
  </w:style>
  <w:style w:type="paragraph" w:customStyle="1" w:styleId="Style6">
    <w:name w:val="Style6"/>
    <w:basedOn w:val="Normal"/>
    <w:link w:val="Style6Char"/>
    <w:autoRedefine/>
    <w:qFormat/>
    <w:rsid w:val="00A85A7F"/>
    <w:rPr>
      <w:b/>
    </w:rPr>
  </w:style>
  <w:style w:type="character" w:customStyle="1" w:styleId="Style6Char">
    <w:name w:val="Style6 Char"/>
    <w:basedOn w:val="DefaultParagraphFont"/>
    <w:link w:val="Style6"/>
    <w:rsid w:val="00A85A7F"/>
    <w:rPr>
      <w:rFonts w:ascii="Calibri" w:hAnsi="Calibri"/>
      <w:b/>
      <w:sz w:val="22"/>
    </w:rPr>
  </w:style>
  <w:style w:type="paragraph" w:customStyle="1" w:styleId="Style11">
    <w:name w:val="Style11"/>
    <w:basedOn w:val="Normal"/>
    <w:link w:val="Style11Char"/>
    <w:qFormat/>
    <w:rsid w:val="00A85A7F"/>
    <w:rPr>
      <w:rFonts w:eastAsia="Times New Roman"/>
      <w:b/>
      <w:szCs w:val="20"/>
      <w:u w:val="thick"/>
    </w:rPr>
  </w:style>
  <w:style w:type="paragraph" w:customStyle="1" w:styleId="Style12">
    <w:name w:val="Style12"/>
    <w:basedOn w:val="Normal"/>
    <w:link w:val="Style12Char"/>
    <w:qFormat/>
    <w:rsid w:val="00A85A7F"/>
    <w:rPr>
      <w:rFonts w:eastAsia="Times New Roman"/>
      <w:b/>
      <w:u w:val="thick"/>
    </w:rPr>
  </w:style>
  <w:style w:type="character" w:customStyle="1" w:styleId="Style11Char">
    <w:name w:val="Style11 Char"/>
    <w:basedOn w:val="DefaultParagraphFont"/>
    <w:link w:val="Style11"/>
    <w:rsid w:val="00A85A7F"/>
    <w:rPr>
      <w:rFonts w:ascii="Calibri" w:eastAsia="Times New Roman" w:hAnsi="Calibri"/>
      <w:b/>
      <w:sz w:val="22"/>
      <w:szCs w:val="20"/>
      <w:u w:val="thick"/>
    </w:rPr>
  </w:style>
  <w:style w:type="character" w:customStyle="1" w:styleId="Style12Char">
    <w:name w:val="Style12 Char"/>
    <w:basedOn w:val="DefaultParagraphFont"/>
    <w:link w:val="Style12"/>
    <w:rsid w:val="00A85A7F"/>
    <w:rPr>
      <w:rFonts w:ascii="Calibri" w:eastAsia="Times New Roman" w:hAnsi="Calibri"/>
      <w:b/>
      <w:sz w:val="22"/>
      <w:u w:val="thick"/>
    </w:rPr>
  </w:style>
  <w:style w:type="character" w:customStyle="1" w:styleId="caps-label">
    <w:name w:val="caps-label"/>
    <w:basedOn w:val="DefaultParagraphFont"/>
    <w:rsid w:val="00A85A7F"/>
  </w:style>
  <w:style w:type="character" w:customStyle="1" w:styleId="wikiexternallink">
    <w:name w:val="wikiexternallink"/>
    <w:basedOn w:val="DefaultParagraphFont"/>
    <w:rsid w:val="00A85A7F"/>
  </w:style>
  <w:style w:type="character" w:customStyle="1" w:styleId="wikigeneratedlinkcontent">
    <w:name w:val="wikigeneratedlinkcontent"/>
    <w:basedOn w:val="DefaultParagraphFont"/>
    <w:rsid w:val="00A85A7F"/>
  </w:style>
  <w:style w:type="character" w:customStyle="1" w:styleId="ShrinkChar">
    <w:name w:val="Shrink Char"/>
    <w:link w:val="Shrink"/>
    <w:locked/>
    <w:rsid w:val="00A85A7F"/>
    <w:rPr>
      <w:rFonts w:ascii="Garamond" w:eastAsia="Times New Roman" w:hAnsi="Garamond"/>
      <w:sz w:val="12"/>
    </w:rPr>
  </w:style>
  <w:style w:type="paragraph" w:customStyle="1" w:styleId="Shrink">
    <w:name w:val="Shrink"/>
    <w:link w:val="ShrinkChar"/>
    <w:qFormat/>
    <w:rsid w:val="00A85A7F"/>
    <w:pPr>
      <w:ind w:left="288" w:right="288"/>
    </w:pPr>
    <w:rPr>
      <w:rFonts w:ascii="Garamond" w:eastAsia="Times New Roman" w:hAnsi="Garamond"/>
      <w:sz w:val="12"/>
    </w:rPr>
  </w:style>
  <w:style w:type="character" w:customStyle="1" w:styleId="aqj">
    <w:name w:val="aqj"/>
    <w:basedOn w:val="DefaultParagraphFont"/>
    <w:rsid w:val="00A85A7F"/>
  </w:style>
  <w:style w:type="character" w:customStyle="1" w:styleId="StyleStyleBoldUnderlineIntenseEmphasisUnderlineapple-style-s">
    <w:name w:val="Style Style Bold UnderlineIntense EmphasisUnderlineapple-style-s..."/>
    <w:basedOn w:val="DefaultParagraphFont"/>
    <w:rsid w:val="00A85A7F"/>
    <w:rPr>
      <w:b w:val="0"/>
      <w:bCs w:val="0"/>
      <w:sz w:val="22"/>
      <w:u w:val="single"/>
      <w:bdr w:val="none" w:sz="0" w:space="0" w:color="auto"/>
    </w:rPr>
  </w:style>
  <w:style w:type="paragraph" w:customStyle="1" w:styleId="blocktitle0">
    <w:name w:val="block title"/>
    <w:basedOn w:val="Normal"/>
    <w:link w:val="blocktitleChar"/>
    <w:autoRedefine/>
    <w:qFormat/>
    <w:rsid w:val="00A85A7F"/>
    <w:pPr>
      <w:spacing w:after="240"/>
      <w:jc w:val="center"/>
      <w:outlineLvl w:val="0"/>
    </w:pPr>
    <w:rPr>
      <w:rFonts w:eastAsia="Calibri"/>
      <w:b/>
      <w:caps/>
      <w:sz w:val="28"/>
      <w:szCs w:val="28"/>
      <w:lang w:val="es-ES"/>
    </w:rPr>
  </w:style>
  <w:style w:type="character" w:customStyle="1" w:styleId="Boxed">
    <w:name w:val="Boxed"/>
    <w:qFormat/>
    <w:rsid w:val="00A85A7F"/>
    <w:rPr>
      <w:rFonts w:ascii="Times New Roman" w:hAnsi="Times New Roman"/>
      <w:sz w:val="20"/>
      <w:bdr w:val="single" w:sz="6" w:space="0" w:color="auto"/>
    </w:rPr>
  </w:style>
  <w:style w:type="character" w:customStyle="1" w:styleId="UnderlineCard">
    <w:name w:val="Underline Card"/>
    <w:uiPriority w:val="6"/>
    <w:qFormat/>
    <w:rsid w:val="00A85A7F"/>
    <w:rPr>
      <w:rFonts w:ascii="Arial" w:hAnsi="Arial"/>
      <w:b w:val="0"/>
      <w:bCs/>
      <w:sz w:val="20"/>
      <w:u w:val="single"/>
    </w:rPr>
  </w:style>
  <w:style w:type="character" w:customStyle="1" w:styleId="story-author">
    <w:name w:val="story-author"/>
    <w:basedOn w:val="DefaultParagraphFont"/>
    <w:rsid w:val="00A85A7F"/>
  </w:style>
  <w:style w:type="paragraph" w:customStyle="1" w:styleId="type">
    <w:name w:val="type"/>
    <w:basedOn w:val="Normal"/>
    <w:qFormat/>
    <w:rsid w:val="00A85A7F"/>
    <w:pPr>
      <w:spacing w:before="100" w:beforeAutospacing="1" w:after="100" w:afterAutospacing="1"/>
    </w:pPr>
    <w:rPr>
      <w:rFonts w:eastAsia="Times New Roman"/>
    </w:rPr>
  </w:style>
  <w:style w:type="character" w:customStyle="1" w:styleId="institution">
    <w:name w:val="institution"/>
    <w:basedOn w:val="DefaultParagraphFont"/>
    <w:rsid w:val="00A85A7F"/>
  </w:style>
  <w:style w:type="character" w:customStyle="1" w:styleId="abodyblack3">
    <w:name w:val="abodyblack3"/>
    <w:basedOn w:val="DefaultParagraphFont"/>
    <w:rsid w:val="00A85A7F"/>
  </w:style>
  <w:style w:type="paragraph" w:customStyle="1" w:styleId="UnderlineChar2CharChar">
    <w:name w:val="Underline Char2 Char Char"/>
    <w:basedOn w:val="Normal"/>
    <w:link w:val="UnderlineChar2CharCharChar"/>
    <w:qFormat/>
    <w:rsid w:val="00A85A7F"/>
    <w:rPr>
      <w:rFonts w:eastAsia="MS Mincho"/>
      <w:szCs w:val="20"/>
      <w:u w:val="single"/>
    </w:rPr>
  </w:style>
  <w:style w:type="character" w:customStyle="1" w:styleId="UnderlineChar2CharCharChar">
    <w:name w:val="Underline Char2 Char Char Char"/>
    <w:link w:val="UnderlineChar2CharChar"/>
    <w:rsid w:val="00A85A7F"/>
    <w:rPr>
      <w:rFonts w:ascii="Calibri" w:eastAsia="MS Mincho" w:hAnsi="Calibri"/>
      <w:sz w:val="22"/>
      <w:szCs w:val="20"/>
      <w:u w:val="single"/>
    </w:rPr>
  </w:style>
  <w:style w:type="character" w:customStyle="1" w:styleId="CharacterStyle1">
    <w:name w:val="Character Style 1"/>
    <w:rsid w:val="00A85A7F"/>
    <w:rPr>
      <w:sz w:val="20"/>
      <w:szCs w:val="20"/>
    </w:rPr>
  </w:style>
  <w:style w:type="character" w:customStyle="1" w:styleId="FontStyle177">
    <w:name w:val="Font Style177"/>
    <w:basedOn w:val="DefaultParagraphFont"/>
    <w:uiPriority w:val="99"/>
    <w:rsid w:val="00A85A7F"/>
    <w:rPr>
      <w:rFonts w:ascii="Times New Roman" w:hAnsi="Times New Roman" w:cs="Times New Roman"/>
      <w:sz w:val="20"/>
      <w:szCs w:val="20"/>
    </w:rPr>
  </w:style>
  <w:style w:type="character" w:customStyle="1" w:styleId="FontStyle173">
    <w:name w:val="Font Style173"/>
    <w:basedOn w:val="DefaultParagraphFont"/>
    <w:uiPriority w:val="99"/>
    <w:rsid w:val="00A85A7F"/>
    <w:rPr>
      <w:rFonts w:ascii="Times New Roman" w:hAnsi="Times New Roman" w:cs="Times New Roman"/>
      <w:sz w:val="14"/>
      <w:szCs w:val="14"/>
    </w:rPr>
  </w:style>
  <w:style w:type="character" w:customStyle="1" w:styleId="FontStyle151">
    <w:name w:val="Font Style151"/>
    <w:basedOn w:val="DefaultParagraphFont"/>
    <w:uiPriority w:val="99"/>
    <w:rsid w:val="00A85A7F"/>
    <w:rPr>
      <w:rFonts w:ascii="Arial Narrow" w:hAnsi="Arial Narrow" w:cs="Arial Narrow"/>
      <w:b/>
      <w:bCs/>
      <w:sz w:val="12"/>
      <w:szCs w:val="12"/>
    </w:rPr>
  </w:style>
  <w:style w:type="character" w:customStyle="1" w:styleId="FontStyle156">
    <w:name w:val="Font Style156"/>
    <w:basedOn w:val="DefaultParagraphFont"/>
    <w:uiPriority w:val="99"/>
    <w:rsid w:val="00A85A7F"/>
    <w:rPr>
      <w:rFonts w:ascii="Arial Narrow" w:hAnsi="Arial Narrow" w:cs="Arial Narrow"/>
      <w:sz w:val="8"/>
      <w:szCs w:val="8"/>
    </w:rPr>
  </w:style>
  <w:style w:type="character" w:customStyle="1" w:styleId="FontStyle160">
    <w:name w:val="Font Style160"/>
    <w:basedOn w:val="DefaultParagraphFont"/>
    <w:uiPriority w:val="99"/>
    <w:rsid w:val="00A85A7F"/>
    <w:rPr>
      <w:rFonts w:ascii="Times New Roman" w:hAnsi="Times New Roman" w:cs="Times New Roman"/>
      <w:b/>
      <w:bCs/>
      <w:sz w:val="20"/>
      <w:szCs w:val="20"/>
    </w:rPr>
  </w:style>
  <w:style w:type="character" w:customStyle="1" w:styleId="FontStyle178">
    <w:name w:val="Font Style178"/>
    <w:basedOn w:val="DefaultParagraphFont"/>
    <w:uiPriority w:val="99"/>
    <w:rsid w:val="00A85A7F"/>
    <w:rPr>
      <w:rFonts w:ascii="Times New Roman" w:hAnsi="Times New Roman" w:cs="Times New Roman"/>
      <w:sz w:val="18"/>
      <w:szCs w:val="18"/>
    </w:rPr>
  </w:style>
  <w:style w:type="paragraph" w:customStyle="1" w:styleId="Style14">
    <w:name w:val="Style14"/>
    <w:basedOn w:val="Normal"/>
    <w:uiPriority w:val="99"/>
    <w:qFormat/>
    <w:rsid w:val="00A85A7F"/>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85A7F"/>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85A7F"/>
    <w:rPr>
      <w:rFonts w:ascii="Times New Roman" w:hAnsi="Times New Roman" w:cs="Times New Roman"/>
      <w:sz w:val="12"/>
      <w:szCs w:val="12"/>
    </w:rPr>
  </w:style>
  <w:style w:type="paragraph" w:customStyle="1" w:styleId="Style9">
    <w:name w:val="Style9"/>
    <w:basedOn w:val="Normal"/>
    <w:uiPriority w:val="99"/>
    <w:qFormat/>
    <w:rsid w:val="00A85A7F"/>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85A7F"/>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85A7F"/>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85A7F"/>
    <w:rPr>
      <w:rFonts w:ascii="Times New Roman" w:hAnsi="Times New Roman" w:cs="Times New Roman"/>
      <w:sz w:val="16"/>
      <w:szCs w:val="16"/>
    </w:rPr>
  </w:style>
  <w:style w:type="character" w:customStyle="1" w:styleId="f">
    <w:name w:val="f"/>
    <w:basedOn w:val="DefaultParagraphFont"/>
    <w:rsid w:val="00A85A7F"/>
  </w:style>
  <w:style w:type="character" w:customStyle="1" w:styleId="TagsChar2">
    <w:name w:val="Tags Char2"/>
    <w:rsid w:val="00A85A7F"/>
    <w:rPr>
      <w:b/>
      <w:sz w:val="24"/>
    </w:rPr>
  </w:style>
  <w:style w:type="paragraph" w:customStyle="1" w:styleId="CardsFont6ptChar">
    <w:name w:val="Cards + Font: 6 pt Char"/>
    <w:basedOn w:val="Normal"/>
    <w:link w:val="CardsFont6ptCharChar"/>
    <w:qFormat/>
    <w:rsid w:val="00A85A7F"/>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85A7F"/>
    <w:rPr>
      <w:rFonts w:ascii="Calibri" w:eastAsia="Times New Roman" w:hAnsi="Calibri"/>
      <w:sz w:val="12"/>
    </w:rPr>
  </w:style>
  <w:style w:type="character" w:customStyle="1" w:styleId="FontStyle172">
    <w:name w:val="Font Style172"/>
    <w:basedOn w:val="DefaultParagraphFont"/>
    <w:uiPriority w:val="99"/>
    <w:rsid w:val="00A85A7F"/>
    <w:rPr>
      <w:rFonts w:ascii="Times New Roman" w:hAnsi="Times New Roman" w:cs="Times New Roman"/>
      <w:b/>
      <w:bCs/>
      <w:sz w:val="16"/>
      <w:szCs w:val="16"/>
    </w:rPr>
  </w:style>
  <w:style w:type="paragraph" w:customStyle="1" w:styleId="Style18">
    <w:name w:val="Style18"/>
    <w:basedOn w:val="Normal"/>
    <w:uiPriority w:val="99"/>
    <w:qFormat/>
    <w:rsid w:val="00A85A7F"/>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85A7F"/>
    <w:rPr>
      <w:rFonts w:ascii="Times New Roman" w:hAnsi="Times New Roman" w:cs="Times New Roman"/>
      <w:i/>
      <w:iCs/>
      <w:sz w:val="16"/>
      <w:szCs w:val="16"/>
    </w:rPr>
  </w:style>
  <w:style w:type="character" w:customStyle="1" w:styleId="FontStyle162">
    <w:name w:val="Font Style162"/>
    <w:basedOn w:val="DefaultParagraphFont"/>
    <w:uiPriority w:val="99"/>
    <w:rsid w:val="00A85A7F"/>
    <w:rPr>
      <w:rFonts w:ascii="Times New Roman" w:hAnsi="Times New Roman" w:cs="Times New Roman"/>
      <w:b/>
      <w:bCs/>
      <w:sz w:val="18"/>
      <w:szCs w:val="18"/>
    </w:rPr>
  </w:style>
  <w:style w:type="character" w:customStyle="1" w:styleId="FontStyle167">
    <w:name w:val="Font Style167"/>
    <w:basedOn w:val="DefaultParagraphFont"/>
    <w:uiPriority w:val="99"/>
    <w:rsid w:val="00A85A7F"/>
    <w:rPr>
      <w:rFonts w:ascii="Times New Roman" w:hAnsi="Times New Roman" w:cs="Times New Roman"/>
      <w:sz w:val="10"/>
      <w:szCs w:val="10"/>
    </w:rPr>
  </w:style>
  <w:style w:type="character" w:customStyle="1" w:styleId="FontStyle174">
    <w:name w:val="Font Style174"/>
    <w:basedOn w:val="DefaultParagraphFont"/>
    <w:uiPriority w:val="99"/>
    <w:rsid w:val="00A85A7F"/>
    <w:rPr>
      <w:rFonts w:ascii="Arial Narrow" w:hAnsi="Arial Narrow" w:cs="Arial Narrow"/>
      <w:b/>
      <w:bCs/>
      <w:sz w:val="18"/>
      <w:szCs w:val="18"/>
    </w:rPr>
  </w:style>
  <w:style w:type="paragraph" w:customStyle="1" w:styleId="Style47">
    <w:name w:val="Style47"/>
    <w:basedOn w:val="Normal"/>
    <w:uiPriority w:val="99"/>
    <w:qFormat/>
    <w:rsid w:val="00A85A7F"/>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85A7F"/>
    <w:rPr>
      <w:rFonts w:ascii="Times New Roman" w:hAnsi="Times New Roman" w:cs="Times New Roman"/>
      <w:sz w:val="12"/>
      <w:szCs w:val="12"/>
    </w:rPr>
  </w:style>
  <w:style w:type="paragraph" w:customStyle="1" w:styleId="Style24">
    <w:name w:val="Style24"/>
    <w:basedOn w:val="Normal"/>
    <w:uiPriority w:val="99"/>
    <w:qFormat/>
    <w:rsid w:val="00A85A7F"/>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85A7F"/>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85A7F"/>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85A7F"/>
    <w:rPr>
      <w:rFonts w:ascii="Times New Roman" w:hAnsi="Times New Roman" w:cs="Times New Roman"/>
      <w:b/>
      <w:bCs/>
      <w:sz w:val="18"/>
      <w:szCs w:val="18"/>
    </w:rPr>
  </w:style>
  <w:style w:type="paragraph" w:customStyle="1" w:styleId="Style21">
    <w:name w:val="Style21"/>
    <w:basedOn w:val="Normal"/>
    <w:uiPriority w:val="99"/>
    <w:qFormat/>
    <w:rsid w:val="00A85A7F"/>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85A7F"/>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A85A7F"/>
    <w:rPr>
      <w:rFonts w:ascii="Calibri" w:hAnsi="Calibri"/>
      <w:sz w:val="20"/>
      <w:szCs w:val="20"/>
    </w:rPr>
  </w:style>
  <w:style w:type="paragraph" w:customStyle="1" w:styleId="Standard">
    <w:name w:val="Standard"/>
    <w:qFormat/>
    <w:rsid w:val="00A85A7F"/>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85A7F"/>
    <w:rPr>
      <w:color w:val="000000"/>
      <w:sz w:val="32"/>
      <w:szCs w:val="32"/>
    </w:rPr>
  </w:style>
  <w:style w:type="paragraph" w:customStyle="1" w:styleId="Cardnon-underlined">
    <w:name w:val="Card non-underlined"/>
    <w:basedOn w:val="Normal"/>
    <w:link w:val="Cardnon-underlinedChar"/>
    <w:autoRedefine/>
    <w:uiPriority w:val="99"/>
    <w:qFormat/>
    <w:rsid w:val="00A85A7F"/>
    <w:rPr>
      <w:rFonts w:eastAsia="Times New Roman"/>
      <w:szCs w:val="20"/>
    </w:rPr>
  </w:style>
  <w:style w:type="character" w:customStyle="1" w:styleId="Cardnon-underlinedChar">
    <w:name w:val="Card non-underlined Char"/>
    <w:basedOn w:val="DefaultParagraphFont"/>
    <w:link w:val="Cardnon-underlined"/>
    <w:uiPriority w:val="99"/>
    <w:rsid w:val="00A85A7F"/>
    <w:rPr>
      <w:rFonts w:ascii="Calibri" w:eastAsia="Times New Roman" w:hAnsi="Calibri"/>
      <w:sz w:val="22"/>
      <w:szCs w:val="20"/>
    </w:rPr>
  </w:style>
  <w:style w:type="numbering" w:customStyle="1" w:styleId="NoList1">
    <w:name w:val="No List1"/>
    <w:next w:val="NoList"/>
    <w:semiHidden/>
    <w:unhideWhenUsed/>
    <w:rsid w:val="00A85A7F"/>
  </w:style>
  <w:style w:type="character" w:customStyle="1" w:styleId="TitleChar2">
    <w:name w:val="Title Char2"/>
    <w:basedOn w:val="DefaultParagraphFont"/>
    <w:uiPriority w:val="10"/>
    <w:qFormat/>
    <w:locked/>
    <w:rsid w:val="00A85A7F"/>
    <w:rPr>
      <w:b/>
      <w:bCs/>
      <w:u w:val="single"/>
    </w:rPr>
  </w:style>
  <w:style w:type="paragraph" w:styleId="TOC3">
    <w:name w:val="toc 3"/>
    <w:basedOn w:val="Normal"/>
    <w:next w:val="Normal"/>
    <w:autoRedefine/>
    <w:rsid w:val="00A85A7F"/>
    <w:pPr>
      <w:ind w:left="400"/>
    </w:pPr>
    <w:rPr>
      <w:rFonts w:eastAsia="Times New Roman"/>
      <w:szCs w:val="20"/>
    </w:rPr>
  </w:style>
  <w:style w:type="paragraph" w:styleId="TOC4">
    <w:name w:val="toc 4"/>
    <w:basedOn w:val="Normal"/>
    <w:next w:val="Normal"/>
    <w:autoRedefine/>
    <w:rsid w:val="00A85A7F"/>
    <w:pPr>
      <w:ind w:left="600"/>
    </w:pPr>
    <w:rPr>
      <w:rFonts w:eastAsia="Times New Roman"/>
      <w:szCs w:val="20"/>
    </w:rPr>
  </w:style>
  <w:style w:type="paragraph" w:styleId="TOC5">
    <w:name w:val="toc 5"/>
    <w:basedOn w:val="Normal"/>
    <w:next w:val="Normal"/>
    <w:autoRedefine/>
    <w:rsid w:val="00A85A7F"/>
    <w:pPr>
      <w:ind w:left="800"/>
    </w:pPr>
    <w:rPr>
      <w:rFonts w:eastAsia="Times New Roman"/>
      <w:szCs w:val="20"/>
    </w:rPr>
  </w:style>
  <w:style w:type="paragraph" w:styleId="TOC6">
    <w:name w:val="toc 6"/>
    <w:basedOn w:val="Normal"/>
    <w:next w:val="Normal"/>
    <w:autoRedefine/>
    <w:rsid w:val="00A85A7F"/>
    <w:pPr>
      <w:ind w:left="1000"/>
    </w:pPr>
    <w:rPr>
      <w:rFonts w:eastAsia="Times New Roman"/>
      <w:szCs w:val="20"/>
    </w:rPr>
  </w:style>
  <w:style w:type="paragraph" w:styleId="TOC7">
    <w:name w:val="toc 7"/>
    <w:basedOn w:val="Normal"/>
    <w:next w:val="Normal"/>
    <w:autoRedefine/>
    <w:rsid w:val="00A85A7F"/>
    <w:pPr>
      <w:ind w:left="1200"/>
    </w:pPr>
    <w:rPr>
      <w:rFonts w:eastAsia="Times New Roman"/>
      <w:szCs w:val="20"/>
    </w:rPr>
  </w:style>
  <w:style w:type="paragraph" w:styleId="TOC8">
    <w:name w:val="toc 8"/>
    <w:basedOn w:val="Normal"/>
    <w:next w:val="Normal"/>
    <w:autoRedefine/>
    <w:rsid w:val="00A85A7F"/>
    <w:pPr>
      <w:ind w:left="1400"/>
    </w:pPr>
    <w:rPr>
      <w:rFonts w:eastAsia="Times New Roman"/>
      <w:szCs w:val="20"/>
    </w:rPr>
  </w:style>
  <w:style w:type="character" w:customStyle="1" w:styleId="allocatoragentsleft">
    <w:name w:val="al_locatoragentsleft"/>
    <w:basedOn w:val="DefaultParagraphFont"/>
    <w:rsid w:val="00A85A7F"/>
  </w:style>
  <w:style w:type="character" w:styleId="HTMLTypewriter">
    <w:name w:val="HTML Typewriter"/>
    <w:basedOn w:val="DefaultParagraphFont"/>
    <w:unhideWhenUsed/>
    <w:rsid w:val="00A85A7F"/>
    <w:rPr>
      <w:rFonts w:ascii="Courier New" w:eastAsia="Times New Roman" w:hAnsi="Courier New" w:cs="Courier New"/>
      <w:sz w:val="20"/>
      <w:szCs w:val="20"/>
    </w:rPr>
  </w:style>
  <w:style w:type="character" w:customStyle="1" w:styleId="caps">
    <w:name w:val="caps"/>
    <w:basedOn w:val="DefaultParagraphFont"/>
    <w:rsid w:val="00A85A7F"/>
  </w:style>
  <w:style w:type="character" w:customStyle="1" w:styleId="UnderlinesCharChar">
    <w:name w:val="Underlines Char Char"/>
    <w:basedOn w:val="DefaultParagraphFont"/>
    <w:rsid w:val="00A85A7F"/>
    <w:rPr>
      <w:rFonts w:cs="Arial"/>
      <w:b/>
      <w:bCs/>
      <w:noProof w:val="0"/>
      <w:sz w:val="22"/>
      <w:szCs w:val="26"/>
      <w:u w:val="single"/>
      <w:lang w:val="en-US" w:eastAsia="en-US" w:bidi="ar-SA"/>
    </w:rPr>
  </w:style>
  <w:style w:type="paragraph" w:customStyle="1" w:styleId="Carding">
    <w:name w:val="Carding"/>
    <w:basedOn w:val="Normal"/>
    <w:uiPriority w:val="99"/>
    <w:qFormat/>
    <w:rsid w:val="00A85A7F"/>
    <w:rPr>
      <w:rFonts w:eastAsia="Times New Roman"/>
      <w:sz w:val="18"/>
    </w:rPr>
  </w:style>
  <w:style w:type="character" w:customStyle="1" w:styleId="aunderline">
    <w:name w:val="aunderline"/>
    <w:basedOn w:val="DefaultParagraphFont"/>
    <w:rsid w:val="00A85A7F"/>
    <w:rPr>
      <w:rFonts w:ascii="Times New Roman" w:hAnsi="Times New Roman"/>
      <w:sz w:val="20"/>
      <w:szCs w:val="24"/>
      <w:u w:val="thick"/>
    </w:rPr>
  </w:style>
  <w:style w:type="character" w:customStyle="1" w:styleId="tagChar1">
    <w:name w:val="tag Char1"/>
    <w:basedOn w:val="DefaultParagraphFont"/>
    <w:rsid w:val="00A85A7F"/>
    <w:rPr>
      <w:b/>
      <w:noProof w:val="0"/>
      <w:sz w:val="24"/>
      <w:lang w:val="en-US" w:eastAsia="en-US" w:bidi="ar-SA"/>
    </w:rPr>
  </w:style>
  <w:style w:type="character" w:customStyle="1" w:styleId="tagChar2">
    <w:name w:val="tag Char2"/>
    <w:basedOn w:val="DefaultParagraphFont"/>
    <w:qFormat/>
    <w:rsid w:val="00A85A7F"/>
    <w:rPr>
      <w:b/>
      <w:noProof w:val="0"/>
      <w:sz w:val="24"/>
      <w:lang w:val="en-US" w:eastAsia="en-US" w:bidi="ar-SA"/>
    </w:rPr>
  </w:style>
  <w:style w:type="character" w:customStyle="1" w:styleId="Taggin-New">
    <w:name w:val="Taggin - New"/>
    <w:basedOn w:val="DefaultParagraphFont"/>
    <w:rsid w:val="00A85A7F"/>
    <w:rPr>
      <w:rFonts w:ascii="Arial Narrow" w:hAnsi="Arial Narrow"/>
      <w:b/>
      <w:sz w:val="22"/>
    </w:rPr>
  </w:style>
  <w:style w:type="character" w:customStyle="1" w:styleId="Boxing-New">
    <w:name w:val="Boxing - New"/>
    <w:basedOn w:val="DefaultParagraphFont"/>
    <w:rsid w:val="00A85A7F"/>
    <w:rPr>
      <w:rFonts w:ascii="Arial Narrow" w:hAnsi="Arial Narrow"/>
      <w:sz w:val="16"/>
      <w:u w:val="none"/>
      <w:bdr w:val="single" w:sz="4" w:space="0" w:color="auto"/>
    </w:rPr>
  </w:style>
  <w:style w:type="character" w:customStyle="1" w:styleId="ilad">
    <w:name w:val="il_ad"/>
    <w:rsid w:val="00A85A7F"/>
  </w:style>
  <w:style w:type="paragraph" w:customStyle="1" w:styleId="CardsHighlighted">
    <w:name w:val="Cards Highlighted"/>
    <w:next w:val="Normal"/>
    <w:link w:val="CardsHighlightedChar"/>
    <w:qFormat/>
    <w:rsid w:val="00A85A7F"/>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85A7F"/>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85A7F"/>
    <w:rPr>
      <w:rFonts w:ascii="Garamond" w:hAnsi="Garamond"/>
      <w:sz w:val="22"/>
      <w:szCs w:val="24"/>
      <w:u w:val="single"/>
      <w:lang w:val="en-US" w:eastAsia="en-US" w:bidi="ar-SA"/>
    </w:rPr>
  </w:style>
  <w:style w:type="paragraph" w:customStyle="1" w:styleId="Style2">
    <w:name w:val="Style2"/>
    <w:basedOn w:val="Heading4"/>
    <w:qFormat/>
    <w:rsid w:val="00A85A7F"/>
    <w:pPr>
      <w:spacing w:before="0"/>
    </w:pPr>
    <w:rPr>
      <w:rFonts w:eastAsia="Times New Roman" w:cs="Times New Roman"/>
      <w:iCs/>
      <w:caps/>
      <w:szCs w:val="20"/>
    </w:rPr>
  </w:style>
  <w:style w:type="character" w:customStyle="1" w:styleId="pagetitle">
    <w:name w:val="pagetitle"/>
    <w:basedOn w:val="DefaultParagraphFont"/>
    <w:rsid w:val="00A85A7F"/>
  </w:style>
  <w:style w:type="paragraph" w:customStyle="1" w:styleId="text">
    <w:name w:val="text"/>
    <w:basedOn w:val="Normal"/>
    <w:uiPriority w:val="99"/>
    <w:qFormat/>
    <w:rsid w:val="00A85A7F"/>
    <w:pPr>
      <w:spacing w:before="100" w:beforeAutospacing="1" w:after="100" w:afterAutospacing="1"/>
    </w:pPr>
    <w:rPr>
      <w:rFonts w:eastAsia="Times New Roman"/>
    </w:rPr>
  </w:style>
  <w:style w:type="character" w:customStyle="1" w:styleId="StyleUnderlineCharChar9ptBold1">
    <w:name w:val="Style Underline Char Char + 9 pt Bold1"/>
    <w:rsid w:val="00A85A7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85A7F"/>
    <w:rPr>
      <w:rFonts w:ascii="Times New Roman" w:hAnsi="Times New Roman"/>
      <w:sz w:val="20"/>
      <w:szCs w:val="24"/>
      <w:u w:val="single"/>
      <w:lang w:val="en-US" w:eastAsia="en-US" w:bidi="ar-SA"/>
    </w:rPr>
  </w:style>
  <w:style w:type="character" w:customStyle="1" w:styleId="Style9ptBoldUnderline">
    <w:name w:val="Style 9 pt Bold Underline"/>
    <w:rsid w:val="00A85A7F"/>
    <w:rPr>
      <w:b/>
      <w:bCs/>
      <w:sz w:val="20"/>
      <w:u w:val="single"/>
    </w:rPr>
  </w:style>
  <w:style w:type="paragraph" w:customStyle="1" w:styleId="StyleUnderline9pt0">
    <w:name w:val="Style Underline + 9 pt"/>
    <w:link w:val="StyleUnderline9ptChar"/>
    <w:qFormat/>
    <w:rsid w:val="00A85A7F"/>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85A7F"/>
    <w:rPr>
      <w:rFonts w:ascii="Arial" w:eastAsia="Times New Roman" w:hAnsi="Arial" w:cs="Times New Roman"/>
      <w:sz w:val="22"/>
      <w:szCs w:val="20"/>
      <w:u w:val="single"/>
    </w:rPr>
  </w:style>
  <w:style w:type="character" w:customStyle="1" w:styleId="StyleUnderlineChar1Bold">
    <w:name w:val="Style Underline Char1 + Bold"/>
    <w:rsid w:val="00A85A7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85A7F"/>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A85A7F"/>
    <w:rPr>
      <w:rFonts w:ascii="Calibri" w:hAnsi="Calibri" w:cs="Calibri"/>
      <w:kern w:val="32"/>
      <w:sz w:val="22"/>
      <w:szCs w:val="20"/>
      <w:u w:val="single"/>
      <w:lang w:eastAsia="ar-SA"/>
    </w:rPr>
  </w:style>
  <w:style w:type="character" w:customStyle="1" w:styleId="TagsCharCharChar">
    <w:name w:val="Tags Char Char Char"/>
    <w:basedOn w:val="DefaultParagraphFont"/>
    <w:rsid w:val="00A85A7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85A7F"/>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A85A7F"/>
    <w:rPr>
      <w:color w:val="000000"/>
      <w:sz w:val="20"/>
      <w:u w:val="single"/>
    </w:rPr>
  </w:style>
  <w:style w:type="character" w:customStyle="1" w:styleId="Style11ptBlack">
    <w:name w:val="Style 11 pt Black"/>
    <w:basedOn w:val="DefaultParagraphFont"/>
    <w:rsid w:val="00A85A7F"/>
    <w:rPr>
      <w:color w:val="000000"/>
      <w:sz w:val="20"/>
    </w:rPr>
  </w:style>
  <w:style w:type="character" w:customStyle="1" w:styleId="StyleUnderlineCharTimesBold">
    <w:name w:val="Style Underline Char + Times Bold"/>
    <w:basedOn w:val="DefaultParagraphFont"/>
    <w:rsid w:val="00A85A7F"/>
    <w:rPr>
      <w:rFonts w:ascii="Times" w:hAnsi="Times"/>
      <w:b w:val="0"/>
      <w:bCs/>
      <w:sz w:val="20"/>
      <w:u w:val="single"/>
    </w:rPr>
  </w:style>
  <w:style w:type="character" w:customStyle="1" w:styleId="blubigktbiz">
    <w:name w:val="blubigktbiz"/>
    <w:rsid w:val="00A85A7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85A7F"/>
  </w:style>
  <w:style w:type="character" w:customStyle="1" w:styleId="StyleevidencetextBorderSinglesolidlineAuto05ptLChar">
    <w:name w:val="Style evidence text + Border: : (Single solid line Auto  0.5 pt L... Char"/>
    <w:link w:val="StyleevidencetextBorderSinglesolidlineAuto05ptL"/>
    <w:rsid w:val="00A85A7F"/>
    <w:rPr>
      <w:rFonts w:ascii="Calibri" w:hAnsi="Calibri"/>
      <w:color w:val="000000"/>
      <w:sz w:val="22"/>
      <w:lang w:val="x-none" w:eastAsia="x-none"/>
    </w:rPr>
  </w:style>
  <w:style w:type="character" w:customStyle="1" w:styleId="Style4CharChar">
    <w:name w:val="Style4 Char Char"/>
    <w:basedOn w:val="DefaultParagraphFont"/>
    <w:rsid w:val="00A85A7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85A7F"/>
    <w:rPr>
      <w:rFonts w:ascii="Times New Roman" w:hAnsi="Times New Roman" w:cs="Times New Roman"/>
      <w:sz w:val="16"/>
      <w:szCs w:val="16"/>
    </w:rPr>
  </w:style>
  <w:style w:type="character" w:customStyle="1" w:styleId="StyleEmphasisArial12ptBold">
    <w:name w:val="Style Emphasis + Arial 12 pt Bold"/>
    <w:rsid w:val="00A85A7F"/>
    <w:rPr>
      <w:rFonts w:ascii="Arial" w:hAnsi="Arial"/>
      <w:b/>
      <w:bCs/>
      <w:i/>
      <w:iCs/>
      <w:sz w:val="24"/>
    </w:rPr>
  </w:style>
  <w:style w:type="character" w:customStyle="1" w:styleId="super">
    <w:name w:val="super"/>
    <w:rsid w:val="00A85A7F"/>
  </w:style>
  <w:style w:type="character" w:customStyle="1" w:styleId="text30">
    <w:name w:val="text30"/>
    <w:rsid w:val="00A85A7F"/>
  </w:style>
  <w:style w:type="character" w:customStyle="1" w:styleId="uppercase">
    <w:name w:val="uppercase"/>
    <w:rsid w:val="00A85A7F"/>
  </w:style>
  <w:style w:type="character" w:customStyle="1" w:styleId="bodytext0">
    <w:name w:val="bodytext"/>
    <w:rsid w:val="00A85A7F"/>
  </w:style>
  <w:style w:type="character" w:customStyle="1" w:styleId="entry-title">
    <w:name w:val="entry-title"/>
    <w:rsid w:val="00A85A7F"/>
  </w:style>
  <w:style w:type="character" w:customStyle="1" w:styleId="BodyTextIndentChar1">
    <w:name w:val="Body Text Indent Char1"/>
    <w:basedOn w:val="DefaultParagraphFont"/>
    <w:uiPriority w:val="99"/>
    <w:semiHidden/>
    <w:rsid w:val="00A85A7F"/>
    <w:rPr>
      <w:rFonts w:ascii="Times New Roman" w:hAnsi="Times New Roman" w:cs="Times New Roman"/>
      <w:sz w:val="20"/>
    </w:rPr>
  </w:style>
  <w:style w:type="character" w:customStyle="1" w:styleId="Style6pt">
    <w:name w:val="Style 6 pt"/>
    <w:basedOn w:val="DefaultParagraphFont"/>
    <w:qFormat/>
    <w:rsid w:val="00A85A7F"/>
    <w:rPr>
      <w:sz w:val="12"/>
    </w:rPr>
  </w:style>
  <w:style w:type="character" w:customStyle="1" w:styleId="CiteCharCharCharCharCharChar">
    <w:name w:val="Cite Char Char Char Char Char Char"/>
    <w:basedOn w:val="DefaultParagraphFont"/>
    <w:rsid w:val="00A85A7F"/>
    <w:rPr>
      <w:b/>
      <w:noProof w:val="0"/>
      <w:sz w:val="22"/>
      <w:szCs w:val="24"/>
      <w:u w:val="single"/>
      <w:lang w:val="en-US" w:eastAsia="en-US" w:bidi="ar-SA"/>
    </w:rPr>
  </w:style>
  <w:style w:type="character" w:customStyle="1" w:styleId="mainbody1">
    <w:name w:val="mainbody1"/>
    <w:basedOn w:val="DefaultParagraphFont"/>
    <w:rsid w:val="00A85A7F"/>
    <w:rPr>
      <w:rFonts w:ascii="Verdana" w:hAnsi="Verdana" w:hint="default"/>
      <w:color w:val="000000"/>
      <w:sz w:val="22"/>
      <w:szCs w:val="22"/>
    </w:rPr>
  </w:style>
  <w:style w:type="character" w:customStyle="1" w:styleId="ssl4">
    <w:name w:val="ss_l4"/>
    <w:basedOn w:val="DefaultParagraphFont"/>
    <w:rsid w:val="00A85A7F"/>
  </w:style>
  <w:style w:type="paragraph" w:customStyle="1" w:styleId="StyleNormalWeb11ptUnderline">
    <w:name w:val="Style Normal (Web) + 11 pt Underline"/>
    <w:basedOn w:val="NormalWeb"/>
    <w:link w:val="StyleNormalWeb11ptUnderlineChar"/>
    <w:qFormat/>
    <w:rsid w:val="00A85A7F"/>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A85A7F"/>
    <w:rPr>
      <w:rFonts w:ascii="Calibri" w:eastAsia="Calibri" w:hAnsi="Calibri"/>
      <w:sz w:val="22"/>
      <w:u w:val="single"/>
    </w:rPr>
  </w:style>
  <w:style w:type="character" w:customStyle="1" w:styleId="cit-first-element">
    <w:name w:val="cit-first-element"/>
    <w:basedOn w:val="DefaultParagraphFont"/>
    <w:rsid w:val="00A85A7F"/>
  </w:style>
  <w:style w:type="character" w:customStyle="1" w:styleId="title1">
    <w:name w:val="title1"/>
    <w:basedOn w:val="DefaultParagraphFont"/>
    <w:rsid w:val="00A85A7F"/>
  </w:style>
  <w:style w:type="character" w:customStyle="1" w:styleId="StyleThickunderline1">
    <w:name w:val="Style Thick underline1"/>
    <w:basedOn w:val="DefaultParagraphFont"/>
    <w:rsid w:val="00A85A7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85A7F"/>
    <w:rPr>
      <w:rFonts w:ascii="Georgia" w:hAnsi="Georgia"/>
    </w:rPr>
  </w:style>
  <w:style w:type="character" w:customStyle="1" w:styleId="FooterChar1">
    <w:name w:val="Footer Char1"/>
    <w:basedOn w:val="DefaultParagraphFont"/>
    <w:uiPriority w:val="99"/>
    <w:semiHidden/>
    <w:rsid w:val="00A85A7F"/>
    <w:rPr>
      <w:rFonts w:ascii="Georgia" w:hAnsi="Georgia"/>
    </w:rPr>
  </w:style>
  <w:style w:type="character" w:customStyle="1" w:styleId="AnalyticChar">
    <w:name w:val="Analytic Char"/>
    <w:basedOn w:val="DefaultParagraphFont"/>
    <w:link w:val="Analytic"/>
    <w:rsid w:val="00A85A7F"/>
    <w:rPr>
      <w:rFonts w:ascii="Calibri" w:hAnsi="Calibri"/>
      <w:b/>
    </w:rPr>
  </w:style>
  <w:style w:type="character" w:customStyle="1" w:styleId="UnderlineBold0">
    <w:name w:val="Underline Bold"/>
    <w:uiPriority w:val="6"/>
    <w:qFormat/>
    <w:rsid w:val="00A85A7F"/>
    <w:rPr>
      <w:b/>
      <w:sz w:val="20"/>
      <w:u w:val="single"/>
    </w:rPr>
  </w:style>
  <w:style w:type="paragraph" w:customStyle="1" w:styleId="Underline20">
    <w:name w:val="Underline2"/>
    <w:basedOn w:val="Normal"/>
    <w:link w:val="Underline2Char"/>
    <w:autoRedefine/>
    <w:uiPriority w:val="4"/>
    <w:qFormat/>
    <w:rsid w:val="00A85A7F"/>
    <w:rPr>
      <w:b/>
      <w:u w:val="single"/>
    </w:rPr>
  </w:style>
  <w:style w:type="character" w:customStyle="1" w:styleId="Underline2Char">
    <w:name w:val="Underline2 Char"/>
    <w:basedOn w:val="DefaultParagraphFont"/>
    <w:link w:val="Underline20"/>
    <w:uiPriority w:val="4"/>
    <w:rsid w:val="00A85A7F"/>
    <w:rPr>
      <w:rFonts w:ascii="Calibri" w:hAnsi="Calibri"/>
      <w:b/>
      <w:sz w:val="22"/>
      <w:u w:val="single"/>
    </w:rPr>
  </w:style>
  <w:style w:type="character" w:customStyle="1" w:styleId="NormalTextChar">
    <w:name w:val="Normal Text Char"/>
    <w:link w:val="NormalText"/>
    <w:rsid w:val="00A85A7F"/>
    <w:rPr>
      <w:rFonts w:ascii="Calibri" w:eastAsia="Times New Roman" w:hAnsi="Calibri"/>
      <w:sz w:val="22"/>
      <w:szCs w:val="26"/>
    </w:rPr>
  </w:style>
  <w:style w:type="paragraph" w:customStyle="1" w:styleId="TableParagraph">
    <w:name w:val="Table Paragraph"/>
    <w:basedOn w:val="Normal"/>
    <w:uiPriority w:val="1"/>
    <w:qFormat/>
    <w:rsid w:val="00A85A7F"/>
    <w:pPr>
      <w:widowControl w:val="0"/>
    </w:pPr>
  </w:style>
  <w:style w:type="character" w:customStyle="1" w:styleId="UnderlineChar0">
    <w:name w:val="UnderlineChar"/>
    <w:rsid w:val="00A85A7F"/>
    <w:rPr>
      <w:sz w:val="24"/>
      <w:u w:val="single"/>
      <w:shd w:val="clear" w:color="auto" w:fill="auto"/>
    </w:rPr>
  </w:style>
  <w:style w:type="character" w:customStyle="1" w:styleId="foreground">
    <w:name w:val="foreground"/>
    <w:basedOn w:val="DefaultParagraphFont"/>
    <w:rsid w:val="00A85A7F"/>
  </w:style>
  <w:style w:type="paragraph" w:customStyle="1" w:styleId="StyleCircled11pt">
    <w:name w:val="Style Circled + 11 pt"/>
    <w:basedOn w:val="Normal"/>
    <w:link w:val="StyleCircled11ptChar"/>
    <w:qFormat/>
    <w:rsid w:val="00A85A7F"/>
    <w:rPr>
      <w:rFonts w:eastAsia="Times New Roman"/>
      <w:b/>
      <w:bCs/>
      <w:sz w:val="20"/>
      <w:u w:val="single"/>
    </w:rPr>
  </w:style>
  <w:style w:type="character" w:customStyle="1" w:styleId="StyleCircled11ptChar">
    <w:name w:val="Style Circled + 11 pt Char"/>
    <w:link w:val="StyleCircled11pt"/>
    <w:rsid w:val="00A85A7F"/>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A85A7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85A7F"/>
    <w:rPr>
      <w:rFonts w:ascii="Times" w:eastAsia="Times New Roman" w:hAnsi="Times"/>
      <w:sz w:val="20"/>
      <w:szCs w:val="28"/>
      <w:u w:val="single"/>
    </w:rPr>
  </w:style>
  <w:style w:type="paragraph" w:customStyle="1" w:styleId="cite20">
    <w:name w:val="cite2"/>
    <w:basedOn w:val="Normal"/>
    <w:uiPriority w:val="99"/>
    <w:qFormat/>
    <w:rsid w:val="00A85A7F"/>
    <w:rPr>
      <w:rFonts w:eastAsia="Times New Roman"/>
      <w:color w:val="000000"/>
      <w:sz w:val="20"/>
      <w:szCs w:val="20"/>
    </w:rPr>
  </w:style>
  <w:style w:type="character" w:customStyle="1" w:styleId="postby">
    <w:name w:val="post_by"/>
    <w:basedOn w:val="DefaultParagraphFont"/>
    <w:rsid w:val="00A85A7F"/>
  </w:style>
  <w:style w:type="character" w:customStyle="1" w:styleId="Style11ptBorderSinglesolidlineAuto05ptLinewidth">
    <w:name w:val="Style 11 pt Border: : (Single solid line Auto  0.5 pt Line width)"/>
    <w:rsid w:val="00A85A7F"/>
    <w:rPr>
      <w:sz w:val="20"/>
      <w:bdr w:val="single" w:sz="4" w:space="0" w:color="auto" w:frame="1"/>
    </w:rPr>
  </w:style>
  <w:style w:type="character" w:customStyle="1" w:styleId="StyleUnderlineChar9ptBorderSinglesolidlineAuto0">
    <w:name w:val="Style Underline Char + 9 pt Border: : (Single solid line Auto  0..."/>
    <w:rsid w:val="00A85A7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85A7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85A7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85A7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85A7F"/>
    <w:rPr>
      <w:sz w:val="20"/>
      <w:szCs w:val="24"/>
      <w:u w:val="single"/>
      <w:bdr w:val="single" w:sz="4" w:space="0" w:color="auto"/>
      <w:lang w:val="en-US" w:eastAsia="en-US" w:bidi="ar-SA"/>
    </w:rPr>
  </w:style>
  <w:style w:type="character" w:customStyle="1" w:styleId="StyleLatinGaramondUnderline">
    <w:name w:val="Style (Latin) Garamond Underline"/>
    <w:rsid w:val="00A85A7F"/>
    <w:rPr>
      <w:rFonts w:ascii="Times New Roman" w:hAnsi="Times New Roman"/>
      <w:sz w:val="20"/>
      <w:u w:val="single"/>
    </w:rPr>
  </w:style>
  <w:style w:type="character" w:customStyle="1" w:styleId="StyleLatinGaramond">
    <w:name w:val="Style (Latin) Garamond"/>
    <w:rsid w:val="00A85A7F"/>
    <w:rPr>
      <w:rFonts w:ascii="Times New Roman" w:hAnsi="Times New Roman"/>
      <w:sz w:val="20"/>
    </w:rPr>
  </w:style>
  <w:style w:type="character" w:customStyle="1" w:styleId="styletimesnewroman12ptbold0">
    <w:name w:val="styletimesnewroman12ptbold"/>
    <w:basedOn w:val="DefaultParagraphFont"/>
    <w:rsid w:val="00A85A7F"/>
  </w:style>
  <w:style w:type="character" w:customStyle="1" w:styleId="CharCharCharCharChar">
    <w:name w:val="Char Char Char Char Char"/>
    <w:aliases w:val="Char Char Char Char,Char Char Char Char Char Char Char1,Heading 2 Char1 Char Char Char Char Char Char"/>
    <w:basedOn w:val="DefaultParagraphFont"/>
    <w:rsid w:val="00A85A7F"/>
    <w:rPr>
      <w:rFonts w:cs="Arial"/>
      <w:b/>
      <w:bCs/>
      <w:iCs/>
      <w:sz w:val="24"/>
      <w:szCs w:val="28"/>
      <w:lang w:val="en-US" w:eastAsia="en-US" w:bidi="ar-SA"/>
    </w:rPr>
  </w:style>
  <w:style w:type="character" w:customStyle="1" w:styleId="mainheading">
    <w:name w:val="mainheading"/>
    <w:basedOn w:val="DefaultParagraphFont"/>
    <w:rsid w:val="00A85A7F"/>
  </w:style>
  <w:style w:type="paragraph" w:customStyle="1" w:styleId="BoldandUnderlineChar2CharChar">
    <w:name w:val="Bold and Underline Char2 Char Char"/>
    <w:basedOn w:val="Normal"/>
    <w:link w:val="BoldandUnderlineChar2CharCharChar"/>
    <w:qFormat/>
    <w:rsid w:val="00A85A7F"/>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85A7F"/>
    <w:rPr>
      <w:rFonts w:ascii="Calibri" w:eastAsia="Times New Roman" w:hAnsi="Calibri"/>
      <w:b/>
      <w:sz w:val="22"/>
      <w:u w:val="single"/>
    </w:rPr>
  </w:style>
  <w:style w:type="character" w:customStyle="1" w:styleId="StyleUnderlineChar9ptChar">
    <w:name w:val="Style Underline Char + 9 pt Char"/>
    <w:basedOn w:val="UnderlineCharChar"/>
    <w:rsid w:val="00A85A7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85A7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85A7F"/>
    <w:rPr>
      <w:sz w:val="16"/>
    </w:rPr>
  </w:style>
  <w:style w:type="paragraph" w:customStyle="1" w:styleId="Reduce8pt">
    <w:name w:val="Reduce 8pt"/>
    <w:basedOn w:val="Normal"/>
    <w:link w:val="Reduce8ptCharChar"/>
    <w:qFormat/>
    <w:rsid w:val="00A85A7F"/>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A85A7F"/>
    <w:pPr>
      <w:contextualSpacing/>
    </w:pPr>
    <w:rPr>
      <w:rFonts w:eastAsia="Calibri"/>
    </w:rPr>
  </w:style>
  <w:style w:type="character" w:customStyle="1" w:styleId="CardIndentedChar">
    <w:name w:val="Card (Indented) Char"/>
    <w:link w:val="CardIndented"/>
    <w:locked/>
    <w:rsid w:val="00A85A7F"/>
    <w:rPr>
      <w:rFonts w:ascii="Calibri" w:hAnsi="Calibri"/>
      <w:sz w:val="22"/>
    </w:rPr>
  </w:style>
  <w:style w:type="character" w:customStyle="1" w:styleId="citenon-boldChar">
    <w:name w:val="cite non-bold Char"/>
    <w:basedOn w:val="DefaultParagraphFont"/>
    <w:link w:val="citenon-bold"/>
    <w:locked/>
    <w:rsid w:val="00A85A7F"/>
    <w:rPr>
      <w:rFonts w:ascii="Garamond" w:eastAsia="Times New Roman" w:hAnsi="Garamond"/>
      <w:sz w:val="22"/>
      <w:szCs w:val="20"/>
    </w:rPr>
  </w:style>
  <w:style w:type="character" w:customStyle="1" w:styleId="boldciteChar4">
    <w:name w:val="bold cite Char4"/>
    <w:link w:val="boldcite"/>
    <w:locked/>
    <w:rsid w:val="00A85A7F"/>
    <w:rPr>
      <w:rFonts w:eastAsia="Times New Roman" w:cs="Times New Roman"/>
      <w:b/>
      <w:color w:val="000000"/>
      <w:sz w:val="20"/>
      <w:u w:val="thick" w:color="000000"/>
    </w:rPr>
  </w:style>
  <w:style w:type="paragraph" w:customStyle="1" w:styleId="boldcite">
    <w:name w:val="bold cite"/>
    <w:basedOn w:val="Normal"/>
    <w:link w:val="boldciteChar4"/>
    <w:qFormat/>
    <w:rsid w:val="00A85A7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85A7F"/>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A85A7F"/>
    <w:rPr>
      <w:rFonts w:eastAsia="Calibri"/>
      <w:b/>
    </w:rPr>
  </w:style>
  <w:style w:type="character" w:customStyle="1" w:styleId="HeadingsBaseChar">
    <w:name w:val="Headings Base Char"/>
    <w:basedOn w:val="DefaultParagraphFont"/>
    <w:link w:val="HeadingsBase"/>
    <w:locked/>
    <w:rsid w:val="00A85A7F"/>
    <w:rPr>
      <w:rFonts w:ascii="Times New Roman" w:hAnsi="Times New Roman" w:cs="Times New Roman"/>
      <w:b/>
      <w:sz w:val="32"/>
    </w:rPr>
  </w:style>
  <w:style w:type="paragraph" w:customStyle="1" w:styleId="HeadingsBase">
    <w:name w:val="Headings Base"/>
    <w:basedOn w:val="Normal"/>
    <w:link w:val="HeadingsBaseChar"/>
    <w:qFormat/>
    <w:rsid w:val="00A85A7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85A7F"/>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A85A7F"/>
    <w:pPr>
      <w:spacing w:line="480" w:lineRule="auto"/>
      <w:ind w:firstLine="720"/>
    </w:pPr>
    <w:rPr>
      <w:rFonts w:eastAsia="Calibri"/>
    </w:rPr>
  </w:style>
  <w:style w:type="paragraph" w:customStyle="1" w:styleId="SchoolBlockQuote">
    <w:name w:val="School Block Quote"/>
    <w:basedOn w:val="SchoolPaper"/>
    <w:qFormat/>
    <w:rsid w:val="00A85A7F"/>
  </w:style>
  <w:style w:type="paragraph" w:customStyle="1" w:styleId="SchoolWorksCited">
    <w:name w:val="School Works Cited"/>
    <w:basedOn w:val="SchoolPaper"/>
    <w:qFormat/>
    <w:rsid w:val="00A85A7F"/>
  </w:style>
  <w:style w:type="paragraph" w:customStyle="1" w:styleId="BlockQuote">
    <w:name w:val="Block Quote"/>
    <w:basedOn w:val="Normal"/>
    <w:qFormat/>
    <w:rsid w:val="00A85A7F"/>
    <w:pPr>
      <w:ind w:left="720" w:right="720"/>
    </w:pPr>
    <w:rPr>
      <w:rFonts w:eastAsia="Calibri"/>
    </w:rPr>
  </w:style>
  <w:style w:type="paragraph" w:customStyle="1" w:styleId="PaperBody">
    <w:name w:val="Paper Body"/>
    <w:basedOn w:val="Normal"/>
    <w:qFormat/>
    <w:rsid w:val="00A85A7F"/>
    <w:pPr>
      <w:spacing w:line="480" w:lineRule="auto"/>
      <w:ind w:firstLine="720"/>
    </w:pPr>
    <w:rPr>
      <w:rFonts w:eastAsia="Calibri"/>
    </w:rPr>
  </w:style>
  <w:style w:type="paragraph" w:customStyle="1" w:styleId="PaperCitation">
    <w:name w:val="Paper Citation"/>
    <w:basedOn w:val="Normal"/>
    <w:qFormat/>
    <w:rsid w:val="00A85A7F"/>
    <w:pPr>
      <w:spacing w:line="480" w:lineRule="auto"/>
      <w:ind w:left="720" w:hanging="720"/>
    </w:pPr>
    <w:rPr>
      <w:rFonts w:eastAsia="Calibri"/>
    </w:rPr>
  </w:style>
  <w:style w:type="character" w:customStyle="1" w:styleId="hatChar">
    <w:name w:val="hat Char"/>
    <w:basedOn w:val="DefaultParagraphFont"/>
    <w:link w:val="hat"/>
    <w:locked/>
    <w:rsid w:val="00A85A7F"/>
    <w:rPr>
      <w:rFonts w:ascii="Calibri" w:eastAsia="Times New Roman" w:hAnsi="Calibri"/>
      <w:b/>
      <w:bCs/>
      <w:sz w:val="32"/>
      <w:u w:val="single"/>
      <w:lang w:bidi="en-US"/>
    </w:rPr>
  </w:style>
  <w:style w:type="paragraph" w:customStyle="1" w:styleId="WW-Default">
    <w:name w:val="WW-Default"/>
    <w:qFormat/>
    <w:rsid w:val="00A85A7F"/>
    <w:pPr>
      <w:suppressAutoHyphens/>
    </w:pPr>
    <w:rPr>
      <w:rFonts w:ascii="Georgia" w:eastAsia="Calibri" w:hAnsi="Georgia" w:cs="Calibri"/>
      <w:sz w:val="22"/>
      <w:szCs w:val="22"/>
      <w:lang w:eastAsia="ar-SA"/>
    </w:rPr>
  </w:style>
  <w:style w:type="paragraph" w:customStyle="1" w:styleId="B-TagCite">
    <w:name w:val="B-TagCite"/>
    <w:qFormat/>
    <w:rsid w:val="00A85A7F"/>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85A7F"/>
    <w:rPr>
      <w:rFonts w:ascii="Times New Roman" w:hAnsi="Times New Roman" w:cs="Times New Roman"/>
      <w:b/>
      <w:sz w:val="20"/>
    </w:rPr>
  </w:style>
  <w:style w:type="paragraph" w:customStyle="1" w:styleId="MicroText">
    <w:name w:val="MicroText"/>
    <w:basedOn w:val="Normal"/>
    <w:next w:val="Normal"/>
    <w:link w:val="MicroTextChar"/>
    <w:qFormat/>
    <w:rsid w:val="00A85A7F"/>
    <w:rPr>
      <w:rFonts w:ascii="Arial Narrow" w:hAnsi="Arial Narrow"/>
      <w:sz w:val="12"/>
    </w:rPr>
  </w:style>
  <w:style w:type="character" w:customStyle="1" w:styleId="Footnote2Char">
    <w:name w:val="Footnote2 Char"/>
    <w:link w:val="Footnote2"/>
    <w:locked/>
    <w:rsid w:val="00A85A7F"/>
  </w:style>
  <w:style w:type="paragraph" w:customStyle="1" w:styleId="Footnote2">
    <w:name w:val="Footnote2"/>
    <w:basedOn w:val="Normal"/>
    <w:next w:val="Normal"/>
    <w:link w:val="Footnote2Char"/>
    <w:autoRedefine/>
    <w:qFormat/>
    <w:rsid w:val="00A85A7F"/>
    <w:pPr>
      <w:spacing w:after="120" w:line="480" w:lineRule="auto"/>
    </w:pPr>
    <w:rPr>
      <w:rFonts w:asciiTheme="minorHAnsi" w:hAnsiTheme="minorHAnsi"/>
      <w:sz w:val="24"/>
    </w:rPr>
  </w:style>
  <w:style w:type="paragraph" w:customStyle="1" w:styleId="indent">
    <w:name w:val="indent"/>
    <w:basedOn w:val="Normal"/>
    <w:qFormat/>
    <w:rsid w:val="00A85A7F"/>
    <w:pPr>
      <w:spacing w:before="100" w:beforeAutospacing="1" w:after="100" w:afterAutospacing="1"/>
    </w:pPr>
    <w:rPr>
      <w:rFonts w:eastAsia="Times New Roman"/>
    </w:rPr>
  </w:style>
  <w:style w:type="paragraph" w:customStyle="1" w:styleId="PageHeaderLine1">
    <w:name w:val="PageHeaderLine1"/>
    <w:basedOn w:val="Normal"/>
    <w:qFormat/>
    <w:rsid w:val="00A85A7F"/>
    <w:pPr>
      <w:tabs>
        <w:tab w:val="right" w:pos="10800"/>
      </w:tabs>
    </w:pPr>
    <w:rPr>
      <w:rFonts w:eastAsia="Calibri"/>
      <w:b/>
    </w:rPr>
  </w:style>
  <w:style w:type="paragraph" w:customStyle="1" w:styleId="PageHeaderLine2">
    <w:name w:val="PageHeaderLine2"/>
    <w:basedOn w:val="Normal"/>
    <w:next w:val="Normal"/>
    <w:link w:val="PageHeaderLine2Char"/>
    <w:qFormat/>
    <w:rsid w:val="00A85A7F"/>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85A7F"/>
    <w:rPr>
      <w:rFonts w:ascii="Times New Roman" w:hAnsi="Times New Roman" w:cs="Times New Roman"/>
      <w:sz w:val="20"/>
    </w:rPr>
  </w:style>
  <w:style w:type="paragraph" w:customStyle="1" w:styleId="CardText1">
    <w:name w:val="CardText"/>
    <w:basedOn w:val="Normal"/>
    <w:link w:val="CardTextChar3"/>
    <w:qFormat/>
    <w:rsid w:val="00A85A7F"/>
    <w:pPr>
      <w:ind w:left="288"/>
    </w:pPr>
    <w:rPr>
      <w:rFonts w:ascii="Times New Roman" w:hAnsi="Times New Roman" w:cs="Times New Roman"/>
      <w:sz w:val="20"/>
    </w:rPr>
  </w:style>
  <w:style w:type="character" w:customStyle="1" w:styleId="stylestylebold12pt">
    <w:name w:val="stylestylebold12pt"/>
    <w:basedOn w:val="DefaultParagraphFont"/>
    <w:rsid w:val="00A85A7F"/>
  </w:style>
  <w:style w:type="character" w:customStyle="1" w:styleId="styleboldunderline">
    <w:name w:val="styleboldunderline"/>
    <w:basedOn w:val="DefaultParagraphFont"/>
    <w:rsid w:val="00A85A7F"/>
  </w:style>
  <w:style w:type="character" w:customStyle="1" w:styleId="box">
    <w:name w:val="box"/>
    <w:basedOn w:val="DefaultParagraphFont"/>
    <w:rsid w:val="00A85A7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85A7F"/>
    <w:rPr>
      <w:rFonts w:ascii="Arial Narrow" w:hAnsi="Arial Narrow" w:cs="Arial Narrow" w:hint="default"/>
      <w:sz w:val="18"/>
      <w:szCs w:val="18"/>
    </w:rPr>
  </w:style>
  <w:style w:type="character" w:customStyle="1" w:styleId="FontStyle14">
    <w:name w:val="Font Style14"/>
    <w:basedOn w:val="DefaultParagraphFont"/>
    <w:uiPriority w:val="99"/>
    <w:rsid w:val="00A85A7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85A7F"/>
    <w:rPr>
      <w:rFonts w:ascii="Arial Narrow" w:hAnsi="Arial Narrow" w:cs="Arial Narrow" w:hint="default"/>
      <w:b/>
      <w:bCs/>
      <w:sz w:val="10"/>
      <w:szCs w:val="10"/>
    </w:rPr>
  </w:style>
  <w:style w:type="character" w:customStyle="1" w:styleId="CardTagandCiteChar">
    <w:name w:val="Card Tag and Cite Char"/>
    <w:basedOn w:val="DefaultParagraphFont"/>
    <w:rsid w:val="00A85A7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85A7F"/>
    <w:rPr>
      <w:rFonts w:ascii="Arial Narrow" w:hAnsi="Arial Narrow"/>
      <w:b/>
      <w:color w:val="000000"/>
      <w:sz w:val="22"/>
      <w:szCs w:val="22"/>
      <w:u w:val="single"/>
    </w:rPr>
  </w:style>
  <w:style w:type="character" w:customStyle="1" w:styleId="SmallText0">
    <w:name w:val="SmallText"/>
    <w:rsid w:val="00A85A7F"/>
    <w:rPr>
      <w:color w:val="000000"/>
    </w:rPr>
  </w:style>
  <w:style w:type="character" w:customStyle="1" w:styleId="CitesChar1">
    <w:name w:val="Cites Char1"/>
    <w:basedOn w:val="DefaultParagraphFont"/>
    <w:rsid w:val="00A85A7F"/>
    <w:rPr>
      <w:b/>
      <w:bCs w:val="0"/>
      <w:szCs w:val="24"/>
      <w:u w:val="single"/>
      <w:lang w:val="en-US" w:eastAsia="en-US" w:bidi="ar-SA"/>
    </w:rPr>
  </w:style>
  <w:style w:type="character" w:customStyle="1" w:styleId="CardUnderlinedChar">
    <w:name w:val="Card Underlined Char"/>
    <w:basedOn w:val="DefaultParagraphFont"/>
    <w:rsid w:val="00A85A7F"/>
    <w:rPr>
      <w:rFonts w:ascii="Arial Narrow" w:hAnsi="Arial Narrow" w:hint="default"/>
      <w:sz w:val="22"/>
      <w:szCs w:val="24"/>
      <w:u w:val="single"/>
      <w:lang w:val="en-US" w:eastAsia="en-US" w:bidi="ar-SA"/>
    </w:rPr>
  </w:style>
  <w:style w:type="character" w:customStyle="1" w:styleId="underline3">
    <w:name w:val="underline3"/>
    <w:basedOn w:val="underline2"/>
    <w:rsid w:val="00A85A7F"/>
    <w:rPr>
      <w:rFonts w:ascii="Arial" w:hAnsi="Arial"/>
      <w:sz w:val="18"/>
      <w:u w:val="single"/>
      <w:bdr w:val="none" w:sz="0" w:space="0" w:color="auto" w:frame="1"/>
      <w:shd w:val="clear" w:color="auto" w:fill="FFFF00"/>
    </w:rPr>
  </w:style>
  <w:style w:type="character" w:customStyle="1" w:styleId="menu">
    <w:name w:val="menu"/>
    <w:basedOn w:val="DefaultParagraphFont"/>
    <w:rsid w:val="00A85A7F"/>
  </w:style>
  <w:style w:type="character" w:customStyle="1" w:styleId="itxtrst">
    <w:name w:val="itxtrst"/>
    <w:rsid w:val="00A85A7F"/>
  </w:style>
  <w:style w:type="character" w:customStyle="1" w:styleId="A-Underlining">
    <w:name w:val="A-Underlining"/>
    <w:basedOn w:val="DefaultParagraphFont"/>
    <w:rsid w:val="00A85A7F"/>
    <w:rPr>
      <w:rFonts w:ascii="Garamond" w:hAnsi="Garamond" w:hint="default"/>
      <w:color w:val="auto"/>
      <w:sz w:val="24"/>
      <w:u w:val="single"/>
    </w:rPr>
  </w:style>
  <w:style w:type="character" w:customStyle="1" w:styleId="StyleUnderlineBold0">
    <w:name w:val="Style Underline + Bold"/>
    <w:rsid w:val="00A85A7F"/>
    <w:rPr>
      <w:b/>
      <w:bCs/>
      <w:u w:val="single"/>
    </w:rPr>
  </w:style>
  <w:style w:type="character" w:customStyle="1" w:styleId="Underline-Highlighted">
    <w:name w:val="Underline-Highlighted"/>
    <w:uiPriority w:val="1"/>
    <w:qFormat/>
    <w:rsid w:val="00A85A7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85A7F"/>
  </w:style>
  <w:style w:type="character" w:customStyle="1" w:styleId="newsmain">
    <w:name w:val="news_main"/>
    <w:basedOn w:val="DefaultParagraphFont"/>
    <w:rsid w:val="00A85A7F"/>
  </w:style>
  <w:style w:type="character" w:customStyle="1" w:styleId="vitstoryheadline">
    <w:name w:val="vitstoryheadline"/>
    <w:rsid w:val="00A85A7F"/>
  </w:style>
  <w:style w:type="character" w:customStyle="1" w:styleId="AuthorDate0">
    <w:name w:val="Author Date"/>
    <w:rsid w:val="00A85A7F"/>
    <w:rPr>
      <w:b/>
      <w:bCs w:val="0"/>
      <w:sz w:val="24"/>
      <w:u w:val="thick"/>
    </w:rPr>
  </w:style>
  <w:style w:type="character" w:customStyle="1" w:styleId="red">
    <w:name w:val="red"/>
    <w:basedOn w:val="DefaultParagraphFont"/>
    <w:rsid w:val="00A85A7F"/>
  </w:style>
  <w:style w:type="character" w:customStyle="1" w:styleId="at">
    <w:name w:val="at"/>
    <w:rsid w:val="00A85A7F"/>
  </w:style>
  <w:style w:type="character" w:customStyle="1" w:styleId="org">
    <w:name w:val="org"/>
    <w:rsid w:val="00A85A7F"/>
  </w:style>
  <w:style w:type="character" w:customStyle="1" w:styleId="pnumber">
    <w:name w:val="pnumber"/>
    <w:rsid w:val="00A85A7F"/>
  </w:style>
  <w:style w:type="character" w:customStyle="1" w:styleId="ital">
    <w:name w:val="ital"/>
    <w:rsid w:val="00A85A7F"/>
  </w:style>
  <w:style w:type="character" w:customStyle="1" w:styleId="orgdiv">
    <w:name w:val="orgdiv"/>
    <w:rsid w:val="00A85A7F"/>
  </w:style>
  <w:style w:type="character" w:customStyle="1" w:styleId="orgname">
    <w:name w:val="orgname"/>
    <w:rsid w:val="00A85A7F"/>
  </w:style>
  <w:style w:type="character" w:customStyle="1" w:styleId="city">
    <w:name w:val="city"/>
    <w:rsid w:val="00A85A7F"/>
  </w:style>
  <w:style w:type="character" w:customStyle="1" w:styleId="state">
    <w:name w:val="state"/>
    <w:rsid w:val="00A85A7F"/>
  </w:style>
  <w:style w:type="character" w:customStyle="1" w:styleId="country">
    <w:name w:val="country"/>
    <w:rsid w:val="00A85A7F"/>
  </w:style>
  <w:style w:type="character" w:customStyle="1" w:styleId="articletitle">
    <w:name w:val="articletitle"/>
    <w:rsid w:val="00A85A7F"/>
    <w:rPr>
      <w:rFonts w:ascii="Times New Roman" w:hAnsi="Times New Roman" w:cs="Times New Roman" w:hint="default"/>
    </w:rPr>
  </w:style>
  <w:style w:type="character" w:customStyle="1" w:styleId="6pointChar">
    <w:name w:val="6 point Char"/>
    <w:rsid w:val="00A85A7F"/>
    <w:rPr>
      <w:rFonts w:ascii="Times New Roman" w:hAnsi="Times New Roman" w:cs="Times New Roman" w:hint="default"/>
      <w:sz w:val="12"/>
      <w:lang w:val="en-US" w:eastAsia="en-US"/>
    </w:rPr>
  </w:style>
  <w:style w:type="character" w:customStyle="1" w:styleId="StyleThickunderline">
    <w:name w:val="Style Thick underline"/>
    <w:qFormat/>
    <w:rsid w:val="00A85A7F"/>
    <w:rPr>
      <w:u w:val="thick"/>
    </w:rPr>
  </w:style>
  <w:style w:type="character" w:customStyle="1" w:styleId="Box0">
    <w:name w:val="Box!"/>
    <w:rsid w:val="00A85A7F"/>
    <w:rPr>
      <w:rFonts w:ascii="Garamond" w:hAnsi="Garamond" w:hint="default"/>
      <w:sz w:val="24"/>
      <w:u w:val="single"/>
      <w:bdr w:val="single" w:sz="4" w:space="0" w:color="auto" w:frame="1"/>
    </w:rPr>
  </w:style>
  <w:style w:type="character" w:customStyle="1" w:styleId="citechar">
    <w:name w:val="citechar"/>
    <w:basedOn w:val="DefaultParagraphFont"/>
    <w:rsid w:val="00A85A7F"/>
  </w:style>
  <w:style w:type="character" w:customStyle="1" w:styleId="underlinechar2">
    <w:name w:val="underlinechar"/>
    <w:basedOn w:val="DefaultParagraphFont"/>
    <w:rsid w:val="00A85A7F"/>
  </w:style>
  <w:style w:type="character" w:customStyle="1" w:styleId="CardUnderlineChar">
    <w:name w:val="Card Underline Char"/>
    <w:rsid w:val="00A85A7F"/>
    <w:rPr>
      <w:szCs w:val="24"/>
      <w:u w:val="single"/>
      <w:lang w:val="en-US" w:eastAsia="en-US" w:bidi="ar-SA"/>
    </w:rPr>
  </w:style>
  <w:style w:type="character" w:customStyle="1" w:styleId="tagciteChar">
    <w:name w:val="tag/cite Char"/>
    <w:basedOn w:val="DefaultParagraphFont"/>
    <w:rsid w:val="00A85A7F"/>
    <w:rPr>
      <w:b/>
      <w:bCs w:val="0"/>
      <w:sz w:val="24"/>
      <w:lang w:val="en-US" w:eastAsia="en-US" w:bidi="ar-SA"/>
    </w:rPr>
  </w:style>
  <w:style w:type="character" w:customStyle="1" w:styleId="8pointChar">
    <w:name w:val="8 point Char"/>
    <w:basedOn w:val="DefaultParagraphFont"/>
    <w:rsid w:val="00A85A7F"/>
    <w:rPr>
      <w:sz w:val="16"/>
      <w:lang w:val="en-US" w:eastAsia="en-US" w:bidi="ar-SA"/>
    </w:rPr>
  </w:style>
  <w:style w:type="character" w:customStyle="1" w:styleId="BoldText12pt">
    <w:name w:val="Bold Text 12 pt"/>
    <w:rsid w:val="00A85A7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85A7F"/>
  </w:style>
  <w:style w:type="table" w:styleId="TableGrid">
    <w:name w:val="Table Grid"/>
    <w:basedOn w:val="TableNormal"/>
    <w:rsid w:val="00A85A7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85A7F"/>
    <w:rPr>
      <w:b/>
      <w:bCs w:val="0"/>
      <w:sz w:val="24"/>
      <w:lang w:val="en-US" w:eastAsia="en-US" w:bidi="ar-SA"/>
    </w:rPr>
  </w:style>
  <w:style w:type="character" w:customStyle="1" w:styleId="Mention11">
    <w:name w:val="Mention11"/>
    <w:basedOn w:val="DefaultParagraphFont"/>
    <w:uiPriority w:val="99"/>
    <w:semiHidden/>
    <w:unhideWhenUsed/>
    <w:rsid w:val="00A85A7F"/>
    <w:rPr>
      <w:color w:val="2B579A"/>
      <w:shd w:val="clear" w:color="auto" w:fill="E6E6E6"/>
    </w:rPr>
  </w:style>
  <w:style w:type="paragraph" w:customStyle="1" w:styleId="Emphasize">
    <w:name w:val="Emphasize"/>
    <w:basedOn w:val="Normal"/>
    <w:uiPriority w:val="7"/>
    <w:qFormat/>
    <w:rsid w:val="00A85A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85A7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85A7F"/>
  </w:style>
  <w:style w:type="character" w:customStyle="1" w:styleId="Heading3Char2">
    <w:name w:val="Heading 3 Char2"/>
    <w:aliases w:val="Heading 3 Char Char Char4, Char Char1, Char Char Char4"/>
    <w:basedOn w:val="DefaultParagraphFont"/>
    <w:rsid w:val="00A85A7F"/>
    <w:rPr>
      <w:rFonts w:cs="Arial"/>
      <w:bCs/>
      <w:szCs w:val="26"/>
      <w:u w:val="single"/>
      <w:lang w:val="en-US" w:eastAsia="en-US" w:bidi="ar-SA"/>
    </w:rPr>
  </w:style>
  <w:style w:type="character" w:customStyle="1" w:styleId="Mention2">
    <w:name w:val="Mention2"/>
    <w:basedOn w:val="DefaultParagraphFont"/>
    <w:uiPriority w:val="99"/>
    <w:semiHidden/>
    <w:unhideWhenUsed/>
    <w:rsid w:val="00A85A7F"/>
    <w:rPr>
      <w:color w:val="2B579A"/>
      <w:shd w:val="clear" w:color="auto" w:fill="E6E6E6"/>
    </w:rPr>
  </w:style>
  <w:style w:type="paragraph" w:customStyle="1" w:styleId="FlashTag">
    <w:name w:val="FlashTag"/>
    <w:basedOn w:val="Normal"/>
    <w:link w:val="FlashTagChar"/>
    <w:autoRedefine/>
    <w:uiPriority w:val="4"/>
    <w:qFormat/>
    <w:rsid w:val="00A85A7F"/>
    <w:rPr>
      <w:rFonts w:asciiTheme="majorHAnsi" w:hAnsiTheme="majorHAnsi"/>
      <w:b/>
      <w:sz w:val="28"/>
    </w:rPr>
  </w:style>
  <w:style w:type="character" w:customStyle="1" w:styleId="FlashTagChar">
    <w:name w:val="FlashTag Char"/>
    <w:basedOn w:val="DefaultParagraphFont"/>
    <w:link w:val="FlashTag"/>
    <w:uiPriority w:val="4"/>
    <w:rsid w:val="00A85A7F"/>
    <w:rPr>
      <w:rFonts w:asciiTheme="majorHAnsi" w:hAnsiTheme="majorHAnsi"/>
      <w:b/>
      <w:sz w:val="28"/>
    </w:rPr>
  </w:style>
  <w:style w:type="paragraph" w:customStyle="1" w:styleId="Warrant">
    <w:name w:val="Warrant"/>
    <w:autoRedefine/>
    <w:uiPriority w:val="4"/>
    <w:qFormat/>
    <w:rsid w:val="00A85A7F"/>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85A7F"/>
  </w:style>
  <w:style w:type="character" w:customStyle="1" w:styleId="m3965771245576658108gmail-styleunderline">
    <w:name w:val="m_3965771245576658108gmail-styleunderline"/>
    <w:basedOn w:val="DefaultParagraphFont"/>
    <w:rsid w:val="00A85A7F"/>
  </w:style>
  <w:style w:type="paragraph" w:customStyle="1" w:styleId="Header1">
    <w:name w:val="Header1"/>
    <w:aliases w:val="Header Char Char,Header Char Char Char Char Char Char Char Cha,Header Char2,Header Char1 Char,Char Char Char Cha"/>
    <w:basedOn w:val="Normal"/>
    <w:qFormat/>
    <w:rsid w:val="00A85A7F"/>
    <w:pPr>
      <w:tabs>
        <w:tab w:val="center" w:pos="4680"/>
        <w:tab w:val="right" w:pos="9360"/>
      </w:tabs>
    </w:pPr>
  </w:style>
  <w:style w:type="character" w:customStyle="1" w:styleId="EndnoteTextChar">
    <w:name w:val="Endnote Text Char"/>
    <w:basedOn w:val="DefaultParagraphFont"/>
    <w:link w:val="EndnoteText"/>
    <w:locked/>
    <w:rsid w:val="00A85A7F"/>
    <w:rPr>
      <w:rFonts w:ascii="Georgia" w:eastAsia="Times New Roman" w:hAnsi="Georgia"/>
      <w:szCs w:val="20"/>
    </w:rPr>
  </w:style>
  <w:style w:type="paragraph" w:styleId="EndnoteText">
    <w:name w:val="endnote text"/>
    <w:basedOn w:val="Normal"/>
    <w:link w:val="EndnoteTextChar"/>
    <w:unhideWhenUsed/>
    <w:rsid w:val="00A85A7F"/>
    <w:rPr>
      <w:rFonts w:ascii="Georgia" w:eastAsia="Times New Roman" w:hAnsi="Georgia"/>
      <w:sz w:val="24"/>
      <w:szCs w:val="20"/>
    </w:rPr>
  </w:style>
  <w:style w:type="character" w:customStyle="1" w:styleId="EndnoteTextChar1">
    <w:name w:val="Endnote Text Char1"/>
    <w:basedOn w:val="DefaultParagraphFont"/>
    <w:semiHidden/>
    <w:rsid w:val="00A85A7F"/>
    <w:rPr>
      <w:rFonts w:ascii="Calibri" w:hAnsi="Calibri"/>
      <w:sz w:val="20"/>
      <w:szCs w:val="20"/>
    </w:rPr>
  </w:style>
  <w:style w:type="character" w:customStyle="1" w:styleId="DateChar">
    <w:name w:val="Date Char"/>
    <w:aliases w:val="date Char"/>
    <w:basedOn w:val="DefaultParagraphFont"/>
    <w:link w:val="Date"/>
    <w:uiPriority w:val="99"/>
    <w:locked/>
    <w:rsid w:val="00A85A7F"/>
    <w:rPr>
      <w:rFonts w:ascii="Georgia" w:eastAsia="Times New Roman" w:hAnsi="Georgia"/>
    </w:rPr>
  </w:style>
  <w:style w:type="paragraph" w:styleId="Date">
    <w:name w:val="Date"/>
    <w:aliases w:val="date"/>
    <w:basedOn w:val="Normal"/>
    <w:next w:val="Normal"/>
    <w:link w:val="DateChar"/>
    <w:uiPriority w:val="99"/>
    <w:unhideWhenUsed/>
    <w:rsid w:val="00A85A7F"/>
    <w:rPr>
      <w:rFonts w:ascii="Georgia" w:eastAsia="Times New Roman" w:hAnsi="Georgia"/>
      <w:sz w:val="24"/>
    </w:rPr>
  </w:style>
  <w:style w:type="character" w:customStyle="1" w:styleId="DateChar1">
    <w:name w:val="Date Char1"/>
    <w:basedOn w:val="DefaultParagraphFont"/>
    <w:uiPriority w:val="99"/>
    <w:semiHidden/>
    <w:rsid w:val="00A85A7F"/>
    <w:rPr>
      <w:rFonts w:ascii="Calibri" w:hAnsi="Calibri"/>
      <w:sz w:val="22"/>
    </w:rPr>
  </w:style>
  <w:style w:type="character" w:customStyle="1" w:styleId="BodyTextFirstIndentChar">
    <w:name w:val="Body Text First Indent Char"/>
    <w:basedOn w:val="BodyTextChar"/>
    <w:link w:val="BodyTextFirstIndent"/>
    <w:locked/>
    <w:rsid w:val="00A85A7F"/>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A85A7F"/>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A85A7F"/>
    <w:rPr>
      <w:rFonts w:ascii="Calibri" w:hAnsi="Calibri"/>
      <w:sz w:val="22"/>
    </w:rPr>
  </w:style>
  <w:style w:type="character" w:customStyle="1" w:styleId="BodyTextIndent2Char1">
    <w:name w:val="Body Text Indent 2 Char1"/>
    <w:basedOn w:val="DefaultParagraphFont"/>
    <w:semiHidden/>
    <w:rsid w:val="00A85A7F"/>
    <w:rPr>
      <w:rFonts w:ascii="Calibri" w:hAnsi="Calibri" w:cs="Calibri"/>
    </w:rPr>
  </w:style>
  <w:style w:type="character" w:customStyle="1" w:styleId="PlainTextChar1">
    <w:name w:val="Plain Text Char1"/>
    <w:basedOn w:val="DefaultParagraphFont"/>
    <w:semiHidden/>
    <w:rsid w:val="00A85A7F"/>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
    <w:link w:val="NoSpacing"/>
    <w:uiPriority w:val="1"/>
    <w:qFormat/>
    <w:locked/>
    <w:rsid w:val="00A85A7F"/>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A85A7F"/>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85A7F"/>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85A7F"/>
    <w:rPr>
      <w:rFonts w:ascii="Calibri" w:hAnsi="Calibri" w:cs="Calibri"/>
      <w:i/>
      <w:iCs/>
      <w:color w:val="000000" w:themeColor="text1"/>
    </w:rPr>
  </w:style>
  <w:style w:type="paragraph" w:customStyle="1" w:styleId="CiteSpacing">
    <w:name w:val="Cite Spacing"/>
    <w:basedOn w:val="Normal"/>
    <w:uiPriority w:val="4"/>
    <w:qFormat/>
    <w:rsid w:val="00A85A7F"/>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A85A7F"/>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A85A7F"/>
    <w:rPr>
      <w:rFonts w:ascii="Calibri" w:eastAsia="Calibri" w:hAnsi="Calibri"/>
      <w:b/>
      <w:sz w:val="22"/>
    </w:rPr>
  </w:style>
  <w:style w:type="paragraph" w:customStyle="1" w:styleId="Heading2-Bold">
    <w:name w:val="Heading 2 - Bold"/>
    <w:basedOn w:val="Normal"/>
    <w:autoRedefine/>
    <w:uiPriority w:val="99"/>
    <w:qFormat/>
    <w:rsid w:val="00A85A7F"/>
    <w:rPr>
      <w:rFonts w:ascii="Garamond" w:eastAsia="Calibri" w:hAnsi="Garamond"/>
      <w:b/>
    </w:rPr>
  </w:style>
  <w:style w:type="paragraph" w:customStyle="1" w:styleId="tag">
    <w:name w:val="%tag"/>
    <w:basedOn w:val="Normal"/>
    <w:next w:val="Normal"/>
    <w:uiPriority w:val="99"/>
    <w:qFormat/>
    <w:rsid w:val="00A85A7F"/>
    <w:rPr>
      <w:rFonts w:ascii="Garamond" w:eastAsia="Calibri" w:hAnsi="Garamond"/>
      <w:bCs/>
      <w:sz w:val="18"/>
    </w:rPr>
  </w:style>
  <w:style w:type="character" w:customStyle="1" w:styleId="Style2Char">
    <w:name w:val="Style 2 Char"/>
    <w:link w:val="Style20"/>
    <w:uiPriority w:val="99"/>
    <w:locked/>
    <w:rsid w:val="00A85A7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85A7F"/>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A85A7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85A7F"/>
    <w:rPr>
      <w:rFonts w:ascii="Garamond" w:eastAsia="Times New Roman" w:hAnsi="Garamond"/>
      <w:sz w:val="24"/>
      <w:szCs w:val="20"/>
      <w:u w:val="single"/>
      <w:lang w:val="x-none" w:eastAsia="x-none"/>
    </w:rPr>
  </w:style>
  <w:style w:type="character" w:customStyle="1" w:styleId="textsmallChar0">
    <w:name w:val="textsmall Char"/>
    <w:link w:val="textsmall0"/>
    <w:locked/>
    <w:rsid w:val="00A85A7F"/>
    <w:rPr>
      <w:rFonts w:ascii="Georgia" w:eastAsia="Times New Roman" w:hAnsi="Georgia"/>
      <w:sz w:val="18"/>
      <w:szCs w:val="20"/>
      <w:lang w:val="x-none" w:eastAsia="x-none"/>
    </w:rPr>
  </w:style>
  <w:style w:type="paragraph" w:customStyle="1" w:styleId="textsmall0">
    <w:name w:val="textsmall"/>
    <w:basedOn w:val="Normal"/>
    <w:link w:val="textsmallChar0"/>
    <w:qFormat/>
    <w:rsid w:val="00A85A7F"/>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A85A7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85A7F"/>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85A7F"/>
    <w:rPr>
      <w:rFonts w:ascii="Arial" w:eastAsia="Times New Roman" w:hAnsi="Arial" w:cs="Arial"/>
      <w:sz w:val="12"/>
    </w:rPr>
  </w:style>
  <w:style w:type="paragraph" w:customStyle="1" w:styleId="Micro">
    <w:name w:val="Micro"/>
    <w:basedOn w:val="Normal"/>
    <w:next w:val="Normal"/>
    <w:link w:val="MicroChar"/>
    <w:qFormat/>
    <w:rsid w:val="00A85A7F"/>
    <w:rPr>
      <w:rFonts w:ascii="Arial" w:eastAsia="Times New Roman" w:hAnsi="Arial" w:cs="Arial"/>
      <w:sz w:val="12"/>
    </w:rPr>
  </w:style>
  <w:style w:type="character" w:customStyle="1" w:styleId="CardNotUnderlinedChar1">
    <w:name w:val="Card Not Underlined Char1"/>
    <w:link w:val="CardNotUnderlined"/>
    <w:locked/>
    <w:rsid w:val="00A85A7F"/>
    <w:rPr>
      <w:rFonts w:ascii="Bell MT" w:eastAsia="Calibri" w:hAnsi="Bell MT"/>
      <w:szCs w:val="20"/>
    </w:rPr>
  </w:style>
  <w:style w:type="paragraph" w:customStyle="1" w:styleId="CardNotUnderlined">
    <w:name w:val="Card Not Underlined"/>
    <w:basedOn w:val="Normal"/>
    <w:link w:val="CardNotUnderlinedChar1"/>
    <w:autoRedefine/>
    <w:qFormat/>
    <w:rsid w:val="00A85A7F"/>
    <w:rPr>
      <w:rFonts w:ascii="Bell MT" w:eastAsia="Calibri" w:hAnsi="Bell MT"/>
      <w:sz w:val="24"/>
      <w:szCs w:val="20"/>
    </w:rPr>
  </w:style>
  <w:style w:type="paragraph" w:customStyle="1" w:styleId="h-lead">
    <w:name w:val="h-lead"/>
    <w:basedOn w:val="Normal"/>
    <w:uiPriority w:val="99"/>
    <w:qFormat/>
    <w:rsid w:val="00A85A7F"/>
    <w:pPr>
      <w:spacing w:before="100" w:beforeAutospacing="1" w:after="100" w:afterAutospacing="1"/>
    </w:pPr>
    <w:rPr>
      <w:rFonts w:eastAsia="Times New Roman"/>
      <w:sz w:val="24"/>
    </w:rPr>
  </w:style>
  <w:style w:type="paragraph" w:customStyle="1" w:styleId="intro">
    <w:name w:val="intro"/>
    <w:basedOn w:val="Normal"/>
    <w:uiPriority w:val="99"/>
    <w:qFormat/>
    <w:rsid w:val="00A85A7F"/>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85A7F"/>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85A7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85A7F"/>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85A7F"/>
    <w:rPr>
      <w:rFonts w:eastAsia="Calibri"/>
    </w:rPr>
  </w:style>
  <w:style w:type="paragraph" w:customStyle="1" w:styleId="F3-TagAuthor">
    <w:name w:val="F3 - Tag/Author"/>
    <w:basedOn w:val="Normal"/>
    <w:uiPriority w:val="99"/>
    <w:qFormat/>
    <w:rsid w:val="00A85A7F"/>
    <w:rPr>
      <w:rFonts w:eastAsia="Times New Roman"/>
      <w:b/>
    </w:rPr>
  </w:style>
  <w:style w:type="paragraph" w:customStyle="1" w:styleId="F5-UnderlineNormal">
    <w:name w:val="F5 - Underline Normal"/>
    <w:basedOn w:val="Normal"/>
    <w:uiPriority w:val="99"/>
    <w:qFormat/>
    <w:rsid w:val="00A85A7F"/>
    <w:rPr>
      <w:rFonts w:eastAsia="Calibri"/>
      <w:u w:val="single"/>
    </w:rPr>
  </w:style>
  <w:style w:type="paragraph" w:customStyle="1" w:styleId="Brief-PrimarySource">
    <w:name w:val="Brief - Primary Source"/>
    <w:basedOn w:val="Normal"/>
    <w:uiPriority w:val="99"/>
    <w:qFormat/>
    <w:rsid w:val="00A85A7F"/>
    <w:rPr>
      <w:rFonts w:eastAsia="Times New Roman"/>
      <w:b/>
      <w:sz w:val="24"/>
      <w:u w:val="single"/>
    </w:rPr>
  </w:style>
  <w:style w:type="paragraph" w:customStyle="1" w:styleId="Brief-Underline">
    <w:name w:val="Brief - Underline"/>
    <w:basedOn w:val="Normal"/>
    <w:uiPriority w:val="99"/>
    <w:qFormat/>
    <w:rsid w:val="00A85A7F"/>
    <w:rPr>
      <w:rFonts w:eastAsia="Times New Roman"/>
      <w:u w:val="single"/>
    </w:rPr>
  </w:style>
  <w:style w:type="paragraph" w:customStyle="1" w:styleId="Brief">
    <w:name w:val="Brief"/>
    <w:basedOn w:val="Brief-PrimarySource"/>
    <w:uiPriority w:val="99"/>
    <w:qFormat/>
    <w:rsid w:val="00A85A7F"/>
    <w:rPr>
      <w:b w:val="0"/>
    </w:rPr>
  </w:style>
  <w:style w:type="paragraph" w:customStyle="1" w:styleId="CM2">
    <w:name w:val="CM2"/>
    <w:basedOn w:val="Normal"/>
    <w:next w:val="Normal"/>
    <w:uiPriority w:val="99"/>
    <w:qFormat/>
    <w:rsid w:val="00A85A7F"/>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85A7F"/>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85A7F"/>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85A7F"/>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85A7F"/>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85A7F"/>
    <w:pPr>
      <w:widowControl w:val="0"/>
      <w:spacing w:line="276" w:lineRule="atLeast"/>
    </w:pPr>
    <w:rPr>
      <w:color w:val="auto"/>
    </w:rPr>
  </w:style>
  <w:style w:type="paragraph" w:customStyle="1" w:styleId="CM34">
    <w:name w:val="CM34"/>
    <w:basedOn w:val="Default"/>
    <w:next w:val="Default"/>
    <w:uiPriority w:val="99"/>
    <w:qFormat/>
    <w:rsid w:val="00A85A7F"/>
    <w:pPr>
      <w:widowControl w:val="0"/>
    </w:pPr>
    <w:rPr>
      <w:color w:val="auto"/>
    </w:rPr>
  </w:style>
  <w:style w:type="paragraph" w:customStyle="1" w:styleId="CM56">
    <w:name w:val="CM56"/>
    <w:basedOn w:val="Default"/>
    <w:next w:val="Default"/>
    <w:uiPriority w:val="99"/>
    <w:qFormat/>
    <w:rsid w:val="00A85A7F"/>
    <w:pPr>
      <w:widowControl w:val="0"/>
    </w:pPr>
    <w:rPr>
      <w:rFonts w:eastAsia="Calibri"/>
      <w:color w:val="auto"/>
    </w:rPr>
  </w:style>
  <w:style w:type="paragraph" w:customStyle="1" w:styleId="CM58">
    <w:name w:val="CM58"/>
    <w:basedOn w:val="Default"/>
    <w:next w:val="Default"/>
    <w:uiPriority w:val="99"/>
    <w:qFormat/>
    <w:rsid w:val="00A85A7F"/>
    <w:pPr>
      <w:widowControl w:val="0"/>
    </w:pPr>
    <w:rPr>
      <w:rFonts w:eastAsia="Calibri"/>
      <w:color w:val="auto"/>
    </w:rPr>
  </w:style>
  <w:style w:type="paragraph" w:customStyle="1" w:styleId="CM57">
    <w:name w:val="CM57"/>
    <w:basedOn w:val="Default"/>
    <w:next w:val="Default"/>
    <w:uiPriority w:val="99"/>
    <w:qFormat/>
    <w:rsid w:val="00A85A7F"/>
    <w:pPr>
      <w:widowControl w:val="0"/>
    </w:pPr>
    <w:rPr>
      <w:rFonts w:eastAsia="Calibri"/>
      <w:color w:val="auto"/>
    </w:rPr>
  </w:style>
  <w:style w:type="paragraph" w:customStyle="1" w:styleId="CM1">
    <w:name w:val="CM1"/>
    <w:basedOn w:val="Default"/>
    <w:next w:val="Default"/>
    <w:uiPriority w:val="99"/>
    <w:qFormat/>
    <w:rsid w:val="00A85A7F"/>
    <w:pPr>
      <w:widowControl w:val="0"/>
    </w:pPr>
    <w:rPr>
      <w:rFonts w:eastAsia="Calibri"/>
      <w:color w:val="auto"/>
    </w:rPr>
  </w:style>
  <w:style w:type="paragraph" w:customStyle="1" w:styleId="CM49">
    <w:name w:val="CM49"/>
    <w:basedOn w:val="Default"/>
    <w:next w:val="Default"/>
    <w:uiPriority w:val="99"/>
    <w:qFormat/>
    <w:rsid w:val="00A85A7F"/>
    <w:pPr>
      <w:widowControl w:val="0"/>
    </w:pPr>
    <w:rPr>
      <w:rFonts w:eastAsia="Calibri"/>
      <w:color w:val="auto"/>
    </w:rPr>
  </w:style>
  <w:style w:type="paragraph" w:customStyle="1" w:styleId="CM41">
    <w:name w:val="CM41"/>
    <w:basedOn w:val="Default"/>
    <w:next w:val="Default"/>
    <w:uiPriority w:val="99"/>
    <w:qFormat/>
    <w:rsid w:val="00A85A7F"/>
    <w:pPr>
      <w:widowControl w:val="0"/>
    </w:pPr>
    <w:rPr>
      <w:rFonts w:eastAsia="Calibri"/>
      <w:color w:val="auto"/>
    </w:rPr>
  </w:style>
  <w:style w:type="paragraph" w:customStyle="1" w:styleId="3rdOrderPara">
    <w:name w:val="3rd Order Para"/>
    <w:basedOn w:val="Default"/>
    <w:next w:val="Default"/>
    <w:rsid w:val="00A85A7F"/>
    <w:pPr>
      <w:widowControl w:val="0"/>
    </w:pPr>
    <w:rPr>
      <w:rFonts w:eastAsia="Calibri"/>
      <w:color w:val="auto"/>
    </w:rPr>
  </w:style>
  <w:style w:type="paragraph" w:customStyle="1" w:styleId="2ndOrderPara">
    <w:name w:val="2nd Order Para"/>
    <w:basedOn w:val="Default"/>
    <w:next w:val="Default"/>
    <w:rsid w:val="00A85A7F"/>
    <w:pPr>
      <w:widowControl w:val="0"/>
    </w:pPr>
    <w:rPr>
      <w:rFonts w:eastAsia="Calibri"/>
      <w:color w:val="auto"/>
    </w:rPr>
  </w:style>
  <w:style w:type="paragraph" w:customStyle="1" w:styleId="Normal-SIGN2">
    <w:name w:val="Normal-SIGN2"/>
    <w:basedOn w:val="Default"/>
    <w:next w:val="Default"/>
    <w:qFormat/>
    <w:rsid w:val="00A85A7F"/>
    <w:pPr>
      <w:widowControl w:val="0"/>
    </w:pPr>
    <w:rPr>
      <w:rFonts w:eastAsia="Calibri"/>
      <w:color w:val="auto"/>
    </w:rPr>
  </w:style>
  <w:style w:type="paragraph" w:customStyle="1" w:styleId="Normal-SIGN1">
    <w:name w:val="Normal-SIGN1"/>
    <w:basedOn w:val="Default"/>
    <w:next w:val="Default"/>
    <w:uiPriority w:val="99"/>
    <w:qFormat/>
    <w:rsid w:val="00A85A7F"/>
    <w:pPr>
      <w:widowControl w:val="0"/>
    </w:pPr>
    <w:rPr>
      <w:rFonts w:eastAsia="Calibri"/>
      <w:color w:val="auto"/>
    </w:rPr>
  </w:style>
  <w:style w:type="paragraph" w:customStyle="1" w:styleId="CM3">
    <w:name w:val="CM3"/>
    <w:basedOn w:val="Default"/>
    <w:next w:val="Default"/>
    <w:uiPriority w:val="99"/>
    <w:qFormat/>
    <w:rsid w:val="00A85A7F"/>
    <w:pPr>
      <w:widowControl w:val="0"/>
      <w:spacing w:line="553" w:lineRule="atLeast"/>
    </w:pPr>
    <w:rPr>
      <w:rFonts w:eastAsia="Calibri"/>
      <w:color w:val="auto"/>
    </w:rPr>
  </w:style>
  <w:style w:type="paragraph" w:customStyle="1" w:styleId="CM33">
    <w:name w:val="CM33"/>
    <w:basedOn w:val="Default"/>
    <w:next w:val="Default"/>
    <w:uiPriority w:val="99"/>
    <w:qFormat/>
    <w:rsid w:val="00A85A7F"/>
    <w:pPr>
      <w:widowControl w:val="0"/>
    </w:pPr>
    <w:rPr>
      <w:rFonts w:eastAsia="Calibri"/>
      <w:color w:val="auto"/>
    </w:rPr>
  </w:style>
  <w:style w:type="paragraph" w:customStyle="1" w:styleId="CM37">
    <w:name w:val="CM37"/>
    <w:basedOn w:val="Default"/>
    <w:next w:val="Default"/>
    <w:uiPriority w:val="99"/>
    <w:qFormat/>
    <w:rsid w:val="00A85A7F"/>
    <w:pPr>
      <w:widowControl w:val="0"/>
    </w:pPr>
    <w:rPr>
      <w:rFonts w:eastAsia="Calibri"/>
      <w:color w:val="auto"/>
    </w:rPr>
  </w:style>
  <w:style w:type="paragraph" w:customStyle="1" w:styleId="CM7">
    <w:name w:val="CM7"/>
    <w:basedOn w:val="Default"/>
    <w:next w:val="Default"/>
    <w:uiPriority w:val="99"/>
    <w:qFormat/>
    <w:rsid w:val="00A85A7F"/>
    <w:pPr>
      <w:widowControl w:val="0"/>
      <w:spacing w:line="553" w:lineRule="atLeast"/>
    </w:pPr>
    <w:rPr>
      <w:rFonts w:eastAsia="Calibri"/>
      <w:color w:val="auto"/>
    </w:rPr>
  </w:style>
  <w:style w:type="paragraph" w:customStyle="1" w:styleId="Brief-SecondarySource">
    <w:name w:val="Brief - Secondary Source"/>
    <w:basedOn w:val="Normal"/>
    <w:qFormat/>
    <w:rsid w:val="00A85A7F"/>
    <w:rPr>
      <w:rFonts w:eastAsia="Times New Roman"/>
      <w:sz w:val="14"/>
      <w:szCs w:val="20"/>
    </w:rPr>
  </w:style>
  <w:style w:type="paragraph" w:customStyle="1" w:styleId="Brief-Card">
    <w:name w:val="Brief - Card"/>
    <w:basedOn w:val="Normal"/>
    <w:uiPriority w:val="99"/>
    <w:qFormat/>
    <w:rsid w:val="00A85A7F"/>
    <w:rPr>
      <w:rFonts w:eastAsia="Times New Roman"/>
    </w:rPr>
  </w:style>
  <w:style w:type="paragraph" w:customStyle="1" w:styleId="Pa2">
    <w:name w:val="Pa2"/>
    <w:basedOn w:val="Default"/>
    <w:next w:val="Default"/>
    <w:uiPriority w:val="99"/>
    <w:qFormat/>
    <w:rsid w:val="00A85A7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85A7F"/>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85A7F"/>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85A7F"/>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85A7F"/>
    <w:pPr>
      <w:widowControl w:val="0"/>
    </w:pPr>
    <w:rPr>
      <w:rFonts w:ascii="Arial Black" w:hAnsi="Arial Black"/>
      <w:color w:val="auto"/>
    </w:rPr>
  </w:style>
  <w:style w:type="paragraph" w:customStyle="1" w:styleId="Cover1">
    <w:name w:val="Cover 1"/>
    <w:basedOn w:val="Normal"/>
    <w:next w:val="Normal"/>
    <w:uiPriority w:val="99"/>
    <w:qFormat/>
    <w:rsid w:val="00A85A7F"/>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85A7F"/>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85A7F"/>
    <w:pPr>
      <w:widowControl w:val="0"/>
    </w:pPr>
    <w:rPr>
      <w:color w:val="auto"/>
    </w:rPr>
  </w:style>
  <w:style w:type="paragraph" w:customStyle="1" w:styleId="Pa11">
    <w:name w:val="Pa11"/>
    <w:basedOn w:val="Normal"/>
    <w:next w:val="Normal"/>
    <w:uiPriority w:val="99"/>
    <w:qFormat/>
    <w:rsid w:val="00A85A7F"/>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85A7F"/>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85A7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A85A7F"/>
    <w:pPr>
      <w:widowControl w:val="0"/>
    </w:pPr>
    <w:rPr>
      <w:rFonts w:eastAsia="Calibri"/>
      <w:color w:val="auto"/>
    </w:rPr>
  </w:style>
  <w:style w:type="paragraph" w:customStyle="1" w:styleId="CM5">
    <w:name w:val="CM5"/>
    <w:basedOn w:val="Default"/>
    <w:next w:val="Default"/>
    <w:qFormat/>
    <w:rsid w:val="00A85A7F"/>
    <w:pPr>
      <w:widowControl w:val="0"/>
      <w:spacing w:line="553" w:lineRule="atLeast"/>
    </w:pPr>
    <w:rPr>
      <w:rFonts w:eastAsia="Calibri"/>
      <w:color w:val="auto"/>
    </w:rPr>
  </w:style>
  <w:style w:type="paragraph" w:customStyle="1" w:styleId="CM28">
    <w:name w:val="CM28"/>
    <w:basedOn w:val="Default"/>
    <w:next w:val="Default"/>
    <w:uiPriority w:val="99"/>
    <w:qFormat/>
    <w:rsid w:val="00A85A7F"/>
    <w:pPr>
      <w:widowControl w:val="0"/>
    </w:pPr>
    <w:rPr>
      <w:rFonts w:eastAsia="Calibri"/>
      <w:color w:val="auto"/>
    </w:rPr>
  </w:style>
  <w:style w:type="paragraph" w:customStyle="1" w:styleId="CM8">
    <w:name w:val="CM8"/>
    <w:basedOn w:val="Default"/>
    <w:next w:val="Default"/>
    <w:uiPriority w:val="99"/>
    <w:qFormat/>
    <w:rsid w:val="00A85A7F"/>
    <w:pPr>
      <w:widowControl w:val="0"/>
    </w:pPr>
    <w:rPr>
      <w:rFonts w:eastAsia="Calibri"/>
      <w:color w:val="auto"/>
    </w:rPr>
  </w:style>
  <w:style w:type="paragraph" w:customStyle="1" w:styleId="CM6">
    <w:name w:val="CM6"/>
    <w:basedOn w:val="Default"/>
    <w:next w:val="Default"/>
    <w:uiPriority w:val="99"/>
    <w:qFormat/>
    <w:rsid w:val="00A85A7F"/>
    <w:pPr>
      <w:widowControl w:val="0"/>
      <w:spacing w:line="553" w:lineRule="atLeast"/>
    </w:pPr>
    <w:rPr>
      <w:rFonts w:eastAsia="Calibri"/>
      <w:color w:val="auto"/>
    </w:rPr>
  </w:style>
  <w:style w:type="paragraph" w:customStyle="1" w:styleId="CM22">
    <w:name w:val="CM22"/>
    <w:basedOn w:val="Default"/>
    <w:next w:val="Default"/>
    <w:uiPriority w:val="99"/>
    <w:qFormat/>
    <w:rsid w:val="00A85A7F"/>
    <w:pPr>
      <w:widowControl w:val="0"/>
    </w:pPr>
    <w:rPr>
      <w:rFonts w:eastAsia="Calibri"/>
      <w:color w:val="auto"/>
    </w:rPr>
  </w:style>
  <w:style w:type="paragraph" w:customStyle="1" w:styleId="DoubleUnderlined">
    <w:name w:val="Double Underlined"/>
    <w:basedOn w:val="Heading2"/>
    <w:autoRedefine/>
    <w:uiPriority w:val="99"/>
    <w:qFormat/>
    <w:rsid w:val="00A85A7F"/>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A85A7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A85A7F"/>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85A7F"/>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85A7F"/>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85A7F"/>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85A7F"/>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A85A7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85A7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A85A7F"/>
  </w:style>
  <w:style w:type="paragraph" w:customStyle="1" w:styleId="StyleUnderliningTimesNewRomanBoldNounderlineKernat16">
    <w:name w:val="Style Underlining + Times New Roman Bold No underline Kern at 16..."/>
    <w:basedOn w:val="Normal"/>
    <w:uiPriority w:val="99"/>
    <w:qFormat/>
    <w:rsid w:val="00A85A7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85A7F"/>
    <w:rPr>
      <w:rFonts w:eastAsia="Times New Roman"/>
      <w:b/>
      <w:bCs/>
      <w:kern w:val="32"/>
      <w:sz w:val="32"/>
      <w:szCs w:val="32"/>
    </w:rPr>
  </w:style>
  <w:style w:type="paragraph" w:customStyle="1" w:styleId="StyleBoldUnderliningKernat16pt">
    <w:name w:val="Style Bold Underlining + Kern at 16 pt"/>
    <w:uiPriority w:val="99"/>
    <w:qFormat/>
    <w:rsid w:val="00A85A7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85A7F"/>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A85A7F"/>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85A7F"/>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85A7F"/>
    <w:pPr>
      <w:ind w:left="400"/>
    </w:pPr>
    <w:rPr>
      <w:rFonts w:eastAsia="Times New Roman"/>
      <w:szCs w:val="20"/>
    </w:rPr>
  </w:style>
  <w:style w:type="paragraph" w:customStyle="1" w:styleId="Paste">
    <w:name w:val="Paste"/>
    <w:basedOn w:val="Normal"/>
    <w:qFormat/>
    <w:rsid w:val="00A85A7F"/>
    <w:rPr>
      <w:rFonts w:ascii="Arial Narrow" w:eastAsia="Times New Roman" w:hAnsi="Arial Narrow"/>
      <w:szCs w:val="20"/>
      <w:lang w:val="x-none" w:eastAsia="x-none"/>
    </w:rPr>
  </w:style>
  <w:style w:type="character" w:customStyle="1" w:styleId="UnderlineStyleChar">
    <w:name w:val="Underline Style Char"/>
    <w:link w:val="UnderlineStyle0"/>
    <w:locked/>
    <w:rsid w:val="00A85A7F"/>
    <w:rPr>
      <w:rFonts w:ascii="Georgia" w:eastAsia="Times New Roman" w:hAnsi="Georgia"/>
      <w:b/>
      <w:u w:val="single"/>
    </w:rPr>
  </w:style>
  <w:style w:type="paragraph" w:customStyle="1" w:styleId="UnderlineStyle0">
    <w:name w:val="Underline Style"/>
    <w:basedOn w:val="Normal"/>
    <w:link w:val="UnderlineStyleChar"/>
    <w:qFormat/>
    <w:rsid w:val="00A85A7F"/>
    <w:rPr>
      <w:rFonts w:ascii="Georgia" w:eastAsia="Times New Roman" w:hAnsi="Georgia"/>
      <w:b/>
      <w:sz w:val="24"/>
      <w:u w:val="single"/>
    </w:rPr>
  </w:style>
  <w:style w:type="paragraph" w:customStyle="1" w:styleId="Normalization">
    <w:name w:val="Normalization"/>
    <w:basedOn w:val="Normal"/>
    <w:uiPriority w:val="99"/>
    <w:qFormat/>
    <w:rsid w:val="00A85A7F"/>
    <w:rPr>
      <w:rFonts w:eastAsia="Times New Roman"/>
      <w:sz w:val="18"/>
    </w:rPr>
  </w:style>
  <w:style w:type="paragraph" w:customStyle="1" w:styleId="BreifTitle">
    <w:name w:val="Breif Title"/>
    <w:basedOn w:val="Normal"/>
    <w:autoRedefine/>
    <w:uiPriority w:val="99"/>
    <w:qFormat/>
    <w:rsid w:val="00A85A7F"/>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85A7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85A7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85A7F"/>
    <w:rPr>
      <w:rFonts w:eastAsia="Times New Roman"/>
      <w:color w:val="333333"/>
    </w:rPr>
  </w:style>
  <w:style w:type="paragraph" w:customStyle="1" w:styleId="StyleTagandCiteFranklinGothicDemi">
    <w:name w:val="Style Tag and Cite + Franklin Gothic Demi"/>
    <w:basedOn w:val="Normal"/>
    <w:autoRedefine/>
    <w:uiPriority w:val="99"/>
    <w:qFormat/>
    <w:rsid w:val="00A85A7F"/>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85A7F"/>
    <w:rPr>
      <w:bCs/>
    </w:rPr>
  </w:style>
  <w:style w:type="paragraph" w:customStyle="1" w:styleId="tagCharCharCharCharCharCharChar">
    <w:name w:val="tag Char Char Char Char Char Char Char"/>
    <w:basedOn w:val="Normal"/>
    <w:uiPriority w:val="99"/>
    <w:qFormat/>
    <w:rsid w:val="00A85A7F"/>
    <w:rPr>
      <w:rFonts w:eastAsia="Times New Roman"/>
      <w:b/>
      <w:sz w:val="24"/>
      <w:szCs w:val="20"/>
    </w:rPr>
  </w:style>
  <w:style w:type="paragraph" w:customStyle="1" w:styleId="title-bold-medium">
    <w:name w:val="title-bold-medium"/>
    <w:basedOn w:val="Normal"/>
    <w:uiPriority w:val="99"/>
    <w:qFormat/>
    <w:rsid w:val="00A85A7F"/>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85A7F"/>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A85A7F"/>
    <w:rPr>
      <w:rFonts w:ascii="Arial Narrow" w:eastAsia="Times New Roman" w:hAnsi="Arial Narrow"/>
      <w:b/>
      <w:sz w:val="24"/>
    </w:rPr>
  </w:style>
  <w:style w:type="paragraph" w:customStyle="1" w:styleId="BLOCKTITLE1">
    <w:name w:val="BLOCK TITLE"/>
    <w:basedOn w:val="Heading1"/>
    <w:uiPriority w:val="99"/>
    <w:qFormat/>
    <w:rsid w:val="00A85A7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A85A7F"/>
    <w:pPr>
      <w:widowControl w:val="0"/>
      <w:autoSpaceDE w:val="0"/>
      <w:autoSpaceDN w:val="0"/>
      <w:adjustRightInd w:val="0"/>
    </w:pPr>
    <w:rPr>
      <w:sz w:val="24"/>
      <w:szCs w:val="20"/>
    </w:rPr>
  </w:style>
  <w:style w:type="paragraph" w:customStyle="1" w:styleId="BriefTitle1">
    <w:name w:val="Brief Title 1"/>
    <w:basedOn w:val="Normal"/>
    <w:uiPriority w:val="99"/>
    <w:qFormat/>
    <w:rsid w:val="00A85A7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85A7F"/>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85A7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85A7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85A7F"/>
    <w:pPr>
      <w:spacing w:before="100" w:beforeAutospacing="1" w:after="100" w:afterAutospacing="1"/>
    </w:pPr>
    <w:rPr>
      <w:rFonts w:eastAsia="Times New Roman"/>
    </w:rPr>
  </w:style>
  <w:style w:type="paragraph" w:customStyle="1" w:styleId="ToRead">
    <w:name w:val="To Read"/>
    <w:basedOn w:val="Normal"/>
    <w:uiPriority w:val="99"/>
    <w:qFormat/>
    <w:rsid w:val="00A85A7F"/>
    <w:pPr>
      <w:ind w:left="720"/>
    </w:pPr>
    <w:rPr>
      <w:rFonts w:ascii="Verdana" w:eastAsia="Times New Roman" w:hAnsi="Verdana"/>
      <w:b/>
      <w:u w:val="single"/>
    </w:rPr>
  </w:style>
  <w:style w:type="paragraph" w:customStyle="1" w:styleId="Style1">
    <w:name w:val="Style 1"/>
    <w:basedOn w:val="Normal"/>
    <w:uiPriority w:val="99"/>
    <w:qFormat/>
    <w:rsid w:val="00A85A7F"/>
    <w:pPr>
      <w:widowControl w:val="0"/>
      <w:ind w:firstLine="216"/>
    </w:pPr>
    <w:rPr>
      <w:rFonts w:eastAsia="Times New Roman"/>
      <w:noProof/>
      <w:color w:val="000000"/>
      <w:szCs w:val="20"/>
    </w:rPr>
  </w:style>
  <w:style w:type="paragraph" w:customStyle="1" w:styleId="Style40">
    <w:name w:val="Style 4"/>
    <w:basedOn w:val="Normal"/>
    <w:uiPriority w:val="99"/>
    <w:qFormat/>
    <w:rsid w:val="00A85A7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85A7F"/>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85A7F"/>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85A7F"/>
    <w:pPr>
      <w:ind w:left="1660"/>
    </w:pPr>
  </w:style>
  <w:style w:type="paragraph" w:customStyle="1" w:styleId="PageNumber1">
    <w:name w:val="Page Number1"/>
    <w:basedOn w:val="Normal"/>
    <w:next w:val="Normal"/>
    <w:uiPriority w:val="99"/>
    <w:qFormat/>
    <w:rsid w:val="00A85A7F"/>
    <w:rPr>
      <w:rFonts w:eastAsia="Times New Roman"/>
    </w:rPr>
  </w:style>
  <w:style w:type="paragraph" w:customStyle="1" w:styleId="Card1">
    <w:name w:val="Card1"/>
    <w:uiPriority w:val="99"/>
    <w:qFormat/>
    <w:rsid w:val="00A85A7F"/>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85A7F"/>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85A7F"/>
    <w:pPr>
      <w:ind w:left="288" w:right="288"/>
    </w:pPr>
    <w:rPr>
      <w:rFonts w:eastAsia="Times New Roman"/>
    </w:rPr>
  </w:style>
  <w:style w:type="paragraph" w:customStyle="1" w:styleId="CaseListNormal">
    <w:name w:val="Case List Normal"/>
    <w:basedOn w:val="Normal"/>
    <w:uiPriority w:val="99"/>
    <w:qFormat/>
    <w:rsid w:val="00A85A7F"/>
    <w:rPr>
      <w:rFonts w:ascii="Times" w:eastAsia="Times New Roman" w:hAnsi="Times"/>
      <w:szCs w:val="26"/>
    </w:rPr>
  </w:style>
  <w:style w:type="paragraph" w:customStyle="1" w:styleId="Body">
    <w:name w:val="Body"/>
    <w:basedOn w:val="Normal"/>
    <w:uiPriority w:val="99"/>
    <w:qFormat/>
    <w:rsid w:val="00A85A7F"/>
    <w:pPr>
      <w:outlineLvl w:val="3"/>
    </w:pPr>
    <w:rPr>
      <w:rFonts w:eastAsia="Times New Roman"/>
      <w:szCs w:val="20"/>
    </w:rPr>
  </w:style>
  <w:style w:type="paragraph" w:customStyle="1" w:styleId="3text">
    <w:name w:val="3text"/>
    <w:basedOn w:val="Normal"/>
    <w:uiPriority w:val="99"/>
    <w:qFormat/>
    <w:rsid w:val="00A85A7F"/>
    <w:pPr>
      <w:spacing w:before="100" w:beforeAutospacing="1" w:after="100" w:afterAutospacing="1"/>
    </w:pPr>
    <w:rPr>
      <w:rFonts w:eastAsia="Times New Roman"/>
      <w:sz w:val="24"/>
    </w:rPr>
  </w:style>
  <w:style w:type="paragraph" w:customStyle="1" w:styleId="TimesNewRoman12">
    <w:name w:val="TimesNewRoman12"/>
    <w:uiPriority w:val="99"/>
    <w:qFormat/>
    <w:rsid w:val="00A85A7F"/>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85A7F"/>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85A7F"/>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85A7F"/>
    <w:rPr>
      <w:rFonts w:eastAsia="Times New Roman"/>
      <w:color w:val="000000"/>
      <w:sz w:val="18"/>
    </w:rPr>
  </w:style>
  <w:style w:type="paragraph" w:customStyle="1" w:styleId="text1">
    <w:name w:val="text1"/>
    <w:basedOn w:val="Normal"/>
    <w:autoRedefine/>
    <w:uiPriority w:val="99"/>
    <w:qFormat/>
    <w:rsid w:val="00A85A7F"/>
    <w:rPr>
      <w:rFonts w:eastAsia="Times New Roman"/>
      <w:szCs w:val="20"/>
    </w:rPr>
  </w:style>
  <w:style w:type="paragraph" w:customStyle="1" w:styleId="RepeatBlockHeading">
    <w:name w:val="Repeat Block Heading"/>
    <w:basedOn w:val="Normal"/>
    <w:autoRedefine/>
    <w:uiPriority w:val="99"/>
    <w:qFormat/>
    <w:rsid w:val="00A85A7F"/>
    <w:pPr>
      <w:jc w:val="center"/>
    </w:pPr>
    <w:rPr>
      <w:rFonts w:eastAsia="Times New Roman"/>
      <w:b/>
      <w:smallCaps/>
      <w:color w:val="000000"/>
      <w:sz w:val="24"/>
      <w:u w:val="thick"/>
    </w:rPr>
  </w:style>
  <w:style w:type="paragraph" w:customStyle="1" w:styleId="story-headline">
    <w:name w:val="story-headline"/>
    <w:basedOn w:val="Normal"/>
    <w:uiPriority w:val="99"/>
    <w:qFormat/>
    <w:rsid w:val="00A85A7F"/>
    <w:pPr>
      <w:spacing w:before="72" w:after="72"/>
    </w:pPr>
    <w:rPr>
      <w:rFonts w:eastAsia="Times New Roman"/>
      <w:b/>
      <w:bCs/>
      <w:sz w:val="26"/>
      <w:szCs w:val="26"/>
    </w:rPr>
  </w:style>
  <w:style w:type="paragraph" w:customStyle="1" w:styleId="story-body">
    <w:name w:val="story-body"/>
    <w:basedOn w:val="Normal"/>
    <w:uiPriority w:val="99"/>
    <w:qFormat/>
    <w:rsid w:val="00A85A7F"/>
    <w:pPr>
      <w:spacing w:before="100" w:beforeAutospacing="1" w:after="100" w:afterAutospacing="1"/>
    </w:pPr>
    <w:rPr>
      <w:rFonts w:eastAsia="Times New Roman"/>
    </w:rPr>
  </w:style>
  <w:style w:type="paragraph" w:customStyle="1" w:styleId="story-dateline">
    <w:name w:val="story-dateline"/>
    <w:basedOn w:val="Normal"/>
    <w:uiPriority w:val="99"/>
    <w:qFormat/>
    <w:rsid w:val="00A85A7F"/>
    <w:rPr>
      <w:rFonts w:eastAsia="Times New Roman"/>
      <w:b/>
      <w:bCs/>
    </w:rPr>
  </w:style>
  <w:style w:type="paragraph" w:customStyle="1" w:styleId="TextofCards">
    <w:name w:val="Text of Cards"/>
    <w:basedOn w:val="Normal"/>
    <w:uiPriority w:val="99"/>
    <w:qFormat/>
    <w:rsid w:val="00A85A7F"/>
    <w:rPr>
      <w:rFonts w:eastAsia="Times New Roman"/>
      <w:color w:val="000000"/>
      <w:spacing w:val="6"/>
      <w:szCs w:val="23"/>
    </w:rPr>
  </w:style>
  <w:style w:type="paragraph" w:customStyle="1" w:styleId="Corpotesto">
    <w:name w:val="Corpo testo"/>
    <w:basedOn w:val="Normal"/>
    <w:uiPriority w:val="99"/>
    <w:qFormat/>
    <w:rsid w:val="00A85A7F"/>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85A7F"/>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A85A7F"/>
    <w:rPr>
      <w:rFonts w:eastAsia="Times New Roman" w:cs="Calibri"/>
      <w:b/>
      <w:bCs/>
    </w:rPr>
  </w:style>
  <w:style w:type="paragraph" w:customStyle="1" w:styleId="inside-copy">
    <w:name w:val="inside-copy"/>
    <w:basedOn w:val="Normal"/>
    <w:uiPriority w:val="99"/>
    <w:qFormat/>
    <w:rsid w:val="00A85A7F"/>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85A7F"/>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85A7F"/>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85A7F"/>
    <w:rPr>
      <w:rFonts w:ascii="Arial" w:hAnsi="Arial"/>
      <w:b w:val="0"/>
      <w:caps w:val="0"/>
      <w:sz w:val="20"/>
    </w:rPr>
  </w:style>
  <w:style w:type="paragraph" w:customStyle="1" w:styleId="ProjectTitleLine">
    <w:name w:val="Project Title Line"/>
    <w:basedOn w:val="Normal"/>
    <w:next w:val="Normal"/>
    <w:autoRedefine/>
    <w:uiPriority w:val="99"/>
    <w:qFormat/>
    <w:rsid w:val="00A85A7F"/>
    <w:pPr>
      <w:jc w:val="center"/>
    </w:pPr>
    <w:rPr>
      <w:rFonts w:eastAsia="Times New Roman"/>
      <w:caps/>
      <w:szCs w:val="20"/>
    </w:rPr>
  </w:style>
  <w:style w:type="paragraph" w:customStyle="1" w:styleId="LanguageStrike">
    <w:name w:val="Language Strike"/>
    <w:basedOn w:val="Normal"/>
    <w:next w:val="Normal"/>
    <w:uiPriority w:val="99"/>
    <w:qFormat/>
    <w:rsid w:val="00A85A7F"/>
    <w:rPr>
      <w:rFonts w:ascii="Arial Narrow" w:eastAsia="Times New Roman" w:hAnsi="Arial Narrow"/>
      <w:strike/>
    </w:rPr>
  </w:style>
  <w:style w:type="paragraph" w:customStyle="1" w:styleId="NormalVerdana">
    <w:name w:val="Normal + Verdana"/>
    <w:aliases w:val="10 pt,White,Normal + Arial"/>
    <w:basedOn w:val="Normal"/>
    <w:uiPriority w:val="99"/>
    <w:qFormat/>
    <w:rsid w:val="00A85A7F"/>
    <w:rPr>
      <w:rFonts w:eastAsia="Times New Roman"/>
      <w:szCs w:val="20"/>
      <w:u w:val="single"/>
    </w:rPr>
  </w:style>
  <w:style w:type="paragraph" w:customStyle="1" w:styleId="Normal10pt">
    <w:name w:val="Normal + 10 pt"/>
    <w:basedOn w:val="Normal"/>
    <w:uiPriority w:val="99"/>
    <w:qFormat/>
    <w:rsid w:val="00A85A7F"/>
    <w:rPr>
      <w:rFonts w:eastAsia="Times New Roman"/>
      <w:szCs w:val="20"/>
    </w:rPr>
  </w:style>
  <w:style w:type="paragraph" w:customStyle="1" w:styleId="cardChar1Char">
    <w:name w:val="card Char1 Char"/>
    <w:basedOn w:val="Normal"/>
    <w:uiPriority w:val="99"/>
    <w:qFormat/>
    <w:rsid w:val="00A85A7F"/>
    <w:pPr>
      <w:ind w:left="288" w:right="288"/>
    </w:pPr>
    <w:rPr>
      <w:rFonts w:eastAsia="Times New Roman"/>
      <w:szCs w:val="20"/>
    </w:rPr>
  </w:style>
  <w:style w:type="paragraph" w:customStyle="1" w:styleId="CM12">
    <w:name w:val="CM12"/>
    <w:basedOn w:val="Default"/>
    <w:next w:val="Default"/>
    <w:uiPriority w:val="99"/>
    <w:qFormat/>
    <w:rsid w:val="00A85A7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85A7F"/>
    <w:pPr>
      <w:widowControl w:val="0"/>
      <w:spacing w:after="480"/>
    </w:pPr>
    <w:rPr>
      <w:rFonts w:ascii="Granjon LT Std" w:hAnsi="Granjon LT Std"/>
      <w:color w:val="auto"/>
    </w:rPr>
  </w:style>
  <w:style w:type="paragraph" w:customStyle="1" w:styleId="CM10">
    <w:name w:val="CM10"/>
    <w:basedOn w:val="Default"/>
    <w:next w:val="Default"/>
    <w:uiPriority w:val="99"/>
    <w:qFormat/>
    <w:rsid w:val="00A85A7F"/>
    <w:pPr>
      <w:widowControl w:val="0"/>
      <w:spacing w:line="320" w:lineRule="atLeast"/>
    </w:pPr>
    <w:rPr>
      <w:rFonts w:ascii="Granjon LT Std" w:hAnsi="Granjon LT Std"/>
      <w:color w:val="auto"/>
    </w:rPr>
  </w:style>
  <w:style w:type="paragraph" w:customStyle="1" w:styleId="bold">
    <w:name w:val="bold"/>
    <w:basedOn w:val="Normal"/>
    <w:uiPriority w:val="99"/>
    <w:qFormat/>
    <w:rsid w:val="00A85A7F"/>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85A7F"/>
    <w:rPr>
      <w:rFonts w:ascii="Arial Narrow" w:eastAsia="Times New Roman" w:hAnsi="Arial Narrow"/>
      <w:strike/>
      <w:szCs w:val="20"/>
    </w:rPr>
  </w:style>
  <w:style w:type="paragraph" w:customStyle="1" w:styleId="textbodyblack">
    <w:name w:val="textbodyblack"/>
    <w:basedOn w:val="Normal"/>
    <w:uiPriority w:val="99"/>
    <w:qFormat/>
    <w:rsid w:val="00A85A7F"/>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85A7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85A7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85A7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85A7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85A7F"/>
    <w:rPr>
      <w:rFonts w:ascii="Georgia" w:eastAsia="Times New Roman" w:hAnsi="Georgia"/>
      <w:b/>
      <w:bCs/>
      <w:szCs w:val="16"/>
      <w:u w:val="single"/>
    </w:rPr>
  </w:style>
  <w:style w:type="paragraph" w:customStyle="1" w:styleId="CiteCorrected">
    <w:name w:val="Cite Corrected"/>
    <w:basedOn w:val="Normal"/>
    <w:link w:val="CiteCorrectedChar"/>
    <w:qFormat/>
    <w:rsid w:val="00A85A7F"/>
    <w:rPr>
      <w:rFonts w:ascii="Georgia" w:eastAsia="Times New Roman" w:hAnsi="Georgia"/>
      <w:b/>
      <w:bCs/>
      <w:sz w:val="24"/>
      <w:szCs w:val="16"/>
      <w:u w:val="single"/>
    </w:rPr>
  </w:style>
  <w:style w:type="paragraph" w:customStyle="1" w:styleId="CardText2">
    <w:name w:val="Card Text 2"/>
    <w:basedOn w:val="CardText10"/>
    <w:link w:val="CardText2Char"/>
    <w:qFormat/>
    <w:rsid w:val="00A85A7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A85A7F"/>
    <w:pPr>
      <w:ind w:left="288"/>
    </w:pPr>
    <w:rPr>
      <w:rFonts w:eastAsia="SimSun"/>
      <w:szCs w:val="20"/>
      <w:lang w:eastAsia="zh-CN"/>
    </w:rPr>
  </w:style>
  <w:style w:type="paragraph" w:customStyle="1" w:styleId="story-body-text">
    <w:name w:val="story-body-text"/>
    <w:basedOn w:val="Normal"/>
    <w:uiPriority w:val="99"/>
    <w:qFormat/>
    <w:rsid w:val="00A85A7F"/>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A85A7F"/>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A85A7F"/>
    <w:rPr>
      <w:u w:val="single"/>
    </w:rPr>
  </w:style>
  <w:style w:type="paragraph" w:customStyle="1" w:styleId="StyleCardText11ptUnderline">
    <w:name w:val="Style Card Text + 11 pt Underline"/>
    <w:link w:val="StyleCardText11ptUnderlineChar"/>
    <w:qFormat/>
    <w:rsid w:val="00A85A7F"/>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85A7F"/>
    <w:rPr>
      <w:rFonts w:ascii="Georgia" w:hAnsi="Georgia"/>
      <w:sz w:val="16"/>
    </w:rPr>
  </w:style>
  <w:style w:type="paragraph" w:customStyle="1" w:styleId="StyleMinimizedText11pt">
    <w:name w:val="Style Minimized Text + 11 pt"/>
    <w:basedOn w:val="Normal"/>
    <w:link w:val="StyleMinimizedText11ptChar"/>
    <w:qFormat/>
    <w:rsid w:val="00A85A7F"/>
    <w:rPr>
      <w:rFonts w:ascii="Georgia" w:hAnsi="Georgia"/>
      <w:sz w:val="16"/>
    </w:rPr>
  </w:style>
  <w:style w:type="character" w:customStyle="1" w:styleId="StyleMinimizedText11pt1Char">
    <w:name w:val="Style Minimized Text + 11 pt1 Char"/>
    <w:basedOn w:val="DefaultParagraphFont"/>
    <w:link w:val="StyleMinimizedText11pt1"/>
    <w:locked/>
    <w:rsid w:val="00A85A7F"/>
    <w:rPr>
      <w:rFonts w:ascii="Georgia" w:hAnsi="Georgia"/>
      <w:sz w:val="16"/>
    </w:rPr>
  </w:style>
  <w:style w:type="paragraph" w:customStyle="1" w:styleId="StyleMinimizedText11pt1">
    <w:name w:val="Style Minimized Text + 11 pt1"/>
    <w:basedOn w:val="Normal"/>
    <w:link w:val="StyleMinimizedText11pt1Char"/>
    <w:qFormat/>
    <w:rsid w:val="00A85A7F"/>
    <w:rPr>
      <w:rFonts w:ascii="Georgia" w:hAnsi="Georgia"/>
      <w:sz w:val="16"/>
    </w:rPr>
  </w:style>
  <w:style w:type="character" w:customStyle="1" w:styleId="Debate-CardSmalltextF2Char">
    <w:name w:val="Debate- Card Small text F2 Char"/>
    <w:link w:val="Debate-CardSmalltextF2"/>
    <w:locked/>
    <w:rsid w:val="00A85A7F"/>
    <w:rPr>
      <w:rFonts w:ascii="Arial Narrow" w:hAnsi="Arial Narrow"/>
      <w:sz w:val="16"/>
    </w:rPr>
  </w:style>
  <w:style w:type="paragraph" w:customStyle="1" w:styleId="Debate-CardSmalltextF2">
    <w:name w:val="Debate- Card Small text F2"/>
    <w:basedOn w:val="Normal"/>
    <w:next w:val="Normal"/>
    <w:link w:val="Debate-CardSmalltextF2Char"/>
    <w:qFormat/>
    <w:rsid w:val="00A85A7F"/>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85A7F"/>
    <w:rPr>
      <w:rFonts w:ascii="Arial Narrow" w:hAnsi="Arial Narrow"/>
      <w:b/>
      <w:sz w:val="18"/>
      <w:u w:val="single"/>
    </w:rPr>
  </w:style>
  <w:style w:type="paragraph" w:customStyle="1" w:styleId="Debate-EmphasizedText-F5">
    <w:name w:val="Debate- Emphasized Text- F5"/>
    <w:basedOn w:val="Normal"/>
    <w:link w:val="Debate-EmphasizedText-F5Char"/>
    <w:qFormat/>
    <w:rsid w:val="00A85A7F"/>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85A7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85A7F"/>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85A7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85A7F"/>
    <w:rPr>
      <w:rFonts w:ascii="Times New Roman" w:eastAsia="Times New Roman" w:hAnsi="Times New Roman" w:cs="Calibri"/>
      <w:sz w:val="16"/>
    </w:rPr>
  </w:style>
  <w:style w:type="character" w:customStyle="1" w:styleId="CardStyleChar">
    <w:name w:val="Card Style Char"/>
    <w:link w:val="CardStyle"/>
    <w:locked/>
    <w:rsid w:val="00A85A7F"/>
    <w:rPr>
      <w:rFonts w:ascii="Calibri" w:eastAsia="Times New Roman" w:hAnsi="Calibri"/>
      <w:sz w:val="22"/>
    </w:rPr>
  </w:style>
  <w:style w:type="paragraph" w:customStyle="1" w:styleId="emactive">
    <w:name w:val="emactive"/>
    <w:basedOn w:val="Normal"/>
    <w:uiPriority w:val="99"/>
    <w:qFormat/>
    <w:rsid w:val="00A85A7F"/>
    <w:pPr>
      <w:spacing w:before="100" w:beforeAutospacing="1" w:after="100" w:afterAutospacing="1"/>
    </w:pPr>
    <w:rPr>
      <w:rFonts w:eastAsia="Times New Roman"/>
      <w:sz w:val="24"/>
    </w:rPr>
  </w:style>
  <w:style w:type="paragraph" w:customStyle="1" w:styleId="emready">
    <w:name w:val="emready"/>
    <w:basedOn w:val="Normal"/>
    <w:uiPriority w:val="99"/>
    <w:qFormat/>
    <w:rsid w:val="00A85A7F"/>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85A7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85A7F"/>
    <w:rPr>
      <w:rFonts w:ascii="Georgia" w:eastAsia="Times New Roman" w:hAnsi="Georgia" w:cs="Times New Roman"/>
      <w:b/>
      <w:sz w:val="24"/>
      <w:u w:val="single"/>
    </w:rPr>
  </w:style>
  <w:style w:type="character" w:customStyle="1" w:styleId="CardHighlightChar">
    <w:name w:val="Card Highlight Char"/>
    <w:link w:val="CardHighlight"/>
    <w:locked/>
    <w:rsid w:val="00A85A7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85A7F"/>
    <w:pPr>
      <w:shd w:val="clear" w:color="auto" w:fill="66FFFF"/>
    </w:pPr>
    <w:rPr>
      <w:rFonts w:eastAsia="Calibri" w:cs="Calibri"/>
      <w:sz w:val="24"/>
      <w:u w:val="single"/>
    </w:rPr>
  </w:style>
  <w:style w:type="character" w:customStyle="1" w:styleId="BlockHeaderHiddenChar">
    <w:name w:val="Block Header Hidden Char"/>
    <w:link w:val="BlockHeaderHidden"/>
    <w:locked/>
    <w:rsid w:val="00A85A7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85A7F"/>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85A7F"/>
    <w:pPr>
      <w:spacing w:before="100" w:beforeAutospacing="1" w:after="100" w:afterAutospacing="1"/>
    </w:pPr>
    <w:rPr>
      <w:rFonts w:eastAsia="Times New Roman"/>
      <w:sz w:val="24"/>
    </w:rPr>
  </w:style>
  <w:style w:type="paragraph" w:customStyle="1" w:styleId="norma">
    <w:name w:val="norma"/>
    <w:basedOn w:val="Heading3"/>
    <w:uiPriority w:val="99"/>
    <w:qFormat/>
    <w:rsid w:val="00A85A7F"/>
    <w:rPr>
      <w:rFonts w:eastAsia="MS Gothic" w:cs="Arial"/>
      <w:sz w:val="24"/>
    </w:rPr>
  </w:style>
  <w:style w:type="paragraph" w:customStyle="1" w:styleId="nromal">
    <w:name w:val="nromal"/>
    <w:basedOn w:val="Normal"/>
    <w:uiPriority w:val="99"/>
    <w:qFormat/>
    <w:rsid w:val="00A85A7F"/>
    <w:pPr>
      <w:keepNext/>
      <w:keepLines/>
      <w:spacing w:before="200"/>
      <w:outlineLvl w:val="3"/>
    </w:pPr>
    <w:rPr>
      <w:rFonts w:eastAsia="Times New Roman" w:cs="Cambria"/>
      <w:b/>
      <w:iCs/>
    </w:rPr>
  </w:style>
  <w:style w:type="paragraph" w:customStyle="1" w:styleId="natural">
    <w:name w:val="natural"/>
    <w:basedOn w:val="Normal"/>
    <w:uiPriority w:val="99"/>
    <w:qFormat/>
    <w:rsid w:val="00A85A7F"/>
    <w:pPr>
      <w:keepNext/>
      <w:keepLines/>
      <w:spacing w:before="200"/>
      <w:outlineLvl w:val="3"/>
    </w:pPr>
    <w:rPr>
      <w:rFonts w:eastAsia="Times New Roman"/>
      <w:b/>
      <w:iCs/>
    </w:rPr>
  </w:style>
  <w:style w:type="paragraph" w:customStyle="1" w:styleId="nroaml">
    <w:name w:val="nroaml"/>
    <w:basedOn w:val="Normal"/>
    <w:uiPriority w:val="99"/>
    <w:qFormat/>
    <w:rsid w:val="00A85A7F"/>
    <w:pPr>
      <w:keepNext/>
      <w:keepLines/>
      <w:spacing w:before="200"/>
      <w:outlineLvl w:val="3"/>
    </w:pPr>
    <w:rPr>
      <w:rFonts w:eastAsia="Times New Roman"/>
      <w:b/>
      <w:iCs/>
    </w:rPr>
  </w:style>
  <w:style w:type="paragraph" w:customStyle="1" w:styleId="noraml">
    <w:name w:val="noraml"/>
    <w:basedOn w:val="Normal"/>
    <w:uiPriority w:val="99"/>
    <w:qFormat/>
    <w:rsid w:val="00A85A7F"/>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85A7F"/>
    <w:rPr>
      <w:rFonts w:ascii="Georgia" w:eastAsia="Calibri" w:hAnsi="Georgia"/>
      <w:sz w:val="16"/>
      <w:szCs w:val="16"/>
    </w:rPr>
  </w:style>
  <w:style w:type="paragraph" w:customStyle="1" w:styleId="SmallSizeParagraph">
    <w:name w:val="Small Size Paragraph"/>
    <w:basedOn w:val="Normal"/>
    <w:link w:val="SmallSizeParagraphChar"/>
    <w:qFormat/>
    <w:rsid w:val="00A85A7F"/>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85A7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85A7F"/>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A85A7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85A7F"/>
    <w:rPr>
      <w:rFonts w:ascii="Times New Roman" w:eastAsia="Times New Roman" w:hAnsi="Times New Roman" w:cs="Times New Roman"/>
      <w:strike/>
      <w:sz w:val="20"/>
    </w:rPr>
  </w:style>
  <w:style w:type="character" w:customStyle="1" w:styleId="CardT1Char">
    <w:name w:val="CardT1 Char"/>
    <w:link w:val="CardT1"/>
    <w:locked/>
    <w:rsid w:val="00A85A7F"/>
    <w:rPr>
      <w:rFonts w:ascii="Arial" w:eastAsia="Calibri" w:hAnsi="Arial" w:cs="Arial"/>
      <w:kern w:val="2"/>
      <w:sz w:val="14"/>
      <w:szCs w:val="14"/>
      <w:lang w:eastAsia="zh-TW"/>
    </w:rPr>
  </w:style>
  <w:style w:type="paragraph" w:customStyle="1" w:styleId="CardT1">
    <w:name w:val="CardT1"/>
    <w:basedOn w:val="Normal"/>
    <w:link w:val="CardT1Char"/>
    <w:qFormat/>
    <w:rsid w:val="00A85A7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85A7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85A7F"/>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85A7F"/>
    <w:pPr>
      <w:spacing w:before="100" w:beforeAutospacing="1" w:after="100" w:afterAutospacing="1"/>
    </w:pPr>
    <w:rPr>
      <w:rFonts w:eastAsia="Times New Roman"/>
      <w:sz w:val="24"/>
    </w:rPr>
  </w:style>
  <w:style w:type="paragraph" w:customStyle="1" w:styleId="CiteReal">
    <w:name w:val="Cite Real"/>
    <w:basedOn w:val="Normal"/>
    <w:next w:val="Normal"/>
    <w:qFormat/>
    <w:rsid w:val="00A85A7F"/>
    <w:rPr>
      <w:rFonts w:eastAsia="MS Mincho"/>
      <w:b/>
      <w:sz w:val="24"/>
      <w:u w:val="single"/>
    </w:rPr>
  </w:style>
  <w:style w:type="paragraph" w:customStyle="1" w:styleId="2909F619802848F09E01365C32F34654">
    <w:name w:val="2909F619802848F09E01365C32F34654"/>
    <w:uiPriority w:val="99"/>
    <w:qFormat/>
    <w:rsid w:val="00A85A7F"/>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85A7F"/>
    <w:rPr>
      <w:rFonts w:ascii="Georgia" w:eastAsia="Calibri" w:hAnsi="Georgia"/>
      <w:u w:val="single"/>
      <w:lang w:val="x-none" w:eastAsia="zh-CN"/>
    </w:rPr>
  </w:style>
  <w:style w:type="paragraph" w:customStyle="1" w:styleId="UnderlineS">
    <w:name w:val="Underline S"/>
    <w:basedOn w:val="Normal"/>
    <w:link w:val="UnderlineSChar"/>
    <w:qFormat/>
    <w:rsid w:val="00A85A7F"/>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A85A7F"/>
    <w:rPr>
      <w:rFonts w:ascii="Georgia" w:eastAsia="SimSun" w:hAnsi="Georgia"/>
      <w:sz w:val="12"/>
    </w:rPr>
  </w:style>
  <w:style w:type="paragraph" w:customStyle="1" w:styleId="Ununderlined">
    <w:name w:val="Ununderlined"/>
    <w:basedOn w:val="Normal"/>
    <w:link w:val="UnunderlinedChar"/>
    <w:qFormat/>
    <w:rsid w:val="00A85A7F"/>
    <w:rPr>
      <w:rFonts w:ascii="Georgia" w:eastAsia="SimSun" w:hAnsi="Georgia"/>
      <w:sz w:val="12"/>
    </w:rPr>
  </w:style>
  <w:style w:type="character" w:customStyle="1" w:styleId="HighlightingChar">
    <w:name w:val="Highlighting Char"/>
    <w:link w:val="Highlighting"/>
    <w:locked/>
    <w:rsid w:val="00A85A7F"/>
    <w:rPr>
      <w:rFonts w:ascii="Georgia" w:eastAsia="SimSun" w:hAnsi="Georgia"/>
      <w:u w:val="thick"/>
    </w:rPr>
  </w:style>
  <w:style w:type="paragraph" w:customStyle="1" w:styleId="Highlighting">
    <w:name w:val="Highlighting"/>
    <w:basedOn w:val="Normal"/>
    <w:link w:val="HighlightingChar"/>
    <w:autoRedefine/>
    <w:qFormat/>
    <w:rsid w:val="00A85A7F"/>
    <w:rPr>
      <w:rFonts w:ascii="Georgia" w:eastAsia="SimSun" w:hAnsi="Georgia"/>
      <w:sz w:val="24"/>
      <w:u w:val="thick"/>
    </w:rPr>
  </w:style>
  <w:style w:type="character" w:customStyle="1" w:styleId="CITEChar0">
    <w:name w:val="CITE Char"/>
    <w:link w:val="CITE"/>
    <w:locked/>
    <w:rsid w:val="00A85A7F"/>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85A7F"/>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A85A7F"/>
    <w:pPr>
      <w:spacing w:before="100" w:beforeAutospacing="1" w:after="100" w:afterAutospacing="1"/>
    </w:pPr>
    <w:rPr>
      <w:rFonts w:eastAsia="Times New Roman"/>
      <w:sz w:val="24"/>
      <w:lang w:eastAsia="zh-CN"/>
    </w:rPr>
  </w:style>
  <w:style w:type="paragraph" w:customStyle="1" w:styleId="Analytics">
    <w:name w:val="Analytics"/>
    <w:basedOn w:val="Normal"/>
    <w:rsid w:val="00A85A7F"/>
    <w:rPr>
      <w:rFonts w:eastAsia="Calibri"/>
      <w:b/>
      <w:sz w:val="24"/>
    </w:rPr>
  </w:style>
  <w:style w:type="paragraph" w:customStyle="1" w:styleId="D345FF3D873148C5AE3FBF3267827368">
    <w:name w:val="D345FF3D873148C5AE3FBF3267827368"/>
    <w:uiPriority w:val="99"/>
    <w:qFormat/>
    <w:rsid w:val="00A85A7F"/>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85A7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85A7F"/>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A85A7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85A7F"/>
    <w:rPr>
      <w:b/>
      <w:sz w:val="28"/>
    </w:rPr>
  </w:style>
  <w:style w:type="character" w:customStyle="1" w:styleId="SourcenameChar">
    <w:name w:val="Source name Char"/>
    <w:link w:val="Sourcename"/>
    <w:locked/>
    <w:rsid w:val="00A85A7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85A7F"/>
    <w:rPr>
      <w:b/>
      <w:bCs/>
      <w:sz w:val="20"/>
    </w:rPr>
  </w:style>
  <w:style w:type="character" w:customStyle="1" w:styleId="underlinedcardChar">
    <w:name w:val="underlined card Char"/>
    <w:link w:val="underlinedcard0"/>
    <w:locked/>
    <w:rsid w:val="00A85A7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85A7F"/>
    <w:rPr>
      <w:sz w:val="24"/>
      <w:u w:val="single"/>
    </w:rPr>
  </w:style>
  <w:style w:type="paragraph" w:customStyle="1" w:styleId="FullText">
    <w:name w:val="Full Text"/>
    <w:basedOn w:val="Normal"/>
    <w:uiPriority w:val="99"/>
    <w:qFormat/>
    <w:rsid w:val="00A85A7F"/>
    <w:rPr>
      <w:rFonts w:eastAsia="Times New Roman"/>
    </w:rPr>
  </w:style>
  <w:style w:type="character" w:customStyle="1" w:styleId="TextUnderlineChar">
    <w:name w:val="Text Underline Char"/>
    <w:link w:val="TextUnderline"/>
    <w:locked/>
    <w:rsid w:val="00A85A7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85A7F"/>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A85A7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85A7F"/>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A85A7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85A7F"/>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A85A7F"/>
    <w:pPr>
      <w:spacing w:before="240"/>
      <w:outlineLvl w:val="2"/>
    </w:pPr>
    <w:rPr>
      <w:rFonts w:eastAsia="Times New Roman"/>
      <w:b/>
    </w:rPr>
  </w:style>
  <w:style w:type="character" w:customStyle="1" w:styleId="CiteCardChar">
    <w:name w:val="Cite_Card Char"/>
    <w:link w:val="CiteCard0"/>
    <w:locked/>
    <w:rsid w:val="00A85A7F"/>
    <w:rPr>
      <w:rFonts w:ascii="Times New Roman" w:eastAsia="Times New Roman" w:hAnsi="Times New Roman" w:cs="Arial"/>
      <w:bCs/>
      <w:sz w:val="20"/>
      <w:szCs w:val="20"/>
    </w:rPr>
  </w:style>
  <w:style w:type="paragraph" w:customStyle="1" w:styleId="CiteCard0">
    <w:name w:val="Cite_Card"/>
    <w:link w:val="CiteCardChar"/>
    <w:qFormat/>
    <w:rsid w:val="00A85A7F"/>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85A7F"/>
    <w:pPr>
      <w:widowControl w:val="0"/>
    </w:pPr>
    <w:rPr>
      <w:rFonts w:eastAsia="MS Mincho"/>
      <w:color w:val="auto"/>
    </w:rPr>
  </w:style>
  <w:style w:type="paragraph" w:customStyle="1" w:styleId="dropcap">
    <w:name w:val="dropcap"/>
    <w:basedOn w:val="Normal"/>
    <w:uiPriority w:val="99"/>
    <w:qFormat/>
    <w:rsid w:val="00A85A7F"/>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A85A7F"/>
    <w:rPr>
      <w:rFonts w:ascii="Georgia" w:eastAsia="Times New Roman" w:hAnsi="Georgia"/>
      <w:sz w:val="22"/>
      <w:u w:val="single"/>
    </w:rPr>
  </w:style>
  <w:style w:type="paragraph" w:customStyle="1" w:styleId="StyleStyle49pt6">
    <w:name w:val="Style Style4 + 9 pt6"/>
    <w:basedOn w:val="Style4"/>
    <w:link w:val="StyleStyle49pt6Char"/>
    <w:qFormat/>
    <w:rsid w:val="00A85A7F"/>
    <w:rPr>
      <w:rFonts w:ascii="Georgia" w:hAnsi="Georgia"/>
    </w:rPr>
  </w:style>
  <w:style w:type="character" w:customStyle="1" w:styleId="UnderlineCharCharCharCharChar">
    <w:name w:val="Underline Char Char Char Char Char"/>
    <w:link w:val="UnderlineCharCharCharChar"/>
    <w:locked/>
    <w:rsid w:val="00A85A7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85A7F"/>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85A7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85A7F"/>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85A7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85A7F"/>
    <w:rPr>
      <w:rFonts w:ascii="Georgia" w:hAnsi="Georgia" w:cs="Calibri"/>
      <w:b/>
      <w:bCs/>
      <w:sz w:val="24"/>
      <w:u w:val="single"/>
    </w:rPr>
  </w:style>
  <w:style w:type="character" w:customStyle="1" w:styleId="DebatenoramlChar">
    <w:name w:val="Debatenoraml Char"/>
    <w:link w:val="Debatenoraml"/>
    <w:locked/>
    <w:rsid w:val="00A85A7F"/>
    <w:rPr>
      <w:rFonts w:ascii="Times New Roman" w:hAnsi="Times New Roman" w:cs="Times New Roman"/>
    </w:rPr>
  </w:style>
  <w:style w:type="paragraph" w:customStyle="1" w:styleId="Debatenoraml">
    <w:name w:val="Debatenoraml"/>
    <w:basedOn w:val="NoSpacing"/>
    <w:link w:val="DebatenoramlChar"/>
    <w:qFormat/>
    <w:rsid w:val="00A85A7F"/>
    <w:rPr>
      <w:rFonts w:eastAsiaTheme="minorEastAsia"/>
    </w:rPr>
  </w:style>
  <w:style w:type="paragraph" w:customStyle="1" w:styleId="SynergyTag">
    <w:name w:val="SynergyTag"/>
    <w:basedOn w:val="Normal"/>
    <w:uiPriority w:val="99"/>
    <w:qFormat/>
    <w:rsid w:val="00A85A7F"/>
    <w:rPr>
      <w:rFonts w:eastAsia="Calibri"/>
      <w:b/>
    </w:rPr>
  </w:style>
  <w:style w:type="character" w:customStyle="1" w:styleId="QualsChar">
    <w:name w:val="Quals Char"/>
    <w:link w:val="Quals"/>
    <w:locked/>
    <w:rsid w:val="00A85A7F"/>
    <w:rPr>
      <w:rFonts w:ascii="Georgia" w:eastAsia="Calibri" w:hAnsi="Georgia"/>
      <w:sz w:val="18"/>
    </w:rPr>
  </w:style>
  <w:style w:type="paragraph" w:customStyle="1" w:styleId="Quals">
    <w:name w:val="Quals"/>
    <w:basedOn w:val="Normal"/>
    <w:link w:val="QualsChar"/>
    <w:qFormat/>
    <w:rsid w:val="00A85A7F"/>
    <w:rPr>
      <w:rFonts w:ascii="Georgia" w:eastAsia="Calibri" w:hAnsi="Georgia"/>
      <w:sz w:val="18"/>
    </w:rPr>
  </w:style>
  <w:style w:type="paragraph" w:customStyle="1" w:styleId="times">
    <w:name w:val="times"/>
    <w:basedOn w:val="Normal"/>
    <w:qFormat/>
    <w:rsid w:val="00A85A7F"/>
    <w:pPr>
      <w:spacing w:before="100" w:beforeAutospacing="1" w:after="100" w:afterAutospacing="1"/>
    </w:pPr>
    <w:rPr>
      <w:rFonts w:eastAsia="Times New Roman"/>
      <w:sz w:val="24"/>
    </w:rPr>
  </w:style>
  <w:style w:type="paragraph" w:customStyle="1" w:styleId="BodyA">
    <w:name w:val="Body A"/>
    <w:uiPriority w:val="99"/>
    <w:qFormat/>
    <w:rsid w:val="00A85A7F"/>
    <w:rPr>
      <w:rFonts w:ascii="Helvetica" w:eastAsia="ヒラギノ角ゴ Pro W3" w:hAnsi="Helvetica" w:cs="Times New Roman"/>
      <w:color w:val="000000"/>
      <w:szCs w:val="20"/>
    </w:rPr>
  </w:style>
  <w:style w:type="character" w:customStyle="1" w:styleId="StarredChar">
    <w:name w:val="Starred Char"/>
    <w:link w:val="Starred"/>
    <w:locked/>
    <w:rsid w:val="00A85A7F"/>
    <w:rPr>
      <w:rFonts w:ascii="Georgia" w:eastAsia="Times New Roman" w:hAnsi="Georgia"/>
      <w:b/>
      <w:caps/>
      <w:szCs w:val="28"/>
      <w:u w:val="single"/>
    </w:rPr>
  </w:style>
  <w:style w:type="paragraph" w:customStyle="1" w:styleId="Starred">
    <w:name w:val="Starred"/>
    <w:basedOn w:val="Normal"/>
    <w:link w:val="StarredChar"/>
    <w:qFormat/>
    <w:rsid w:val="00A85A7F"/>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A85A7F"/>
    <w:rPr>
      <w:rFonts w:ascii="Georgia" w:eastAsia="Times New Roman" w:hAnsi="Georgia"/>
      <w:b/>
      <w:caps/>
      <w:szCs w:val="28"/>
      <w:u w:val="single"/>
    </w:rPr>
  </w:style>
  <w:style w:type="paragraph" w:customStyle="1" w:styleId="NotStarred">
    <w:name w:val="NotStarred"/>
    <w:basedOn w:val="Normal"/>
    <w:link w:val="NotStarredChar"/>
    <w:qFormat/>
    <w:rsid w:val="00A85A7F"/>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A85A7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85A7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85A7F"/>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A85A7F"/>
    <w:rPr>
      <w:rFonts w:ascii="Georgia" w:eastAsia="Calibri" w:hAnsi="Georgia"/>
      <w:b/>
    </w:rPr>
  </w:style>
  <w:style w:type="paragraph" w:customStyle="1" w:styleId="H4Tag">
    <w:name w:val="H4 (Tag)"/>
    <w:basedOn w:val="Normal"/>
    <w:link w:val="H4TagChar1"/>
    <w:qFormat/>
    <w:rsid w:val="00A85A7F"/>
    <w:rPr>
      <w:rFonts w:ascii="Georgia" w:eastAsia="Calibri" w:hAnsi="Georgia"/>
      <w:b/>
      <w:sz w:val="24"/>
    </w:rPr>
  </w:style>
  <w:style w:type="paragraph" w:customStyle="1" w:styleId="CM25">
    <w:name w:val="CM25"/>
    <w:basedOn w:val="Default"/>
    <w:next w:val="Default"/>
    <w:qFormat/>
    <w:rsid w:val="00A85A7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85A7F"/>
    <w:rPr>
      <w:rFonts w:ascii="Georgia" w:hAnsi="Georgia"/>
      <w:b/>
    </w:rPr>
  </w:style>
  <w:style w:type="paragraph" w:customStyle="1" w:styleId="Debate-CardTagandCite-F6">
    <w:name w:val="Debate- Card Tag and Cite- F6"/>
    <w:basedOn w:val="Normal"/>
    <w:link w:val="Debate-CardTagandCite-F6Char"/>
    <w:qFormat/>
    <w:rsid w:val="00A85A7F"/>
    <w:pPr>
      <w:contextualSpacing/>
    </w:pPr>
    <w:rPr>
      <w:rFonts w:ascii="Georgia" w:hAnsi="Georgia"/>
      <w:b/>
      <w:sz w:val="24"/>
    </w:rPr>
  </w:style>
  <w:style w:type="character" w:customStyle="1" w:styleId="CardtextChar4">
    <w:name w:val="Card text Char"/>
    <w:link w:val="Cardtext3"/>
    <w:locked/>
    <w:rsid w:val="00A85A7F"/>
    <w:rPr>
      <w:rFonts w:ascii="Arial Narrow" w:hAnsi="Arial Narrow"/>
      <w:u w:val="single"/>
    </w:rPr>
  </w:style>
  <w:style w:type="paragraph" w:customStyle="1" w:styleId="Cardtext3">
    <w:name w:val="Card text"/>
    <w:link w:val="CardtextChar4"/>
    <w:qFormat/>
    <w:rsid w:val="00A85A7F"/>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85A7F"/>
    <w:rPr>
      <w:rFonts w:ascii="Georgia" w:eastAsia="Times New Roman" w:hAnsi="Georgia"/>
      <w:b/>
      <w:szCs w:val="28"/>
      <w:u w:val="single"/>
    </w:rPr>
  </w:style>
  <w:style w:type="paragraph" w:customStyle="1" w:styleId="NewHeading2">
    <w:name w:val="NewHeading2"/>
    <w:basedOn w:val="Normal"/>
    <w:link w:val="NewHeading2Char"/>
    <w:qFormat/>
    <w:rsid w:val="00A85A7F"/>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A85A7F"/>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85A7F"/>
    <w:rPr>
      <w:rFonts w:eastAsia="Calibri"/>
    </w:rPr>
  </w:style>
  <w:style w:type="paragraph" w:customStyle="1" w:styleId="TagLine">
    <w:name w:val="Tag Line"/>
    <w:basedOn w:val="Normal"/>
    <w:next w:val="FullText"/>
    <w:uiPriority w:val="99"/>
    <w:qFormat/>
    <w:rsid w:val="00A85A7F"/>
    <w:rPr>
      <w:rFonts w:ascii="Arial Narrow" w:eastAsia="Times New Roman" w:hAnsi="Arial Narrow"/>
      <w:b/>
      <w:sz w:val="28"/>
    </w:rPr>
  </w:style>
  <w:style w:type="paragraph" w:customStyle="1" w:styleId="Card6pt">
    <w:name w:val="Card 6pt"/>
    <w:basedOn w:val="Normal"/>
    <w:uiPriority w:val="99"/>
    <w:qFormat/>
    <w:rsid w:val="00A85A7F"/>
    <w:pPr>
      <w:ind w:left="288" w:right="288"/>
    </w:pPr>
    <w:rPr>
      <w:rFonts w:eastAsia="Calibri"/>
      <w:color w:val="000000"/>
      <w:sz w:val="12"/>
      <w:szCs w:val="20"/>
    </w:rPr>
  </w:style>
  <w:style w:type="character" w:customStyle="1" w:styleId="FullCiteChar">
    <w:name w:val="Full Cite Char"/>
    <w:link w:val="FullCite"/>
    <w:locked/>
    <w:rsid w:val="00A85A7F"/>
    <w:rPr>
      <w:rFonts w:ascii="Garamond" w:eastAsia="Calibri" w:hAnsi="Garamond"/>
    </w:rPr>
  </w:style>
  <w:style w:type="paragraph" w:customStyle="1" w:styleId="FullCite">
    <w:name w:val="Full Cite"/>
    <w:basedOn w:val="Normal"/>
    <w:next w:val="Normal"/>
    <w:link w:val="FullCiteChar"/>
    <w:qFormat/>
    <w:rsid w:val="00A85A7F"/>
    <w:rPr>
      <w:rFonts w:ascii="Garamond" w:eastAsia="Calibri" w:hAnsi="Garamond"/>
      <w:sz w:val="24"/>
    </w:rPr>
  </w:style>
  <w:style w:type="character" w:customStyle="1" w:styleId="StyleCardStyleBlackUnderlineChar">
    <w:name w:val="Style Card Style + Black Underline Char"/>
    <w:link w:val="StyleCardStyleBlackUnderline"/>
    <w:locked/>
    <w:rsid w:val="00A85A7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85A7F"/>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A85A7F"/>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A85A7F"/>
    <w:rPr>
      <w:rFonts w:ascii="Century Gothic" w:eastAsia="Times New Roman" w:hAnsi="Century Gothic"/>
    </w:rPr>
  </w:style>
  <w:style w:type="character" w:customStyle="1" w:styleId="StylecardThickunderlineChar">
    <w:name w:val="Style card + Thick underline Char"/>
    <w:link w:val="StylecardThickunderline"/>
    <w:locked/>
    <w:rsid w:val="00A85A7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85A7F"/>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A85A7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85A7F"/>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A85A7F"/>
    <w:pPr>
      <w:spacing w:after="200" w:line="276" w:lineRule="auto"/>
    </w:pPr>
    <w:rPr>
      <w:rFonts w:eastAsia="Calibri"/>
      <w:color w:val="auto"/>
      <w:sz w:val="22"/>
    </w:rPr>
  </w:style>
  <w:style w:type="paragraph" w:customStyle="1" w:styleId="font-null">
    <w:name w:val="font-null"/>
    <w:basedOn w:val="Normal"/>
    <w:uiPriority w:val="99"/>
    <w:qFormat/>
    <w:rsid w:val="00A85A7F"/>
    <w:pPr>
      <w:spacing w:before="100" w:beforeAutospacing="1" w:after="100" w:afterAutospacing="1"/>
    </w:pPr>
    <w:rPr>
      <w:rFonts w:eastAsia="Times New Roman"/>
      <w:sz w:val="24"/>
    </w:rPr>
  </w:style>
  <w:style w:type="paragraph" w:customStyle="1" w:styleId="rteindent1">
    <w:name w:val="rteindent1"/>
    <w:basedOn w:val="Normal"/>
    <w:uiPriority w:val="99"/>
    <w:qFormat/>
    <w:rsid w:val="00A85A7F"/>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85A7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85A7F"/>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85A7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85A7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85A7F"/>
    <w:pPr>
      <w:spacing w:before="100" w:beforeAutospacing="1" w:after="100" w:afterAutospacing="1"/>
    </w:pPr>
    <w:rPr>
      <w:rFonts w:eastAsia="Times New Roman"/>
      <w:sz w:val="24"/>
    </w:rPr>
  </w:style>
  <w:style w:type="paragraph" w:customStyle="1" w:styleId="class">
    <w:name w:val="class"/>
    <w:basedOn w:val="Normal"/>
    <w:uiPriority w:val="99"/>
    <w:qFormat/>
    <w:rsid w:val="00A85A7F"/>
    <w:pPr>
      <w:spacing w:before="100" w:beforeAutospacing="1" w:after="100" w:afterAutospacing="1"/>
    </w:pPr>
    <w:rPr>
      <w:rFonts w:eastAsia="Times New Roman"/>
      <w:sz w:val="24"/>
    </w:rPr>
  </w:style>
  <w:style w:type="character" w:customStyle="1" w:styleId="blocktitleChar">
    <w:name w:val="block title Char"/>
    <w:link w:val="blocktitle0"/>
    <w:locked/>
    <w:rsid w:val="00A85A7F"/>
    <w:rPr>
      <w:rFonts w:ascii="Calibri" w:eastAsia="Calibri" w:hAnsi="Calibri"/>
      <w:b/>
      <w:caps/>
      <w:sz w:val="28"/>
      <w:szCs w:val="28"/>
      <w:lang w:val="es-ES"/>
    </w:rPr>
  </w:style>
  <w:style w:type="paragraph" w:customStyle="1" w:styleId="Pa6">
    <w:name w:val="Pa6"/>
    <w:basedOn w:val="Normal"/>
    <w:next w:val="Normal"/>
    <w:uiPriority w:val="99"/>
    <w:qFormat/>
    <w:rsid w:val="00A85A7F"/>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85A7F"/>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85A7F"/>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85A7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85A7F"/>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85A7F"/>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85A7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85A7F"/>
    <w:rPr>
      <w:rFonts w:ascii="Georgia" w:eastAsia="SimSun" w:hAnsi="Georgia"/>
      <w:b/>
      <w:bCs/>
      <w:sz w:val="24"/>
    </w:rPr>
  </w:style>
  <w:style w:type="paragraph" w:customStyle="1" w:styleId="summary">
    <w:name w:val="summary"/>
    <w:basedOn w:val="Normal"/>
    <w:uiPriority w:val="99"/>
    <w:qFormat/>
    <w:rsid w:val="00A85A7F"/>
    <w:pPr>
      <w:spacing w:before="100" w:beforeAutospacing="1" w:after="100" w:afterAutospacing="1"/>
    </w:pPr>
    <w:rPr>
      <w:rFonts w:eastAsia="Times New Roman"/>
      <w:sz w:val="24"/>
    </w:rPr>
  </w:style>
  <w:style w:type="paragraph" w:customStyle="1" w:styleId="Caption2">
    <w:name w:val="Caption2"/>
    <w:basedOn w:val="Normal"/>
    <w:uiPriority w:val="99"/>
    <w:qFormat/>
    <w:rsid w:val="00A85A7F"/>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85A7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85A7F"/>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A85A7F"/>
    <w:pPr>
      <w:jc w:val="center"/>
    </w:pPr>
    <w:rPr>
      <w:rFonts w:ascii="Book Antiqua" w:eastAsia="Times New Roman" w:hAnsi="Book Antiqua"/>
      <w:b/>
      <w:sz w:val="28"/>
    </w:rPr>
  </w:style>
  <w:style w:type="paragraph" w:customStyle="1" w:styleId="Little">
    <w:name w:val="Little"/>
    <w:basedOn w:val="Normal"/>
    <w:next w:val="Normal"/>
    <w:link w:val="LittleChar"/>
    <w:qFormat/>
    <w:rsid w:val="00A85A7F"/>
    <w:pPr>
      <w:ind w:left="288"/>
    </w:pPr>
    <w:rPr>
      <w:rFonts w:ascii="Garamond" w:eastAsia="Times New Roman" w:hAnsi="Garamond"/>
    </w:rPr>
  </w:style>
  <w:style w:type="paragraph" w:customStyle="1" w:styleId="AAAcard">
    <w:name w:val="AAAcard"/>
    <w:basedOn w:val="Normal"/>
    <w:uiPriority w:val="99"/>
    <w:qFormat/>
    <w:rsid w:val="00A85A7F"/>
    <w:pPr>
      <w:ind w:left="288" w:right="288"/>
    </w:pPr>
    <w:rPr>
      <w:rFonts w:eastAsia="Times New Roman"/>
    </w:rPr>
  </w:style>
  <w:style w:type="paragraph" w:customStyle="1" w:styleId="Caption3">
    <w:name w:val="Caption3"/>
    <w:basedOn w:val="Normal"/>
    <w:uiPriority w:val="99"/>
    <w:qFormat/>
    <w:rsid w:val="00A85A7F"/>
    <w:pPr>
      <w:spacing w:before="100" w:beforeAutospacing="1" w:after="100" w:afterAutospacing="1"/>
    </w:pPr>
    <w:rPr>
      <w:rFonts w:eastAsia="Times New Roman"/>
      <w:sz w:val="24"/>
    </w:rPr>
  </w:style>
  <w:style w:type="paragraph" w:customStyle="1" w:styleId="body-12-5">
    <w:name w:val="body-12-5"/>
    <w:basedOn w:val="Normal"/>
    <w:uiPriority w:val="99"/>
    <w:qFormat/>
    <w:rsid w:val="00A85A7F"/>
    <w:pPr>
      <w:spacing w:before="100" w:beforeAutospacing="1" w:after="100" w:afterAutospacing="1"/>
    </w:pPr>
    <w:rPr>
      <w:rFonts w:eastAsia="Times New Roman"/>
      <w:sz w:val="24"/>
    </w:rPr>
  </w:style>
  <w:style w:type="paragraph" w:customStyle="1" w:styleId="infuse">
    <w:name w:val="infuse"/>
    <w:basedOn w:val="Normal"/>
    <w:uiPriority w:val="99"/>
    <w:qFormat/>
    <w:rsid w:val="00A85A7F"/>
    <w:pPr>
      <w:spacing w:before="100" w:beforeAutospacing="1" w:after="100" w:afterAutospacing="1"/>
    </w:pPr>
    <w:rPr>
      <w:rFonts w:eastAsia="Times New Roman"/>
      <w:sz w:val="24"/>
    </w:rPr>
  </w:style>
  <w:style w:type="paragraph" w:customStyle="1" w:styleId="fontreg">
    <w:name w:val="font_reg"/>
    <w:basedOn w:val="Normal"/>
    <w:uiPriority w:val="99"/>
    <w:qFormat/>
    <w:rsid w:val="00A85A7F"/>
    <w:pPr>
      <w:spacing w:before="100" w:beforeAutospacing="1" w:after="100" w:afterAutospacing="1"/>
    </w:pPr>
    <w:rPr>
      <w:rFonts w:eastAsia="Times New Roman"/>
      <w:sz w:val="24"/>
    </w:rPr>
  </w:style>
  <w:style w:type="paragraph" w:customStyle="1" w:styleId="CITEF3">
    <w:name w:val="CITE F3"/>
    <w:uiPriority w:val="99"/>
    <w:qFormat/>
    <w:rsid w:val="00A85A7F"/>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85A7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85A7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85A7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85A7F"/>
    <w:pPr>
      <w:spacing w:after="200"/>
    </w:pPr>
    <w:rPr>
      <w:rFonts w:ascii="Calibri" w:eastAsia="Calibri" w:hAnsi="Calibri" w:cs="Times New Roman"/>
      <w:sz w:val="20"/>
      <w:szCs w:val="20"/>
      <w:u w:val="single"/>
    </w:rPr>
  </w:style>
  <w:style w:type="paragraph" w:customStyle="1" w:styleId="hotroute1">
    <w:name w:val="hot route!"/>
    <w:basedOn w:val="Normal"/>
    <w:qFormat/>
    <w:rsid w:val="00A85A7F"/>
    <w:pPr>
      <w:ind w:left="144"/>
    </w:pPr>
    <w:rPr>
      <w:rFonts w:ascii="Cambria" w:eastAsia="Calibri" w:hAnsi="Cambria"/>
      <w:sz w:val="24"/>
    </w:rPr>
  </w:style>
  <w:style w:type="paragraph" w:customStyle="1" w:styleId="FreeFormA">
    <w:name w:val="Free Form A"/>
    <w:autoRedefine/>
    <w:uiPriority w:val="99"/>
    <w:qFormat/>
    <w:rsid w:val="00A85A7F"/>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85A7F"/>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A85A7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85A7F"/>
    <w:rPr>
      <w:rFonts w:ascii="Times New Roman" w:eastAsia="Times New Roman" w:hAnsi="Times New Roman" w:cs="Times New Roman"/>
      <w:sz w:val="10"/>
    </w:rPr>
  </w:style>
  <w:style w:type="paragraph" w:customStyle="1" w:styleId="subheader">
    <w:name w:val="subheader"/>
    <w:basedOn w:val="Normal"/>
    <w:uiPriority w:val="99"/>
    <w:qFormat/>
    <w:rsid w:val="00A85A7F"/>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85A7F"/>
    <w:pPr>
      <w:spacing w:before="100" w:beforeAutospacing="1" w:after="100" w:afterAutospacing="1"/>
    </w:pPr>
    <w:rPr>
      <w:rFonts w:eastAsia="Times New Roman"/>
      <w:sz w:val="24"/>
    </w:rPr>
  </w:style>
  <w:style w:type="paragraph" w:customStyle="1" w:styleId="more">
    <w:name w:val="more"/>
    <w:basedOn w:val="Normal"/>
    <w:uiPriority w:val="99"/>
    <w:qFormat/>
    <w:rsid w:val="00A85A7F"/>
    <w:pPr>
      <w:spacing w:before="100" w:beforeAutospacing="1" w:after="100" w:afterAutospacing="1"/>
    </w:pPr>
    <w:rPr>
      <w:rFonts w:eastAsia="Times New Roman"/>
      <w:sz w:val="24"/>
    </w:rPr>
  </w:style>
  <w:style w:type="paragraph" w:customStyle="1" w:styleId="story">
    <w:name w:val="story"/>
    <w:basedOn w:val="Normal"/>
    <w:uiPriority w:val="99"/>
    <w:qFormat/>
    <w:rsid w:val="00A85A7F"/>
    <w:pPr>
      <w:spacing w:before="100" w:beforeAutospacing="1" w:after="100" w:afterAutospacing="1"/>
    </w:pPr>
    <w:rPr>
      <w:rFonts w:eastAsia="Times New Roman"/>
      <w:sz w:val="24"/>
    </w:rPr>
  </w:style>
  <w:style w:type="paragraph" w:customStyle="1" w:styleId="H1numbered">
    <w:name w:val="H1 numbered"/>
    <w:basedOn w:val="Normal"/>
    <w:uiPriority w:val="99"/>
    <w:qFormat/>
    <w:rsid w:val="00A85A7F"/>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85A7F"/>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85A7F"/>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85A7F"/>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85A7F"/>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85A7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85A7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85A7F"/>
    <w:pPr>
      <w:widowControl w:val="0"/>
      <w:spacing w:after="63"/>
    </w:pPr>
    <w:rPr>
      <w:rFonts w:ascii="Arial" w:hAnsi="Arial"/>
      <w:color w:val="auto"/>
    </w:rPr>
  </w:style>
  <w:style w:type="paragraph" w:customStyle="1" w:styleId="CM35">
    <w:name w:val="CM35"/>
    <w:basedOn w:val="Default"/>
    <w:next w:val="Default"/>
    <w:uiPriority w:val="99"/>
    <w:qFormat/>
    <w:rsid w:val="00A85A7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85A7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85A7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85A7F"/>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85A7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85A7F"/>
    <w:rPr>
      <w:rFonts w:ascii="Georgia" w:hAnsi="Georgia"/>
      <w:sz w:val="24"/>
      <w:szCs w:val="24"/>
      <w:lang w:val="x-none" w:eastAsia="x-none"/>
    </w:rPr>
  </w:style>
  <w:style w:type="character" w:customStyle="1" w:styleId="StyleCards11ptUnderlineChar">
    <w:name w:val="Style Cards + 11 pt Underline Char"/>
    <w:link w:val="StyleCards11ptUnderline"/>
    <w:locked/>
    <w:rsid w:val="00A85A7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85A7F"/>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A85A7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85A7F"/>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85A7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85A7F"/>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85A7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85A7F"/>
    <w:rPr>
      <w:rFonts w:ascii="Georgia" w:hAnsi="Georgia"/>
      <w:sz w:val="24"/>
      <w:lang w:val="x-none" w:eastAsia="x-none"/>
    </w:rPr>
  </w:style>
  <w:style w:type="character" w:customStyle="1" w:styleId="NormalFontChar">
    <w:name w:val="Normal Font Char"/>
    <w:link w:val="NormalFont"/>
    <w:locked/>
    <w:rsid w:val="00A85A7F"/>
    <w:rPr>
      <w:rFonts w:ascii="Times New Roman" w:eastAsia="Times New Roman" w:hAnsi="Times New Roman" w:cs="Times New Roman"/>
      <w:sz w:val="20"/>
      <w:szCs w:val="20"/>
    </w:rPr>
  </w:style>
  <w:style w:type="paragraph" w:customStyle="1" w:styleId="NormalFont">
    <w:name w:val="Normal Font"/>
    <w:link w:val="NormalFontChar"/>
    <w:qFormat/>
    <w:rsid w:val="00A85A7F"/>
    <w:rPr>
      <w:rFonts w:ascii="Times New Roman" w:eastAsia="Times New Roman" w:hAnsi="Times New Roman" w:cs="Times New Roman"/>
      <w:sz w:val="20"/>
      <w:szCs w:val="20"/>
    </w:rPr>
  </w:style>
  <w:style w:type="paragraph" w:customStyle="1" w:styleId="StyleSmall11pt">
    <w:name w:val="Style Small + 11 pt"/>
    <w:uiPriority w:val="99"/>
    <w:qFormat/>
    <w:rsid w:val="00A85A7F"/>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85A7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85A7F"/>
    <w:rPr>
      <w:u w:val="single"/>
      <w:lang w:val="x-none" w:eastAsia="x-none"/>
    </w:rPr>
  </w:style>
  <w:style w:type="character" w:customStyle="1" w:styleId="StyleNormalFont11ptBoldUnderlineChar">
    <w:name w:val="Style Normal Font + 11 pt Bold Underline Char"/>
    <w:link w:val="StyleNormalFont11ptBoldUnderline"/>
    <w:locked/>
    <w:rsid w:val="00A85A7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85A7F"/>
    <w:rPr>
      <w:b/>
      <w:bCs/>
      <w:u w:val="single"/>
      <w:lang w:val="x-none" w:eastAsia="x-none"/>
    </w:rPr>
  </w:style>
  <w:style w:type="paragraph" w:customStyle="1" w:styleId="Smallfont0">
    <w:name w:val="Smallfont"/>
    <w:basedOn w:val="Normal"/>
    <w:uiPriority w:val="99"/>
    <w:qFormat/>
    <w:rsid w:val="00A85A7F"/>
    <w:rPr>
      <w:rFonts w:eastAsia="Times New Roman"/>
      <w:sz w:val="15"/>
    </w:rPr>
  </w:style>
  <w:style w:type="paragraph" w:customStyle="1" w:styleId="formatvorlage2">
    <w:name w:val="formatvorlage2"/>
    <w:basedOn w:val="Normal"/>
    <w:uiPriority w:val="99"/>
    <w:qFormat/>
    <w:rsid w:val="00A85A7F"/>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85A7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85A7F"/>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A85A7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85A7F"/>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A85A7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85A7F"/>
    <w:pPr>
      <w:ind w:left="144"/>
    </w:pPr>
    <w:rPr>
      <w:rFonts w:ascii="Georgia" w:eastAsia="Times New Roman" w:hAnsi="Georgia"/>
      <w:sz w:val="24"/>
      <w:lang w:val="x-none" w:eastAsia="x-none"/>
    </w:rPr>
  </w:style>
  <w:style w:type="paragraph" w:customStyle="1" w:styleId="deck">
    <w:name w:val="deck"/>
    <w:basedOn w:val="Normal"/>
    <w:uiPriority w:val="99"/>
    <w:qFormat/>
    <w:rsid w:val="00A85A7F"/>
    <w:pPr>
      <w:spacing w:before="100" w:beforeAutospacing="1" w:after="100" w:afterAutospacing="1"/>
    </w:pPr>
    <w:rPr>
      <w:rFonts w:eastAsia="Times New Roman"/>
      <w:sz w:val="24"/>
    </w:rPr>
  </w:style>
  <w:style w:type="paragraph" w:customStyle="1" w:styleId="i1">
    <w:name w:val="i1"/>
    <w:basedOn w:val="Normal"/>
    <w:uiPriority w:val="99"/>
    <w:qFormat/>
    <w:rsid w:val="00A85A7F"/>
    <w:pPr>
      <w:spacing w:before="100" w:beforeAutospacing="1" w:after="100" w:afterAutospacing="1"/>
    </w:pPr>
    <w:rPr>
      <w:rFonts w:eastAsia="Times New Roman"/>
      <w:sz w:val="24"/>
    </w:rPr>
  </w:style>
  <w:style w:type="paragraph" w:customStyle="1" w:styleId="question">
    <w:name w:val="question"/>
    <w:basedOn w:val="Normal"/>
    <w:uiPriority w:val="99"/>
    <w:qFormat/>
    <w:rsid w:val="00A85A7F"/>
    <w:pPr>
      <w:spacing w:before="100" w:beforeAutospacing="1" w:after="100" w:afterAutospacing="1"/>
    </w:pPr>
    <w:rPr>
      <w:rFonts w:eastAsia="Times New Roman"/>
      <w:sz w:val="24"/>
    </w:rPr>
  </w:style>
  <w:style w:type="paragraph" w:customStyle="1" w:styleId="bodycopy">
    <w:name w:val="bodycopy"/>
    <w:basedOn w:val="Normal"/>
    <w:uiPriority w:val="99"/>
    <w:qFormat/>
    <w:rsid w:val="00A85A7F"/>
    <w:pPr>
      <w:spacing w:before="100" w:beforeAutospacing="1" w:after="100" w:afterAutospacing="1"/>
    </w:pPr>
    <w:rPr>
      <w:rFonts w:eastAsia="Times New Roman"/>
      <w:sz w:val="24"/>
    </w:rPr>
  </w:style>
  <w:style w:type="paragraph" w:customStyle="1" w:styleId="Fifth">
    <w:name w:val="Fifth"/>
    <w:basedOn w:val="Normal"/>
    <w:link w:val="FifthChar"/>
    <w:qFormat/>
    <w:rsid w:val="00A85A7F"/>
    <w:rPr>
      <w:rFonts w:eastAsia="Calibri"/>
    </w:rPr>
  </w:style>
  <w:style w:type="paragraph" w:customStyle="1" w:styleId="NoteLevel22">
    <w:name w:val="Note Level 22"/>
    <w:basedOn w:val="Normal"/>
    <w:next w:val="Normal"/>
    <w:uiPriority w:val="99"/>
    <w:qFormat/>
    <w:rsid w:val="00A85A7F"/>
    <w:pPr>
      <w:keepNext/>
      <w:ind w:left="288" w:right="288"/>
    </w:pPr>
    <w:rPr>
      <w:rFonts w:eastAsia="MS Gothic"/>
      <w:szCs w:val="20"/>
    </w:rPr>
  </w:style>
  <w:style w:type="paragraph" w:customStyle="1" w:styleId="wp-caption-text">
    <w:name w:val="wp-caption-text"/>
    <w:basedOn w:val="Normal"/>
    <w:qFormat/>
    <w:rsid w:val="00A85A7F"/>
    <w:pPr>
      <w:spacing w:before="100" w:beforeAutospacing="1" w:after="100" w:afterAutospacing="1"/>
    </w:pPr>
    <w:rPr>
      <w:rFonts w:eastAsia="Times New Roman"/>
      <w:sz w:val="24"/>
    </w:rPr>
  </w:style>
  <w:style w:type="paragraph" w:customStyle="1" w:styleId="svarticle">
    <w:name w:val="svarticle"/>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85A7F"/>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85A7F"/>
    <w:pPr>
      <w:spacing w:before="100" w:beforeAutospacing="1" w:after="100" w:afterAutospacing="1"/>
    </w:pPr>
  </w:style>
  <w:style w:type="paragraph" w:customStyle="1" w:styleId="description">
    <w:name w:val="description"/>
    <w:basedOn w:val="Normal"/>
    <w:uiPriority w:val="99"/>
    <w:qFormat/>
    <w:rsid w:val="00A85A7F"/>
    <w:pPr>
      <w:spacing w:before="100" w:beforeAutospacing="1" w:after="100" w:afterAutospacing="1"/>
    </w:pPr>
  </w:style>
  <w:style w:type="paragraph" w:customStyle="1" w:styleId="graf">
    <w:name w:val="graf"/>
    <w:basedOn w:val="Normal"/>
    <w:uiPriority w:val="99"/>
    <w:qFormat/>
    <w:rsid w:val="00A85A7F"/>
    <w:pPr>
      <w:spacing w:before="100" w:beforeAutospacing="1" w:after="100" w:afterAutospacing="1"/>
    </w:pPr>
  </w:style>
  <w:style w:type="paragraph" w:customStyle="1" w:styleId="column">
    <w:name w:val="column"/>
    <w:basedOn w:val="Normal"/>
    <w:uiPriority w:val="99"/>
    <w:qFormat/>
    <w:rsid w:val="00A85A7F"/>
    <w:pPr>
      <w:spacing w:before="100" w:beforeAutospacing="1" w:after="100" w:afterAutospacing="1"/>
    </w:pPr>
  </w:style>
  <w:style w:type="paragraph" w:customStyle="1" w:styleId="recirc-container">
    <w:name w:val="recirc-container"/>
    <w:basedOn w:val="Normal"/>
    <w:uiPriority w:val="99"/>
    <w:qFormat/>
    <w:rsid w:val="00A85A7F"/>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85A7F"/>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85A7F"/>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85A7F"/>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85A7F"/>
    <w:rPr>
      <w:rFonts w:ascii="Georgia" w:hAnsi="Georgia" w:hint="default"/>
      <w:i/>
      <w:iCs/>
      <w:color w:val="808080"/>
    </w:rPr>
  </w:style>
  <w:style w:type="character" w:customStyle="1" w:styleId="cardchar00">
    <w:name w:val="cardchar0"/>
    <w:basedOn w:val="DefaultParagraphFont"/>
    <w:rsid w:val="00A85A7F"/>
  </w:style>
  <w:style w:type="character" w:customStyle="1" w:styleId="UnderlineNon-bold">
    <w:name w:val="Underline Non - bold"/>
    <w:rsid w:val="00A85A7F"/>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85A7F"/>
  </w:style>
  <w:style w:type="character" w:customStyle="1" w:styleId="StyleHeading4UnderlinedsmalltextGaramondChar">
    <w:name w:val="Style Heading 4Underlinedsmall text + Garamond Char"/>
    <w:link w:val="StyleHeading4UnderlinedsmalltextGaramond"/>
    <w:locked/>
    <w:rsid w:val="00A85A7F"/>
    <w:rPr>
      <w:rFonts w:ascii="Calibri" w:hAnsi="Calibri"/>
      <w:sz w:val="22"/>
    </w:rPr>
  </w:style>
  <w:style w:type="character" w:customStyle="1" w:styleId="Heading5Char2">
    <w:name w:val="Heading 5 Char2"/>
    <w:rsid w:val="00A85A7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85A7F"/>
    <w:rPr>
      <w:rFonts w:ascii="Arial" w:hAnsi="Arial" w:cs="Arial"/>
      <w:vanish/>
      <w:sz w:val="16"/>
      <w:szCs w:val="16"/>
    </w:rPr>
  </w:style>
  <w:style w:type="paragraph" w:styleId="z-TopofForm">
    <w:name w:val="HTML Top of Form"/>
    <w:basedOn w:val="Normal"/>
    <w:next w:val="Normal"/>
    <w:link w:val="z-TopofFormChar"/>
    <w:hidden/>
    <w:uiPriority w:val="99"/>
    <w:unhideWhenUsed/>
    <w:rsid w:val="00A85A7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85A7F"/>
    <w:rPr>
      <w:rFonts w:ascii="Arial" w:hAnsi="Arial" w:cs="Arial"/>
      <w:vanish/>
      <w:sz w:val="16"/>
      <w:szCs w:val="16"/>
    </w:rPr>
  </w:style>
  <w:style w:type="character" w:customStyle="1" w:styleId="z-BottomofFormChar">
    <w:name w:val="z-Bottom of Form Char"/>
    <w:basedOn w:val="DefaultParagraphFont"/>
    <w:link w:val="z-BottomofForm"/>
    <w:uiPriority w:val="99"/>
    <w:rsid w:val="00A85A7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85A7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85A7F"/>
    <w:rPr>
      <w:rFonts w:ascii="Arial" w:hAnsi="Arial" w:cs="Arial"/>
      <w:vanish/>
      <w:sz w:val="16"/>
      <w:szCs w:val="16"/>
    </w:rPr>
  </w:style>
  <w:style w:type="character" w:customStyle="1" w:styleId="Style2CharChar">
    <w:name w:val="Style2 Char Char"/>
    <w:rsid w:val="00A85A7F"/>
    <w:rPr>
      <w:u w:val="thick"/>
      <w:lang w:val="en-US" w:eastAsia="en-US" w:bidi="ar-SA"/>
    </w:rPr>
  </w:style>
  <w:style w:type="character" w:customStyle="1" w:styleId="authordate1">
    <w:name w:val="authordate"/>
    <w:rsid w:val="00A85A7F"/>
  </w:style>
  <w:style w:type="character" w:customStyle="1" w:styleId="underline0">
    <w:name w:val="%underline"/>
    <w:rsid w:val="00A85A7F"/>
    <w:rPr>
      <w:rFonts w:ascii="Times New Roman" w:hAnsi="Times New Roman" w:cs="Times New Roman" w:hint="default"/>
      <w:strike w:val="0"/>
      <w:dstrike w:val="0"/>
      <w:sz w:val="16"/>
      <w:u w:val="none"/>
      <w:effect w:val="none"/>
    </w:rPr>
  </w:style>
  <w:style w:type="character" w:customStyle="1" w:styleId="AUNDERLINE0">
    <w:name w:val="AUNDERLINE"/>
    <w:qFormat/>
    <w:rsid w:val="00A85A7F"/>
    <w:rPr>
      <w:rFonts w:ascii="Times New Roman" w:hAnsi="Times New Roman" w:cs="Times New Roman" w:hint="default"/>
      <w:sz w:val="20"/>
      <w:u w:val="single"/>
    </w:rPr>
  </w:style>
  <w:style w:type="character" w:customStyle="1" w:styleId="UnderlinedCharChar">
    <w:name w:val="Underlined Char Char"/>
    <w:rsid w:val="00A85A7F"/>
    <w:rPr>
      <w:rFonts w:ascii="Garamond" w:hAnsi="Garamond" w:hint="default"/>
      <w:szCs w:val="28"/>
      <w:u w:val="single"/>
      <w:lang w:val="en-US" w:eastAsia="en-US" w:bidi="ar-SA"/>
    </w:rPr>
  </w:style>
  <w:style w:type="character" w:customStyle="1" w:styleId="slug-doi">
    <w:name w:val="slug-doi"/>
    <w:basedOn w:val="DefaultParagraphFont"/>
    <w:rsid w:val="00A85A7F"/>
  </w:style>
  <w:style w:type="character" w:customStyle="1" w:styleId="af">
    <w:name w:val="af"/>
    <w:basedOn w:val="DefaultParagraphFont"/>
    <w:rsid w:val="00A85A7F"/>
  </w:style>
  <w:style w:type="character" w:customStyle="1" w:styleId="ab">
    <w:name w:val="ab"/>
    <w:basedOn w:val="DefaultParagraphFont"/>
    <w:rsid w:val="00A85A7F"/>
  </w:style>
  <w:style w:type="character" w:customStyle="1" w:styleId="em">
    <w:name w:val="em"/>
    <w:basedOn w:val="DefaultParagraphFont"/>
    <w:rsid w:val="00A85A7F"/>
  </w:style>
  <w:style w:type="character" w:customStyle="1" w:styleId="au">
    <w:name w:val="au"/>
    <w:basedOn w:val="DefaultParagraphFont"/>
    <w:rsid w:val="00A85A7F"/>
  </w:style>
  <w:style w:type="character" w:customStyle="1" w:styleId="ti">
    <w:name w:val="ti"/>
    <w:basedOn w:val="DefaultParagraphFont"/>
    <w:rsid w:val="00A85A7F"/>
  </w:style>
  <w:style w:type="character" w:customStyle="1" w:styleId="subheadblue">
    <w:name w:val="subhead_blue"/>
    <w:basedOn w:val="DefaultParagraphFont"/>
    <w:rsid w:val="00A85A7F"/>
  </w:style>
  <w:style w:type="character" w:customStyle="1" w:styleId="affiliation">
    <w:name w:val="affiliation"/>
    <w:basedOn w:val="DefaultParagraphFont"/>
    <w:rsid w:val="00A85A7F"/>
  </w:style>
  <w:style w:type="character" w:customStyle="1" w:styleId="slug-doi-wrapper">
    <w:name w:val="slug-doi-wrapper"/>
    <w:basedOn w:val="DefaultParagraphFont"/>
    <w:rsid w:val="00A85A7F"/>
  </w:style>
  <w:style w:type="character" w:customStyle="1" w:styleId="slug-metadata-noteahead-of-print">
    <w:name w:val="slug-metadata-note ahead-of-print"/>
    <w:basedOn w:val="DefaultParagraphFont"/>
    <w:rsid w:val="00A85A7F"/>
  </w:style>
  <w:style w:type="character" w:customStyle="1" w:styleId="slug-ahead-of-print-date">
    <w:name w:val="slug-ahead-of-print-date"/>
    <w:basedOn w:val="DefaultParagraphFont"/>
    <w:rsid w:val="00A85A7F"/>
  </w:style>
  <w:style w:type="character" w:customStyle="1" w:styleId="medium-bold">
    <w:name w:val="medium-bold"/>
    <w:basedOn w:val="DefaultParagraphFont"/>
    <w:rsid w:val="00A85A7F"/>
  </w:style>
  <w:style w:type="character" w:customStyle="1" w:styleId="updated-short-citation">
    <w:name w:val="updated-short-citation"/>
    <w:basedOn w:val="DefaultParagraphFont"/>
    <w:rsid w:val="00A85A7F"/>
  </w:style>
  <w:style w:type="character" w:customStyle="1" w:styleId="goohl0">
    <w:name w:val="goohl0"/>
    <w:basedOn w:val="DefaultParagraphFont"/>
    <w:rsid w:val="00A85A7F"/>
  </w:style>
  <w:style w:type="character" w:customStyle="1" w:styleId="CharChar6">
    <w:name w:val="Char Char6"/>
    <w:rsid w:val="00A85A7F"/>
    <w:rPr>
      <w:rFonts w:ascii="Arial" w:hAnsi="Arial" w:cs="Arial" w:hint="default"/>
      <w:bCs/>
      <w:sz w:val="16"/>
      <w:szCs w:val="26"/>
      <w:lang w:val="en-US" w:eastAsia="en-US" w:bidi="ar-SA"/>
    </w:rPr>
  </w:style>
  <w:style w:type="character" w:customStyle="1" w:styleId="TagCharChar1">
    <w:name w:val="Tag Char Char1"/>
    <w:rsid w:val="00A85A7F"/>
    <w:rPr>
      <w:b/>
      <w:bCs w:val="0"/>
      <w:sz w:val="24"/>
      <w:szCs w:val="24"/>
      <w:lang w:val="en-US" w:eastAsia="en-US" w:bidi="ar-SA"/>
    </w:rPr>
  </w:style>
  <w:style w:type="character" w:customStyle="1" w:styleId="12TimesNewRoman">
    <w:name w:val="12 Times New Roman"/>
    <w:rsid w:val="00A85A7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85A7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85A7F"/>
    <w:rPr>
      <w:rFonts w:ascii="Times New Roman" w:hAnsi="Times New Roman" w:cs="Times New Roman" w:hint="default"/>
      <w:strike w:val="0"/>
      <w:dstrike w:val="0"/>
      <w:sz w:val="14"/>
      <w:u w:val="none"/>
      <w:effect w:val="none"/>
    </w:rPr>
  </w:style>
  <w:style w:type="character" w:customStyle="1" w:styleId="F8-UnderlineBold">
    <w:name w:val="F8 - Underline/Bold"/>
    <w:rsid w:val="00A85A7F"/>
    <w:rPr>
      <w:rFonts w:ascii="Times New Roman" w:hAnsi="Times New Roman" w:cs="Times New Roman" w:hint="default"/>
      <w:b/>
      <w:bCs w:val="0"/>
      <w:sz w:val="20"/>
      <w:u w:val="single"/>
    </w:rPr>
  </w:style>
  <w:style w:type="character" w:customStyle="1" w:styleId="F7-SmallFont">
    <w:name w:val="F7 - Small Font"/>
    <w:rsid w:val="00A85A7F"/>
    <w:rPr>
      <w:rFonts w:ascii="Times New Roman" w:hAnsi="Times New Roman" w:cs="Times New Roman" w:hint="default"/>
      <w:sz w:val="14"/>
    </w:rPr>
  </w:style>
  <w:style w:type="character" w:customStyle="1" w:styleId="Brief-Bold">
    <w:name w:val="Brief - Bold"/>
    <w:rsid w:val="00A85A7F"/>
    <w:rPr>
      <w:rFonts w:ascii="Times New Roman" w:hAnsi="Times New Roman" w:cs="Times New Roman" w:hint="default"/>
      <w:b/>
      <w:bCs w:val="0"/>
    </w:rPr>
  </w:style>
  <w:style w:type="character" w:customStyle="1" w:styleId="Card-Underline">
    <w:name w:val="Card - Underline"/>
    <w:rsid w:val="00A85A7F"/>
    <w:rPr>
      <w:rFonts w:ascii="Times New Roman" w:hAnsi="Times New Roman" w:cs="Times New Roman" w:hint="default"/>
      <w:u w:val="single"/>
    </w:rPr>
  </w:style>
  <w:style w:type="character" w:customStyle="1" w:styleId="beriefunderline">
    <w:name w:val="berief = underline"/>
    <w:rsid w:val="00A85A7F"/>
    <w:rPr>
      <w:rFonts w:ascii="Times New Roman" w:eastAsia="Times New Roman" w:hAnsi="Times New Roman" w:cs="Times New Roman" w:hint="default"/>
      <w:sz w:val="20"/>
      <w:u w:val="single"/>
    </w:rPr>
  </w:style>
  <w:style w:type="character" w:customStyle="1" w:styleId="BoldText10pt">
    <w:name w:val="Bold Text 10 pt"/>
    <w:rsid w:val="00A85A7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A85A7F"/>
    <w:rPr>
      <w:i/>
      <w:iCs w:val="0"/>
    </w:rPr>
  </w:style>
  <w:style w:type="character" w:customStyle="1" w:styleId="eoeaheader">
    <w:name w:val="eoea_header"/>
    <w:basedOn w:val="DefaultParagraphFont"/>
    <w:rsid w:val="00A85A7F"/>
  </w:style>
  <w:style w:type="character" w:customStyle="1" w:styleId="SC4208902">
    <w:name w:val="SC.4.208902"/>
    <w:rsid w:val="00A85A7F"/>
    <w:rPr>
      <w:rFonts w:ascii="Century" w:hAnsi="Century" w:cs="Century" w:hint="default"/>
      <w:color w:val="000000"/>
      <w:sz w:val="22"/>
      <w:szCs w:val="22"/>
    </w:rPr>
  </w:style>
  <w:style w:type="character" w:customStyle="1" w:styleId="SC4208915">
    <w:name w:val="SC.4.208915"/>
    <w:rsid w:val="00A85A7F"/>
    <w:rPr>
      <w:rFonts w:ascii="Century" w:hAnsi="Century" w:cs="Century" w:hint="default"/>
      <w:color w:val="000000"/>
      <w:sz w:val="13"/>
      <w:szCs w:val="13"/>
    </w:rPr>
  </w:style>
  <w:style w:type="character" w:customStyle="1" w:styleId="SC273764">
    <w:name w:val="SC.2.73764"/>
    <w:rsid w:val="00A85A7F"/>
    <w:rPr>
      <w:rFonts w:ascii="Century" w:hAnsi="Century" w:cs="Century" w:hint="default"/>
      <w:color w:val="000000"/>
      <w:sz w:val="72"/>
      <w:szCs w:val="72"/>
    </w:rPr>
  </w:style>
  <w:style w:type="character" w:customStyle="1" w:styleId="SC273779">
    <w:name w:val="SC.2.73779"/>
    <w:rsid w:val="00A85A7F"/>
    <w:rPr>
      <w:rFonts w:ascii="Century" w:hAnsi="Century" w:cs="Century" w:hint="default"/>
      <w:color w:val="000000"/>
      <w:sz w:val="40"/>
      <w:szCs w:val="40"/>
    </w:rPr>
  </w:style>
  <w:style w:type="character" w:customStyle="1" w:styleId="SC273763">
    <w:name w:val="SC.2.73763"/>
    <w:rsid w:val="00A85A7F"/>
    <w:rPr>
      <w:rFonts w:ascii="Century" w:hAnsi="Century" w:cs="Century" w:hint="default"/>
      <w:b/>
      <w:bCs/>
      <w:color w:val="000000"/>
    </w:rPr>
  </w:style>
  <w:style w:type="character" w:customStyle="1" w:styleId="SC4208910">
    <w:name w:val="SC.4.208910"/>
    <w:rsid w:val="00A85A7F"/>
    <w:rPr>
      <w:rFonts w:ascii="Century" w:hAnsi="Century" w:cs="Century" w:hint="default"/>
      <w:color w:val="000000"/>
      <w:sz w:val="28"/>
      <w:szCs w:val="28"/>
    </w:rPr>
  </w:style>
  <w:style w:type="character" w:customStyle="1" w:styleId="SC4208911">
    <w:name w:val="SC.4.208911"/>
    <w:rsid w:val="00A85A7F"/>
    <w:rPr>
      <w:rFonts w:ascii="Century" w:hAnsi="Century" w:cs="Century" w:hint="default"/>
      <w:color w:val="000000"/>
    </w:rPr>
  </w:style>
  <w:style w:type="character" w:customStyle="1" w:styleId="articlesubtitle">
    <w:name w:val="article_sub_title"/>
    <w:basedOn w:val="DefaultParagraphFont"/>
    <w:rsid w:val="00A85A7F"/>
  </w:style>
  <w:style w:type="character" w:customStyle="1" w:styleId="newsdate2">
    <w:name w:val="news_date2"/>
    <w:basedOn w:val="DefaultParagraphFont"/>
    <w:rsid w:val="00A85A7F"/>
  </w:style>
  <w:style w:type="character" w:customStyle="1" w:styleId="readarticleheader">
    <w:name w:val="readarticleheader"/>
    <w:basedOn w:val="DefaultParagraphFont"/>
    <w:rsid w:val="00A85A7F"/>
  </w:style>
  <w:style w:type="character" w:customStyle="1" w:styleId="UnderlineChar20">
    <w:name w:val="Underline Char2"/>
    <w:rsid w:val="00A85A7F"/>
    <w:rPr>
      <w:rFonts w:ascii="Trebuchet MS" w:hAnsi="Trebuchet MS" w:hint="default"/>
      <w:u w:val="thick"/>
      <w:lang w:val="en-US" w:eastAsia="zh-CN" w:bidi="ar-SA"/>
    </w:rPr>
  </w:style>
  <w:style w:type="character" w:customStyle="1" w:styleId="BoldUnderliningChar">
    <w:name w:val="Bold Underlining Char"/>
    <w:rsid w:val="00A85A7F"/>
    <w:rPr>
      <w:rFonts w:ascii="Arial Narrow" w:eastAsia="Times New Roman" w:hAnsi="Arial Narrow" w:hint="default"/>
      <w:b/>
      <w:bCs w:val="0"/>
      <w:szCs w:val="24"/>
      <w:u w:val="single"/>
      <w:lang w:val="en-GB" w:eastAsia="en-US" w:bidi="ar-SA"/>
    </w:rPr>
  </w:style>
  <w:style w:type="character" w:customStyle="1" w:styleId="medium-normal1">
    <w:name w:val="medium-normal1"/>
    <w:rsid w:val="00A85A7F"/>
    <w:rPr>
      <w:rFonts w:ascii="Arial" w:hAnsi="Arial" w:cs="Arial" w:hint="default"/>
      <w:b w:val="0"/>
      <w:bCs w:val="0"/>
      <w:i w:val="0"/>
      <w:iCs w:val="0"/>
      <w:sz w:val="20"/>
      <w:szCs w:val="20"/>
    </w:rPr>
  </w:style>
  <w:style w:type="character" w:customStyle="1" w:styleId="UnderlinedCardChar0">
    <w:name w:val="Underlined Card Char"/>
    <w:rsid w:val="00A85A7F"/>
    <w:rPr>
      <w:rFonts w:ascii="Palatino Linotype" w:hAnsi="Palatino Linotype" w:hint="default"/>
      <w:u w:val="single"/>
      <w:lang w:val="en-US" w:eastAsia="en-US" w:bidi="ar-SA"/>
    </w:rPr>
  </w:style>
  <w:style w:type="character" w:customStyle="1" w:styleId="char">
    <w:name w:val="char"/>
    <w:basedOn w:val="DefaultParagraphFont"/>
    <w:rsid w:val="00A85A7F"/>
  </w:style>
  <w:style w:type="character" w:customStyle="1" w:styleId="UnderlineCharCharCharCharCharChar">
    <w:name w:val="Underline Char Char Char Char Char Char"/>
    <w:rsid w:val="00A85A7F"/>
    <w:rPr>
      <w:rFonts w:ascii="Arial Narrow" w:hAnsi="Arial Narrow" w:hint="default"/>
      <w:szCs w:val="24"/>
      <w:u w:val="single"/>
      <w:lang w:val="en-US" w:eastAsia="en-US" w:bidi="ar-SA"/>
    </w:rPr>
  </w:style>
  <w:style w:type="character" w:customStyle="1" w:styleId="klink">
    <w:name w:val="klink"/>
    <w:basedOn w:val="DefaultParagraphFont"/>
    <w:rsid w:val="00A85A7F"/>
  </w:style>
  <w:style w:type="character" w:customStyle="1" w:styleId="date10">
    <w:name w:val="date1"/>
    <w:basedOn w:val="DefaultParagraphFont"/>
    <w:rsid w:val="00A85A7F"/>
  </w:style>
  <w:style w:type="character" w:customStyle="1" w:styleId="bolding1">
    <w:name w:val="bolding1"/>
    <w:rsid w:val="00A85A7F"/>
    <w:rPr>
      <w:b/>
      <w:bCs/>
    </w:rPr>
  </w:style>
  <w:style w:type="character" w:customStyle="1" w:styleId="bookoptions1">
    <w:name w:val="book_options1"/>
    <w:rsid w:val="00A85A7F"/>
    <w:rPr>
      <w:b/>
      <w:bCs/>
      <w:color w:val="333366"/>
    </w:rPr>
  </w:style>
  <w:style w:type="character" w:customStyle="1" w:styleId="descriptionblock">
    <w:name w:val="description block"/>
    <w:basedOn w:val="DefaultParagraphFont"/>
    <w:rsid w:val="00A85A7F"/>
  </w:style>
  <w:style w:type="character" w:customStyle="1" w:styleId="detailsboxblock">
    <w:name w:val="detailsbox block"/>
    <w:basedOn w:val="DefaultParagraphFont"/>
    <w:rsid w:val="00A85A7F"/>
  </w:style>
  <w:style w:type="character" w:customStyle="1" w:styleId="Char3">
    <w:name w:val="Char3"/>
    <w:rsid w:val="00A85A7F"/>
    <w:rPr>
      <w:rFonts w:ascii="Arial" w:hAnsi="Arial" w:cs="Arial" w:hint="default"/>
      <w:bCs/>
      <w:u w:val="thick"/>
      <w:lang w:val="en-US" w:eastAsia="en-US" w:bidi="ar-SA"/>
    </w:rPr>
  </w:style>
  <w:style w:type="character" w:customStyle="1" w:styleId="texto11">
    <w:name w:val="texto11"/>
    <w:rsid w:val="00A85A7F"/>
    <w:rPr>
      <w:rFonts w:ascii="Arial" w:hAnsi="Arial" w:cs="Arial" w:hint="default"/>
      <w:b w:val="0"/>
      <w:bCs w:val="0"/>
      <w:i w:val="0"/>
      <w:iCs w:val="0"/>
      <w:caps w:val="0"/>
      <w:color w:val="000000"/>
      <w:sz w:val="26"/>
      <w:szCs w:val="26"/>
    </w:rPr>
  </w:style>
  <w:style w:type="character" w:customStyle="1" w:styleId="CardTagChar">
    <w:name w:val="Card Tag Char"/>
    <w:rsid w:val="00A85A7F"/>
    <w:rPr>
      <w:rFonts w:ascii="Arial Narrow" w:hAnsi="Arial Narrow" w:hint="default"/>
      <w:b/>
      <w:bCs w:val="0"/>
      <w:sz w:val="24"/>
      <w:szCs w:val="24"/>
      <w:lang w:val="en-US" w:eastAsia="en-US" w:bidi="ar-SA"/>
    </w:rPr>
  </w:style>
  <w:style w:type="character" w:customStyle="1" w:styleId="DebateCiteCharCharChar">
    <w:name w:val="Debate Cite Char Char Char"/>
    <w:rsid w:val="00A85A7F"/>
    <w:rPr>
      <w:b/>
      <w:bCs w:val="0"/>
      <w:sz w:val="32"/>
      <w:szCs w:val="32"/>
      <w:lang w:val="en-US" w:eastAsia="en-US" w:bidi="ar-SA"/>
    </w:rPr>
  </w:style>
  <w:style w:type="character" w:customStyle="1" w:styleId="TagChar3">
    <w:name w:val="Tag Char3"/>
    <w:rsid w:val="00A85A7F"/>
    <w:rPr>
      <w:rFonts w:ascii="Palatino Linotype" w:hAnsi="Palatino Linotype" w:hint="default"/>
      <w:b/>
      <w:bCs w:val="0"/>
      <w:sz w:val="24"/>
      <w:szCs w:val="24"/>
      <w:lang w:val="en-US" w:eastAsia="en-US" w:bidi="ar-SA"/>
    </w:rPr>
  </w:style>
  <w:style w:type="character" w:customStyle="1" w:styleId="TagandCiteChar">
    <w:name w:val="Tag and Cite Char"/>
    <w:rsid w:val="00A85A7F"/>
    <w:rPr>
      <w:color w:val="333333"/>
      <w:sz w:val="22"/>
      <w:szCs w:val="22"/>
      <w:lang w:val="en-US" w:eastAsia="en-US" w:bidi="ar-SA"/>
    </w:rPr>
  </w:style>
  <w:style w:type="character" w:customStyle="1" w:styleId="Style10ptBold">
    <w:name w:val="Style 10 pt Bold"/>
    <w:rsid w:val="00A85A7F"/>
    <w:rPr>
      <w:b/>
      <w:bCs/>
      <w:sz w:val="20"/>
    </w:rPr>
  </w:style>
  <w:style w:type="character" w:customStyle="1" w:styleId="text9">
    <w:name w:val="text9"/>
    <w:basedOn w:val="DefaultParagraphFont"/>
    <w:rsid w:val="00A85A7F"/>
  </w:style>
  <w:style w:type="character" w:customStyle="1" w:styleId="text21">
    <w:name w:val="text21"/>
    <w:basedOn w:val="DefaultParagraphFont"/>
    <w:rsid w:val="00A85A7F"/>
  </w:style>
  <w:style w:type="character" w:customStyle="1" w:styleId="text19">
    <w:name w:val="text19"/>
    <w:basedOn w:val="DefaultParagraphFont"/>
    <w:rsid w:val="00A85A7F"/>
  </w:style>
  <w:style w:type="character" w:customStyle="1" w:styleId="term2">
    <w:name w:val="term2"/>
    <w:rsid w:val="00A85A7F"/>
    <w:rPr>
      <w:b/>
      <w:bCs/>
    </w:rPr>
  </w:style>
  <w:style w:type="character" w:customStyle="1" w:styleId="pmterms12">
    <w:name w:val="pmterms12"/>
    <w:rsid w:val="00A85A7F"/>
    <w:rPr>
      <w:b/>
      <w:bCs/>
      <w:i w:val="0"/>
      <w:iCs w:val="0"/>
      <w:color w:val="000000"/>
    </w:rPr>
  </w:style>
  <w:style w:type="character" w:customStyle="1" w:styleId="ToReadChar">
    <w:name w:val="To Read Char"/>
    <w:rsid w:val="00A85A7F"/>
    <w:rPr>
      <w:rFonts w:ascii="Verdana" w:hAnsi="Verdana" w:hint="default"/>
      <w:b/>
      <w:bCs w:val="0"/>
      <w:szCs w:val="24"/>
      <w:u w:val="single"/>
      <w:lang w:val="en-US" w:eastAsia="en-US" w:bidi="ar-SA"/>
    </w:rPr>
  </w:style>
  <w:style w:type="character" w:customStyle="1" w:styleId="ToReadCharChar">
    <w:name w:val="To Read Char Char"/>
    <w:rsid w:val="00A85A7F"/>
    <w:rPr>
      <w:rFonts w:ascii="Verdana" w:hAnsi="Verdana" w:hint="default"/>
      <w:b/>
      <w:bCs w:val="0"/>
      <w:szCs w:val="24"/>
      <w:u w:val="single"/>
      <w:lang w:val="en-US" w:eastAsia="en-US" w:bidi="ar-SA"/>
    </w:rPr>
  </w:style>
  <w:style w:type="character" w:customStyle="1" w:styleId="bio">
    <w:name w:val="bio"/>
    <w:basedOn w:val="DefaultParagraphFont"/>
    <w:rsid w:val="00A85A7F"/>
  </w:style>
  <w:style w:type="character" w:customStyle="1" w:styleId="storytextstyle">
    <w:name w:val="storytextstyle"/>
    <w:basedOn w:val="DefaultParagraphFont"/>
    <w:rsid w:val="00A85A7F"/>
  </w:style>
  <w:style w:type="character" w:customStyle="1" w:styleId="cardunderlinedCharChar">
    <w:name w:val="card underlined Char Char"/>
    <w:rsid w:val="00A85A7F"/>
    <w:rPr>
      <w:rFonts w:ascii="Arial" w:hAnsi="Arial" w:cs="Arial" w:hint="default"/>
      <w:sz w:val="22"/>
      <w:szCs w:val="24"/>
      <w:u w:val="single"/>
      <w:lang w:val="en-US" w:eastAsia="en-US" w:bidi="ar-SA"/>
    </w:rPr>
  </w:style>
  <w:style w:type="character" w:customStyle="1" w:styleId="Style2Char0">
    <w:name w:val="Style2 Char"/>
    <w:rsid w:val="00A85A7F"/>
    <w:rPr>
      <w:rFonts w:ascii="Book Antiqua" w:hAnsi="Book Antiqua" w:hint="default"/>
      <w:u w:val="thick"/>
      <w:lang w:val="en-US" w:eastAsia="en-US" w:bidi="ar-SA"/>
    </w:rPr>
  </w:style>
  <w:style w:type="character" w:customStyle="1" w:styleId="Style2Char1">
    <w:name w:val="Style2 Char1"/>
    <w:rsid w:val="00A85A7F"/>
    <w:rPr>
      <w:rFonts w:ascii="Book Antiqua" w:hAnsi="Book Antiqua" w:hint="default"/>
      <w:szCs w:val="24"/>
      <w:u w:val="thick"/>
      <w:lang w:val="en-US" w:eastAsia="en-US" w:bidi="ar-SA"/>
    </w:rPr>
  </w:style>
  <w:style w:type="character" w:customStyle="1" w:styleId="articlehead21">
    <w:name w:val="articlehead21"/>
    <w:rsid w:val="00A85A7F"/>
    <w:rPr>
      <w:rFonts w:ascii="Arial" w:hAnsi="Arial" w:cs="Arial" w:hint="default"/>
      <w:b/>
      <w:bCs/>
      <w:color w:val="660000"/>
      <w:sz w:val="20"/>
      <w:szCs w:val="20"/>
    </w:rPr>
  </w:style>
  <w:style w:type="character" w:customStyle="1" w:styleId="TagCiteChar1">
    <w:name w:val="Tag/Cite Char1"/>
    <w:rsid w:val="00A85A7F"/>
    <w:rPr>
      <w:b/>
      <w:bCs w:val="0"/>
      <w:lang w:val="en-US" w:eastAsia="en-US" w:bidi="ar-SA"/>
    </w:rPr>
  </w:style>
  <w:style w:type="character" w:customStyle="1" w:styleId="goohl2">
    <w:name w:val="goohl2"/>
    <w:basedOn w:val="DefaultParagraphFont"/>
    <w:rsid w:val="00A85A7F"/>
  </w:style>
  <w:style w:type="character" w:customStyle="1" w:styleId="CardCharChar0">
    <w:name w:val="Card Char Char"/>
    <w:rsid w:val="00A85A7F"/>
    <w:rPr>
      <w:lang w:val="en-US" w:eastAsia="en-US" w:bidi="ar-SA"/>
    </w:rPr>
  </w:style>
  <w:style w:type="character" w:customStyle="1" w:styleId="BriefTitle1Char">
    <w:name w:val="Brief Title 1 Char"/>
    <w:rsid w:val="00A85A7F"/>
    <w:rPr>
      <w:b/>
      <w:bCs w:val="0"/>
      <w:u w:val="single"/>
      <w:lang w:val="en-US" w:eastAsia="en-US" w:bidi="ar-SA"/>
    </w:rPr>
  </w:style>
  <w:style w:type="character" w:customStyle="1" w:styleId="TagCiteCharChar">
    <w:name w:val="Tag/Cite Char Char"/>
    <w:rsid w:val="00A85A7F"/>
    <w:rPr>
      <w:b/>
      <w:bCs w:val="0"/>
      <w:lang w:val="en-US" w:eastAsia="en-US" w:bidi="ar-SA"/>
    </w:rPr>
  </w:style>
  <w:style w:type="character" w:customStyle="1" w:styleId="btx">
    <w:name w:val="btx"/>
    <w:basedOn w:val="DefaultParagraphFont"/>
    <w:rsid w:val="00A85A7F"/>
  </w:style>
  <w:style w:type="character" w:customStyle="1" w:styleId="CardChar10">
    <w:name w:val="Card Char1"/>
    <w:rsid w:val="00A85A7F"/>
    <w:rPr>
      <w:lang w:val="en-US" w:eastAsia="en-US" w:bidi="ar-SA"/>
    </w:rPr>
  </w:style>
  <w:style w:type="character" w:customStyle="1" w:styleId="prodgeneral1">
    <w:name w:val="prodgeneral1"/>
    <w:rsid w:val="00A85A7F"/>
    <w:rPr>
      <w:rFonts w:ascii="Verdana" w:hAnsi="Verdana" w:hint="default"/>
      <w:b w:val="0"/>
      <w:bCs w:val="0"/>
      <w:caps w:val="0"/>
      <w:color w:val="000000"/>
      <w:spacing w:val="0"/>
      <w:sz w:val="16"/>
      <w:szCs w:val="16"/>
    </w:rPr>
  </w:style>
  <w:style w:type="character" w:customStyle="1" w:styleId="summary1">
    <w:name w:val="summary1"/>
    <w:rsid w:val="00A85A7F"/>
    <w:rPr>
      <w:rFonts w:ascii="Arial" w:hAnsi="Arial" w:cs="Arial" w:hint="default"/>
      <w:sz w:val="18"/>
      <w:szCs w:val="18"/>
    </w:rPr>
  </w:style>
  <w:style w:type="character" w:customStyle="1" w:styleId="text3">
    <w:name w:val="text3"/>
    <w:basedOn w:val="DefaultParagraphFont"/>
    <w:rsid w:val="00A85A7F"/>
  </w:style>
  <w:style w:type="character" w:customStyle="1" w:styleId="cardtextsmallChar">
    <w:name w:val="card text small Char"/>
    <w:rsid w:val="00A85A7F"/>
    <w:rPr>
      <w:rFonts w:ascii="Arial Narrow" w:hAnsi="Arial Narrow" w:hint="default"/>
      <w:sz w:val="16"/>
      <w:szCs w:val="24"/>
      <w:lang w:val="en-US" w:eastAsia="en-US" w:bidi="ar-SA"/>
    </w:rPr>
  </w:style>
  <w:style w:type="character" w:customStyle="1" w:styleId="countrytitle1">
    <w:name w:val="countrytitle1"/>
    <w:rsid w:val="00A85A7F"/>
    <w:rPr>
      <w:rFonts w:ascii="Verdana" w:hAnsi="Verdana" w:hint="default"/>
      <w:b/>
      <w:bCs/>
      <w:color w:val="293643"/>
      <w:sz w:val="24"/>
      <w:szCs w:val="24"/>
    </w:rPr>
  </w:style>
  <w:style w:type="character" w:customStyle="1" w:styleId="storyheader1">
    <w:name w:val="storyheader1"/>
    <w:rsid w:val="00A85A7F"/>
    <w:rPr>
      <w:rFonts w:ascii="Verdana" w:hAnsi="Verdana" w:hint="default"/>
      <w:b/>
      <w:bCs/>
      <w:color w:val="000000"/>
      <w:sz w:val="21"/>
      <w:szCs w:val="21"/>
    </w:rPr>
  </w:style>
  <w:style w:type="character" w:customStyle="1" w:styleId="cardunderlinedChar0">
    <w:name w:val="card underlined Char"/>
    <w:rsid w:val="00A85A7F"/>
    <w:rPr>
      <w:rFonts w:ascii="Arial" w:hAnsi="Arial" w:cs="Arial" w:hint="default"/>
      <w:sz w:val="22"/>
      <w:szCs w:val="24"/>
      <w:u w:val="single"/>
      <w:lang w:val="en-US" w:eastAsia="en-US" w:bidi="ar-SA"/>
    </w:rPr>
  </w:style>
  <w:style w:type="character" w:customStyle="1" w:styleId="article1">
    <w:name w:val="article1"/>
    <w:rsid w:val="00A85A7F"/>
    <w:rPr>
      <w:rFonts w:ascii="Verdana" w:hAnsi="Verdana" w:hint="default"/>
      <w:color w:val="333333"/>
      <w:sz w:val="16"/>
      <w:szCs w:val="16"/>
    </w:rPr>
  </w:style>
  <w:style w:type="character" w:customStyle="1" w:styleId="story-posted-date1">
    <w:name w:val="story-posted-date1"/>
    <w:rsid w:val="00A85A7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85A7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85A7F"/>
  </w:style>
  <w:style w:type="character" w:customStyle="1" w:styleId="textmedium">
    <w:name w:val="textmedium"/>
    <w:basedOn w:val="DefaultParagraphFont"/>
    <w:rsid w:val="00A85A7F"/>
  </w:style>
  <w:style w:type="character" w:customStyle="1" w:styleId="citation1">
    <w:name w:val="citation1"/>
    <w:rsid w:val="00A85A7F"/>
    <w:rPr>
      <w:rFonts w:ascii="Verdana" w:hAnsi="Verdana" w:hint="default"/>
      <w:sz w:val="17"/>
      <w:szCs w:val="17"/>
    </w:rPr>
  </w:style>
  <w:style w:type="character" w:customStyle="1" w:styleId="hithighlite">
    <w:name w:val="hithighlite"/>
    <w:basedOn w:val="DefaultParagraphFont"/>
    <w:rsid w:val="00A85A7F"/>
  </w:style>
  <w:style w:type="character" w:customStyle="1" w:styleId="articlecontent">
    <w:name w:val="articlecontent"/>
    <w:basedOn w:val="DefaultParagraphFont"/>
    <w:rsid w:val="00A85A7F"/>
  </w:style>
  <w:style w:type="character" w:customStyle="1" w:styleId="fource1">
    <w:name w:val="fource1"/>
    <w:rsid w:val="00A85A7F"/>
    <w:rPr>
      <w:sz w:val="34"/>
      <w:szCs w:val="34"/>
    </w:rPr>
  </w:style>
  <w:style w:type="character" w:customStyle="1" w:styleId="LanguageStrikeChar">
    <w:name w:val="Language Strike Char"/>
    <w:rsid w:val="00A85A7F"/>
    <w:rPr>
      <w:rFonts w:ascii="Arial Narrow" w:hAnsi="Arial Narrow" w:hint="default"/>
      <w:strike/>
      <w:szCs w:val="24"/>
      <w:lang w:val="en-US" w:eastAsia="en-US" w:bidi="ar-SA"/>
    </w:rPr>
  </w:style>
  <w:style w:type="character" w:customStyle="1" w:styleId="normal11">
    <w:name w:val="normal1"/>
    <w:basedOn w:val="DefaultParagraphFont"/>
    <w:rsid w:val="00A85A7F"/>
  </w:style>
  <w:style w:type="character" w:customStyle="1" w:styleId="ds">
    <w:name w:val="ds"/>
    <w:basedOn w:val="DefaultParagraphFont"/>
    <w:rsid w:val="00A85A7F"/>
  </w:style>
  <w:style w:type="character" w:customStyle="1" w:styleId="UnderliningChar1">
    <w:name w:val="Underlining Char1"/>
    <w:rsid w:val="00A85A7F"/>
    <w:rPr>
      <w:rFonts w:ascii="Arial Narrow" w:hAnsi="Arial Narrow" w:hint="default"/>
      <w:szCs w:val="24"/>
      <w:u w:val="single"/>
      <w:lang w:val="en-US" w:eastAsia="en-US" w:bidi="ar-SA"/>
    </w:rPr>
  </w:style>
  <w:style w:type="character" w:customStyle="1" w:styleId="UnderliningChar2">
    <w:name w:val="Underlining Char2"/>
    <w:rsid w:val="00A85A7F"/>
    <w:rPr>
      <w:rFonts w:ascii="Arial Narrow" w:hAnsi="Arial Narrow" w:hint="default"/>
      <w:szCs w:val="24"/>
      <w:u w:val="single"/>
      <w:lang w:val="en-US" w:eastAsia="en-US" w:bidi="ar-SA"/>
    </w:rPr>
  </w:style>
  <w:style w:type="character" w:customStyle="1" w:styleId="MicroTextChar1">
    <w:name w:val="MicroText Char1"/>
    <w:rsid w:val="00A85A7F"/>
    <w:rPr>
      <w:rFonts w:ascii="Arial Narrow" w:hAnsi="Arial Narrow" w:hint="default"/>
      <w:sz w:val="12"/>
      <w:szCs w:val="24"/>
      <w:lang w:val="en-US" w:eastAsia="en-US" w:bidi="ar-SA"/>
    </w:rPr>
  </w:style>
  <w:style w:type="character" w:customStyle="1" w:styleId="DefaultPara">
    <w:name w:val="Default Para"/>
    <w:rsid w:val="00A85A7F"/>
    <w:rPr>
      <w:sz w:val="20"/>
    </w:rPr>
  </w:style>
  <w:style w:type="character" w:customStyle="1" w:styleId="SYSHYPERTEXT">
    <w:name w:val="SYS_HYPERTEXT"/>
    <w:rsid w:val="00A85A7F"/>
    <w:rPr>
      <w:color w:val="0000FF"/>
      <w:u w:val="single"/>
    </w:rPr>
  </w:style>
  <w:style w:type="character" w:customStyle="1" w:styleId="Hyperlink1">
    <w:name w:val="Hyperlink1"/>
    <w:rsid w:val="00A85A7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85A7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85A7F"/>
    <w:rPr>
      <w:rFonts w:ascii="Arial Narrow" w:hAnsi="Arial Narrow" w:hint="default"/>
      <w:noProof w:val="0"/>
      <w:szCs w:val="24"/>
      <w:u w:val="single"/>
      <w:lang w:val="en-US" w:eastAsia="en-US" w:bidi="ar-SA"/>
    </w:rPr>
  </w:style>
  <w:style w:type="character" w:customStyle="1" w:styleId="BlockHeading1Char">
    <w:name w:val="Block Heading 1 Char"/>
    <w:rsid w:val="00A85A7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85A7F"/>
    <w:rPr>
      <w:b/>
      <w:bCs w:val="0"/>
      <w:sz w:val="24"/>
      <w:szCs w:val="24"/>
      <w:u w:val="single"/>
      <w:lang w:val="en-US" w:eastAsia="en-US" w:bidi="ar-SA"/>
    </w:rPr>
  </w:style>
  <w:style w:type="character" w:customStyle="1" w:styleId="StyleTagTimesNewRomanChar">
    <w:name w:val="Style Tag + Times New Roman Char"/>
    <w:rsid w:val="00A85A7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85A7F"/>
    <w:rPr>
      <w:rFonts w:ascii="Arial Narrow" w:hAnsi="Arial Narrow" w:cs="Arial" w:hint="default"/>
      <w:b/>
      <w:bCs/>
      <w:iCs/>
      <w:sz w:val="24"/>
      <w:szCs w:val="28"/>
      <w:lang w:val="en-US" w:eastAsia="en-US" w:bidi="ar-SA"/>
    </w:rPr>
  </w:style>
  <w:style w:type="character" w:customStyle="1" w:styleId="UnderliningCharChar">
    <w:name w:val="Underlining Char Char"/>
    <w:rsid w:val="00A85A7F"/>
    <w:rPr>
      <w:rFonts w:ascii="Arial Narrow" w:hAnsi="Arial Narrow" w:hint="default"/>
      <w:szCs w:val="24"/>
      <w:u w:val="single"/>
      <w:lang w:val="en-US" w:eastAsia="en-US" w:bidi="ar-SA"/>
    </w:rPr>
  </w:style>
  <w:style w:type="character" w:customStyle="1" w:styleId="StyleArialNarrow12ptBold">
    <w:name w:val="Style Arial Narrow 12 pt Bold"/>
    <w:rsid w:val="00A85A7F"/>
    <w:rPr>
      <w:rFonts w:ascii="Arial Narrow" w:hAnsi="Arial Narrow" w:hint="default"/>
      <w:b/>
      <w:bCs/>
      <w:sz w:val="24"/>
    </w:rPr>
  </w:style>
  <w:style w:type="character" w:customStyle="1" w:styleId="Style1CharChar">
    <w:name w:val="Style1 Char Char"/>
    <w:rsid w:val="00A85A7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85A7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85A7F"/>
    <w:rPr>
      <w:noProof w:val="0"/>
      <w:u w:val="single"/>
      <w:lang w:val="en-US" w:eastAsia="en-US" w:bidi="ar-SA"/>
    </w:rPr>
  </w:style>
  <w:style w:type="character" w:customStyle="1" w:styleId="UnderlinedCharChar1">
    <w:name w:val="Underlined Char Char1"/>
    <w:rsid w:val="00A85A7F"/>
    <w:rPr>
      <w:rFonts w:ascii="Bell MT" w:eastAsia="Times New Roman" w:hAnsi="Bell MT" w:hint="default"/>
      <w:bCs/>
      <w:iCs/>
      <w:sz w:val="22"/>
      <w:u w:val="single"/>
    </w:rPr>
  </w:style>
  <w:style w:type="character" w:customStyle="1" w:styleId="Heading2CharChar2">
    <w:name w:val="Heading 2 Char Char2"/>
    <w:rsid w:val="00A85A7F"/>
    <w:rPr>
      <w:rFonts w:ascii="Arial" w:hAnsi="Arial" w:cs="Arial" w:hint="default"/>
      <w:b/>
      <w:bCs/>
      <w:iCs/>
      <w:sz w:val="22"/>
      <w:szCs w:val="28"/>
      <w:lang w:val="en-US" w:eastAsia="en-US" w:bidi="ar-SA"/>
    </w:rPr>
  </w:style>
  <w:style w:type="character" w:customStyle="1" w:styleId="doctitle">
    <w:name w:val="doctitle"/>
    <w:rsid w:val="00A85A7F"/>
  </w:style>
  <w:style w:type="character" w:customStyle="1" w:styleId="cardtext-underlined0">
    <w:name w:val="card text- underlined"/>
    <w:rsid w:val="00A85A7F"/>
    <w:rPr>
      <w:rFonts w:ascii="Garamond" w:hAnsi="Garamond" w:hint="default"/>
      <w:u w:val="single"/>
    </w:rPr>
  </w:style>
  <w:style w:type="character" w:customStyle="1" w:styleId="BodyText1">
    <w:name w:val="Body Text1"/>
    <w:basedOn w:val="DefaultParagraphFont"/>
    <w:rsid w:val="00A85A7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85A7F"/>
  </w:style>
  <w:style w:type="character" w:customStyle="1" w:styleId="BriefTitleChar">
    <w:name w:val="Brief Title Char"/>
    <w:basedOn w:val="DefaultParagraphFont"/>
    <w:rsid w:val="00A85A7F"/>
    <w:rPr>
      <w:b/>
      <w:bCs w:val="0"/>
      <w:sz w:val="24"/>
      <w:szCs w:val="24"/>
      <w:u w:val="single"/>
      <w:lang w:val="en-US" w:eastAsia="en-US" w:bidi="ar-SA"/>
    </w:rPr>
  </w:style>
  <w:style w:type="character" w:customStyle="1" w:styleId="BriefTitle2Char">
    <w:name w:val="Brief Title 2 Char"/>
    <w:basedOn w:val="BriefTitleChar"/>
    <w:rsid w:val="00A85A7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85A7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85A7F"/>
    <w:rPr>
      <w:rFonts w:ascii="Georgia" w:hAnsi="Georgia" w:hint="default"/>
      <w:b/>
      <w:bCs w:val="0"/>
      <w:sz w:val="24"/>
    </w:rPr>
  </w:style>
  <w:style w:type="character" w:customStyle="1" w:styleId="Emphasis20">
    <w:name w:val="Emphasis 2"/>
    <w:uiPriority w:val="1"/>
    <w:qFormat/>
    <w:rsid w:val="00A85A7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85A7F"/>
    <w:rPr>
      <w:rFonts w:ascii="AGaramond" w:hAnsi="AGaramond" w:cs="AGaramond" w:hint="default"/>
      <w:color w:val="211D1E"/>
      <w:sz w:val="14"/>
      <w:szCs w:val="14"/>
    </w:rPr>
  </w:style>
  <w:style w:type="character" w:customStyle="1" w:styleId="CharacterStyle2">
    <w:name w:val="Character Style 2"/>
    <w:uiPriority w:val="99"/>
    <w:rsid w:val="00A85A7F"/>
    <w:rPr>
      <w:sz w:val="20"/>
      <w:szCs w:val="20"/>
    </w:rPr>
  </w:style>
  <w:style w:type="character" w:customStyle="1" w:styleId="cross-head">
    <w:name w:val="cross-head"/>
    <w:rsid w:val="00A85A7F"/>
  </w:style>
  <w:style w:type="character" w:customStyle="1" w:styleId="dateline">
    <w:name w:val="dateline"/>
    <w:rsid w:val="00A85A7F"/>
  </w:style>
  <w:style w:type="character" w:customStyle="1" w:styleId="Subtitle1">
    <w:name w:val="Subtitle1"/>
    <w:rsid w:val="00A85A7F"/>
  </w:style>
  <w:style w:type="character" w:customStyle="1" w:styleId="metaorigin">
    <w:name w:val="meta_origin"/>
    <w:rsid w:val="00A85A7F"/>
  </w:style>
  <w:style w:type="character" w:customStyle="1" w:styleId="mandelbrotrefrag">
    <w:name w:val="mandelbrot_refrag"/>
    <w:rsid w:val="00A85A7F"/>
  </w:style>
  <w:style w:type="character" w:customStyle="1" w:styleId="eminfo">
    <w:name w:val="eminfo"/>
    <w:rsid w:val="00A85A7F"/>
  </w:style>
  <w:style w:type="character" w:customStyle="1" w:styleId="emhighlight">
    <w:name w:val="emhighlight"/>
    <w:rsid w:val="00A85A7F"/>
  </w:style>
  <w:style w:type="character" w:customStyle="1" w:styleId="name">
    <w:name w:val="name"/>
    <w:rsid w:val="00A85A7F"/>
  </w:style>
  <w:style w:type="character" w:customStyle="1" w:styleId="tkrname">
    <w:name w:val="tkrname"/>
    <w:rsid w:val="00A85A7F"/>
  </w:style>
  <w:style w:type="character" w:customStyle="1" w:styleId="tkrchange">
    <w:name w:val="tkrchange"/>
    <w:rsid w:val="00A85A7F"/>
  </w:style>
  <w:style w:type="character" w:customStyle="1" w:styleId="source-org">
    <w:name w:val="source-org"/>
    <w:rsid w:val="00A85A7F"/>
  </w:style>
  <w:style w:type="character" w:customStyle="1" w:styleId="updated">
    <w:name w:val="updated"/>
    <w:rsid w:val="00A85A7F"/>
  </w:style>
  <w:style w:type="character" w:customStyle="1" w:styleId="last">
    <w:name w:val="last"/>
    <w:rsid w:val="00A85A7F"/>
  </w:style>
  <w:style w:type="character" w:customStyle="1" w:styleId="Style11ptBoldUnderline1">
    <w:name w:val="Style 11 pt Bold Underline1"/>
    <w:rsid w:val="00A85A7F"/>
    <w:rPr>
      <w:b/>
      <w:bCs/>
      <w:sz w:val="20"/>
      <w:u w:val="single"/>
    </w:rPr>
  </w:style>
  <w:style w:type="character" w:customStyle="1" w:styleId="StyleStyleunderlineBold11pt">
    <w:name w:val="Style Style underline + Bold + 11 pt"/>
    <w:rsid w:val="00A85A7F"/>
    <w:rPr>
      <w:bCs/>
      <w:sz w:val="20"/>
      <w:u w:val="single"/>
    </w:rPr>
  </w:style>
  <w:style w:type="character" w:customStyle="1" w:styleId="StyleunderlineAsianTimesNewRomanBold">
    <w:name w:val="Style underline + (Asian) Times New Roman Bold"/>
    <w:rsid w:val="00A85A7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85A7F"/>
    <w:rPr>
      <w:b/>
      <w:bCs/>
      <w:sz w:val="20"/>
      <w:u w:val="single"/>
      <w:bdr w:val="single" w:sz="4" w:space="0" w:color="auto" w:frame="1"/>
    </w:rPr>
  </w:style>
  <w:style w:type="character" w:customStyle="1" w:styleId="A5">
    <w:name w:val="A5"/>
    <w:uiPriority w:val="99"/>
    <w:rsid w:val="00A85A7F"/>
    <w:rPr>
      <w:rFonts w:ascii="Times New Roman" w:hAnsi="Times New Roman" w:cs="Times New Roman" w:hint="default"/>
      <w:color w:val="000000"/>
      <w:sz w:val="13"/>
      <w:szCs w:val="13"/>
    </w:rPr>
  </w:style>
  <w:style w:type="character" w:customStyle="1" w:styleId="quotepeekbase">
    <w:name w:val="quotepeekbase"/>
    <w:rsid w:val="00A85A7F"/>
  </w:style>
  <w:style w:type="character" w:customStyle="1" w:styleId="cardChar11">
    <w:name w:val="card Char1"/>
    <w:rsid w:val="00A85A7F"/>
    <w:rPr>
      <w:rFonts w:ascii="Calibri" w:eastAsia="Calibri" w:hAnsi="Calibri" w:cs="Calibri" w:hint="default"/>
      <w:sz w:val="24"/>
      <w:szCs w:val="22"/>
      <w:lang w:val="x-none" w:eastAsia="x-none"/>
    </w:rPr>
  </w:style>
  <w:style w:type="character" w:customStyle="1" w:styleId="NormalCard">
    <w:name w:val="Normal Card"/>
    <w:uiPriority w:val="1"/>
    <w:qFormat/>
    <w:rsid w:val="00A85A7F"/>
    <w:rPr>
      <w:rFonts w:ascii="Times New Roman" w:hAnsi="Times New Roman" w:cs="Times New Roman" w:hint="default"/>
      <w:sz w:val="24"/>
    </w:rPr>
  </w:style>
  <w:style w:type="character" w:customStyle="1" w:styleId="HighlightedUnderline0">
    <w:name w:val="Highlighted Underline"/>
    <w:uiPriority w:val="1"/>
    <w:qFormat/>
    <w:rsid w:val="00A85A7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85A7F"/>
    <w:rPr>
      <w:rFonts w:ascii="Times New Roman" w:hAnsi="Times New Roman" w:cs="Times New Roman" w:hint="default"/>
      <w:sz w:val="16"/>
      <w:szCs w:val="16"/>
    </w:rPr>
  </w:style>
  <w:style w:type="character" w:customStyle="1" w:styleId="timebox">
    <w:name w:val="timebox"/>
    <w:rsid w:val="00A85A7F"/>
  </w:style>
  <w:style w:type="character" w:customStyle="1" w:styleId="Heading2Subtext">
    <w:name w:val="Heading 2 Subtext"/>
    <w:rsid w:val="00A85A7F"/>
    <w:rPr>
      <w:rFonts w:ascii="Times New Roman" w:hAnsi="Times New Roman" w:cs="Times New Roman" w:hint="default"/>
      <w:sz w:val="16"/>
    </w:rPr>
  </w:style>
  <w:style w:type="character" w:customStyle="1" w:styleId="-SmallText-">
    <w:name w:val="-Small Text-"/>
    <w:rsid w:val="00A85A7F"/>
    <w:rPr>
      <w:rFonts w:ascii="Garamond" w:hAnsi="Garamond" w:hint="default"/>
      <w:sz w:val="16"/>
    </w:rPr>
  </w:style>
  <w:style w:type="character" w:customStyle="1" w:styleId="label">
    <w:name w:val="label"/>
    <w:rsid w:val="00A85A7F"/>
  </w:style>
  <w:style w:type="character" w:customStyle="1" w:styleId="BoldUnderlineCharChar">
    <w:name w:val="BoldUnderline Char Char"/>
    <w:rsid w:val="00A85A7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85A7F"/>
  </w:style>
  <w:style w:type="character" w:customStyle="1" w:styleId="FontStyle477">
    <w:name w:val="Font Style477"/>
    <w:basedOn w:val="DefaultParagraphFont"/>
    <w:uiPriority w:val="99"/>
    <w:rsid w:val="00A85A7F"/>
    <w:rPr>
      <w:rFonts w:ascii="Times New Roman" w:hAnsi="Times New Roman" w:cs="Times New Roman" w:hint="default"/>
      <w:sz w:val="18"/>
      <w:szCs w:val="18"/>
    </w:rPr>
  </w:style>
  <w:style w:type="character" w:customStyle="1" w:styleId="FontStyle505">
    <w:name w:val="Font Style505"/>
    <w:basedOn w:val="DefaultParagraphFont"/>
    <w:uiPriority w:val="99"/>
    <w:rsid w:val="00A85A7F"/>
    <w:rPr>
      <w:rFonts w:ascii="Times New Roman" w:hAnsi="Times New Roman" w:cs="Times New Roman" w:hint="default"/>
      <w:sz w:val="18"/>
      <w:szCs w:val="18"/>
    </w:rPr>
  </w:style>
  <w:style w:type="character" w:customStyle="1" w:styleId="FontStyle514">
    <w:name w:val="Font Style514"/>
    <w:basedOn w:val="DefaultParagraphFont"/>
    <w:uiPriority w:val="99"/>
    <w:rsid w:val="00A85A7F"/>
    <w:rPr>
      <w:rFonts w:ascii="Times New Roman" w:hAnsi="Times New Roman" w:cs="Times New Roman" w:hint="default"/>
      <w:sz w:val="14"/>
      <w:szCs w:val="14"/>
    </w:rPr>
  </w:style>
  <w:style w:type="character" w:customStyle="1" w:styleId="FontStyle500">
    <w:name w:val="Font Style500"/>
    <w:basedOn w:val="DefaultParagraphFont"/>
    <w:uiPriority w:val="99"/>
    <w:rsid w:val="00A85A7F"/>
    <w:rPr>
      <w:rFonts w:ascii="Times New Roman" w:hAnsi="Times New Roman" w:cs="Times New Roman" w:hint="default"/>
      <w:b/>
      <w:bCs/>
      <w:sz w:val="16"/>
      <w:szCs w:val="16"/>
    </w:rPr>
  </w:style>
  <w:style w:type="character" w:customStyle="1" w:styleId="CardCite1">
    <w:name w:val="CardCite1"/>
    <w:qFormat/>
    <w:rsid w:val="00A85A7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85A7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85A7F"/>
    <w:rPr>
      <w:rFonts w:ascii="Times New Roman" w:hAnsi="Times New Roman" w:cs="Times New Roman" w:hint="default"/>
      <w:b/>
      <w:bCs/>
      <w:sz w:val="22"/>
      <w:szCs w:val="22"/>
    </w:rPr>
  </w:style>
  <w:style w:type="character" w:customStyle="1" w:styleId="CharacterStyle3">
    <w:name w:val="Character Style 3"/>
    <w:uiPriority w:val="99"/>
    <w:rsid w:val="00A85A7F"/>
    <w:rPr>
      <w:rFonts w:ascii="Bookman Old Style" w:hAnsi="Bookman Old Style" w:cs="Bookman Old Style" w:hint="default"/>
      <w:spacing w:val="-5"/>
      <w:sz w:val="18"/>
      <w:szCs w:val="18"/>
    </w:rPr>
  </w:style>
  <w:style w:type="character" w:customStyle="1" w:styleId="Style8pt1">
    <w:name w:val="Style 8 pt1"/>
    <w:rsid w:val="00A85A7F"/>
    <w:rPr>
      <w:rFonts w:ascii="Georgia" w:hAnsi="Georgia" w:hint="default"/>
      <w:sz w:val="16"/>
    </w:rPr>
  </w:style>
  <w:style w:type="character" w:customStyle="1" w:styleId="UnderlineStyleChar7">
    <w:name w:val="Underline Style Char7"/>
    <w:rsid w:val="00A85A7F"/>
    <w:rPr>
      <w:rFonts w:ascii="Garamond" w:hAnsi="Garamond" w:hint="default"/>
      <w:sz w:val="22"/>
      <w:szCs w:val="24"/>
      <w:u w:val="single"/>
      <w:lang w:val="en-US" w:eastAsia="en-US" w:bidi="ar-SA"/>
    </w:rPr>
  </w:style>
  <w:style w:type="character" w:customStyle="1" w:styleId="StyleArial6ptBold">
    <w:name w:val="Style Arial 6 pt Bold"/>
    <w:rsid w:val="00A85A7F"/>
    <w:rPr>
      <w:rFonts w:ascii="Arial" w:hAnsi="Arial" w:cs="Arial" w:hint="default"/>
      <w:bCs/>
      <w:sz w:val="12"/>
    </w:rPr>
  </w:style>
  <w:style w:type="character" w:customStyle="1" w:styleId="Heading2Char5">
    <w:name w:val="Heading 2 Char5"/>
    <w:rsid w:val="00A85A7F"/>
    <w:rPr>
      <w:rFonts w:ascii="Garamond" w:hAnsi="Garamond" w:cs="Arial" w:hint="default"/>
      <w:b/>
      <w:bCs/>
      <w:iCs/>
      <w:sz w:val="24"/>
      <w:szCs w:val="28"/>
      <w:lang w:val="en-US" w:eastAsia="en-US" w:bidi="ar-SA"/>
    </w:rPr>
  </w:style>
  <w:style w:type="character" w:customStyle="1" w:styleId="TagGreg">
    <w:name w:val="TagGreg"/>
    <w:uiPriority w:val="1"/>
    <w:qFormat/>
    <w:rsid w:val="00A85A7F"/>
    <w:rPr>
      <w:b/>
      <w:bCs w:val="0"/>
      <w:sz w:val="24"/>
    </w:rPr>
  </w:style>
  <w:style w:type="character" w:customStyle="1" w:styleId="StyleDebateUnderline10pt">
    <w:name w:val="Style Debate Underline + 10 pt"/>
    <w:rsid w:val="00A85A7F"/>
    <w:rPr>
      <w:rFonts w:ascii="Times New Roman" w:hAnsi="Times New Roman" w:cs="Times New Roman" w:hint="default"/>
      <w:sz w:val="20"/>
      <w:szCs w:val="20"/>
      <w:u w:val="single"/>
    </w:rPr>
  </w:style>
  <w:style w:type="character" w:customStyle="1" w:styleId="underlinedCharChar0">
    <w:name w:val="underlined Char Char"/>
    <w:locked/>
    <w:rsid w:val="00A85A7F"/>
    <w:rPr>
      <w:u w:val="single"/>
    </w:rPr>
  </w:style>
  <w:style w:type="character" w:customStyle="1" w:styleId="SourceBold">
    <w:name w:val="Source Bold"/>
    <w:rsid w:val="00A85A7F"/>
    <w:rPr>
      <w:rFonts w:ascii="Arial Narrow" w:hAnsi="Arial Narrow" w:hint="default"/>
      <w:b/>
      <w:bCs w:val="0"/>
      <w:strike w:val="0"/>
      <w:dstrike w:val="0"/>
      <w:sz w:val="24"/>
      <w:u w:val="none"/>
      <w:effect w:val="none"/>
    </w:rPr>
  </w:style>
  <w:style w:type="character" w:customStyle="1" w:styleId="2xBoldUnderline">
    <w:name w:val="2x_Bold_Underline"/>
    <w:rsid w:val="00A85A7F"/>
    <w:rPr>
      <w:b/>
      <w:bCs/>
      <w:sz w:val="24"/>
      <w:u w:val="thick"/>
    </w:rPr>
  </w:style>
  <w:style w:type="character" w:customStyle="1" w:styleId="Dottedunderline">
    <w:name w:val="Dotted underline"/>
    <w:rsid w:val="00A85A7F"/>
    <w:rPr>
      <w:u w:val="dotted"/>
    </w:rPr>
  </w:style>
  <w:style w:type="character" w:customStyle="1" w:styleId="readChar">
    <w:name w:val="read Char"/>
    <w:rsid w:val="00A85A7F"/>
    <w:rPr>
      <w:szCs w:val="22"/>
      <w:u w:val="single"/>
      <w:lang w:val="en-US" w:eastAsia="en-US" w:bidi="ar-SA"/>
    </w:rPr>
  </w:style>
  <w:style w:type="character" w:customStyle="1" w:styleId="underlining0">
    <w:name w:val="underlining"/>
    <w:rsid w:val="00A85A7F"/>
    <w:rPr>
      <w:u w:val="single"/>
    </w:rPr>
  </w:style>
  <w:style w:type="character" w:customStyle="1" w:styleId="btitle">
    <w:name w:val="btitle"/>
    <w:rsid w:val="00A85A7F"/>
  </w:style>
  <w:style w:type="character" w:customStyle="1" w:styleId="green">
    <w:name w:val="green"/>
    <w:rsid w:val="00A85A7F"/>
  </w:style>
  <w:style w:type="character" w:customStyle="1" w:styleId="BodyText20">
    <w:name w:val="Body Text2"/>
    <w:rsid w:val="00A85A7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85A7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85A7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85A7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85A7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85A7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85A7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85A7F"/>
    <w:rPr>
      <w:rFonts w:ascii="Sylfaen" w:hAnsi="Sylfaen" w:cs="Sylfaen" w:hint="default"/>
      <w:i/>
      <w:iCs/>
      <w:strike w:val="0"/>
      <w:dstrike w:val="0"/>
      <w:sz w:val="19"/>
      <w:szCs w:val="19"/>
      <w:u w:val="none"/>
      <w:effect w:val="none"/>
      <w:shd w:val="clear" w:color="auto" w:fill="FFFFFF"/>
    </w:rPr>
  </w:style>
  <w:style w:type="character" w:customStyle="1" w:styleId="1">
    <w:name w:val="1"/>
    <w:rsid w:val="00A85A7F"/>
    <w:rPr>
      <w:rFonts w:ascii="Arial" w:hAnsi="Arial" w:cs="Arial" w:hint="default"/>
      <w:bCs/>
      <w:sz w:val="20"/>
      <w:u w:val="single"/>
      <w:lang w:val="en-US" w:eastAsia="en-US" w:bidi="ar-SA"/>
    </w:rPr>
  </w:style>
  <w:style w:type="character" w:customStyle="1" w:styleId="CharChar31">
    <w:name w:val="Char Char31"/>
    <w:rsid w:val="00A85A7F"/>
    <w:rPr>
      <w:rFonts w:ascii="Arial" w:hAnsi="Arial" w:cs="Arial" w:hint="default"/>
      <w:b/>
      <w:bCs/>
      <w:iCs/>
      <w:lang w:val="en-US" w:eastAsia="en-US" w:bidi="ar-SA"/>
    </w:rPr>
  </w:style>
  <w:style w:type="character" w:customStyle="1" w:styleId="Subtitle2">
    <w:name w:val="Subtitle2"/>
    <w:rsid w:val="00A85A7F"/>
  </w:style>
  <w:style w:type="character" w:customStyle="1" w:styleId="drop">
    <w:name w:val="drop"/>
    <w:rsid w:val="00A85A7F"/>
  </w:style>
  <w:style w:type="character" w:customStyle="1" w:styleId="bioline">
    <w:name w:val="bioline"/>
    <w:rsid w:val="00A85A7F"/>
  </w:style>
  <w:style w:type="character" w:customStyle="1" w:styleId="articletitle0">
    <w:name w:val="article_title"/>
    <w:rsid w:val="00A85A7F"/>
  </w:style>
  <w:style w:type="character" w:customStyle="1" w:styleId="A4">
    <w:name w:val="A4"/>
    <w:uiPriority w:val="99"/>
    <w:rsid w:val="00A85A7F"/>
    <w:rPr>
      <w:color w:val="000000"/>
    </w:rPr>
  </w:style>
  <w:style w:type="character" w:customStyle="1" w:styleId="s2">
    <w:name w:val="s2"/>
    <w:rsid w:val="00A85A7F"/>
  </w:style>
  <w:style w:type="character" w:customStyle="1" w:styleId="s4">
    <w:name w:val="s4"/>
    <w:rsid w:val="00A85A7F"/>
  </w:style>
  <w:style w:type="character" w:customStyle="1" w:styleId="s5">
    <w:name w:val="s5"/>
    <w:rsid w:val="00A85A7F"/>
  </w:style>
  <w:style w:type="character" w:customStyle="1" w:styleId="cap">
    <w:name w:val="cap"/>
    <w:rsid w:val="00A85A7F"/>
  </w:style>
  <w:style w:type="character" w:customStyle="1" w:styleId="rightsnotice">
    <w:name w:val="rightsnotice"/>
    <w:rsid w:val="00A85A7F"/>
  </w:style>
  <w:style w:type="character" w:customStyle="1" w:styleId="Caption1">
    <w:name w:val="Caption1"/>
    <w:rsid w:val="00A85A7F"/>
  </w:style>
  <w:style w:type="character" w:customStyle="1" w:styleId="credit">
    <w:name w:val="credit"/>
    <w:rsid w:val="00A85A7F"/>
  </w:style>
  <w:style w:type="character" w:customStyle="1" w:styleId="scaps">
    <w:name w:val="scaps"/>
    <w:rsid w:val="00A85A7F"/>
  </w:style>
  <w:style w:type="character" w:customStyle="1" w:styleId="current-article">
    <w:name w:val="current-article"/>
    <w:rsid w:val="00A85A7F"/>
  </w:style>
  <w:style w:type="character" w:customStyle="1" w:styleId="related-current-indicator">
    <w:name w:val="related-current-indicator"/>
    <w:rsid w:val="00A85A7F"/>
  </w:style>
  <w:style w:type="character" w:customStyle="1" w:styleId="bylclear">
    <w:name w:val="bylclear"/>
    <w:rsid w:val="00A85A7F"/>
  </w:style>
  <w:style w:type="character" w:customStyle="1" w:styleId="timestamp">
    <w:name w:val="timestamp"/>
    <w:rsid w:val="00A85A7F"/>
  </w:style>
  <w:style w:type="character" w:customStyle="1" w:styleId="comments">
    <w:name w:val="comments"/>
    <w:rsid w:val="00A85A7F"/>
  </w:style>
  <w:style w:type="character" w:customStyle="1" w:styleId="essaytext">
    <w:name w:val="essaytext"/>
    <w:rsid w:val="00A85A7F"/>
  </w:style>
  <w:style w:type="character" w:customStyle="1" w:styleId="username">
    <w:name w:val="username"/>
    <w:rsid w:val="00A85A7F"/>
  </w:style>
  <w:style w:type="character" w:customStyle="1" w:styleId="toplinks">
    <w:name w:val="toplinks"/>
    <w:rsid w:val="00A85A7F"/>
  </w:style>
  <w:style w:type="character" w:customStyle="1" w:styleId="A3">
    <w:name w:val="A3"/>
    <w:uiPriority w:val="99"/>
    <w:rsid w:val="00A85A7F"/>
    <w:rPr>
      <w:rFonts w:ascii="Perpetua" w:hAnsi="Perpetua" w:cs="Perpetua" w:hint="default"/>
      <w:color w:val="000000"/>
      <w:sz w:val="15"/>
      <w:szCs w:val="15"/>
    </w:rPr>
  </w:style>
  <w:style w:type="character" w:customStyle="1" w:styleId="see">
    <w:name w:val="see"/>
    <w:rsid w:val="00A85A7F"/>
  </w:style>
  <w:style w:type="character" w:customStyle="1" w:styleId="first-letter">
    <w:name w:val="first-letter"/>
    <w:rsid w:val="00A85A7F"/>
  </w:style>
  <w:style w:type="character" w:customStyle="1" w:styleId="focusparagraph">
    <w:name w:val="focusparagraph"/>
    <w:rsid w:val="00A85A7F"/>
  </w:style>
  <w:style w:type="character" w:customStyle="1" w:styleId="lightblue">
    <w:name w:val="lightblue"/>
    <w:rsid w:val="00A85A7F"/>
  </w:style>
  <w:style w:type="character" w:customStyle="1" w:styleId="StyleUnderlineCharChar9pt">
    <w:name w:val="Style Underline Char Char + 9 pt"/>
    <w:rsid w:val="00A85A7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85A7F"/>
  </w:style>
  <w:style w:type="character" w:customStyle="1" w:styleId="Title10">
    <w:name w:val="Title1"/>
    <w:rsid w:val="00A85A7F"/>
  </w:style>
  <w:style w:type="character" w:customStyle="1" w:styleId="BoldandUnderlineCharCharCharChar">
    <w:name w:val="Bold and Underline Char Char Char Char"/>
    <w:rsid w:val="00A85A7F"/>
    <w:rPr>
      <w:b/>
      <w:bCs w:val="0"/>
      <w:noProof w:val="0"/>
      <w:u w:val="single"/>
      <w:lang w:val="en-US" w:eastAsia="en-US" w:bidi="ar-SA"/>
    </w:rPr>
  </w:style>
  <w:style w:type="character" w:customStyle="1" w:styleId="FontStyle29">
    <w:name w:val="Font Style29"/>
    <w:uiPriority w:val="99"/>
    <w:rsid w:val="00A85A7F"/>
    <w:rPr>
      <w:rFonts w:ascii="Arial" w:hAnsi="Arial" w:cs="Arial" w:hint="default"/>
      <w:sz w:val="14"/>
      <w:szCs w:val="14"/>
    </w:rPr>
  </w:style>
  <w:style w:type="character" w:customStyle="1" w:styleId="CardsUnderlined">
    <w:name w:val="Cards Underlined"/>
    <w:rsid w:val="00A85A7F"/>
    <w:rPr>
      <w:rFonts w:ascii="Helvetica" w:hAnsi="Helvetica" w:cs="Helvetica" w:hint="default"/>
      <w:sz w:val="22"/>
      <w:szCs w:val="24"/>
      <w:u w:val="thick"/>
    </w:rPr>
  </w:style>
  <w:style w:type="character" w:customStyle="1" w:styleId="titles">
    <w:name w:val="titles"/>
    <w:rsid w:val="00A85A7F"/>
  </w:style>
  <w:style w:type="character" w:customStyle="1" w:styleId="articletext0">
    <w:name w:val="article_text"/>
    <w:rsid w:val="00A85A7F"/>
  </w:style>
  <w:style w:type="character" w:customStyle="1" w:styleId="contentauthor">
    <w:name w:val="contentauthor"/>
    <w:rsid w:val="00A85A7F"/>
  </w:style>
  <w:style w:type="character" w:customStyle="1" w:styleId="subarticleheader">
    <w:name w:val="subarticleheader"/>
    <w:rsid w:val="00A85A7F"/>
  </w:style>
  <w:style w:type="character" w:customStyle="1" w:styleId="spelle">
    <w:name w:val="spelle"/>
    <w:rsid w:val="00A85A7F"/>
  </w:style>
  <w:style w:type="character" w:customStyle="1" w:styleId="grame">
    <w:name w:val="grame"/>
    <w:rsid w:val="00A85A7F"/>
  </w:style>
  <w:style w:type="character" w:customStyle="1" w:styleId="newstitle1">
    <w:name w:val="newstitle1"/>
    <w:rsid w:val="00A85A7F"/>
  </w:style>
  <w:style w:type="character" w:customStyle="1" w:styleId="copy">
    <w:name w:val="copy"/>
    <w:rsid w:val="00A85A7F"/>
  </w:style>
  <w:style w:type="character" w:customStyle="1" w:styleId="topheadline">
    <w:name w:val="topheadline"/>
    <w:rsid w:val="00A85A7F"/>
  </w:style>
  <w:style w:type="character" w:customStyle="1" w:styleId="Stylereduce27pt">
    <w:name w:val="Style reduce2 + 7 pt"/>
    <w:rsid w:val="00A85A7F"/>
    <w:rPr>
      <w:rFonts w:ascii="Times New Roman" w:hAnsi="Times New Roman" w:cs="Arial" w:hint="default"/>
      <w:color w:val="000000"/>
      <w:sz w:val="14"/>
      <w:szCs w:val="22"/>
    </w:rPr>
  </w:style>
  <w:style w:type="character" w:customStyle="1" w:styleId="srtitle">
    <w:name w:val="srtitle"/>
    <w:rsid w:val="00A85A7F"/>
  </w:style>
  <w:style w:type="character" w:customStyle="1" w:styleId="st1">
    <w:name w:val="st1"/>
    <w:rsid w:val="00A85A7F"/>
  </w:style>
  <w:style w:type="character" w:customStyle="1" w:styleId="StyleStyleGaramond">
    <w:name w:val="Style Style Garamond +"/>
    <w:rsid w:val="00A85A7F"/>
    <w:rPr>
      <w:rFonts w:ascii="Garamond" w:hAnsi="Garamond" w:cs="Times New Roman" w:hint="default"/>
      <w:sz w:val="20"/>
    </w:rPr>
  </w:style>
  <w:style w:type="character" w:customStyle="1" w:styleId="quotechar0">
    <w:name w:val="quotechar"/>
    <w:rsid w:val="00A85A7F"/>
  </w:style>
  <w:style w:type="character" w:customStyle="1" w:styleId="boldunderline0">
    <w:name w:val="boldunderline"/>
    <w:rsid w:val="00A85A7F"/>
  </w:style>
  <w:style w:type="character" w:customStyle="1" w:styleId="A8">
    <w:name w:val="A8"/>
    <w:rsid w:val="00A85A7F"/>
    <w:rPr>
      <w:rFonts w:ascii="Scala" w:hAnsi="Scala" w:cs="Scala" w:hint="default"/>
      <w:color w:val="000000"/>
      <w:sz w:val="15"/>
      <w:szCs w:val="15"/>
    </w:rPr>
  </w:style>
  <w:style w:type="character" w:customStyle="1" w:styleId="A0">
    <w:name w:val="A0"/>
    <w:uiPriority w:val="99"/>
    <w:rsid w:val="00A85A7F"/>
    <w:rPr>
      <w:rFonts w:ascii="Scala" w:hAnsi="Scala" w:cs="Scala" w:hint="default"/>
      <w:color w:val="000000"/>
      <w:sz w:val="16"/>
      <w:szCs w:val="16"/>
    </w:rPr>
  </w:style>
  <w:style w:type="character" w:customStyle="1" w:styleId="Date11">
    <w:name w:val="Date11"/>
    <w:rsid w:val="00A85A7F"/>
  </w:style>
  <w:style w:type="character" w:customStyle="1" w:styleId="Boxout">
    <w:name w:val="Box out"/>
    <w:uiPriority w:val="1"/>
    <w:qFormat/>
    <w:rsid w:val="00A85A7F"/>
    <w:rPr>
      <w:rFonts w:ascii="Tahoma" w:hAnsi="Tahoma" w:cs="Tahoma" w:hint="default"/>
      <w:b/>
      <w:bCs w:val="0"/>
      <w:sz w:val="20"/>
      <w:u w:val="single"/>
      <w:bdr w:val="none" w:sz="0" w:space="0" w:color="auto" w:frame="1"/>
      <w:shd w:val="clear" w:color="auto" w:fill="A9E8F5"/>
    </w:rPr>
  </w:style>
  <w:style w:type="character" w:customStyle="1" w:styleId="metad">
    <w:name w:val="metad"/>
    <w:rsid w:val="00A85A7F"/>
  </w:style>
  <w:style w:type="character" w:customStyle="1" w:styleId="sifr-alternate">
    <w:name w:val="sifr-alternate"/>
    <w:rsid w:val="00A85A7F"/>
  </w:style>
  <w:style w:type="character" w:customStyle="1" w:styleId="justify1">
    <w:name w:val="justify1"/>
    <w:rsid w:val="00A85A7F"/>
  </w:style>
  <w:style w:type="character" w:customStyle="1" w:styleId="artbody1">
    <w:name w:val="art_body1"/>
    <w:rsid w:val="00A85A7F"/>
    <w:rPr>
      <w:rFonts w:ascii="Arial" w:hAnsi="Arial" w:cs="Arial" w:hint="default"/>
    </w:rPr>
  </w:style>
  <w:style w:type="character" w:customStyle="1" w:styleId="A1">
    <w:name w:val="A1"/>
    <w:uiPriority w:val="99"/>
    <w:rsid w:val="00A85A7F"/>
    <w:rPr>
      <w:rFonts w:ascii="Book Antiqua" w:hAnsi="Book Antiqua" w:cs="Book Antiqua" w:hint="default"/>
      <w:color w:val="221E1F"/>
      <w:sz w:val="22"/>
      <w:szCs w:val="22"/>
    </w:rPr>
  </w:style>
  <w:style w:type="character" w:customStyle="1" w:styleId="reality">
    <w:name w:val="reality"/>
    <w:rsid w:val="00A85A7F"/>
  </w:style>
  <w:style w:type="character" w:customStyle="1" w:styleId="text2">
    <w:name w:val="text2"/>
    <w:rsid w:val="00A85A7F"/>
  </w:style>
  <w:style w:type="character" w:customStyle="1" w:styleId="StyleUnderlineChar2CharChar11pt">
    <w:name w:val="Style Underline Char2 Char Char + 11 pt"/>
    <w:rsid w:val="00A85A7F"/>
    <w:rPr>
      <w:rFonts w:ascii="Times New Roman" w:hAnsi="Times New Roman" w:cs="Times New Roman" w:hint="default"/>
      <w:sz w:val="20"/>
      <w:u w:val="single"/>
    </w:rPr>
  </w:style>
  <w:style w:type="character" w:customStyle="1" w:styleId="StyleStyleBoldUnderline11pt">
    <w:name w:val="Style Style Bold Underline + 11 pt"/>
    <w:rsid w:val="00A85A7F"/>
    <w:rPr>
      <w:b/>
      <w:bCs/>
      <w:sz w:val="20"/>
      <w:u w:val="single"/>
    </w:rPr>
  </w:style>
  <w:style w:type="character" w:customStyle="1" w:styleId="articlehead2">
    <w:name w:val="articlehead2"/>
    <w:rsid w:val="00A85A7F"/>
  </w:style>
  <w:style w:type="character" w:customStyle="1" w:styleId="pronset">
    <w:name w:val="pronset"/>
    <w:rsid w:val="00A85A7F"/>
  </w:style>
  <w:style w:type="character" w:customStyle="1" w:styleId="prondelim">
    <w:name w:val="prondelim"/>
    <w:rsid w:val="00A85A7F"/>
  </w:style>
  <w:style w:type="character" w:customStyle="1" w:styleId="prontoggle">
    <w:name w:val="pron_toggle"/>
    <w:rsid w:val="00A85A7F"/>
  </w:style>
  <w:style w:type="character" w:customStyle="1" w:styleId="boldface">
    <w:name w:val="boldface"/>
    <w:rsid w:val="00A85A7F"/>
  </w:style>
  <w:style w:type="character" w:customStyle="1" w:styleId="secondary-bf">
    <w:name w:val="secondary-bf"/>
    <w:rsid w:val="00A85A7F"/>
  </w:style>
  <w:style w:type="table" w:styleId="ColorfulGrid-Accent1">
    <w:name w:val="Colorful Grid Accent 1"/>
    <w:basedOn w:val="TableNormal"/>
    <w:link w:val="ColorfulGrid-Accent1Char"/>
    <w:uiPriority w:val="29"/>
    <w:unhideWhenUsed/>
    <w:rsid w:val="00A85A7F"/>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85A7F"/>
    <w:rPr>
      <w:rFonts w:ascii="Times New Roman" w:hAnsi="Times New Roman" w:cs="Times New Roman" w:hint="default"/>
      <w:iCs/>
      <w:color w:val="000000"/>
      <w:sz w:val="16"/>
    </w:rPr>
  </w:style>
  <w:style w:type="character" w:customStyle="1" w:styleId="Boxout0">
    <w:name w:val="Boxout"/>
    <w:uiPriority w:val="1"/>
    <w:qFormat/>
    <w:rsid w:val="00A85A7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85A7F"/>
  </w:style>
  <w:style w:type="character" w:customStyle="1" w:styleId="pg">
    <w:name w:val="pg"/>
    <w:rsid w:val="00A85A7F"/>
  </w:style>
  <w:style w:type="character" w:customStyle="1" w:styleId="detailtitle">
    <w:name w:val="detailtitle"/>
    <w:rsid w:val="00A85A7F"/>
  </w:style>
  <w:style w:type="character" w:customStyle="1" w:styleId="storydate">
    <w:name w:val="storydate"/>
    <w:rsid w:val="00A85A7F"/>
  </w:style>
  <w:style w:type="character" w:customStyle="1" w:styleId="preloadwrap">
    <w:name w:val="preloadwrap"/>
    <w:rsid w:val="00A85A7F"/>
  </w:style>
  <w:style w:type="character" w:customStyle="1" w:styleId="creditwrap">
    <w:name w:val="creditwrap"/>
    <w:rsid w:val="00A85A7F"/>
  </w:style>
  <w:style w:type="character" w:customStyle="1" w:styleId="DefaultChar1">
    <w:name w:val="Default Char1"/>
    <w:rsid w:val="00A85A7F"/>
    <w:rPr>
      <w:noProof w:val="0"/>
      <w:color w:val="000000"/>
      <w:lang w:val="en-US" w:eastAsia="en-US" w:bidi="ar-SA"/>
    </w:rPr>
  </w:style>
  <w:style w:type="character" w:customStyle="1" w:styleId="textunderlineChar0">
    <w:name w:val="text underline Char"/>
    <w:rsid w:val="00A85A7F"/>
    <w:rPr>
      <w:sz w:val="24"/>
      <w:szCs w:val="22"/>
      <w:u w:val="thick"/>
      <w:lang w:val="en-US" w:eastAsia="en-US" w:bidi="ar-SA"/>
    </w:rPr>
  </w:style>
  <w:style w:type="character" w:customStyle="1" w:styleId="BoldChar">
    <w:name w:val="Bold Char"/>
    <w:rsid w:val="00A85A7F"/>
    <w:rPr>
      <w:rFonts w:ascii="Times New Roman" w:eastAsia="Times New Roman" w:hAnsi="Times New Roman" w:cs="Times New Roman" w:hint="default"/>
      <w:b/>
      <w:bCs w:val="0"/>
      <w:szCs w:val="24"/>
    </w:rPr>
  </w:style>
  <w:style w:type="character" w:customStyle="1" w:styleId="pmterms31">
    <w:name w:val="pmterms31"/>
    <w:rsid w:val="00A85A7F"/>
    <w:rPr>
      <w:b/>
      <w:bCs/>
      <w:i w:val="0"/>
      <w:iCs w:val="0"/>
      <w:color w:val="000000"/>
    </w:rPr>
  </w:style>
  <w:style w:type="character" w:customStyle="1" w:styleId="copyrightdescription">
    <w:name w:val="copyrightdescription"/>
    <w:rsid w:val="00A85A7F"/>
  </w:style>
  <w:style w:type="character" w:customStyle="1" w:styleId="ft01">
    <w:name w:val="ft01"/>
    <w:rsid w:val="00A85A7F"/>
    <w:rPr>
      <w:rFonts w:ascii="Times" w:hAnsi="Times" w:cs="Times" w:hint="default"/>
      <w:color w:val="000000"/>
      <w:sz w:val="14"/>
      <w:szCs w:val="14"/>
    </w:rPr>
  </w:style>
  <w:style w:type="character" w:customStyle="1" w:styleId="ft11">
    <w:name w:val="ft11"/>
    <w:rsid w:val="00A85A7F"/>
    <w:rPr>
      <w:rFonts w:ascii="Times" w:hAnsi="Times" w:cs="Times" w:hint="default"/>
      <w:color w:val="000000"/>
      <w:sz w:val="17"/>
      <w:szCs w:val="17"/>
    </w:rPr>
  </w:style>
  <w:style w:type="character" w:customStyle="1" w:styleId="ft21">
    <w:name w:val="ft21"/>
    <w:rsid w:val="00A85A7F"/>
    <w:rPr>
      <w:rFonts w:ascii="Times" w:hAnsi="Times" w:cs="Times" w:hint="default"/>
      <w:color w:val="000000"/>
      <w:sz w:val="15"/>
      <w:szCs w:val="15"/>
    </w:rPr>
  </w:style>
  <w:style w:type="character" w:customStyle="1" w:styleId="ft31">
    <w:name w:val="ft31"/>
    <w:rsid w:val="00A85A7F"/>
    <w:rPr>
      <w:rFonts w:ascii="Times" w:hAnsi="Times" w:cs="Times" w:hint="default"/>
      <w:color w:val="000000"/>
      <w:sz w:val="15"/>
      <w:szCs w:val="15"/>
    </w:rPr>
  </w:style>
  <w:style w:type="character" w:customStyle="1" w:styleId="dquo">
    <w:name w:val="dquo"/>
    <w:rsid w:val="00A85A7F"/>
  </w:style>
  <w:style w:type="character" w:customStyle="1" w:styleId="caps2">
    <w:name w:val="caps2"/>
    <w:rsid w:val="00A85A7F"/>
  </w:style>
  <w:style w:type="character" w:customStyle="1" w:styleId="CardsFont12ptCharCharCharChar">
    <w:name w:val="Cards + Font: 12 pt Char Char Char Char"/>
    <w:rsid w:val="00A85A7F"/>
    <w:rPr>
      <w:sz w:val="24"/>
      <w:szCs w:val="24"/>
      <w:u w:val="thick"/>
      <w:lang w:val="en-US" w:eastAsia="en-US" w:bidi="ar-SA"/>
    </w:rPr>
  </w:style>
  <w:style w:type="character" w:customStyle="1" w:styleId="ccs">
    <w:name w:val="c cs"/>
    <w:rsid w:val="00A85A7F"/>
  </w:style>
  <w:style w:type="character" w:customStyle="1" w:styleId="UnderlinedEvChar">
    <w:name w:val="Underlined Ev Char"/>
    <w:rsid w:val="00A85A7F"/>
    <w:rPr>
      <w:rFonts w:ascii="Times New Roman" w:eastAsia="Times New Roman" w:hAnsi="Times New Roman" w:cs="Times New Roman" w:hint="default"/>
      <w:szCs w:val="24"/>
      <w:u w:val="single"/>
    </w:rPr>
  </w:style>
  <w:style w:type="character" w:customStyle="1" w:styleId="dropshadow">
    <w:name w:val="dropshadow"/>
    <w:rsid w:val="00A85A7F"/>
  </w:style>
  <w:style w:type="character" w:customStyle="1" w:styleId="d05ws">
    <w:name w:val="d05ws"/>
    <w:rsid w:val="00A85A7F"/>
  </w:style>
  <w:style w:type="character" w:customStyle="1" w:styleId="rzibod">
    <w:name w:val="rzibod"/>
    <w:rsid w:val="00A85A7F"/>
  </w:style>
  <w:style w:type="character" w:customStyle="1" w:styleId="StyleBold1">
    <w:name w:val="Style Bold1"/>
    <w:rsid w:val="00A85A7F"/>
    <w:rPr>
      <w:rFonts w:ascii="Georgia" w:hAnsi="Georgia" w:hint="default"/>
      <w:b/>
      <w:bCs/>
      <w:sz w:val="22"/>
    </w:rPr>
  </w:style>
  <w:style w:type="character" w:customStyle="1" w:styleId="headertext">
    <w:name w:val="headertext"/>
    <w:rsid w:val="00A85A7F"/>
  </w:style>
  <w:style w:type="character" w:customStyle="1" w:styleId="endnote-reference">
    <w:name w:val="endnote-reference"/>
    <w:rsid w:val="00A85A7F"/>
  </w:style>
  <w:style w:type="character" w:customStyle="1" w:styleId="officialsname">
    <w:name w:val="official_s_name"/>
    <w:rsid w:val="00A85A7F"/>
  </w:style>
  <w:style w:type="character" w:customStyle="1" w:styleId="audience">
    <w:name w:val="audience"/>
    <w:rsid w:val="00A85A7F"/>
  </w:style>
  <w:style w:type="character" w:customStyle="1" w:styleId="A7">
    <w:name w:val="A7"/>
    <w:uiPriority w:val="99"/>
    <w:rsid w:val="00A85A7F"/>
    <w:rPr>
      <w:rFonts w:ascii="Myriad Pro" w:hAnsi="Myriad Pro" w:cs="Myriad Pro" w:hint="default"/>
      <w:color w:val="0066B1"/>
      <w:sz w:val="22"/>
      <w:szCs w:val="22"/>
    </w:rPr>
  </w:style>
  <w:style w:type="character" w:customStyle="1" w:styleId="normalchar">
    <w:name w:val="normal__char"/>
    <w:rsid w:val="00A85A7F"/>
  </w:style>
  <w:style w:type="character" w:customStyle="1" w:styleId="hyperlink002cheading0020100200028block0020title0029char">
    <w:name w:val="hyperlink_002cheading_00201_0020_0028block_0020title_0029__char"/>
    <w:rsid w:val="00A85A7F"/>
  </w:style>
  <w:style w:type="character" w:customStyle="1" w:styleId="underline002cstyle0020bold0020underlinechar">
    <w:name w:val="underline_002cstyle_0020bold_0020underline__char"/>
    <w:rsid w:val="00A85A7F"/>
  </w:style>
  <w:style w:type="character" w:customStyle="1" w:styleId="copyboldblack">
    <w:name w:val="copyboldblack"/>
    <w:rsid w:val="00A85A7F"/>
  </w:style>
  <w:style w:type="character" w:customStyle="1" w:styleId="copybold">
    <w:name w:val="copybold"/>
    <w:rsid w:val="00A85A7F"/>
  </w:style>
  <w:style w:type="character" w:customStyle="1" w:styleId="author-date0">
    <w:name w:val="author-date"/>
    <w:rsid w:val="00A85A7F"/>
  </w:style>
  <w:style w:type="character" w:customStyle="1" w:styleId="hidden">
    <w:name w:val="hidden"/>
    <w:rsid w:val="00A85A7F"/>
  </w:style>
  <w:style w:type="character" w:customStyle="1" w:styleId="articlebegin">
    <w:name w:val="articlebegin"/>
    <w:rsid w:val="00A85A7F"/>
  </w:style>
  <w:style w:type="character" w:customStyle="1" w:styleId="mediaoverlay">
    <w:name w:val="mediaoverlay"/>
    <w:rsid w:val="00A85A7F"/>
  </w:style>
  <w:style w:type="character" w:customStyle="1" w:styleId="blogcaption">
    <w:name w:val="blog_caption"/>
    <w:rsid w:val="00A85A7F"/>
  </w:style>
  <w:style w:type="character" w:customStyle="1" w:styleId="commnet-abuzz">
    <w:name w:val="commnet-abuzz"/>
    <w:rsid w:val="00A85A7F"/>
  </w:style>
  <w:style w:type="character" w:customStyle="1" w:styleId="fbconnectbuttontext">
    <w:name w:val="fbconnectbutton_text"/>
    <w:rsid w:val="00A85A7F"/>
  </w:style>
  <w:style w:type="character" w:customStyle="1" w:styleId="fbsharecountinner">
    <w:name w:val="fb_share_count_inner"/>
    <w:rsid w:val="00A85A7F"/>
  </w:style>
  <w:style w:type="character" w:customStyle="1" w:styleId="stbuttontext">
    <w:name w:val="stbuttontext"/>
    <w:rsid w:val="00A85A7F"/>
  </w:style>
  <w:style w:type="character" w:customStyle="1" w:styleId="source">
    <w:name w:val="source"/>
    <w:rsid w:val="00A85A7F"/>
  </w:style>
  <w:style w:type="character" w:customStyle="1" w:styleId="pubdate">
    <w:name w:val="pubdate"/>
    <w:rsid w:val="00A85A7F"/>
  </w:style>
  <w:style w:type="character" w:customStyle="1" w:styleId="grey">
    <w:name w:val="grey"/>
    <w:rsid w:val="00A85A7F"/>
  </w:style>
  <w:style w:type="character" w:customStyle="1" w:styleId="postdate">
    <w:name w:val="post_date"/>
    <w:rsid w:val="00A85A7F"/>
  </w:style>
  <w:style w:type="character" w:customStyle="1" w:styleId="bdx">
    <w:name w:val="bdx"/>
    <w:rsid w:val="00A85A7F"/>
  </w:style>
  <w:style w:type="character" w:customStyle="1" w:styleId="bdl">
    <w:name w:val="bdl"/>
    <w:rsid w:val="00A85A7F"/>
  </w:style>
  <w:style w:type="character" w:customStyle="1" w:styleId="breadcrumbitemcurrent">
    <w:name w:val="breadcrumbitemcurrent"/>
    <w:rsid w:val="00A85A7F"/>
  </w:style>
  <w:style w:type="character" w:customStyle="1" w:styleId="bbl">
    <w:name w:val="bbl"/>
    <w:rsid w:val="00A85A7F"/>
  </w:style>
  <w:style w:type="character" w:customStyle="1" w:styleId="Date2">
    <w:name w:val="Date2"/>
    <w:rsid w:val="00A85A7F"/>
  </w:style>
  <w:style w:type="character" w:customStyle="1" w:styleId="company">
    <w:name w:val="company"/>
    <w:rsid w:val="00A85A7F"/>
  </w:style>
  <w:style w:type="character" w:customStyle="1" w:styleId="itxtnewhookspan">
    <w:name w:val="itxtnewhookspan"/>
    <w:rsid w:val="00A85A7F"/>
  </w:style>
  <w:style w:type="character" w:customStyle="1" w:styleId="gstxthlt">
    <w:name w:val="gstxt_hlt"/>
    <w:rsid w:val="00A85A7F"/>
  </w:style>
  <w:style w:type="character" w:customStyle="1" w:styleId="SubtleEmphasis1">
    <w:name w:val="Subtle Emphasis1"/>
    <w:uiPriority w:val="19"/>
    <w:qFormat/>
    <w:rsid w:val="00A85A7F"/>
    <w:rPr>
      <w:rFonts w:ascii="Times New Roman" w:hAnsi="Times New Roman" w:cs="Times New Roman" w:hint="default"/>
      <w:b/>
      <w:bCs w:val="0"/>
      <w:iCs/>
      <w:color w:val="auto"/>
      <w:sz w:val="22"/>
    </w:rPr>
  </w:style>
  <w:style w:type="character" w:customStyle="1" w:styleId="StyleBoldRed">
    <w:name w:val="Style Bold Red"/>
    <w:rsid w:val="00A85A7F"/>
    <w:rPr>
      <w:b/>
      <w:bCs/>
      <w:color w:val="auto"/>
    </w:rPr>
  </w:style>
  <w:style w:type="character" w:customStyle="1" w:styleId="StyleTimesNewRoman8pt">
    <w:name w:val="Style Times New Roman 8 pt"/>
    <w:rsid w:val="00A85A7F"/>
    <w:rPr>
      <w:rFonts w:ascii="Georgia" w:hAnsi="Georgia" w:hint="default"/>
      <w:sz w:val="16"/>
    </w:rPr>
  </w:style>
  <w:style w:type="character" w:customStyle="1" w:styleId="StyleStyle7pt8pt">
    <w:name w:val="Style Style 7 pt + 8 pt"/>
    <w:rsid w:val="00A85A7F"/>
    <w:rPr>
      <w:sz w:val="16"/>
    </w:rPr>
  </w:style>
  <w:style w:type="character" w:customStyle="1" w:styleId="StyleStyleThickunderlineBold1">
    <w:name w:val="Style Style Thick underline + Bold1"/>
    <w:rsid w:val="00A85A7F"/>
    <w:rPr>
      <w:b/>
      <w:bCs/>
      <w:u w:val="thick"/>
    </w:rPr>
  </w:style>
  <w:style w:type="character" w:customStyle="1" w:styleId="StyleUnderline2">
    <w:name w:val="Style Underline2"/>
    <w:rsid w:val="00A85A7F"/>
    <w:rPr>
      <w:u w:val="single"/>
    </w:rPr>
  </w:style>
  <w:style w:type="character" w:customStyle="1" w:styleId="ShrinkText">
    <w:name w:val="Shrink Text"/>
    <w:rsid w:val="00A85A7F"/>
    <w:rPr>
      <w:sz w:val="16"/>
    </w:rPr>
  </w:style>
  <w:style w:type="character" w:customStyle="1" w:styleId="smallcaps">
    <w:name w:val="smallcaps"/>
    <w:rsid w:val="00A85A7F"/>
  </w:style>
  <w:style w:type="character" w:customStyle="1" w:styleId="goldbldtext">
    <w:name w:val="goldbldtext"/>
    <w:rsid w:val="00A85A7F"/>
  </w:style>
  <w:style w:type="character" w:customStyle="1" w:styleId="cardshighlight0">
    <w:name w:val="cardshighlight"/>
    <w:rsid w:val="00A85A7F"/>
  </w:style>
  <w:style w:type="character" w:customStyle="1" w:styleId="cardsfont12pt1">
    <w:name w:val="cardsfont12pt"/>
    <w:rsid w:val="00A85A7F"/>
  </w:style>
  <w:style w:type="character" w:customStyle="1" w:styleId="ft1">
    <w:name w:val="ft1"/>
    <w:rsid w:val="00A85A7F"/>
  </w:style>
  <w:style w:type="character" w:customStyle="1" w:styleId="ft6">
    <w:name w:val="ft6"/>
    <w:rsid w:val="00A85A7F"/>
  </w:style>
  <w:style w:type="character" w:customStyle="1" w:styleId="kicker">
    <w:name w:val="kicker"/>
    <w:rsid w:val="00A85A7F"/>
  </w:style>
  <w:style w:type="character" w:customStyle="1" w:styleId="backcontent">
    <w:name w:val="backcontent"/>
    <w:rsid w:val="00A85A7F"/>
  </w:style>
  <w:style w:type="character" w:customStyle="1" w:styleId="daystmp">
    <w:name w:val="daystmp"/>
    <w:rsid w:val="00A85A7F"/>
  </w:style>
  <w:style w:type="character" w:customStyle="1" w:styleId="cardsfont12ptchar">
    <w:name w:val="cardsfont12ptchar"/>
    <w:rsid w:val="00A85A7F"/>
  </w:style>
  <w:style w:type="character" w:customStyle="1" w:styleId="gal">
    <w:name w:val="gal"/>
    <w:rsid w:val="00A85A7F"/>
  </w:style>
  <w:style w:type="character" w:customStyle="1" w:styleId="submitted">
    <w:name w:val="submitted"/>
    <w:rsid w:val="00A85A7F"/>
  </w:style>
  <w:style w:type="character" w:customStyle="1" w:styleId="imagedateline">
    <w:name w:val="image_dateline"/>
    <w:rsid w:val="00A85A7F"/>
  </w:style>
  <w:style w:type="character" w:customStyle="1" w:styleId="authordatecharchar">
    <w:name w:val="authordatecharchar"/>
    <w:rsid w:val="00A85A7F"/>
  </w:style>
  <w:style w:type="character" w:customStyle="1" w:styleId="style1char0">
    <w:name w:val="style1char"/>
    <w:rsid w:val="00A85A7F"/>
  </w:style>
  <w:style w:type="character" w:customStyle="1" w:styleId="tagcharchar0">
    <w:name w:val="tagcharchar"/>
    <w:rsid w:val="00A85A7F"/>
  </w:style>
  <w:style w:type="character" w:customStyle="1" w:styleId="underlinedcharchar2">
    <w:name w:val="underlinedcharchar"/>
    <w:rsid w:val="00A85A7F"/>
  </w:style>
  <w:style w:type="character" w:customStyle="1" w:styleId="BoxedChar">
    <w:name w:val="Boxed Char"/>
    <w:rsid w:val="00A85A7F"/>
    <w:rPr>
      <w:rFonts w:ascii="Arial Narrow" w:hAnsi="Arial Narrow" w:hint="default"/>
      <w:b/>
      <w:bCs w:val="0"/>
      <w:sz w:val="18"/>
      <w:bdr w:val="single" w:sz="6" w:space="0" w:color="auto" w:frame="1"/>
    </w:rPr>
  </w:style>
  <w:style w:type="character" w:customStyle="1" w:styleId="Style11ptUnderline2">
    <w:name w:val="Style 11 pt Underline2"/>
    <w:rsid w:val="00A85A7F"/>
    <w:rPr>
      <w:sz w:val="20"/>
      <w:u w:val="single"/>
    </w:rPr>
  </w:style>
  <w:style w:type="character" w:customStyle="1" w:styleId="Style11ptBoldUnderline2">
    <w:name w:val="Style 11 pt Bold Underline2"/>
    <w:rsid w:val="00A85A7F"/>
    <w:rPr>
      <w:b/>
      <w:bCs/>
      <w:sz w:val="20"/>
      <w:u w:val="single"/>
    </w:rPr>
  </w:style>
  <w:style w:type="character" w:customStyle="1" w:styleId="nw">
    <w:name w:val="nw"/>
    <w:rsid w:val="00A85A7F"/>
  </w:style>
  <w:style w:type="character" w:customStyle="1" w:styleId="Styleunderline11ptBoldBorderSinglesolidlineAuto">
    <w:name w:val="Style underline + 11 pt Bold Border: : (Single solid line Auto ..."/>
    <w:rsid w:val="00A85A7F"/>
    <w:rPr>
      <w:b/>
      <w:bCs/>
      <w:sz w:val="20"/>
      <w:u w:val="single"/>
      <w:bdr w:val="single" w:sz="4" w:space="0" w:color="auto" w:frame="1"/>
    </w:rPr>
  </w:style>
  <w:style w:type="character" w:customStyle="1" w:styleId="cardCharCharChar1">
    <w:name w:val="card Char Char Char1"/>
    <w:rsid w:val="00A85A7F"/>
    <w:rPr>
      <w:lang w:val="en-US" w:eastAsia="en-US" w:bidi="ar-SA"/>
    </w:rPr>
  </w:style>
  <w:style w:type="character" w:customStyle="1" w:styleId="authors1">
    <w:name w:val="authors1"/>
    <w:rsid w:val="00A85A7F"/>
    <w:rPr>
      <w:rFonts w:ascii="Verdana" w:hAnsi="Verdana" w:hint="default"/>
      <w:b/>
      <w:bCs/>
      <w:color w:val="006699"/>
      <w:sz w:val="20"/>
      <w:szCs w:val="20"/>
    </w:rPr>
  </w:style>
  <w:style w:type="character" w:customStyle="1" w:styleId="headlinesectionlarge">
    <w:name w:val="headline_section_large"/>
    <w:rsid w:val="00A85A7F"/>
  </w:style>
  <w:style w:type="character" w:customStyle="1" w:styleId="Styleunderline11ptBlack">
    <w:name w:val="Style underline + 11 pt Black"/>
    <w:rsid w:val="00A85A7F"/>
    <w:rPr>
      <w:color w:val="000000"/>
      <w:sz w:val="20"/>
      <w:u w:val="single"/>
    </w:rPr>
  </w:style>
  <w:style w:type="character" w:customStyle="1" w:styleId="Styleunderline11ptBoldBlack">
    <w:name w:val="Style underline + 11 pt Bold Black"/>
    <w:rsid w:val="00A85A7F"/>
    <w:rPr>
      <w:b/>
      <w:bCs/>
      <w:color w:val="000000"/>
      <w:sz w:val="20"/>
      <w:u w:val="single"/>
    </w:rPr>
  </w:style>
  <w:style w:type="character" w:customStyle="1" w:styleId="Style11ptBoldBlackUnderline">
    <w:name w:val="Style 11 pt Bold Black Underline"/>
    <w:rsid w:val="00A85A7F"/>
    <w:rPr>
      <w:b/>
      <w:bCs/>
      <w:color w:val="000000"/>
      <w:sz w:val="20"/>
      <w:u w:val="single"/>
    </w:rPr>
  </w:style>
  <w:style w:type="character" w:customStyle="1" w:styleId="Style11ptBoldBlackUnderlineBorderSinglesolidline">
    <w:name w:val="Style 11 pt Bold Black Underline Border: : (Single solid line ..."/>
    <w:rsid w:val="00A85A7F"/>
    <w:rPr>
      <w:b/>
      <w:bCs/>
      <w:color w:val="000000"/>
      <w:sz w:val="20"/>
      <w:u w:val="single"/>
      <w:bdr w:val="single" w:sz="4" w:space="0" w:color="auto" w:frame="1"/>
    </w:rPr>
  </w:style>
  <w:style w:type="character" w:customStyle="1" w:styleId="StyleLatinMeridien-Italic11ptItalicUnderline">
    <w:name w:val="Style (Latin) Meridien-Italic 11 pt Italic Underline"/>
    <w:rsid w:val="00A85A7F"/>
    <w:rPr>
      <w:rFonts w:ascii="Meridien-Italic" w:hAnsi="Meridien-Italic" w:hint="default"/>
      <w:i/>
      <w:iCs/>
      <w:sz w:val="20"/>
      <w:u w:val="single"/>
    </w:rPr>
  </w:style>
  <w:style w:type="character" w:customStyle="1" w:styleId="Citation-AuthorDate">
    <w:name w:val="Citation - Author/Date"/>
    <w:rsid w:val="00A85A7F"/>
    <w:rPr>
      <w:b/>
      <w:bCs w:val="0"/>
      <w:smallCaps/>
      <w:sz w:val="24"/>
      <w:u w:val="single"/>
    </w:rPr>
  </w:style>
  <w:style w:type="character" w:customStyle="1" w:styleId="underlinestylechar0">
    <w:name w:val="underlinestylechar"/>
    <w:rsid w:val="00A85A7F"/>
  </w:style>
  <w:style w:type="character" w:customStyle="1" w:styleId="highlight">
    <w:name w:val="highlight"/>
    <w:rsid w:val="00A85A7F"/>
  </w:style>
  <w:style w:type="character" w:customStyle="1" w:styleId="DottedUnderline0">
    <w:name w:val="Dotted Underline"/>
    <w:rsid w:val="00A85A7F"/>
    <w:rPr>
      <w:rFonts w:ascii="Times New Roman" w:hAnsi="Times New Roman" w:cs="Times New Roman" w:hint="default"/>
      <w:sz w:val="20"/>
      <w:u w:val="dottedHeavy"/>
    </w:rPr>
  </w:style>
  <w:style w:type="character" w:customStyle="1" w:styleId="titleauthoretc">
    <w:name w:val="titleauthoretc"/>
    <w:rsid w:val="00A85A7F"/>
  </w:style>
  <w:style w:type="character" w:customStyle="1" w:styleId="labeltext">
    <w:name w:val="labeltext"/>
    <w:rsid w:val="00A85A7F"/>
  </w:style>
  <w:style w:type="character" w:customStyle="1" w:styleId="viewlink">
    <w:name w:val="viewlink"/>
    <w:rsid w:val="00A85A7F"/>
  </w:style>
  <w:style w:type="character" w:customStyle="1" w:styleId="share">
    <w:name w:val="share"/>
    <w:rsid w:val="00A85A7F"/>
  </w:style>
  <w:style w:type="character" w:customStyle="1" w:styleId="inlinkchart">
    <w:name w:val="inlink_chart"/>
    <w:rsid w:val="00A85A7F"/>
  </w:style>
  <w:style w:type="character" w:customStyle="1" w:styleId="underLight">
    <w:name w:val="underLight"/>
    <w:uiPriority w:val="1"/>
    <w:qFormat/>
    <w:rsid w:val="00A85A7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85A7F"/>
  </w:style>
  <w:style w:type="character" w:customStyle="1" w:styleId="author-rss">
    <w:name w:val="author-rss"/>
    <w:rsid w:val="00A85A7F"/>
  </w:style>
  <w:style w:type="character" w:customStyle="1" w:styleId="fbsharecountwrapper">
    <w:name w:val="fb_share_count_wrapper"/>
    <w:rsid w:val="00A85A7F"/>
  </w:style>
  <w:style w:type="character" w:customStyle="1" w:styleId="fbbuttontext">
    <w:name w:val="fb_button_text"/>
    <w:rsid w:val="00A85A7F"/>
  </w:style>
  <w:style w:type="character" w:customStyle="1" w:styleId="hw">
    <w:name w:val="hw"/>
    <w:rsid w:val="00A85A7F"/>
  </w:style>
  <w:style w:type="character" w:customStyle="1" w:styleId="linktotop">
    <w:name w:val="linktotop"/>
    <w:rsid w:val="00A85A7F"/>
  </w:style>
  <w:style w:type="character" w:customStyle="1" w:styleId="maintextbldleft">
    <w:name w:val="maintextbldleft"/>
    <w:rsid w:val="00A85A7F"/>
  </w:style>
  <w:style w:type="character" w:customStyle="1" w:styleId="maintextleft">
    <w:name w:val="maintextleft"/>
    <w:rsid w:val="00A85A7F"/>
  </w:style>
  <w:style w:type="character" w:customStyle="1" w:styleId="descriptionstyle1block">
    <w:name w:val="description style1 block"/>
    <w:rsid w:val="00A85A7F"/>
  </w:style>
  <w:style w:type="character" w:customStyle="1" w:styleId="gutter-right-1">
    <w:name w:val="gutter-right-1"/>
    <w:basedOn w:val="DefaultParagraphFont"/>
    <w:rsid w:val="00A85A7F"/>
  </w:style>
  <w:style w:type="character" w:customStyle="1" w:styleId="ssl3">
    <w:name w:val="ss_l3"/>
    <w:rsid w:val="00A85A7F"/>
  </w:style>
  <w:style w:type="character" w:customStyle="1" w:styleId="FontStyle39">
    <w:name w:val="Font Style39"/>
    <w:uiPriority w:val="99"/>
    <w:rsid w:val="00A85A7F"/>
    <w:rPr>
      <w:rFonts w:ascii="Constantia" w:hAnsi="Constantia" w:cs="Constantia" w:hint="default"/>
      <w:b/>
      <w:bCs/>
      <w:sz w:val="18"/>
      <w:szCs w:val="18"/>
    </w:rPr>
  </w:style>
  <w:style w:type="character" w:customStyle="1" w:styleId="6">
    <w:name w:val="6"/>
    <w:rsid w:val="00A85A7F"/>
    <w:rPr>
      <w:rFonts w:ascii="Arial" w:hAnsi="Arial" w:cs="Arial" w:hint="default"/>
      <w:bCs/>
      <w:sz w:val="20"/>
      <w:u w:val="single"/>
      <w:lang w:val="en-US" w:eastAsia="en-US" w:bidi="ar-SA"/>
    </w:rPr>
  </w:style>
  <w:style w:type="character" w:customStyle="1" w:styleId="Header11">
    <w:name w:val="Header11"/>
    <w:rsid w:val="00A85A7F"/>
  </w:style>
  <w:style w:type="character" w:customStyle="1" w:styleId="posa">
    <w:name w:val="pos(a)"/>
    <w:basedOn w:val="DefaultParagraphFont"/>
    <w:rsid w:val="00A85A7F"/>
  </w:style>
  <w:style w:type="character" w:customStyle="1" w:styleId="u-hiddeninnarrowenv">
    <w:name w:val="u-hiddeninnarrowenv"/>
    <w:basedOn w:val="DefaultParagraphFont"/>
    <w:rsid w:val="00A85A7F"/>
  </w:style>
  <w:style w:type="character" w:customStyle="1" w:styleId="followbutton-bird">
    <w:name w:val="followbutton-bird"/>
    <w:basedOn w:val="DefaultParagraphFont"/>
    <w:rsid w:val="00A85A7F"/>
  </w:style>
  <w:style w:type="character" w:customStyle="1" w:styleId="tweetauthor-name">
    <w:name w:val="tweetauthor-name"/>
    <w:basedOn w:val="DefaultParagraphFont"/>
    <w:rsid w:val="00A85A7F"/>
  </w:style>
  <w:style w:type="character" w:customStyle="1" w:styleId="tweetauthor-verifiedbadge">
    <w:name w:val="tweetauthor-verifiedbadge"/>
    <w:basedOn w:val="DefaultParagraphFont"/>
    <w:rsid w:val="00A85A7F"/>
  </w:style>
  <w:style w:type="character" w:customStyle="1" w:styleId="tweetauthor-screenname">
    <w:name w:val="tweetauthor-screenname"/>
    <w:basedOn w:val="DefaultParagraphFont"/>
    <w:rsid w:val="00A85A7F"/>
  </w:style>
  <w:style w:type="character" w:customStyle="1" w:styleId="u-hiddenvisually">
    <w:name w:val="u-hiddenvisually"/>
    <w:basedOn w:val="DefaultParagraphFont"/>
    <w:rsid w:val="00A85A7F"/>
  </w:style>
  <w:style w:type="character" w:customStyle="1" w:styleId="tweetaction-stat">
    <w:name w:val="tweetaction-stat"/>
    <w:basedOn w:val="DefaultParagraphFont"/>
    <w:rsid w:val="00A85A7F"/>
  </w:style>
  <w:style w:type="character" w:customStyle="1" w:styleId="related">
    <w:name w:val="related"/>
    <w:basedOn w:val="DefaultParagraphFont"/>
    <w:rsid w:val="00A85A7F"/>
  </w:style>
  <w:style w:type="character" w:customStyle="1" w:styleId="related-content">
    <w:name w:val="related-content"/>
    <w:basedOn w:val="DefaultParagraphFont"/>
    <w:rsid w:val="00A85A7F"/>
  </w:style>
  <w:style w:type="character" w:customStyle="1" w:styleId="name-of-author">
    <w:name w:val="name-of-author"/>
    <w:basedOn w:val="DefaultParagraphFont"/>
    <w:rsid w:val="00A85A7F"/>
  </w:style>
  <w:style w:type="character" w:customStyle="1" w:styleId="first-name">
    <w:name w:val="first-name"/>
    <w:basedOn w:val="DefaultParagraphFont"/>
    <w:rsid w:val="00A85A7F"/>
  </w:style>
  <w:style w:type="character" w:customStyle="1" w:styleId="last-name">
    <w:name w:val="last-name"/>
    <w:basedOn w:val="DefaultParagraphFont"/>
    <w:rsid w:val="00A85A7F"/>
  </w:style>
  <w:style w:type="character" w:customStyle="1" w:styleId="caption10">
    <w:name w:val="caption1"/>
    <w:basedOn w:val="DefaultParagraphFont"/>
    <w:rsid w:val="00A85A7F"/>
  </w:style>
  <w:style w:type="character" w:customStyle="1" w:styleId="recirc-text">
    <w:name w:val="&quot;recirc-text”"/>
    <w:basedOn w:val="DefaultParagraphFont"/>
    <w:rsid w:val="00A85A7F"/>
  </w:style>
  <w:style w:type="character" w:customStyle="1" w:styleId="video-icon">
    <w:name w:val="video-icon"/>
    <w:basedOn w:val="DefaultParagraphFont"/>
    <w:rsid w:val="00A85A7F"/>
  </w:style>
  <w:style w:type="character" w:customStyle="1" w:styleId="powa-shot-play-btn-text">
    <w:name w:val="powa-shot-play-btn-text"/>
    <w:basedOn w:val="DefaultParagraphFont"/>
    <w:rsid w:val="00A85A7F"/>
  </w:style>
  <w:style w:type="character" w:customStyle="1" w:styleId="powa-shot-click">
    <w:name w:val="powa-shot-click"/>
    <w:basedOn w:val="DefaultParagraphFont"/>
    <w:rsid w:val="00A85A7F"/>
  </w:style>
  <w:style w:type="character" w:customStyle="1" w:styleId="wpv-blurb">
    <w:name w:val="wpv-blurb"/>
    <w:basedOn w:val="DefaultParagraphFont"/>
    <w:rsid w:val="00A85A7F"/>
  </w:style>
  <w:style w:type="character" w:customStyle="1" w:styleId="pb-caption">
    <w:name w:val="pb-caption"/>
    <w:basedOn w:val="DefaultParagraphFont"/>
    <w:rsid w:val="00A85A7F"/>
  </w:style>
  <w:style w:type="character" w:customStyle="1" w:styleId="Heading5Char1">
    <w:name w:val="Heading 5 Char1"/>
    <w:aliases w:val="Text Char1"/>
    <w:basedOn w:val="DefaultParagraphFont"/>
    <w:semiHidden/>
    <w:rsid w:val="00A85A7F"/>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85A7F"/>
    <w:rPr>
      <w:vertAlign w:val="baseline"/>
    </w:rPr>
  </w:style>
  <w:style w:type="character" w:customStyle="1" w:styleId="Heading7Char1">
    <w:name w:val="Heading 7 Char1"/>
    <w:basedOn w:val="DefaultParagraphFont"/>
    <w:semiHidden/>
    <w:rsid w:val="00A85A7F"/>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85A7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85A7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85A7F"/>
    <w:rPr>
      <w:rFonts w:ascii="Calibri" w:hAnsi="Calibri" w:cs="Calibri"/>
    </w:rPr>
  </w:style>
  <w:style w:type="numbering" w:customStyle="1" w:styleId="NoList2">
    <w:name w:val="No List2"/>
    <w:next w:val="NoList"/>
    <w:uiPriority w:val="99"/>
    <w:semiHidden/>
    <w:unhideWhenUsed/>
    <w:rsid w:val="00A85A7F"/>
  </w:style>
  <w:style w:type="numbering" w:customStyle="1" w:styleId="NoList3">
    <w:name w:val="No List3"/>
    <w:next w:val="NoList"/>
    <w:uiPriority w:val="99"/>
    <w:semiHidden/>
    <w:unhideWhenUsed/>
    <w:rsid w:val="00A85A7F"/>
  </w:style>
  <w:style w:type="numbering" w:customStyle="1" w:styleId="NoList4">
    <w:name w:val="No List4"/>
    <w:next w:val="NoList"/>
    <w:uiPriority w:val="99"/>
    <w:semiHidden/>
    <w:unhideWhenUsed/>
    <w:rsid w:val="00A85A7F"/>
  </w:style>
  <w:style w:type="numbering" w:customStyle="1" w:styleId="NoList5">
    <w:name w:val="No List5"/>
    <w:next w:val="NoList"/>
    <w:semiHidden/>
    <w:unhideWhenUsed/>
    <w:rsid w:val="00A85A7F"/>
  </w:style>
  <w:style w:type="paragraph" w:styleId="BlockText">
    <w:name w:val="Block Text"/>
    <w:basedOn w:val="Normal"/>
    <w:rsid w:val="00A85A7F"/>
    <w:pPr>
      <w:ind w:left="229" w:right="229"/>
    </w:pPr>
    <w:rPr>
      <w:rFonts w:ascii="Verdana" w:eastAsia="Times New Roman" w:hAnsi="Verdana"/>
      <w:szCs w:val="20"/>
    </w:rPr>
  </w:style>
  <w:style w:type="paragraph" w:styleId="NormalIndent">
    <w:name w:val="Normal Indent"/>
    <w:basedOn w:val="Normal"/>
    <w:rsid w:val="00A85A7F"/>
    <w:pPr>
      <w:ind w:left="720"/>
    </w:pPr>
    <w:rPr>
      <w:rFonts w:eastAsia="Times New Roman"/>
      <w:szCs w:val="20"/>
    </w:rPr>
  </w:style>
  <w:style w:type="paragraph" w:styleId="EnvelopeReturn">
    <w:name w:val="envelope return"/>
    <w:basedOn w:val="Normal"/>
    <w:rsid w:val="00A85A7F"/>
    <w:rPr>
      <w:rFonts w:eastAsia="Times New Roman"/>
      <w:sz w:val="24"/>
      <w:szCs w:val="20"/>
    </w:rPr>
  </w:style>
  <w:style w:type="paragraph" w:styleId="EnvelopeAddress">
    <w:name w:val="envelope address"/>
    <w:basedOn w:val="Normal"/>
    <w:rsid w:val="00A85A7F"/>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85A7F"/>
  </w:style>
  <w:style w:type="numbering" w:customStyle="1" w:styleId="NoList7">
    <w:name w:val="No List7"/>
    <w:next w:val="NoList"/>
    <w:semiHidden/>
    <w:unhideWhenUsed/>
    <w:rsid w:val="00A85A7F"/>
  </w:style>
  <w:style w:type="paragraph" w:styleId="ListBullet">
    <w:name w:val="List Bullet"/>
    <w:basedOn w:val="Normal"/>
    <w:link w:val="ListBulletChar"/>
    <w:uiPriority w:val="99"/>
    <w:unhideWhenUsed/>
    <w:rsid w:val="00A85A7F"/>
    <w:pPr>
      <w:tabs>
        <w:tab w:val="num" w:pos="360"/>
      </w:tabs>
      <w:ind w:left="360" w:hanging="360"/>
      <w:contextualSpacing/>
    </w:pPr>
    <w:rPr>
      <w:rFonts w:eastAsia="Calibri"/>
    </w:rPr>
  </w:style>
  <w:style w:type="table" w:styleId="MediumGrid1">
    <w:name w:val="Medium Grid 1"/>
    <w:basedOn w:val="TableNormal"/>
    <w:uiPriority w:val="67"/>
    <w:rsid w:val="00A85A7F"/>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85A7F"/>
    <w:rPr>
      <w:rFonts w:ascii="Arial Narrow" w:eastAsia="SimSun" w:hAnsi="Arial Narrow" w:cs="Calibri"/>
      <w:sz w:val="20"/>
      <w:szCs w:val="22"/>
    </w:rPr>
  </w:style>
  <w:style w:type="numbering" w:customStyle="1" w:styleId="NoList11">
    <w:name w:val="No List11"/>
    <w:next w:val="NoList"/>
    <w:uiPriority w:val="99"/>
    <w:semiHidden/>
    <w:unhideWhenUsed/>
    <w:rsid w:val="00A85A7F"/>
  </w:style>
  <w:style w:type="numbering" w:customStyle="1" w:styleId="NoList111">
    <w:name w:val="No List111"/>
    <w:next w:val="NoList"/>
    <w:uiPriority w:val="99"/>
    <w:semiHidden/>
    <w:unhideWhenUsed/>
    <w:rsid w:val="00A85A7F"/>
  </w:style>
  <w:style w:type="numbering" w:customStyle="1" w:styleId="NoList1111">
    <w:name w:val="No List1111"/>
    <w:next w:val="NoList"/>
    <w:uiPriority w:val="99"/>
    <w:semiHidden/>
    <w:unhideWhenUsed/>
    <w:rsid w:val="00A85A7F"/>
  </w:style>
  <w:style w:type="numbering" w:customStyle="1" w:styleId="NoList11111">
    <w:name w:val="No List11111"/>
    <w:next w:val="NoList"/>
    <w:uiPriority w:val="99"/>
    <w:semiHidden/>
    <w:unhideWhenUsed/>
    <w:rsid w:val="00A85A7F"/>
  </w:style>
  <w:style w:type="numbering" w:customStyle="1" w:styleId="NoList111111">
    <w:name w:val="No List111111"/>
    <w:next w:val="NoList"/>
    <w:uiPriority w:val="99"/>
    <w:semiHidden/>
    <w:unhideWhenUsed/>
    <w:rsid w:val="00A85A7F"/>
  </w:style>
  <w:style w:type="numbering" w:customStyle="1" w:styleId="NoList1111111">
    <w:name w:val="No List1111111"/>
    <w:next w:val="NoList"/>
    <w:uiPriority w:val="99"/>
    <w:semiHidden/>
    <w:unhideWhenUsed/>
    <w:rsid w:val="00A85A7F"/>
  </w:style>
  <w:style w:type="numbering" w:customStyle="1" w:styleId="NoList11111111">
    <w:name w:val="No List11111111"/>
    <w:next w:val="NoList"/>
    <w:uiPriority w:val="99"/>
    <w:semiHidden/>
    <w:unhideWhenUsed/>
    <w:rsid w:val="00A85A7F"/>
  </w:style>
  <w:style w:type="numbering" w:customStyle="1" w:styleId="NoList111111111">
    <w:name w:val="No List111111111"/>
    <w:next w:val="NoList"/>
    <w:uiPriority w:val="99"/>
    <w:semiHidden/>
    <w:unhideWhenUsed/>
    <w:rsid w:val="00A85A7F"/>
  </w:style>
  <w:style w:type="numbering" w:customStyle="1" w:styleId="NoList1111111111">
    <w:name w:val="No List1111111111"/>
    <w:next w:val="NoList"/>
    <w:uiPriority w:val="99"/>
    <w:semiHidden/>
    <w:unhideWhenUsed/>
    <w:rsid w:val="00A85A7F"/>
  </w:style>
  <w:style w:type="numbering" w:customStyle="1" w:styleId="NoList11111111111">
    <w:name w:val="No List11111111111"/>
    <w:next w:val="NoList"/>
    <w:uiPriority w:val="99"/>
    <w:semiHidden/>
    <w:unhideWhenUsed/>
    <w:rsid w:val="00A85A7F"/>
  </w:style>
  <w:style w:type="numbering" w:customStyle="1" w:styleId="NoList111111111111">
    <w:name w:val="No List111111111111"/>
    <w:next w:val="NoList"/>
    <w:uiPriority w:val="99"/>
    <w:semiHidden/>
    <w:unhideWhenUsed/>
    <w:rsid w:val="00A85A7F"/>
  </w:style>
  <w:style w:type="numbering" w:customStyle="1" w:styleId="NoList1111111111111">
    <w:name w:val="No List1111111111111"/>
    <w:next w:val="NoList"/>
    <w:uiPriority w:val="99"/>
    <w:semiHidden/>
    <w:unhideWhenUsed/>
    <w:rsid w:val="00A85A7F"/>
  </w:style>
  <w:style w:type="numbering" w:customStyle="1" w:styleId="NoList11111111111111">
    <w:name w:val="No List11111111111111"/>
    <w:next w:val="NoList"/>
    <w:uiPriority w:val="99"/>
    <w:semiHidden/>
    <w:unhideWhenUsed/>
    <w:rsid w:val="00A85A7F"/>
  </w:style>
  <w:style w:type="numbering" w:customStyle="1" w:styleId="NoList111111111111111">
    <w:name w:val="No List111111111111111"/>
    <w:next w:val="NoList"/>
    <w:uiPriority w:val="99"/>
    <w:semiHidden/>
    <w:unhideWhenUsed/>
    <w:rsid w:val="00A85A7F"/>
  </w:style>
  <w:style w:type="numbering" w:customStyle="1" w:styleId="NoList1111111111111111">
    <w:name w:val="No List1111111111111111"/>
    <w:next w:val="NoList"/>
    <w:uiPriority w:val="99"/>
    <w:semiHidden/>
    <w:unhideWhenUsed/>
    <w:rsid w:val="00A85A7F"/>
  </w:style>
  <w:style w:type="numbering" w:customStyle="1" w:styleId="NoList11111111111111111">
    <w:name w:val="No List11111111111111111"/>
    <w:next w:val="NoList"/>
    <w:uiPriority w:val="99"/>
    <w:semiHidden/>
    <w:unhideWhenUsed/>
    <w:rsid w:val="00A85A7F"/>
  </w:style>
  <w:style w:type="character" w:customStyle="1" w:styleId="FontStyle220">
    <w:name w:val="Font Style220"/>
    <w:basedOn w:val="DefaultParagraphFont"/>
    <w:uiPriority w:val="99"/>
    <w:rsid w:val="00A85A7F"/>
    <w:rPr>
      <w:rFonts w:ascii="Candara" w:hAnsi="Candara" w:cs="Candara" w:hint="default"/>
      <w:i/>
      <w:iCs/>
      <w:sz w:val="18"/>
      <w:szCs w:val="18"/>
    </w:rPr>
  </w:style>
  <w:style w:type="character" w:customStyle="1" w:styleId="FontStyle290">
    <w:name w:val="Font Style290"/>
    <w:basedOn w:val="DefaultParagraphFont"/>
    <w:uiPriority w:val="99"/>
    <w:rsid w:val="00A85A7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85A7F"/>
    <w:rPr>
      <w:rFonts w:ascii="Arial" w:hAnsi="Arial" w:cs="Arial"/>
      <w:b/>
      <w:bCs/>
      <w:sz w:val="16"/>
      <w:szCs w:val="16"/>
    </w:rPr>
  </w:style>
  <w:style w:type="paragraph" w:customStyle="1" w:styleId="analytic0">
    <w:name w:val="analytic"/>
    <w:basedOn w:val="Normal"/>
    <w:link w:val="analyticChar0"/>
    <w:uiPriority w:val="4"/>
    <w:qFormat/>
    <w:rsid w:val="00A85A7F"/>
    <w:pPr>
      <w:spacing w:before="120"/>
    </w:pPr>
    <w:rPr>
      <w:b/>
      <w:sz w:val="20"/>
    </w:rPr>
  </w:style>
  <w:style w:type="character" w:customStyle="1" w:styleId="analyticChar0">
    <w:name w:val="analytic Char"/>
    <w:basedOn w:val="DefaultParagraphFont"/>
    <w:link w:val="analytic0"/>
    <w:uiPriority w:val="4"/>
    <w:rsid w:val="00A85A7F"/>
    <w:rPr>
      <w:rFonts w:ascii="Calibri" w:hAnsi="Calibri"/>
      <w:b/>
      <w:sz w:val="20"/>
    </w:rPr>
  </w:style>
  <w:style w:type="character" w:customStyle="1" w:styleId="m-5498913268213319940gmail-styleunderline">
    <w:name w:val="m_-5498913268213319940gmail-styleunderline"/>
    <w:basedOn w:val="DefaultParagraphFont"/>
    <w:rsid w:val="00A85A7F"/>
  </w:style>
  <w:style w:type="paragraph" w:customStyle="1" w:styleId="speakable">
    <w:name w:val="speakable"/>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A85A7F"/>
  </w:style>
  <w:style w:type="character" w:customStyle="1" w:styleId="copyright">
    <w:name w:val="copyright"/>
    <w:basedOn w:val="DefaultParagraphFont"/>
    <w:rsid w:val="00A85A7F"/>
  </w:style>
  <w:style w:type="character" w:customStyle="1" w:styleId="TagCharCharCharChar">
    <w:name w:val="Tag Char Char Char Char"/>
    <w:basedOn w:val="DefaultParagraphFont"/>
    <w:rsid w:val="00A85A7F"/>
    <w:rPr>
      <w:rFonts w:ascii="Calibri" w:hAnsi="Calibri" w:cs="Calibri"/>
      <w:b/>
      <w:sz w:val="24"/>
    </w:rPr>
  </w:style>
  <w:style w:type="paragraph" w:customStyle="1" w:styleId="g-body">
    <w:name w:val="g-body"/>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A85A7F"/>
    <w:pPr>
      <w:spacing w:before="100" w:beforeAutospacing="1" w:after="100" w:afterAutospacing="1"/>
    </w:pPr>
    <w:rPr>
      <w:sz w:val="24"/>
    </w:rPr>
  </w:style>
  <w:style w:type="paragraph" w:customStyle="1" w:styleId="style41">
    <w:name w:val="style4"/>
    <w:basedOn w:val="Normal"/>
    <w:uiPriority w:val="99"/>
    <w:qFormat/>
    <w:rsid w:val="00A85A7F"/>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A85A7F"/>
    <w:pPr>
      <w:spacing w:before="100" w:beforeAutospacing="1" w:after="100" w:afterAutospacing="1"/>
    </w:pPr>
    <w:rPr>
      <w:rFonts w:ascii="Times New Roman" w:hAnsi="Times New Roman"/>
      <w:sz w:val="24"/>
    </w:rPr>
  </w:style>
  <w:style w:type="character" w:customStyle="1" w:styleId="adtext">
    <w:name w:val="adtext"/>
    <w:basedOn w:val="DefaultParagraphFont"/>
    <w:rsid w:val="00A85A7F"/>
  </w:style>
  <w:style w:type="character" w:customStyle="1" w:styleId="UL-Bold">
    <w:name w:val="UL-Bold"/>
    <w:basedOn w:val="DefaultParagraphFont"/>
    <w:rsid w:val="00A85A7F"/>
    <w:rPr>
      <w:u w:val="thick"/>
    </w:rPr>
  </w:style>
  <w:style w:type="character" w:customStyle="1" w:styleId="UL-None">
    <w:name w:val="UL-None"/>
    <w:basedOn w:val="DefaultParagraphFont"/>
    <w:rsid w:val="00A85A7F"/>
    <w:rPr>
      <w:strike w:val="0"/>
      <w:dstrike w:val="0"/>
      <w:u w:val="none"/>
      <w:effect w:val="none"/>
    </w:rPr>
  </w:style>
  <w:style w:type="character" w:customStyle="1" w:styleId="gl">
    <w:name w:val="gl"/>
    <w:basedOn w:val="DefaultParagraphFont"/>
    <w:rsid w:val="00A85A7F"/>
  </w:style>
  <w:style w:type="character" w:customStyle="1" w:styleId="qu730rj69h">
    <w:name w:val="qu730rj69h"/>
    <w:basedOn w:val="DefaultParagraphFont"/>
    <w:rsid w:val="00A85A7F"/>
  </w:style>
  <w:style w:type="paragraph" w:customStyle="1" w:styleId="optext">
    <w:name w:val="optext"/>
    <w:basedOn w:val="Normal"/>
    <w:uiPriority w:val="99"/>
    <w:qFormat/>
    <w:rsid w:val="00A85A7F"/>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A85A7F"/>
  </w:style>
  <w:style w:type="character" w:customStyle="1" w:styleId="icr880">
    <w:name w:val="icr880"/>
    <w:basedOn w:val="DefaultParagraphFont"/>
    <w:rsid w:val="00A85A7F"/>
  </w:style>
  <w:style w:type="character" w:customStyle="1" w:styleId="hx23q54">
    <w:name w:val="hx23q54"/>
    <w:basedOn w:val="DefaultParagraphFont"/>
    <w:rsid w:val="00A85A7F"/>
  </w:style>
  <w:style w:type="character" w:customStyle="1" w:styleId="m-5348258726587825636gmail-style13ptbold">
    <w:name w:val="m_-5348258726587825636gmail-style13ptbold"/>
    <w:basedOn w:val="DefaultParagraphFont"/>
    <w:rsid w:val="00A85A7F"/>
  </w:style>
  <w:style w:type="character" w:customStyle="1" w:styleId="m-5348258726587825636gmail-styleunderline">
    <w:name w:val="m_-5348258726587825636gmail-styleunderline"/>
    <w:basedOn w:val="DefaultParagraphFont"/>
    <w:rsid w:val="00A85A7F"/>
  </w:style>
  <w:style w:type="character" w:customStyle="1" w:styleId="UnderlineCharChar1">
    <w:name w:val="Underline Char Char1"/>
    <w:basedOn w:val="DefaultParagraphFont"/>
    <w:rsid w:val="00A85A7F"/>
    <w:rPr>
      <w:u w:val="single"/>
      <w:lang w:val="en-US" w:eastAsia="en-US" w:bidi="ar-SA"/>
    </w:rPr>
  </w:style>
  <w:style w:type="character" w:customStyle="1" w:styleId="m4385445901877740177gmail-styleunderline">
    <w:name w:val="m_4385445901877740177gmail-styleunderline"/>
    <w:basedOn w:val="DefaultParagraphFont"/>
    <w:rsid w:val="00A85A7F"/>
  </w:style>
  <w:style w:type="character" w:customStyle="1" w:styleId="CardsFont12ptCharChar">
    <w:name w:val="Cards + Font: 12 pt Char Char"/>
    <w:basedOn w:val="DefaultParagraphFont"/>
    <w:rsid w:val="00A85A7F"/>
    <w:rPr>
      <w:sz w:val="24"/>
      <w:szCs w:val="24"/>
      <w:u w:val="thick"/>
      <w:lang w:val="en-US" w:eastAsia="en-US" w:bidi="ar-SA"/>
    </w:rPr>
  </w:style>
  <w:style w:type="character" w:customStyle="1" w:styleId="NothingChar1">
    <w:name w:val="Nothing Char1"/>
    <w:basedOn w:val="DefaultParagraphFont"/>
    <w:rsid w:val="00A85A7F"/>
    <w:rPr>
      <w:lang w:val="en-US" w:eastAsia="en-US" w:bidi="ar-SA"/>
    </w:rPr>
  </w:style>
  <w:style w:type="paragraph" w:customStyle="1" w:styleId="useless">
    <w:name w:val="useless"/>
    <w:basedOn w:val="Normal"/>
    <w:uiPriority w:val="99"/>
    <w:qFormat/>
    <w:rsid w:val="00A85A7F"/>
    <w:rPr>
      <w:rFonts w:ascii="Times New Roman" w:eastAsia="Times New Roman" w:hAnsi="Times New Roman"/>
      <w:sz w:val="12"/>
    </w:rPr>
  </w:style>
  <w:style w:type="character" w:customStyle="1" w:styleId="DDIUnderline">
    <w:name w:val="DDI Underline"/>
    <w:qFormat/>
    <w:rsid w:val="00A85A7F"/>
    <w:rPr>
      <w:rFonts w:ascii="Times New Roman" w:hAnsi="Times New Roman"/>
      <w:sz w:val="24"/>
      <w:u w:val="single"/>
    </w:rPr>
  </w:style>
  <w:style w:type="character" w:customStyle="1" w:styleId="Char1">
    <w:name w:val="Char1"/>
    <w:basedOn w:val="DefaultParagraphFont"/>
    <w:rsid w:val="00A85A7F"/>
    <w:rPr>
      <w:rFonts w:cs="Arial"/>
      <w:b/>
      <w:bCs/>
      <w:iCs/>
      <w:sz w:val="24"/>
      <w:szCs w:val="28"/>
      <w:lang w:val="en-US" w:eastAsia="en-US" w:bidi="ar-SA"/>
    </w:rPr>
  </w:style>
  <w:style w:type="paragraph" w:customStyle="1" w:styleId="ALLCAPS">
    <w:name w:val="ALL CAPS"/>
    <w:basedOn w:val="Normal"/>
    <w:link w:val="ALLCAPSChar"/>
    <w:rsid w:val="00A85A7F"/>
    <w:rPr>
      <w:rFonts w:ascii="Times New Roman" w:eastAsia="Times New Roman" w:hAnsi="Times New Roman"/>
      <w:b/>
      <w:caps/>
    </w:rPr>
  </w:style>
  <w:style w:type="character" w:customStyle="1" w:styleId="ALLCAPSChar">
    <w:name w:val="ALL CAPS Char"/>
    <w:basedOn w:val="DefaultParagraphFont"/>
    <w:link w:val="ALLCAPS"/>
    <w:rsid w:val="00A85A7F"/>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A85A7F"/>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A85A7F"/>
    <w:rPr>
      <w:rFonts w:ascii="Times New Roman" w:eastAsia="Times New Roman" w:hAnsi="Times New Roman"/>
      <w:b/>
    </w:rPr>
  </w:style>
  <w:style w:type="character" w:customStyle="1" w:styleId="10ptnotbold">
    <w:name w:val="10ptnotbold"/>
    <w:basedOn w:val="DefaultParagraphFont"/>
    <w:rsid w:val="00A85A7F"/>
    <w:rPr>
      <w:sz w:val="20"/>
    </w:rPr>
  </w:style>
  <w:style w:type="character" w:customStyle="1" w:styleId="Cites-AuthorDate">
    <w:name w:val="Cites-Author/Date"/>
    <w:rsid w:val="00A85A7F"/>
    <w:rPr>
      <w:rFonts w:ascii="Helvetica" w:hAnsi="Helvetica"/>
      <w:b/>
      <w:sz w:val="22"/>
      <w:szCs w:val="24"/>
      <w:u w:val="thick"/>
    </w:rPr>
  </w:style>
  <w:style w:type="paragraph" w:customStyle="1" w:styleId="CiteTag">
    <w:name w:val="Cite/Tag"/>
    <w:basedOn w:val="Normal"/>
    <w:uiPriority w:val="99"/>
    <w:qFormat/>
    <w:rsid w:val="00A85A7F"/>
    <w:rPr>
      <w:rFonts w:ascii="Times New Roman" w:eastAsia="Cambria" w:hAnsi="Times New Roman"/>
      <w:b/>
    </w:rPr>
  </w:style>
  <w:style w:type="character" w:customStyle="1" w:styleId="CardsFont6ptChar1">
    <w:name w:val="Cards + Font: 6 pt Char1"/>
    <w:basedOn w:val="CardsChar"/>
    <w:link w:val="CardsFont6pt"/>
    <w:rsid w:val="00A85A7F"/>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85A7F"/>
  </w:style>
  <w:style w:type="character" w:customStyle="1" w:styleId="m489902567989944824gmail-styleunderline">
    <w:name w:val="m_489902567989944824gmail-styleunderline"/>
    <w:basedOn w:val="DefaultParagraphFont"/>
    <w:rsid w:val="00A85A7F"/>
  </w:style>
  <w:style w:type="character" w:customStyle="1" w:styleId="UnresolvedMention2">
    <w:name w:val="Unresolved Mention2"/>
    <w:basedOn w:val="DefaultParagraphFont"/>
    <w:uiPriority w:val="99"/>
    <w:semiHidden/>
    <w:rsid w:val="00A85A7F"/>
    <w:rPr>
      <w:color w:val="808080"/>
      <w:shd w:val="clear" w:color="auto" w:fill="E6E6E6"/>
    </w:rPr>
  </w:style>
  <w:style w:type="character" w:customStyle="1" w:styleId="swauthor">
    <w:name w:val="sw_author"/>
    <w:rsid w:val="00A85A7F"/>
  </w:style>
  <w:style w:type="character" w:customStyle="1" w:styleId="UnderlineCharChar3">
    <w:name w:val="Underline Char Char3"/>
    <w:rsid w:val="00A85A7F"/>
    <w:rPr>
      <w:szCs w:val="24"/>
      <w:u w:val="single"/>
      <w:lang w:val="en-US" w:eastAsia="en-US" w:bidi="ar-SA"/>
    </w:rPr>
  </w:style>
  <w:style w:type="character" w:customStyle="1" w:styleId="tl8wme">
    <w:name w:val="tl8wme"/>
    <w:basedOn w:val="DefaultParagraphFont"/>
    <w:rsid w:val="00A85A7F"/>
  </w:style>
  <w:style w:type="character" w:customStyle="1" w:styleId="Mention3">
    <w:name w:val="Mention3"/>
    <w:basedOn w:val="DefaultParagraphFont"/>
    <w:uiPriority w:val="99"/>
    <w:semiHidden/>
    <w:unhideWhenUsed/>
    <w:rsid w:val="00A85A7F"/>
    <w:rPr>
      <w:color w:val="2B579A"/>
      <w:shd w:val="clear" w:color="auto" w:fill="E6E6E6"/>
    </w:rPr>
  </w:style>
  <w:style w:type="character" w:customStyle="1" w:styleId="m-5251091010484660064gmail-style13ptbold">
    <w:name w:val="m_-5251091010484660064gmail-style13ptbold"/>
    <w:basedOn w:val="DefaultParagraphFont"/>
    <w:rsid w:val="00A85A7F"/>
  </w:style>
  <w:style w:type="character" w:customStyle="1" w:styleId="m-5251091010484660064gmail-styleunderline">
    <w:name w:val="m_-5251091010484660064gmail-styleunderline"/>
    <w:basedOn w:val="DefaultParagraphFont"/>
    <w:rsid w:val="00A85A7F"/>
  </w:style>
  <w:style w:type="character" w:customStyle="1" w:styleId="tablecaption">
    <w:name w:val="tablecaption"/>
    <w:basedOn w:val="DefaultParagraphFont"/>
    <w:rsid w:val="00A85A7F"/>
  </w:style>
  <w:style w:type="character" w:customStyle="1" w:styleId="StyleLatinHelvetica105ptBlack">
    <w:name w:val="Style (Latin) Helvetica 10.5 pt Black"/>
    <w:basedOn w:val="DefaultParagraphFont"/>
    <w:rsid w:val="00A85A7F"/>
    <w:rPr>
      <w:rFonts w:ascii="Times New Roman" w:hAnsi="Times New Roman"/>
      <w:color w:val="000000"/>
      <w:sz w:val="21"/>
    </w:rPr>
  </w:style>
  <w:style w:type="character" w:customStyle="1" w:styleId="m-413333960618644972gmail-style13ptbold">
    <w:name w:val="m_-413333960618644972gmail-style13ptbold"/>
    <w:basedOn w:val="DefaultParagraphFont"/>
    <w:rsid w:val="00A85A7F"/>
  </w:style>
  <w:style w:type="character" w:customStyle="1" w:styleId="m-413333960618644972gmail-styleunderline">
    <w:name w:val="m_-413333960618644972gmail-styleunderline"/>
    <w:basedOn w:val="DefaultParagraphFont"/>
    <w:rsid w:val="00A85A7F"/>
  </w:style>
  <w:style w:type="character" w:customStyle="1" w:styleId="m8314098763611656848gmail-stylestylebold12pt">
    <w:name w:val="m_8314098763611656848gmail-stylestylebold12pt"/>
    <w:basedOn w:val="DefaultParagraphFont"/>
    <w:rsid w:val="00A85A7F"/>
  </w:style>
  <w:style w:type="character" w:customStyle="1" w:styleId="m8314098763611656848gmail-styleboldunderline">
    <w:name w:val="m_8314098763611656848gmail-styleboldunderline"/>
    <w:basedOn w:val="DefaultParagraphFont"/>
    <w:rsid w:val="00A85A7F"/>
  </w:style>
  <w:style w:type="paragraph" w:customStyle="1" w:styleId="Spacer">
    <w:name w:val="Spacer"/>
    <w:basedOn w:val="Heading1"/>
    <w:link w:val="SpacerChar"/>
    <w:autoRedefine/>
    <w:uiPriority w:val="4"/>
    <w:qFormat/>
    <w:rsid w:val="00A85A7F"/>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85A7F"/>
    <w:rPr>
      <w:rFonts w:ascii="Calibri" w:eastAsiaTheme="majorEastAsia" w:hAnsi="Calibri" w:cstheme="majorBidi"/>
      <w:b/>
      <w:bCs/>
      <w:szCs w:val="32"/>
    </w:rPr>
  </w:style>
  <w:style w:type="paragraph" w:customStyle="1" w:styleId="msonormal0">
    <w:name w:val="msonormal"/>
    <w:basedOn w:val="Normal"/>
    <w:rsid w:val="00A85A7F"/>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A85A7F"/>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A85A7F"/>
    <w:rPr>
      <w:rFonts w:ascii="Georgia" w:eastAsia="Times New Roman" w:hAnsi="Georgia" w:cs="Arial" w:hint="default"/>
      <w:b/>
      <w:bCs/>
      <w:kern w:val="32"/>
      <w:sz w:val="28"/>
      <w:szCs w:val="32"/>
    </w:rPr>
  </w:style>
  <w:style w:type="character" w:customStyle="1" w:styleId="SmallChar0">
    <w:name w:val="Small Char"/>
    <w:qFormat/>
    <w:rsid w:val="00A85A7F"/>
    <w:rPr>
      <w:rFonts w:ascii="Arial Narrow" w:hAnsi="Arial Narrow" w:cs="Times New Roman"/>
      <w:color w:val="000000"/>
      <w:sz w:val="16"/>
    </w:rPr>
  </w:style>
  <w:style w:type="character" w:customStyle="1" w:styleId="CiteReal0">
    <w:name w:val="CiteReal"/>
    <w:uiPriority w:val="1"/>
    <w:qFormat/>
    <w:rsid w:val="00A85A7F"/>
    <w:rPr>
      <w:rFonts w:ascii="Arial" w:hAnsi="Arial"/>
      <w:b/>
      <w:sz w:val="24"/>
      <w:u w:val="single"/>
    </w:rPr>
  </w:style>
  <w:style w:type="character" w:customStyle="1" w:styleId="dropcap1">
    <w:name w:val="dropcap1"/>
    <w:rsid w:val="00A85A7F"/>
  </w:style>
  <w:style w:type="paragraph" w:customStyle="1" w:styleId="Style31">
    <w:name w:val="Style31"/>
    <w:basedOn w:val="Normal"/>
    <w:uiPriority w:val="99"/>
    <w:rsid w:val="00A85A7F"/>
    <w:pPr>
      <w:spacing w:line="197" w:lineRule="exact"/>
      <w:jc w:val="both"/>
    </w:pPr>
    <w:rPr>
      <w:rFonts w:ascii="Palatino Linotype" w:hAnsi="Palatino Linotype" w:cs="Palatino Linotype"/>
    </w:rPr>
  </w:style>
  <w:style w:type="paragraph" w:customStyle="1" w:styleId="Style42">
    <w:name w:val="Style42"/>
    <w:basedOn w:val="Normal"/>
    <w:uiPriority w:val="99"/>
    <w:rsid w:val="00A85A7F"/>
    <w:pPr>
      <w:spacing w:line="202" w:lineRule="exact"/>
      <w:jc w:val="both"/>
    </w:pPr>
    <w:rPr>
      <w:rFonts w:ascii="Palatino Linotype" w:hAnsi="Palatino Linotype" w:cs="Palatino Linotype"/>
    </w:rPr>
  </w:style>
  <w:style w:type="paragraph" w:customStyle="1" w:styleId="Style51">
    <w:name w:val="Style51"/>
    <w:basedOn w:val="Normal"/>
    <w:uiPriority w:val="99"/>
    <w:rsid w:val="00A85A7F"/>
    <w:pPr>
      <w:spacing w:line="200" w:lineRule="exact"/>
      <w:jc w:val="both"/>
    </w:pPr>
    <w:rPr>
      <w:rFonts w:ascii="Palatino Linotype" w:hAnsi="Palatino Linotype" w:cs="Palatino Linotype"/>
    </w:rPr>
  </w:style>
  <w:style w:type="character" w:customStyle="1" w:styleId="FontStyle72">
    <w:name w:val="Font Style72"/>
    <w:uiPriority w:val="99"/>
    <w:rsid w:val="00A85A7F"/>
    <w:rPr>
      <w:rFonts w:ascii="Cambria" w:hAnsi="Cambria" w:cs="Cambria" w:hint="default"/>
      <w:sz w:val="16"/>
      <w:szCs w:val="16"/>
    </w:rPr>
  </w:style>
  <w:style w:type="character" w:customStyle="1" w:styleId="FontStyle73">
    <w:name w:val="Font Style73"/>
    <w:uiPriority w:val="99"/>
    <w:rsid w:val="00A85A7F"/>
    <w:rPr>
      <w:rFonts w:ascii="Cambria" w:hAnsi="Cambria" w:cs="Cambria" w:hint="default"/>
      <w:i/>
      <w:iCs/>
      <w:sz w:val="16"/>
      <w:szCs w:val="16"/>
    </w:rPr>
  </w:style>
  <w:style w:type="character" w:customStyle="1" w:styleId="UnderlinestyleChar2">
    <w:name w:val="Underline style Char2"/>
    <w:rsid w:val="00A85A7F"/>
    <w:rPr>
      <w:sz w:val="22"/>
      <w:szCs w:val="24"/>
      <w:u w:val="single"/>
      <w:lang w:val="en-US" w:eastAsia="en-US" w:bidi="ar-SA"/>
    </w:rPr>
  </w:style>
  <w:style w:type="paragraph" w:customStyle="1" w:styleId="CitationCharChar">
    <w:name w:val="Citation Char Char"/>
    <w:basedOn w:val="Normal"/>
    <w:uiPriority w:val="6"/>
    <w:qFormat/>
    <w:rsid w:val="00A85A7F"/>
    <w:pPr>
      <w:ind w:left="1440" w:right="1440"/>
    </w:pPr>
    <w:rPr>
      <w:rFonts w:ascii="Cambria" w:eastAsia="Verdana" w:hAnsi="Cambria" w:cs="Cambria"/>
      <w:szCs w:val="20"/>
      <w:u w:val="single"/>
    </w:rPr>
  </w:style>
  <w:style w:type="character" w:customStyle="1" w:styleId="FontStyle49">
    <w:name w:val="Font Style49"/>
    <w:uiPriority w:val="99"/>
    <w:rsid w:val="00A85A7F"/>
    <w:rPr>
      <w:rFonts w:ascii="Cambria" w:hAnsi="Cambria" w:cs="Cambria"/>
      <w:sz w:val="20"/>
      <w:szCs w:val="20"/>
    </w:rPr>
  </w:style>
  <w:style w:type="character" w:customStyle="1" w:styleId="FontStyle50">
    <w:name w:val="Font Style50"/>
    <w:uiPriority w:val="99"/>
    <w:rsid w:val="00A85A7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85A7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85A7F"/>
    <w:rPr>
      <w:rFonts w:ascii="Cambria" w:eastAsia="Cambria" w:hAnsi="Cambria" w:cs="Cambria"/>
      <w:spacing w:val="-3"/>
      <w:sz w:val="22"/>
      <w:szCs w:val="20"/>
    </w:rPr>
  </w:style>
  <w:style w:type="character" w:customStyle="1" w:styleId="kn">
    <w:name w:val="kn"/>
    <w:basedOn w:val="DefaultParagraphFont"/>
    <w:rsid w:val="00A85A7F"/>
  </w:style>
  <w:style w:type="character" w:customStyle="1" w:styleId="StyleStyleUnderlineUnderlineStyleBoldUnderlineIntenseEmphas">
    <w:name w:val="Style Style UnderlineUnderlineStyle Bold UnderlineIntense Emphas..."/>
    <w:basedOn w:val="DefaultParagraphFont"/>
    <w:rsid w:val="00A85A7F"/>
    <w:rPr>
      <w:b/>
      <w:bCs/>
      <w:sz w:val="26"/>
      <w:u w:val="single"/>
    </w:rPr>
  </w:style>
  <w:style w:type="character" w:customStyle="1" w:styleId="articoloinside">
    <w:name w:val="articolo_inside"/>
    <w:rsid w:val="00A85A7F"/>
  </w:style>
  <w:style w:type="paragraph" w:customStyle="1" w:styleId="pagetools">
    <w:name w:val="pagetools"/>
    <w:basedOn w:val="Normal"/>
    <w:rsid w:val="00A85A7F"/>
    <w:pPr>
      <w:spacing w:before="100" w:beforeAutospacing="1" w:after="100" w:afterAutospacing="1"/>
    </w:pPr>
    <w:rPr>
      <w:rFonts w:ascii="Cambria" w:eastAsia="Cambria" w:hAnsi="Cambria"/>
      <w:sz w:val="24"/>
    </w:rPr>
  </w:style>
  <w:style w:type="character" w:customStyle="1" w:styleId="desc">
    <w:name w:val="desc"/>
    <w:basedOn w:val="DefaultParagraphFont"/>
    <w:rsid w:val="00A85A7F"/>
  </w:style>
  <w:style w:type="character" w:customStyle="1" w:styleId="job">
    <w:name w:val="job"/>
    <w:basedOn w:val="DefaultParagraphFont"/>
    <w:rsid w:val="00A85A7F"/>
  </w:style>
  <w:style w:type="character" w:customStyle="1" w:styleId="publisher">
    <w:name w:val="publisher"/>
    <w:basedOn w:val="DefaultParagraphFont"/>
    <w:rsid w:val="00A85A7F"/>
  </w:style>
  <w:style w:type="character" w:customStyle="1" w:styleId="pubyear">
    <w:name w:val="pubyear"/>
    <w:basedOn w:val="DefaultParagraphFont"/>
    <w:rsid w:val="00A85A7F"/>
  </w:style>
  <w:style w:type="character" w:customStyle="1" w:styleId="pubcity">
    <w:name w:val="pubcity"/>
    <w:basedOn w:val="DefaultParagraphFont"/>
    <w:rsid w:val="00A85A7F"/>
  </w:style>
  <w:style w:type="character" w:customStyle="1" w:styleId="bodycontentlink">
    <w:name w:val="bodycontentlink"/>
    <w:basedOn w:val="DefaultParagraphFont"/>
    <w:rsid w:val="00A85A7F"/>
  </w:style>
  <w:style w:type="paragraph" w:customStyle="1" w:styleId="C-Text">
    <w:name w:val="C-Text"/>
    <w:basedOn w:val="Normal"/>
    <w:rsid w:val="00A85A7F"/>
    <w:pPr>
      <w:tabs>
        <w:tab w:val="num" w:pos="720"/>
      </w:tabs>
      <w:ind w:left="720" w:hanging="360"/>
    </w:pPr>
    <w:rPr>
      <w:rFonts w:ascii="Book Antiqua" w:hAnsi="Book Antiqua"/>
      <w:sz w:val="24"/>
    </w:rPr>
  </w:style>
  <w:style w:type="character" w:customStyle="1" w:styleId="ecdate">
    <w:name w:val="ec_date"/>
    <w:basedOn w:val="DefaultParagraphFont"/>
    <w:rsid w:val="00A85A7F"/>
    <w:rPr>
      <w:rFonts w:ascii="Symbol" w:hAnsi="Symbol" w:hint="default"/>
      <w:sz w:val="20"/>
      <w:szCs w:val="20"/>
      <w:shd w:val="clear" w:color="auto" w:fill="FFFFFF"/>
    </w:rPr>
  </w:style>
  <w:style w:type="paragraph" w:customStyle="1" w:styleId="ecmsonormal">
    <w:name w:val="ec_msonormal"/>
    <w:basedOn w:val="Normal"/>
    <w:rsid w:val="00A85A7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85A7F"/>
  </w:style>
  <w:style w:type="character" w:customStyle="1" w:styleId="articleheadline">
    <w:name w:val="articleheadline"/>
    <w:basedOn w:val="DefaultParagraphFont"/>
    <w:rsid w:val="00A85A7F"/>
  </w:style>
  <w:style w:type="paragraph" w:customStyle="1" w:styleId="u-intro">
    <w:name w:val="u-intro"/>
    <w:basedOn w:val="Normal"/>
    <w:rsid w:val="00A85A7F"/>
    <w:pPr>
      <w:spacing w:before="100" w:beforeAutospacing="1" w:after="100" w:afterAutospacing="1"/>
    </w:pPr>
    <w:rPr>
      <w:sz w:val="24"/>
    </w:rPr>
  </w:style>
  <w:style w:type="character" w:customStyle="1" w:styleId="u-byline">
    <w:name w:val="u-byline"/>
    <w:basedOn w:val="DefaultParagraphFont"/>
    <w:rsid w:val="00A85A7F"/>
  </w:style>
  <w:style w:type="character" w:customStyle="1" w:styleId="articlebya">
    <w:name w:val="articleby_a"/>
    <w:basedOn w:val="DefaultParagraphFont"/>
    <w:rsid w:val="00A85A7F"/>
  </w:style>
  <w:style w:type="character" w:customStyle="1" w:styleId="popupwinby">
    <w:name w:val="popupwinby"/>
    <w:basedOn w:val="DefaultParagraphFont"/>
    <w:rsid w:val="00A85A7F"/>
  </w:style>
  <w:style w:type="character" w:customStyle="1" w:styleId="storyheader">
    <w:name w:val="storyheader"/>
    <w:basedOn w:val="DefaultParagraphFont"/>
    <w:rsid w:val="00A85A7F"/>
  </w:style>
  <w:style w:type="character" w:customStyle="1" w:styleId="marron">
    <w:name w:val="marron"/>
    <w:basedOn w:val="DefaultParagraphFont"/>
    <w:rsid w:val="00A85A7F"/>
  </w:style>
  <w:style w:type="paragraph" w:customStyle="1" w:styleId="StyleNormalWeb10pt">
    <w:name w:val="Style Normal (Web) + 10 pt"/>
    <w:basedOn w:val="NormalWeb"/>
    <w:next w:val="Normal"/>
    <w:rsid w:val="00A85A7F"/>
    <w:rPr>
      <w:rFonts w:ascii="Bookman Old Style" w:eastAsiaTheme="minorHAnsi" w:hAnsi="Bookman Old Style"/>
      <w:sz w:val="20"/>
      <w:lang w:bidi="ar-SA"/>
    </w:rPr>
  </w:style>
  <w:style w:type="character" w:customStyle="1" w:styleId="StyleNormalWeb10ptChar">
    <w:name w:val="Style Normal (Web) + 10 pt Char"/>
    <w:basedOn w:val="DefaultParagraphFont"/>
    <w:rsid w:val="00A85A7F"/>
    <w:rPr>
      <w:szCs w:val="24"/>
      <w:lang w:val="en-US" w:eastAsia="en-US" w:bidi="ar-SA"/>
    </w:rPr>
  </w:style>
  <w:style w:type="paragraph" w:customStyle="1" w:styleId="TagCiteShells">
    <w:name w:val="Tag/Cite/Shells"/>
    <w:basedOn w:val="Normal"/>
    <w:rsid w:val="00A85A7F"/>
    <w:rPr>
      <w:b/>
    </w:rPr>
  </w:style>
  <w:style w:type="paragraph" w:customStyle="1" w:styleId="DefinitionTerm">
    <w:name w:val="Definition Term"/>
    <w:basedOn w:val="Normal"/>
    <w:next w:val="Normal"/>
    <w:rsid w:val="00A85A7F"/>
    <w:rPr>
      <w:snapToGrid w:val="0"/>
      <w:sz w:val="24"/>
    </w:rPr>
  </w:style>
  <w:style w:type="character" w:customStyle="1" w:styleId="Style3CharChar">
    <w:name w:val="Style3 Char Char"/>
    <w:basedOn w:val="DefaultParagraphFont"/>
    <w:rsid w:val="00A85A7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85A7F"/>
    <w:pPr>
      <w:spacing w:after="60"/>
    </w:pPr>
    <w:rPr>
      <w:rFonts w:eastAsia="Segoe UI" w:cs="Cambria"/>
      <w:caps/>
      <w:sz w:val="20"/>
      <w:lang w:eastAsia="zh-CN"/>
    </w:rPr>
  </w:style>
  <w:style w:type="character" w:customStyle="1" w:styleId="NormalChar0">
    <w:name w:val="Normal Char"/>
    <w:basedOn w:val="DefaultParagraphFont"/>
    <w:rsid w:val="00A85A7F"/>
    <w:rPr>
      <w:lang w:eastAsia="en-US"/>
    </w:rPr>
  </w:style>
  <w:style w:type="character" w:customStyle="1" w:styleId="BoldUnderlineChar2">
    <w:name w:val="Bold + Underline Char"/>
    <w:basedOn w:val="DefaultParagraphFont"/>
    <w:rsid w:val="00A85A7F"/>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85A7F"/>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A85A7F"/>
  </w:style>
  <w:style w:type="character" w:customStyle="1" w:styleId="CharacterStyle7">
    <w:name w:val="Character Style 7"/>
    <w:rsid w:val="00A85A7F"/>
    <w:rPr>
      <w:rFonts w:ascii="Trebuchet MS" w:hAnsi="Trebuchet MS" w:cs="Trebuchet MS"/>
      <w:sz w:val="20"/>
      <w:szCs w:val="20"/>
      <w:u w:val="single"/>
    </w:rPr>
  </w:style>
  <w:style w:type="character" w:customStyle="1" w:styleId="StyleStyle4Char">
    <w:name w:val="Style Style4 + Char"/>
    <w:basedOn w:val="DefaultParagraphFont"/>
    <w:rsid w:val="00A85A7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85A7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85A7F"/>
    <w:rPr>
      <w:rFonts w:ascii="Symbol" w:hAnsi="Symbol"/>
      <w:sz w:val="21"/>
      <w:szCs w:val="21"/>
      <w:u w:val="thick"/>
    </w:rPr>
  </w:style>
  <w:style w:type="character" w:customStyle="1" w:styleId="UnderlinedEvidenceCharChar">
    <w:name w:val="Underlined Evidence Char Char"/>
    <w:basedOn w:val="DefaultParagraphFont"/>
    <w:rsid w:val="00A85A7F"/>
    <w:rPr>
      <w:rFonts w:ascii="Symbol" w:hAnsi="Symbol"/>
      <w:sz w:val="21"/>
      <w:szCs w:val="21"/>
      <w:u w:val="thick"/>
      <w:lang w:val="en-US" w:eastAsia="en-US" w:bidi="ar-SA"/>
    </w:rPr>
  </w:style>
  <w:style w:type="character" w:styleId="PlaceholderText">
    <w:name w:val="Placeholder Text"/>
    <w:basedOn w:val="DefaultParagraphFont"/>
    <w:uiPriority w:val="99"/>
    <w:rsid w:val="00A85A7F"/>
    <w:rPr>
      <w:color w:val="808080"/>
    </w:rPr>
  </w:style>
  <w:style w:type="paragraph" w:customStyle="1" w:styleId="Cite8">
    <w:name w:val="Cite8"/>
    <w:basedOn w:val="Normal"/>
    <w:autoRedefine/>
    <w:qFormat/>
    <w:rsid w:val="00A85A7F"/>
    <w:rPr>
      <w:rFonts w:ascii="Trebuchet MS" w:eastAsia="Verdana" w:hAnsi="Trebuchet MS" w:cs="Cambria"/>
    </w:rPr>
  </w:style>
  <w:style w:type="paragraph" w:customStyle="1" w:styleId="8font">
    <w:name w:val="8font"/>
    <w:basedOn w:val="Normal"/>
    <w:next w:val="Normal"/>
    <w:autoRedefine/>
    <w:rsid w:val="00A85A7F"/>
    <w:rPr>
      <w:rFonts w:eastAsia="Cambria Math" w:cs="Cambria"/>
      <w:szCs w:val="16"/>
    </w:rPr>
  </w:style>
  <w:style w:type="character" w:customStyle="1" w:styleId="NoterefInText">
    <w:name w:val="_NoterefInText"/>
    <w:uiPriority w:val="99"/>
    <w:rsid w:val="00A85A7F"/>
    <w:rPr>
      <w:rFonts w:cs="AKDPE C+ Utopia"/>
      <w:color w:val="000000"/>
    </w:rPr>
  </w:style>
  <w:style w:type="character" w:customStyle="1" w:styleId="postauthor">
    <w:name w:val="postauthor"/>
    <w:basedOn w:val="DefaultParagraphFont"/>
    <w:rsid w:val="00A85A7F"/>
  </w:style>
  <w:style w:type="paragraph" w:customStyle="1" w:styleId="notes-source-hasnotes">
    <w:name w:val="notes-source-hasnotes"/>
    <w:basedOn w:val="Normal"/>
    <w:rsid w:val="00A85A7F"/>
    <w:pPr>
      <w:spacing w:before="100" w:beforeAutospacing="1" w:after="100" w:afterAutospacing="1"/>
    </w:pPr>
    <w:rPr>
      <w:rFonts w:ascii="Tahoma" w:hAnsi="Tahoma"/>
      <w:szCs w:val="20"/>
    </w:rPr>
  </w:style>
  <w:style w:type="character" w:customStyle="1" w:styleId="span">
    <w:name w:val="span"/>
    <w:basedOn w:val="DefaultParagraphFont"/>
    <w:rsid w:val="00A85A7F"/>
  </w:style>
  <w:style w:type="character" w:customStyle="1" w:styleId="maintitle">
    <w:name w:val="maintitle"/>
    <w:basedOn w:val="DefaultParagraphFont"/>
    <w:rsid w:val="00A85A7F"/>
  </w:style>
  <w:style w:type="character" w:customStyle="1" w:styleId="thirdparty-logo">
    <w:name w:val="thirdparty-logo"/>
    <w:basedOn w:val="DefaultParagraphFont"/>
    <w:rsid w:val="00A85A7F"/>
  </w:style>
  <w:style w:type="character" w:customStyle="1" w:styleId="posted">
    <w:name w:val="posted"/>
    <w:basedOn w:val="DefaultParagraphFont"/>
    <w:rsid w:val="00A85A7F"/>
  </w:style>
  <w:style w:type="character" w:customStyle="1" w:styleId="ticker">
    <w:name w:val="ticker"/>
    <w:basedOn w:val="DefaultParagraphFont"/>
    <w:rsid w:val="00A85A7F"/>
  </w:style>
  <w:style w:type="paragraph" w:customStyle="1" w:styleId="articlemeta">
    <w:name w:val="articlemeta"/>
    <w:basedOn w:val="Normal"/>
    <w:rsid w:val="00A85A7F"/>
    <w:pPr>
      <w:spacing w:before="100" w:beforeAutospacing="1" w:after="100" w:afterAutospacing="1"/>
    </w:pPr>
    <w:rPr>
      <w:rFonts w:ascii="Tahoma" w:hAnsi="Tahoma"/>
      <w:szCs w:val="20"/>
    </w:rPr>
  </w:style>
  <w:style w:type="character" w:customStyle="1" w:styleId="vcard">
    <w:name w:val="vcard"/>
    <w:basedOn w:val="DefaultParagraphFont"/>
    <w:rsid w:val="00A85A7F"/>
  </w:style>
  <w:style w:type="character" w:customStyle="1" w:styleId="print-footnote">
    <w:name w:val="print-footnote"/>
    <w:basedOn w:val="DefaultParagraphFont"/>
    <w:rsid w:val="00A85A7F"/>
  </w:style>
  <w:style w:type="character" w:customStyle="1" w:styleId="datestring">
    <w:name w:val="datestring"/>
    <w:basedOn w:val="DefaultParagraphFont"/>
    <w:rsid w:val="00A85A7F"/>
  </w:style>
  <w:style w:type="paragraph" w:customStyle="1" w:styleId="noindent0">
    <w:name w:val="no_indent"/>
    <w:basedOn w:val="Normal"/>
    <w:rsid w:val="00A85A7F"/>
    <w:pPr>
      <w:spacing w:before="100" w:beforeAutospacing="1" w:after="100" w:afterAutospacing="1"/>
    </w:pPr>
    <w:rPr>
      <w:rFonts w:ascii="Tahoma" w:hAnsi="Tahoma"/>
      <w:szCs w:val="20"/>
    </w:rPr>
  </w:style>
  <w:style w:type="character" w:customStyle="1" w:styleId="email">
    <w:name w:val="email"/>
    <w:basedOn w:val="DefaultParagraphFont"/>
    <w:rsid w:val="00A85A7F"/>
  </w:style>
  <w:style w:type="paragraph" w:customStyle="1" w:styleId="left">
    <w:name w:val="left"/>
    <w:basedOn w:val="Normal"/>
    <w:rsid w:val="00A85A7F"/>
    <w:pPr>
      <w:spacing w:before="100" w:beforeAutospacing="1" w:after="100" w:afterAutospacing="1"/>
    </w:pPr>
    <w:rPr>
      <w:rFonts w:ascii="Tahoma" w:hAnsi="Tahoma"/>
      <w:szCs w:val="20"/>
    </w:rPr>
  </w:style>
  <w:style w:type="paragraph" w:customStyle="1" w:styleId="right">
    <w:name w:val="right"/>
    <w:basedOn w:val="Normal"/>
    <w:rsid w:val="00A85A7F"/>
    <w:pPr>
      <w:spacing w:before="100" w:beforeAutospacing="1" w:after="100" w:afterAutospacing="1"/>
    </w:pPr>
    <w:rPr>
      <w:rFonts w:ascii="Tahoma" w:hAnsi="Tahoma"/>
      <w:szCs w:val="20"/>
    </w:rPr>
  </w:style>
  <w:style w:type="character" w:customStyle="1" w:styleId="gptad">
    <w:name w:val="gptad"/>
    <w:basedOn w:val="DefaultParagraphFont"/>
    <w:rsid w:val="00A85A7F"/>
  </w:style>
  <w:style w:type="paragraph" w:customStyle="1" w:styleId="creditpostedmodified">
    <w:name w:val="credit_posted_modified"/>
    <w:basedOn w:val="Normal"/>
    <w:rsid w:val="00A85A7F"/>
    <w:pPr>
      <w:spacing w:before="100" w:beforeAutospacing="1" w:after="100" w:afterAutospacing="1"/>
    </w:pPr>
    <w:rPr>
      <w:rFonts w:ascii="Tahoma" w:hAnsi="Tahoma"/>
      <w:szCs w:val="20"/>
    </w:rPr>
  </w:style>
  <w:style w:type="character" w:customStyle="1" w:styleId="creditline">
    <w:name w:val="creditline"/>
    <w:basedOn w:val="DefaultParagraphFont"/>
    <w:rsid w:val="00A85A7F"/>
  </w:style>
  <w:style w:type="character" w:customStyle="1" w:styleId="grd">
    <w:name w:val="grd"/>
    <w:basedOn w:val="DefaultParagraphFont"/>
    <w:rsid w:val="00A85A7F"/>
  </w:style>
  <w:style w:type="paragraph" w:customStyle="1" w:styleId="hs-text-container">
    <w:name w:val="hs-text-container"/>
    <w:basedOn w:val="Normal"/>
    <w:rsid w:val="00A85A7F"/>
    <w:pPr>
      <w:spacing w:before="100" w:beforeAutospacing="1" w:after="100" w:afterAutospacing="1"/>
    </w:pPr>
    <w:rPr>
      <w:rFonts w:ascii="Tahoma" w:hAnsi="Tahoma"/>
      <w:szCs w:val="20"/>
    </w:rPr>
  </w:style>
  <w:style w:type="character" w:customStyle="1" w:styleId="created">
    <w:name w:val="created"/>
    <w:basedOn w:val="DefaultParagraphFont"/>
    <w:rsid w:val="00A85A7F"/>
  </w:style>
  <w:style w:type="character" w:customStyle="1" w:styleId="changed">
    <w:name w:val="changed"/>
    <w:basedOn w:val="DefaultParagraphFont"/>
    <w:rsid w:val="00A85A7F"/>
  </w:style>
  <w:style w:type="character" w:customStyle="1" w:styleId="article-author-name">
    <w:name w:val="article-author-name"/>
    <w:basedOn w:val="DefaultParagraphFont"/>
    <w:rsid w:val="00A85A7F"/>
  </w:style>
  <w:style w:type="character" w:customStyle="1" w:styleId="bioexcerpt">
    <w:name w:val="bio_excerpt"/>
    <w:basedOn w:val="DefaultParagraphFont"/>
    <w:rsid w:val="00A85A7F"/>
  </w:style>
  <w:style w:type="character" w:customStyle="1" w:styleId="commentcount">
    <w:name w:val="comment_count"/>
    <w:basedOn w:val="DefaultParagraphFont"/>
    <w:rsid w:val="00A85A7F"/>
  </w:style>
  <w:style w:type="character" w:customStyle="1" w:styleId="searchtermshighlighted">
    <w:name w:val="searchtermshighlighted"/>
    <w:basedOn w:val="DefaultParagraphFont"/>
    <w:rsid w:val="00A85A7F"/>
  </w:style>
  <w:style w:type="character" w:customStyle="1" w:styleId="contributornametrigger">
    <w:name w:val="contributornametrigger"/>
    <w:basedOn w:val="DefaultParagraphFont"/>
    <w:rsid w:val="00A85A7F"/>
  </w:style>
  <w:style w:type="character" w:customStyle="1" w:styleId="bylinepipe">
    <w:name w:val="bylinepipe"/>
    <w:basedOn w:val="DefaultParagraphFont"/>
    <w:rsid w:val="00A85A7F"/>
  </w:style>
  <w:style w:type="character" w:customStyle="1" w:styleId="lucenesearchresulturlb">
    <w:name w:val="lucene_search_result_url_b"/>
    <w:basedOn w:val="DefaultParagraphFont"/>
    <w:rsid w:val="00A85A7F"/>
  </w:style>
  <w:style w:type="character" w:customStyle="1" w:styleId="faculty-title">
    <w:name w:val="faculty-title"/>
    <w:basedOn w:val="DefaultParagraphFont"/>
    <w:rsid w:val="00A85A7F"/>
  </w:style>
  <w:style w:type="character" w:customStyle="1" w:styleId="count">
    <w:name w:val="count"/>
    <w:basedOn w:val="DefaultParagraphFont"/>
    <w:rsid w:val="00A85A7F"/>
  </w:style>
  <w:style w:type="character" w:customStyle="1" w:styleId="volume">
    <w:name w:val="volume"/>
    <w:basedOn w:val="DefaultParagraphFont"/>
    <w:rsid w:val="00A85A7F"/>
  </w:style>
  <w:style w:type="character" w:customStyle="1" w:styleId="issue">
    <w:name w:val="issue"/>
    <w:basedOn w:val="DefaultParagraphFont"/>
    <w:rsid w:val="00A85A7F"/>
  </w:style>
  <w:style w:type="character" w:customStyle="1" w:styleId="pages">
    <w:name w:val="pages"/>
    <w:basedOn w:val="DefaultParagraphFont"/>
    <w:rsid w:val="00A85A7F"/>
  </w:style>
  <w:style w:type="character" w:customStyle="1" w:styleId="field-content">
    <w:name w:val="field-content"/>
    <w:basedOn w:val="DefaultParagraphFont"/>
    <w:rsid w:val="00A85A7F"/>
  </w:style>
  <w:style w:type="character" w:customStyle="1" w:styleId="person">
    <w:name w:val="person"/>
    <w:basedOn w:val="DefaultParagraphFont"/>
    <w:rsid w:val="00A85A7F"/>
  </w:style>
  <w:style w:type="character" w:customStyle="1" w:styleId="corresponding">
    <w:name w:val="corresponding"/>
    <w:basedOn w:val="DefaultParagraphFont"/>
    <w:rsid w:val="00A85A7F"/>
  </w:style>
  <w:style w:type="character" w:customStyle="1" w:styleId="entry-date">
    <w:name w:val="entry-date"/>
    <w:basedOn w:val="DefaultParagraphFont"/>
    <w:rsid w:val="00A85A7F"/>
  </w:style>
  <w:style w:type="paragraph" w:customStyle="1" w:styleId="entry-meta">
    <w:name w:val="entry-meta"/>
    <w:basedOn w:val="Normal"/>
    <w:rsid w:val="00A85A7F"/>
    <w:pPr>
      <w:spacing w:before="100" w:beforeAutospacing="1" w:after="100" w:afterAutospacing="1"/>
    </w:pPr>
    <w:rPr>
      <w:rFonts w:ascii="Tahoma" w:hAnsi="Tahoma"/>
      <w:szCs w:val="20"/>
    </w:rPr>
  </w:style>
  <w:style w:type="character" w:customStyle="1" w:styleId="post-time">
    <w:name w:val="post-time"/>
    <w:basedOn w:val="DefaultParagraphFont"/>
    <w:rsid w:val="00A85A7F"/>
  </w:style>
  <w:style w:type="character" w:customStyle="1" w:styleId="post-category">
    <w:name w:val="post-category"/>
    <w:basedOn w:val="DefaultParagraphFont"/>
    <w:rsid w:val="00A85A7F"/>
  </w:style>
  <w:style w:type="character" w:customStyle="1" w:styleId="post-author">
    <w:name w:val="post-author"/>
    <w:basedOn w:val="DefaultParagraphFont"/>
    <w:rsid w:val="00A85A7F"/>
  </w:style>
  <w:style w:type="character" w:customStyle="1" w:styleId="A10">
    <w:name w:val="A10"/>
    <w:uiPriority w:val="99"/>
    <w:rsid w:val="00A85A7F"/>
    <w:rPr>
      <w:rFonts w:cs="MS Mincho"/>
      <w:color w:val="000000"/>
      <w:sz w:val="11"/>
      <w:szCs w:val="11"/>
    </w:rPr>
  </w:style>
  <w:style w:type="paragraph" w:customStyle="1" w:styleId="Pa10">
    <w:name w:val="Pa10"/>
    <w:basedOn w:val="Default"/>
    <w:next w:val="Default"/>
    <w:uiPriority w:val="99"/>
    <w:rsid w:val="00A85A7F"/>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85A7F"/>
    <w:pPr>
      <w:widowControl w:val="0"/>
      <w:spacing w:line="241" w:lineRule="atLeast"/>
    </w:pPr>
    <w:rPr>
      <w:rFonts w:ascii="Verdana" w:eastAsiaTheme="minorEastAsia" w:hAnsi="Verdana" w:cs="Cambria"/>
      <w:color w:val="auto"/>
    </w:rPr>
  </w:style>
  <w:style w:type="character" w:customStyle="1" w:styleId="A9">
    <w:name w:val="A9"/>
    <w:uiPriority w:val="99"/>
    <w:rsid w:val="00A85A7F"/>
    <w:rPr>
      <w:rFonts w:cs="MS Mincho"/>
      <w:color w:val="000000"/>
      <w:sz w:val="14"/>
      <w:szCs w:val="14"/>
    </w:rPr>
  </w:style>
  <w:style w:type="paragraph" w:customStyle="1" w:styleId="articledetails">
    <w:name w:val="articledetails"/>
    <w:basedOn w:val="Normal"/>
    <w:rsid w:val="00A85A7F"/>
    <w:pPr>
      <w:spacing w:before="100" w:beforeAutospacing="1" w:after="100" w:afterAutospacing="1"/>
    </w:pPr>
    <w:rPr>
      <w:rFonts w:ascii="Tahoma" w:hAnsi="Tahoma"/>
      <w:szCs w:val="20"/>
    </w:rPr>
  </w:style>
  <w:style w:type="character" w:customStyle="1" w:styleId="posted-and-updated">
    <w:name w:val="posted-and-updated"/>
    <w:basedOn w:val="DefaultParagraphFont"/>
    <w:rsid w:val="00A85A7F"/>
  </w:style>
  <w:style w:type="paragraph" w:customStyle="1" w:styleId="aff">
    <w:name w:val="aff"/>
    <w:basedOn w:val="Normal"/>
    <w:rsid w:val="00A85A7F"/>
    <w:pPr>
      <w:spacing w:before="100" w:beforeAutospacing="1" w:after="100" w:afterAutospacing="1"/>
    </w:pPr>
    <w:rPr>
      <w:rFonts w:ascii="Tahoma" w:hAnsi="Tahoma"/>
      <w:szCs w:val="20"/>
    </w:rPr>
  </w:style>
  <w:style w:type="character" w:customStyle="1" w:styleId="entry-author">
    <w:name w:val="entry-author"/>
    <w:basedOn w:val="DefaultParagraphFont"/>
    <w:rsid w:val="00A85A7F"/>
  </w:style>
  <w:style w:type="character" w:customStyle="1" w:styleId="entry-author-name">
    <w:name w:val="entry-author-name"/>
    <w:basedOn w:val="DefaultParagraphFont"/>
    <w:rsid w:val="00A85A7F"/>
  </w:style>
  <w:style w:type="character" w:customStyle="1" w:styleId="arial11">
    <w:name w:val="arial_11"/>
    <w:basedOn w:val="DefaultParagraphFont"/>
    <w:rsid w:val="00A85A7F"/>
  </w:style>
  <w:style w:type="character" w:customStyle="1" w:styleId="contrib-degrees">
    <w:name w:val="contrib-degrees"/>
    <w:basedOn w:val="DefaultParagraphFont"/>
    <w:rsid w:val="00A85A7F"/>
  </w:style>
  <w:style w:type="character" w:customStyle="1" w:styleId="contrib-on-behalf-of">
    <w:name w:val="contrib-on-behalf-of"/>
    <w:basedOn w:val="DefaultParagraphFont"/>
    <w:rsid w:val="00A85A7F"/>
  </w:style>
  <w:style w:type="character" w:customStyle="1" w:styleId="pubtime">
    <w:name w:val="pubtime"/>
    <w:basedOn w:val="DefaultParagraphFont"/>
    <w:rsid w:val="00A85A7F"/>
  </w:style>
  <w:style w:type="character" w:customStyle="1" w:styleId="time">
    <w:name w:val="time"/>
    <w:basedOn w:val="DefaultParagraphFont"/>
    <w:rsid w:val="00A85A7F"/>
  </w:style>
  <w:style w:type="character" w:customStyle="1" w:styleId="fbcommentscount">
    <w:name w:val="fb_comments_count"/>
    <w:basedOn w:val="DefaultParagraphFont"/>
    <w:rsid w:val="00A85A7F"/>
  </w:style>
  <w:style w:type="character" w:customStyle="1" w:styleId="stsharethiscustom">
    <w:name w:val="st_sharethis_custom"/>
    <w:basedOn w:val="DefaultParagraphFont"/>
    <w:rsid w:val="00A85A7F"/>
  </w:style>
  <w:style w:type="paragraph" w:customStyle="1" w:styleId="permalinkable">
    <w:name w:val="permalinkable"/>
    <w:basedOn w:val="Normal"/>
    <w:rsid w:val="00A85A7F"/>
    <w:pPr>
      <w:spacing w:before="100" w:beforeAutospacing="1" w:after="100" w:afterAutospacing="1"/>
    </w:pPr>
    <w:rPr>
      <w:rFonts w:ascii="Tahoma" w:hAnsi="Tahoma"/>
      <w:szCs w:val="20"/>
    </w:rPr>
  </w:style>
  <w:style w:type="character" w:customStyle="1" w:styleId="post-date">
    <w:name w:val="post-date"/>
    <w:basedOn w:val="DefaultParagraphFont"/>
    <w:rsid w:val="00A85A7F"/>
  </w:style>
  <w:style w:type="character" w:customStyle="1" w:styleId="link-external">
    <w:name w:val="link-external"/>
    <w:basedOn w:val="DefaultParagraphFont"/>
    <w:rsid w:val="00A85A7F"/>
  </w:style>
  <w:style w:type="character" w:customStyle="1" w:styleId="articleauthor">
    <w:name w:val="article_author"/>
    <w:basedOn w:val="DefaultParagraphFont"/>
    <w:rsid w:val="00A85A7F"/>
  </w:style>
  <w:style w:type="character" w:customStyle="1" w:styleId="articleissue">
    <w:name w:val="article_issue"/>
    <w:basedOn w:val="DefaultParagraphFont"/>
    <w:rsid w:val="00A85A7F"/>
  </w:style>
  <w:style w:type="character" w:customStyle="1" w:styleId="a-size-large">
    <w:name w:val="a-size-large"/>
    <w:basedOn w:val="DefaultParagraphFont"/>
    <w:rsid w:val="00A85A7F"/>
  </w:style>
  <w:style w:type="character" w:customStyle="1" w:styleId="a-size-medium">
    <w:name w:val="a-size-medium"/>
    <w:basedOn w:val="DefaultParagraphFont"/>
    <w:rsid w:val="00A85A7F"/>
  </w:style>
  <w:style w:type="character" w:customStyle="1" w:styleId="contribution">
    <w:name w:val="contribution"/>
    <w:basedOn w:val="DefaultParagraphFont"/>
    <w:rsid w:val="00A85A7F"/>
  </w:style>
  <w:style w:type="character" w:customStyle="1" w:styleId="a-color-secondary">
    <w:name w:val="a-color-secondary"/>
    <w:basedOn w:val="DefaultParagraphFont"/>
    <w:rsid w:val="00A85A7F"/>
  </w:style>
  <w:style w:type="paragraph" w:customStyle="1" w:styleId="sbyline">
    <w:name w:val="sbyline"/>
    <w:basedOn w:val="Normal"/>
    <w:rsid w:val="00A85A7F"/>
    <w:pPr>
      <w:spacing w:before="100" w:beforeAutospacing="1" w:after="100" w:afterAutospacing="1"/>
    </w:pPr>
    <w:rPr>
      <w:rFonts w:ascii="Tahoma" w:hAnsi="Tahoma"/>
      <w:szCs w:val="20"/>
    </w:rPr>
  </w:style>
  <w:style w:type="character" w:customStyle="1" w:styleId="ui-author">
    <w:name w:val="ui-author"/>
    <w:basedOn w:val="DefaultParagraphFont"/>
    <w:rsid w:val="00A85A7F"/>
  </w:style>
  <w:style w:type="character" w:customStyle="1" w:styleId="ui-staffline">
    <w:name w:val="ui-staffline"/>
    <w:basedOn w:val="DefaultParagraphFont"/>
    <w:rsid w:val="00A85A7F"/>
  </w:style>
  <w:style w:type="paragraph" w:customStyle="1" w:styleId="promotion-tag-p">
    <w:name w:val="promotion-tag-p"/>
    <w:basedOn w:val="Normal"/>
    <w:rsid w:val="00A85A7F"/>
    <w:pPr>
      <w:spacing w:before="100" w:beforeAutospacing="1" w:after="100" w:afterAutospacing="1"/>
    </w:pPr>
    <w:rPr>
      <w:rFonts w:ascii="Tahoma" w:hAnsi="Tahoma"/>
      <w:szCs w:val="20"/>
    </w:rPr>
  </w:style>
  <w:style w:type="paragraph" w:customStyle="1" w:styleId="heading">
    <w:name w:val="heading"/>
    <w:basedOn w:val="Normal"/>
    <w:rsid w:val="00A85A7F"/>
    <w:pPr>
      <w:spacing w:before="100" w:beforeAutospacing="1" w:after="100" w:afterAutospacing="1"/>
    </w:pPr>
    <w:rPr>
      <w:rFonts w:ascii="Tahoma" w:hAnsi="Tahoma"/>
      <w:szCs w:val="20"/>
    </w:rPr>
  </w:style>
  <w:style w:type="character" w:customStyle="1" w:styleId="value">
    <w:name w:val="value"/>
    <w:basedOn w:val="DefaultParagraphFont"/>
    <w:rsid w:val="00A85A7F"/>
  </w:style>
  <w:style w:type="character" w:customStyle="1" w:styleId="specialissuelabel">
    <w:name w:val="specialissuelabel"/>
    <w:basedOn w:val="DefaultParagraphFont"/>
    <w:rsid w:val="00A85A7F"/>
  </w:style>
  <w:style w:type="character" w:customStyle="1" w:styleId="referencediv">
    <w:name w:val="referencediv"/>
    <w:basedOn w:val="DefaultParagraphFont"/>
    <w:rsid w:val="00A85A7F"/>
  </w:style>
  <w:style w:type="character" w:customStyle="1" w:styleId="wp-smiley">
    <w:name w:val="wp-smiley"/>
    <w:basedOn w:val="DefaultParagraphFont"/>
    <w:rsid w:val="00A85A7F"/>
  </w:style>
  <w:style w:type="character" w:customStyle="1" w:styleId="meta-prep">
    <w:name w:val="meta-prep"/>
    <w:basedOn w:val="DefaultParagraphFont"/>
    <w:rsid w:val="00A85A7F"/>
  </w:style>
  <w:style w:type="character" w:customStyle="1" w:styleId="artjournal">
    <w:name w:val="art_journal"/>
    <w:basedOn w:val="DefaultParagraphFont"/>
    <w:rsid w:val="00A85A7F"/>
  </w:style>
  <w:style w:type="character" w:customStyle="1" w:styleId="artdatevolumeissuepart">
    <w:name w:val="art_datevolumeissuepart"/>
    <w:basedOn w:val="DefaultParagraphFont"/>
    <w:rsid w:val="00A85A7F"/>
  </w:style>
  <w:style w:type="character" w:customStyle="1" w:styleId="artpages">
    <w:name w:val="art_pages"/>
    <w:basedOn w:val="DefaultParagraphFont"/>
    <w:rsid w:val="00A85A7F"/>
  </w:style>
  <w:style w:type="character" w:customStyle="1" w:styleId="singlehighlightclass">
    <w:name w:val="single_highlight_class"/>
    <w:basedOn w:val="DefaultParagraphFont"/>
    <w:rsid w:val="00A85A7F"/>
  </w:style>
  <w:style w:type="character" w:customStyle="1" w:styleId="degree">
    <w:name w:val="degree"/>
    <w:basedOn w:val="DefaultParagraphFont"/>
    <w:rsid w:val="00A85A7F"/>
  </w:style>
  <w:style w:type="character" w:customStyle="1" w:styleId="major">
    <w:name w:val="major"/>
    <w:basedOn w:val="DefaultParagraphFont"/>
    <w:rsid w:val="00A85A7F"/>
  </w:style>
  <w:style w:type="character" w:customStyle="1" w:styleId="authors">
    <w:name w:val="authors"/>
    <w:basedOn w:val="DefaultParagraphFont"/>
    <w:rsid w:val="00A85A7F"/>
  </w:style>
  <w:style w:type="character" w:customStyle="1" w:styleId="views">
    <w:name w:val="views"/>
    <w:basedOn w:val="DefaultParagraphFont"/>
    <w:rsid w:val="00A85A7F"/>
  </w:style>
  <w:style w:type="character" w:customStyle="1" w:styleId="stmainservices">
    <w:name w:val="stmainservices"/>
    <w:basedOn w:val="DefaultParagraphFont"/>
    <w:rsid w:val="00A85A7F"/>
  </w:style>
  <w:style w:type="character" w:customStyle="1" w:styleId="stbubblehcount">
    <w:name w:val="stbubble_hcount"/>
    <w:basedOn w:val="DefaultParagraphFont"/>
    <w:rsid w:val="00A85A7F"/>
  </w:style>
  <w:style w:type="paragraph" w:customStyle="1" w:styleId="Document">
    <w:name w:val="_Document"/>
    <w:basedOn w:val="Default"/>
    <w:next w:val="Default"/>
    <w:uiPriority w:val="99"/>
    <w:rsid w:val="00A85A7F"/>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85A7F"/>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85A7F"/>
    <w:pPr>
      <w:widowControl w:val="0"/>
    </w:pPr>
    <w:rPr>
      <w:rFonts w:ascii="AKDPE C+ Utopia" w:eastAsiaTheme="minorEastAsia" w:hAnsi="AKDPE C+ Utopia" w:cs="Cambria"/>
      <w:color w:val="auto"/>
    </w:rPr>
  </w:style>
  <w:style w:type="paragraph" w:customStyle="1" w:styleId="collapsed-hide">
    <w:name w:val="collapsed-hide"/>
    <w:basedOn w:val="Normal"/>
    <w:rsid w:val="00A85A7F"/>
    <w:pPr>
      <w:spacing w:before="100" w:beforeAutospacing="1" w:after="100" w:afterAutospacing="1"/>
    </w:pPr>
    <w:rPr>
      <w:rFonts w:ascii="Tahoma" w:hAnsi="Tahoma"/>
      <w:szCs w:val="20"/>
    </w:rPr>
  </w:style>
  <w:style w:type="paragraph" w:customStyle="1" w:styleId="Pa7">
    <w:name w:val="Pa7"/>
    <w:basedOn w:val="Default"/>
    <w:next w:val="Default"/>
    <w:uiPriority w:val="99"/>
    <w:rsid w:val="00A85A7F"/>
    <w:pPr>
      <w:widowControl w:val="0"/>
      <w:spacing w:line="211" w:lineRule="atLeast"/>
    </w:pPr>
    <w:rPr>
      <w:rFonts w:ascii="Courier New" w:eastAsiaTheme="minorEastAsia" w:hAnsi="Courier New" w:cs="Cambria"/>
      <w:color w:val="auto"/>
    </w:rPr>
  </w:style>
  <w:style w:type="paragraph" w:customStyle="1" w:styleId="odd">
    <w:name w:val="odd"/>
    <w:basedOn w:val="Normal"/>
    <w:rsid w:val="00A85A7F"/>
    <w:pPr>
      <w:spacing w:before="100" w:beforeAutospacing="1" w:after="100" w:afterAutospacing="1"/>
    </w:pPr>
    <w:rPr>
      <w:rFonts w:ascii="Tahoma" w:hAnsi="Tahoma"/>
      <w:szCs w:val="20"/>
    </w:rPr>
  </w:style>
  <w:style w:type="character" w:customStyle="1" w:styleId="article-date">
    <w:name w:val="article-date"/>
    <w:basedOn w:val="DefaultParagraphFont"/>
    <w:rsid w:val="00A85A7F"/>
  </w:style>
  <w:style w:type="character" w:customStyle="1" w:styleId="article-author">
    <w:name w:val="article-author"/>
    <w:basedOn w:val="DefaultParagraphFont"/>
    <w:rsid w:val="00A85A7F"/>
  </w:style>
  <w:style w:type="character" w:customStyle="1" w:styleId="tolocaltime">
    <w:name w:val="tolocaltime"/>
    <w:basedOn w:val="DefaultParagraphFont"/>
    <w:rsid w:val="00A85A7F"/>
  </w:style>
  <w:style w:type="character" w:customStyle="1" w:styleId="pb-byline">
    <w:name w:val="pb-byline"/>
    <w:basedOn w:val="DefaultParagraphFont"/>
    <w:rsid w:val="00A85A7F"/>
  </w:style>
  <w:style w:type="character" w:customStyle="1" w:styleId="pb-timestamp">
    <w:name w:val="pb-timestamp"/>
    <w:basedOn w:val="DefaultParagraphFont"/>
    <w:rsid w:val="00A85A7F"/>
  </w:style>
  <w:style w:type="paragraph" w:customStyle="1" w:styleId="Pa8">
    <w:name w:val="Pa8"/>
    <w:basedOn w:val="Default"/>
    <w:next w:val="Default"/>
    <w:uiPriority w:val="99"/>
    <w:rsid w:val="00A85A7F"/>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85A7F"/>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85A7F"/>
  </w:style>
  <w:style w:type="character" w:customStyle="1" w:styleId="even">
    <w:name w:val="even"/>
    <w:basedOn w:val="DefaultParagraphFont"/>
    <w:rsid w:val="00A85A7F"/>
  </w:style>
  <w:style w:type="paragraph" w:customStyle="1" w:styleId="volissue">
    <w:name w:val="volissue"/>
    <w:basedOn w:val="Normal"/>
    <w:rsid w:val="00A85A7F"/>
    <w:pPr>
      <w:spacing w:before="100" w:beforeAutospacing="1" w:after="100" w:afterAutospacing="1"/>
    </w:pPr>
    <w:rPr>
      <w:rFonts w:ascii="Tahoma" w:hAnsi="Tahoma"/>
      <w:szCs w:val="20"/>
    </w:rPr>
  </w:style>
  <w:style w:type="character" w:customStyle="1" w:styleId="view-count">
    <w:name w:val="view-count"/>
    <w:basedOn w:val="DefaultParagraphFont"/>
    <w:rsid w:val="00A85A7F"/>
  </w:style>
  <w:style w:type="character" w:customStyle="1" w:styleId="tChar">
    <w:name w:val="t Char"/>
    <w:rsid w:val="00A85A7F"/>
    <w:rPr>
      <w:rFonts w:ascii="Georgia" w:eastAsia="Times New Roman" w:hAnsi="Georgia" w:cs="Calibri"/>
      <w:b/>
      <w:lang w:val="x-none" w:eastAsia="x-none"/>
    </w:rPr>
  </w:style>
  <w:style w:type="paragraph" w:customStyle="1" w:styleId="BoldUnderlineChar20">
    <w:name w:val="BoldUnderline Char2"/>
    <w:link w:val="BoldUnderlineChar2Char"/>
    <w:rsid w:val="00A85A7F"/>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85A7F"/>
    <w:rPr>
      <w:rFonts w:ascii="Times New Roman" w:eastAsia="Times New Roman" w:hAnsi="Times New Roman" w:cs="Times New Roman"/>
      <w:b/>
      <w:sz w:val="20"/>
      <w:u w:val="single"/>
    </w:rPr>
  </w:style>
  <w:style w:type="character" w:customStyle="1" w:styleId="UnderlineCharChar4">
    <w:name w:val="Underline Char Char4"/>
    <w:rsid w:val="00A85A7F"/>
    <w:rPr>
      <w:szCs w:val="24"/>
      <w:u w:val="single"/>
      <w:lang w:val="en-US" w:eastAsia="en-US" w:bidi="ar-SA"/>
    </w:rPr>
  </w:style>
  <w:style w:type="character" w:customStyle="1" w:styleId="BoldUnderlineCharChar3">
    <w:name w:val="BoldUnderline Char Char3"/>
    <w:rsid w:val="00A85A7F"/>
    <w:rPr>
      <w:b/>
      <w:szCs w:val="24"/>
      <w:u w:val="single"/>
      <w:lang w:val="en-US" w:eastAsia="en-US" w:bidi="ar-SA"/>
    </w:rPr>
  </w:style>
  <w:style w:type="character" w:customStyle="1" w:styleId="BoldUnderlineCharChar2">
    <w:name w:val="BoldUnderline Char Char2"/>
    <w:rsid w:val="00A85A7F"/>
    <w:rPr>
      <w:b/>
      <w:szCs w:val="24"/>
      <w:u w:val="single"/>
      <w:lang w:val="en-US" w:eastAsia="en-US" w:bidi="ar-SA"/>
    </w:rPr>
  </w:style>
  <w:style w:type="paragraph" w:customStyle="1" w:styleId="UnderlineCard0">
    <w:name w:val="UnderlineCard"/>
    <w:basedOn w:val="Heading3"/>
    <w:link w:val="UnderlineCardChar"/>
    <w:qFormat/>
    <w:rsid w:val="00A85A7F"/>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85A7F"/>
    <w:rPr>
      <w:rFonts w:ascii="Calibri" w:eastAsia="Calibri" w:hAnsi="Calibri" w:cs="Times New Roman"/>
      <w:sz w:val="20"/>
      <w:szCs w:val="20"/>
      <w:u w:val="single"/>
      <w:lang w:val="x-none" w:eastAsia="x-none"/>
    </w:rPr>
  </w:style>
  <w:style w:type="character" w:customStyle="1" w:styleId="5Notunderlined">
    <w:name w:val="5 Not underlined"/>
    <w:rsid w:val="00A85A7F"/>
    <w:rPr>
      <w:rFonts w:ascii="Times New Roman" w:hAnsi="Times New Roman"/>
      <w:sz w:val="16"/>
    </w:rPr>
  </w:style>
  <w:style w:type="character" w:customStyle="1" w:styleId="volume-issue">
    <w:name w:val="volume-issue"/>
    <w:rsid w:val="00A85A7F"/>
    <w:rPr>
      <w:rFonts w:cs="Times New Roman"/>
    </w:rPr>
  </w:style>
  <w:style w:type="character" w:customStyle="1" w:styleId="i">
    <w:name w:val="i"/>
    <w:basedOn w:val="DefaultParagraphFont"/>
    <w:uiPriority w:val="99"/>
    <w:rsid w:val="00A85A7F"/>
  </w:style>
  <w:style w:type="character" w:customStyle="1" w:styleId="storytext">
    <w:name w:val="storytext"/>
    <w:basedOn w:val="DefaultParagraphFont"/>
    <w:rsid w:val="00A85A7F"/>
  </w:style>
  <w:style w:type="character" w:customStyle="1" w:styleId="heading3char0">
    <w:name w:val="heading3char"/>
    <w:rsid w:val="00A85A7F"/>
  </w:style>
  <w:style w:type="character" w:customStyle="1" w:styleId="boldness1">
    <w:name w:val="boldness1"/>
    <w:rsid w:val="00A85A7F"/>
  </w:style>
  <w:style w:type="paragraph" w:customStyle="1" w:styleId="Cardd">
    <w:name w:val="Cardd"/>
    <w:basedOn w:val="Normal"/>
    <w:uiPriority w:val="4"/>
    <w:qFormat/>
    <w:rsid w:val="00A85A7F"/>
    <w:pPr>
      <w:ind w:left="288" w:right="288"/>
    </w:pPr>
  </w:style>
  <w:style w:type="paragraph" w:customStyle="1" w:styleId="document0">
    <w:name w:val="document"/>
    <w:basedOn w:val="Normal"/>
    <w:rsid w:val="00A85A7F"/>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A85A7F"/>
    <w:rPr>
      <w:rFonts w:cs="Arial"/>
      <w:bCs/>
      <w:szCs w:val="26"/>
      <w:u w:val="single"/>
      <w:lang w:val="en-US" w:eastAsia="en-US" w:bidi="ar-SA"/>
    </w:rPr>
  </w:style>
  <w:style w:type="character" w:customStyle="1" w:styleId="current-selection">
    <w:name w:val="current-selection"/>
    <w:basedOn w:val="DefaultParagraphFont"/>
    <w:rsid w:val="00A85A7F"/>
  </w:style>
  <w:style w:type="character" w:customStyle="1" w:styleId="a2">
    <w:name w:val="_"/>
    <w:basedOn w:val="DefaultParagraphFont"/>
    <w:rsid w:val="00A85A7F"/>
  </w:style>
  <w:style w:type="paragraph" w:customStyle="1" w:styleId="Shrink6">
    <w:name w:val="Shrink 6"/>
    <w:basedOn w:val="Normal"/>
    <w:qFormat/>
    <w:rsid w:val="00A85A7F"/>
    <w:rPr>
      <w:rFonts w:eastAsia="Calibri" w:cs="Times New Roman"/>
      <w:sz w:val="12"/>
    </w:rPr>
  </w:style>
  <w:style w:type="character" w:customStyle="1" w:styleId="messagecontent">
    <w:name w:val="message_content"/>
    <w:rsid w:val="00A85A7F"/>
  </w:style>
  <w:style w:type="character" w:customStyle="1" w:styleId="StyleUnderlineChar">
    <w:name w:val="Style Underline Char"/>
    <w:basedOn w:val="DefaultParagraphFont"/>
    <w:rsid w:val="00A85A7F"/>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85A7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85A7F"/>
    <w:rPr>
      <w:rFonts w:ascii="Calibri" w:eastAsia="Times New Roman" w:hAnsi="Calibri" w:cs="Arial"/>
      <w:b/>
      <w:bCs/>
      <w:kern w:val="32"/>
      <w:szCs w:val="32"/>
      <w:u w:val="single"/>
    </w:rPr>
  </w:style>
  <w:style w:type="character" w:customStyle="1" w:styleId="twelptblackblack1">
    <w:name w:val="twelptblackblack1"/>
    <w:basedOn w:val="DefaultParagraphFont"/>
    <w:rsid w:val="00A85A7F"/>
    <w:rPr>
      <w:rFonts w:ascii="Verdana" w:hAnsi="Verdana" w:hint="default"/>
      <w:color w:val="000000"/>
      <w:sz w:val="16"/>
      <w:szCs w:val="16"/>
    </w:rPr>
  </w:style>
  <w:style w:type="character" w:customStyle="1" w:styleId="Heading3CharCharCharChar1">
    <w:name w:val="Heading 3 Char Char Char Char1"/>
    <w:rsid w:val="00A85A7F"/>
    <w:rPr>
      <w:rFonts w:cs="Arial"/>
      <w:bCs/>
      <w:szCs w:val="26"/>
      <w:u w:val="single"/>
      <w:lang w:val="en-US" w:eastAsia="en-US" w:bidi="ar-SA"/>
    </w:rPr>
  </w:style>
  <w:style w:type="paragraph" w:customStyle="1" w:styleId="conintrotext">
    <w:name w:val="conintrotext"/>
    <w:basedOn w:val="Normal"/>
    <w:uiPriority w:val="99"/>
    <w:rsid w:val="00A85A7F"/>
    <w:pPr>
      <w:spacing w:before="100" w:beforeAutospacing="1" w:after="100" w:afterAutospacing="1"/>
    </w:pPr>
    <w:rPr>
      <w:rFonts w:eastAsia="Times New Roman"/>
      <w:sz w:val="24"/>
    </w:rPr>
  </w:style>
  <w:style w:type="character" w:customStyle="1" w:styleId="comment-body">
    <w:name w:val="comment-body"/>
    <w:rsid w:val="00A85A7F"/>
  </w:style>
  <w:style w:type="character" w:customStyle="1" w:styleId="UnderlineCharCharChar1">
    <w:name w:val="Underline Char Char Char1"/>
    <w:rsid w:val="00A85A7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85A7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85A7F"/>
    <w:rPr>
      <w:rFonts w:asciiTheme="minorHAnsi" w:eastAsia="MS Mincho" w:hAnsiTheme="minorHAnsi"/>
      <w:b/>
      <w:sz w:val="24"/>
      <w:u w:val="single"/>
    </w:rPr>
  </w:style>
  <w:style w:type="character" w:customStyle="1" w:styleId="mw-headline">
    <w:name w:val="mw-headline"/>
    <w:rsid w:val="00A85A7F"/>
  </w:style>
  <w:style w:type="character" w:customStyle="1" w:styleId="flagicon">
    <w:name w:val="flagicon"/>
    <w:rsid w:val="00A85A7F"/>
  </w:style>
  <w:style w:type="paragraph" w:customStyle="1" w:styleId="assert">
    <w:name w:val="assert"/>
    <w:basedOn w:val="Normal"/>
    <w:uiPriority w:val="99"/>
    <w:rsid w:val="00A85A7F"/>
    <w:pPr>
      <w:spacing w:before="100" w:beforeAutospacing="1" w:after="100" w:afterAutospacing="1"/>
    </w:pPr>
    <w:rPr>
      <w:rFonts w:eastAsia="Times New Roman"/>
      <w:sz w:val="24"/>
    </w:rPr>
  </w:style>
  <w:style w:type="character" w:customStyle="1" w:styleId="apturelink">
    <w:name w:val="apturelink"/>
    <w:rsid w:val="00A85A7F"/>
  </w:style>
  <w:style w:type="character" w:customStyle="1" w:styleId="apturelinkicon">
    <w:name w:val="apturelinkicon"/>
    <w:rsid w:val="00A85A7F"/>
  </w:style>
  <w:style w:type="paragraph" w:customStyle="1" w:styleId="Default1">
    <w:name w:val="Default1"/>
    <w:basedOn w:val="Default"/>
    <w:next w:val="Default"/>
    <w:uiPriority w:val="99"/>
    <w:rsid w:val="00A85A7F"/>
    <w:rPr>
      <w:color w:val="auto"/>
    </w:rPr>
  </w:style>
  <w:style w:type="paragraph" w:customStyle="1" w:styleId="center">
    <w:name w:val="center"/>
    <w:basedOn w:val="Normal"/>
    <w:uiPriority w:val="99"/>
    <w:rsid w:val="00A85A7F"/>
    <w:pPr>
      <w:spacing w:before="100" w:beforeAutospacing="1" w:after="100" w:afterAutospacing="1"/>
    </w:pPr>
    <w:rPr>
      <w:rFonts w:eastAsia="Times New Roman"/>
      <w:sz w:val="24"/>
    </w:rPr>
  </w:style>
  <w:style w:type="character" w:customStyle="1" w:styleId="LittleChar">
    <w:name w:val="Little Char"/>
    <w:link w:val="Little"/>
    <w:rsid w:val="00A85A7F"/>
    <w:rPr>
      <w:rFonts w:ascii="Garamond" w:eastAsia="Times New Roman" w:hAnsi="Garamond"/>
      <w:sz w:val="22"/>
    </w:rPr>
  </w:style>
  <w:style w:type="character" w:customStyle="1" w:styleId="UnderlineChar1Char">
    <w:name w:val="Underline Char1 Char"/>
    <w:rsid w:val="00A85A7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85A7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85A7F"/>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85A7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85A7F"/>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85A7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85A7F"/>
    <w:rPr>
      <w:rFonts w:asciiTheme="minorHAnsi" w:eastAsia="MS Mincho" w:hAnsiTheme="minorHAnsi"/>
      <w:b/>
      <w:sz w:val="24"/>
      <w:u w:val="single"/>
    </w:rPr>
  </w:style>
  <w:style w:type="paragraph" w:customStyle="1" w:styleId="CardBody">
    <w:name w:val="Card Body"/>
    <w:basedOn w:val="Normal"/>
    <w:link w:val="CardBodyChar"/>
    <w:rsid w:val="00A85A7F"/>
    <w:rPr>
      <w:rFonts w:eastAsia="Times New Roman"/>
    </w:rPr>
  </w:style>
  <w:style w:type="character" w:customStyle="1" w:styleId="CardBodyChar">
    <w:name w:val="Card Body Char"/>
    <w:link w:val="CardBody"/>
    <w:rsid w:val="00A85A7F"/>
    <w:rPr>
      <w:rFonts w:ascii="Calibri" w:eastAsia="Times New Roman" w:hAnsi="Calibri"/>
      <w:sz w:val="22"/>
    </w:rPr>
  </w:style>
  <w:style w:type="character" w:customStyle="1" w:styleId="ptitleinside">
    <w:name w:val="p_title_inside"/>
    <w:rsid w:val="00A85A7F"/>
  </w:style>
  <w:style w:type="paragraph" w:customStyle="1" w:styleId="StyleBoldandUnderlineChar11ptBorderSinglesolidline">
    <w:name w:val="Style Bold and Underline Char + 11 pt Border: : (Single solid line..."/>
    <w:link w:val="StyleBoldandUnderlineChar11ptBorderSinglesolidlineChar"/>
    <w:rsid w:val="00A85A7F"/>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85A7F"/>
    <w:rPr>
      <w:rFonts w:eastAsia="Times New Roman"/>
      <w:b/>
      <w:bCs/>
      <w:sz w:val="22"/>
      <w:szCs w:val="20"/>
      <w:u w:val="single"/>
      <w:bdr w:val="single" w:sz="4" w:space="0" w:color="auto"/>
    </w:rPr>
  </w:style>
  <w:style w:type="character" w:customStyle="1" w:styleId="Heading1CharChar1">
    <w:name w:val="Heading 1 Char Char1"/>
    <w:rsid w:val="00A85A7F"/>
    <w:rPr>
      <w:rFonts w:cs="Arial"/>
      <w:b/>
      <w:bCs/>
      <w:szCs w:val="32"/>
      <w:lang w:val="en-US" w:eastAsia="en-US" w:bidi="ar-SA"/>
    </w:rPr>
  </w:style>
  <w:style w:type="paragraph" w:customStyle="1" w:styleId="Indentation">
    <w:name w:val="Indentation"/>
    <w:basedOn w:val="Normal"/>
    <w:uiPriority w:val="99"/>
    <w:rsid w:val="00A85A7F"/>
    <w:pPr>
      <w:ind w:left="288" w:right="288"/>
    </w:pPr>
  </w:style>
  <w:style w:type="character" w:customStyle="1" w:styleId="StyleUnderlineCharChar9ptBold">
    <w:name w:val="Style Underline Char Char + 9 pt Bold"/>
    <w:rsid w:val="00A85A7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85A7F"/>
    <w:rPr>
      <w:rFonts w:eastAsia="Times New Roman"/>
      <w:u w:val="single"/>
    </w:rPr>
  </w:style>
  <w:style w:type="character" w:customStyle="1" w:styleId="StyleStyle4ArialNarrow9ptChar">
    <w:name w:val="Style Style4 + Arial Narrow 9 pt Char"/>
    <w:link w:val="StyleStyle4ArialNarrow9pt"/>
    <w:rsid w:val="00A85A7F"/>
    <w:rPr>
      <w:rFonts w:ascii="Calibri" w:eastAsia="Times New Roman" w:hAnsi="Calibri"/>
      <w:sz w:val="22"/>
      <w:u w:val="single"/>
    </w:rPr>
  </w:style>
  <w:style w:type="paragraph" w:customStyle="1" w:styleId="StyleStyle4ArialNarrow9ptBold">
    <w:name w:val="Style Style4 + Arial Narrow 9 pt Bold"/>
    <w:basedOn w:val="Normal"/>
    <w:link w:val="StyleStyle4ArialNarrow9ptBoldChar"/>
    <w:rsid w:val="00A85A7F"/>
    <w:rPr>
      <w:rFonts w:eastAsia="Times New Roman"/>
      <w:b/>
      <w:bCs/>
      <w:u w:val="single"/>
    </w:rPr>
  </w:style>
  <w:style w:type="character" w:customStyle="1" w:styleId="StyleStyle4ArialNarrow9ptBoldChar">
    <w:name w:val="Style Style4 + Arial Narrow 9 pt Bold Char"/>
    <w:link w:val="StyleStyle4ArialNarrow9ptBold"/>
    <w:rsid w:val="00A85A7F"/>
    <w:rPr>
      <w:rFonts w:ascii="Calibri" w:eastAsia="Times New Roman" w:hAnsi="Calibri"/>
      <w:b/>
      <w:bCs/>
      <w:sz w:val="22"/>
      <w:u w:val="single"/>
    </w:rPr>
  </w:style>
  <w:style w:type="character" w:customStyle="1" w:styleId="StyleBoldandUnderlineCharChar29pt">
    <w:name w:val="Style Bold and Underline Char Char2 + 9 pt"/>
    <w:rsid w:val="00A85A7F"/>
    <w:rPr>
      <w:rFonts w:ascii="Times New Roman" w:hAnsi="Times New Roman"/>
      <w:b/>
      <w:bCs/>
      <w:noProof w:val="0"/>
      <w:sz w:val="20"/>
      <w:u w:val="single"/>
    </w:rPr>
  </w:style>
  <w:style w:type="character" w:customStyle="1" w:styleId="StyleUnderlineCharChar19pt">
    <w:name w:val="Style Underline Char Char1 + 9 pt"/>
    <w:rsid w:val="00A85A7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85A7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85A7F"/>
    <w:rPr>
      <w:rFonts w:ascii="Georgia" w:eastAsia="Times New Roman" w:hAnsi="Georgia"/>
      <w:b/>
      <w:smallCaps/>
      <w:sz w:val="24"/>
      <w:szCs w:val="24"/>
      <w:u w:val="single"/>
    </w:rPr>
  </w:style>
  <w:style w:type="character" w:customStyle="1" w:styleId="CardTextCharChar">
    <w:name w:val="Card Text Char Char"/>
    <w:rsid w:val="00A85A7F"/>
    <w:rPr>
      <w:rFonts w:ascii="Times New Roman" w:eastAsia="Times New Roman" w:hAnsi="Times New Roman" w:cs="Times New Roman"/>
      <w:sz w:val="20"/>
      <w:szCs w:val="20"/>
    </w:rPr>
  </w:style>
  <w:style w:type="character" w:customStyle="1" w:styleId="citeChar1">
    <w:name w:val="cite Char"/>
    <w:locked/>
    <w:rsid w:val="00A85A7F"/>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85A7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85A7F"/>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85A7F"/>
    <w:rPr>
      <w:i/>
      <w:iCs/>
      <w:sz w:val="20"/>
      <w:u w:val="single"/>
    </w:rPr>
  </w:style>
  <w:style w:type="character" w:customStyle="1" w:styleId="HIGHLIGHT0">
    <w:name w:val="HIGHLIGHT"/>
    <w:uiPriority w:val="1"/>
    <w:rsid w:val="00A85A7F"/>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85A7F"/>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85A7F"/>
    <w:rPr>
      <w:rFonts w:ascii="Times New Roman" w:eastAsia="Times New Roman" w:hAnsi="Times New Roman" w:cs="Times New Roman"/>
      <w:b/>
      <w:sz w:val="28"/>
    </w:rPr>
  </w:style>
  <w:style w:type="character" w:customStyle="1" w:styleId="FifthChar">
    <w:name w:val="Fifth Char"/>
    <w:link w:val="Fifth"/>
    <w:rsid w:val="00A85A7F"/>
    <w:rPr>
      <w:rFonts w:ascii="Calibri" w:eastAsia="Calibri" w:hAnsi="Calibri"/>
      <w:sz w:val="22"/>
    </w:rPr>
  </w:style>
  <w:style w:type="paragraph" w:customStyle="1" w:styleId="Third">
    <w:name w:val="Third"/>
    <w:basedOn w:val="Normal"/>
    <w:link w:val="ThirdChar"/>
    <w:rsid w:val="00A85A7F"/>
    <w:rPr>
      <w:rFonts w:eastAsia="Times New Roman"/>
      <w:b/>
      <w:u w:val="single"/>
      <w:lang w:val="x-none" w:eastAsia="x-none"/>
    </w:rPr>
  </w:style>
  <w:style w:type="character" w:customStyle="1" w:styleId="ThirdChar">
    <w:name w:val="Third Char"/>
    <w:link w:val="Third"/>
    <w:rsid w:val="00A85A7F"/>
    <w:rPr>
      <w:rFonts w:ascii="Calibri" w:eastAsia="Times New Roman" w:hAnsi="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A85A7F"/>
    <w:pPr>
      <w:widowControl w:val="0"/>
      <w:jc w:val="both"/>
      <w:outlineLvl w:val="1"/>
    </w:pPr>
    <w:rPr>
      <w:rFonts w:ascii="Times New Roman" w:eastAsia="Times New Roman" w:hAnsi="Times New Roman" w:cs="Times New Roman"/>
      <w:b/>
    </w:rPr>
  </w:style>
  <w:style w:type="character" w:customStyle="1" w:styleId="CardsCharChar">
    <w:name w:val="Cards Char Char"/>
    <w:rsid w:val="00A85A7F"/>
    <w:rPr>
      <w:rFonts w:ascii="Times New Roman" w:eastAsia="Times New Roman" w:hAnsi="Times New Roman"/>
      <w:szCs w:val="24"/>
    </w:rPr>
  </w:style>
  <w:style w:type="character" w:customStyle="1" w:styleId="article-record-publication-volume-issue">
    <w:name w:val="article-record-publication-volume-issue"/>
    <w:rsid w:val="00A85A7F"/>
  </w:style>
  <w:style w:type="character" w:customStyle="1" w:styleId="NothingCharChar">
    <w:name w:val="Nothing Char Char"/>
    <w:link w:val="NothingCharCharChar"/>
    <w:rsid w:val="00A85A7F"/>
  </w:style>
  <w:style w:type="paragraph" w:customStyle="1" w:styleId="DebateUnderlineBoldChar">
    <w:name w:val="Debate Underline Bold Char"/>
    <w:basedOn w:val="Normal"/>
    <w:link w:val="DebateUnderlineBoldCharChar"/>
    <w:rsid w:val="00A85A7F"/>
    <w:pPr>
      <w:jc w:val="both"/>
    </w:pPr>
    <w:rPr>
      <w:rFonts w:eastAsia="Times New Roman"/>
      <w:b/>
      <w:u w:val="thick"/>
    </w:rPr>
  </w:style>
  <w:style w:type="character" w:customStyle="1" w:styleId="DebateUnderlineBoldCharChar">
    <w:name w:val="Debate Underline Bold Char Char"/>
    <w:link w:val="DebateUnderlineBoldChar"/>
    <w:rsid w:val="00A85A7F"/>
    <w:rPr>
      <w:rFonts w:ascii="Calibri" w:eastAsia="Times New Roman" w:hAnsi="Calibri"/>
      <w:b/>
      <w:sz w:val="22"/>
      <w:u w:val="thick"/>
    </w:rPr>
  </w:style>
  <w:style w:type="character" w:customStyle="1" w:styleId="resultbodyblack">
    <w:name w:val="resultbodyblack"/>
    <w:rsid w:val="00A85A7F"/>
    <w:rPr>
      <w:rFonts w:cs="Times New Roman"/>
    </w:rPr>
  </w:style>
  <w:style w:type="paragraph" w:customStyle="1" w:styleId="bloctitles">
    <w:name w:val="bloc titles"/>
    <w:basedOn w:val="Heading1"/>
    <w:next w:val="Normal"/>
    <w:link w:val="bloctitlesChar"/>
    <w:autoRedefine/>
    <w:rsid w:val="00A85A7F"/>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85A7F"/>
    <w:rPr>
      <w:rFonts w:ascii="Calibri" w:eastAsia="Malgun Gothic" w:hAnsi="Calibri" w:cs="Arial"/>
      <w:b/>
      <w:bCs/>
      <w:sz w:val="28"/>
      <w:szCs w:val="32"/>
      <w:u w:val="single"/>
    </w:rPr>
  </w:style>
  <w:style w:type="paragraph" w:customStyle="1" w:styleId="CiteSmallText">
    <w:name w:val="Cite Small Text"/>
    <w:basedOn w:val="Normal"/>
    <w:uiPriority w:val="99"/>
    <w:rsid w:val="00A85A7F"/>
    <w:pPr>
      <w:widowControl w:val="0"/>
      <w:spacing w:after="200"/>
    </w:pPr>
    <w:rPr>
      <w:rFonts w:ascii="Helvetica Neue" w:hAnsi="Helvetica Neue"/>
      <w:b/>
      <w:sz w:val="18"/>
    </w:rPr>
  </w:style>
  <w:style w:type="character" w:customStyle="1" w:styleId="3TagCite">
    <w:name w:val="3 Tag/Cite"/>
    <w:rsid w:val="00A85A7F"/>
    <w:rPr>
      <w:rFonts w:ascii="Times New Roman" w:hAnsi="Times New Roman"/>
      <w:b/>
    </w:rPr>
  </w:style>
  <w:style w:type="character" w:customStyle="1" w:styleId="4Qualifications">
    <w:name w:val="4 Qualifications"/>
    <w:rsid w:val="00A85A7F"/>
    <w:rPr>
      <w:rFonts w:ascii="Times New Roman" w:hAnsi="Times New Roman"/>
      <w:sz w:val="19"/>
    </w:rPr>
  </w:style>
  <w:style w:type="character" w:customStyle="1" w:styleId="6Underlined">
    <w:name w:val="6 Underlined"/>
    <w:rsid w:val="00A85A7F"/>
    <w:rPr>
      <w:rFonts w:ascii="Times New Roman" w:hAnsi="Times New Roman"/>
      <w:b/>
      <w:sz w:val="21"/>
      <w:u w:val="single"/>
    </w:rPr>
  </w:style>
  <w:style w:type="paragraph" w:customStyle="1" w:styleId="Cards1CharChar">
    <w:name w:val="Cards1 Char Char"/>
    <w:basedOn w:val="Normal"/>
    <w:link w:val="Cards1CharCharChar"/>
    <w:rsid w:val="00A85A7F"/>
    <w:pPr>
      <w:autoSpaceDE w:val="0"/>
      <w:autoSpaceDN w:val="0"/>
      <w:adjustRightInd w:val="0"/>
      <w:ind w:left="432" w:right="432"/>
      <w:jc w:val="both"/>
    </w:pPr>
    <w:rPr>
      <w:lang w:val="x-none"/>
    </w:rPr>
  </w:style>
  <w:style w:type="character" w:customStyle="1" w:styleId="Cards1CharCharChar">
    <w:name w:val="Cards1 Char Char Char"/>
    <w:link w:val="Cards1CharChar"/>
    <w:rsid w:val="00A85A7F"/>
    <w:rPr>
      <w:rFonts w:ascii="Calibri" w:hAnsi="Calibri"/>
      <w:sz w:val="22"/>
      <w:lang w:val="x-none"/>
    </w:rPr>
  </w:style>
  <w:style w:type="character" w:customStyle="1" w:styleId="UnderlineCharCharCharCharCharCharCharChar">
    <w:name w:val="Underline Char Char Char Char Char Char Char Char"/>
    <w:link w:val="UnderlineCharCharCharCharCharCharChar"/>
    <w:rsid w:val="00A85A7F"/>
    <w:rPr>
      <w:u w:val="single"/>
    </w:rPr>
  </w:style>
  <w:style w:type="paragraph" w:customStyle="1" w:styleId="UnderlineCharCharCharCharCharCharChar">
    <w:name w:val="Underline Char Char Char Char Char Char Char"/>
    <w:basedOn w:val="Normal"/>
    <w:link w:val="UnderlineCharCharCharCharCharCharCharChar"/>
    <w:rsid w:val="00A85A7F"/>
    <w:rPr>
      <w:rFonts w:asciiTheme="minorHAnsi" w:hAnsiTheme="minorHAnsi"/>
      <w:sz w:val="24"/>
      <w:u w:val="single"/>
    </w:rPr>
  </w:style>
  <w:style w:type="paragraph" w:customStyle="1" w:styleId="CitesCharChar">
    <w:name w:val="Cites Char Char"/>
    <w:next w:val="Normal"/>
    <w:link w:val="CitesCharCharChar"/>
    <w:rsid w:val="00A85A7F"/>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85A7F"/>
    <w:rPr>
      <w:rFonts w:ascii="Times New Roman" w:eastAsia="Times New Roman" w:hAnsi="Times New Roman" w:cs="Times New Roman"/>
      <w:sz w:val="20"/>
    </w:rPr>
  </w:style>
  <w:style w:type="character" w:customStyle="1" w:styleId="nohighlighting">
    <w:name w:val="no highlighting"/>
    <w:rsid w:val="00A85A7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85A7F"/>
    <w:rPr>
      <w:rFonts w:ascii="Cambria" w:hAnsi="Cambria" w:hint="default"/>
      <w:sz w:val="21"/>
      <w:u w:val="single"/>
    </w:rPr>
  </w:style>
  <w:style w:type="paragraph" w:customStyle="1" w:styleId="Swag">
    <w:name w:val="Swag"/>
    <w:basedOn w:val="Normal"/>
    <w:link w:val="SwagChar"/>
    <w:qFormat/>
    <w:rsid w:val="00A85A7F"/>
    <w:rPr>
      <w:color w:val="0000FF"/>
      <w:sz w:val="12"/>
      <w:u w:val="single"/>
    </w:rPr>
  </w:style>
  <w:style w:type="character" w:customStyle="1" w:styleId="SwagChar">
    <w:name w:val="Swag Char"/>
    <w:link w:val="Swag"/>
    <w:rsid w:val="00A85A7F"/>
    <w:rPr>
      <w:rFonts w:ascii="Calibri" w:hAnsi="Calibri"/>
      <w:color w:val="0000FF"/>
      <w:sz w:val="12"/>
      <w:u w:val="single"/>
    </w:rPr>
  </w:style>
  <w:style w:type="paragraph" w:customStyle="1" w:styleId="StyleUnderlineTimesNewRoman1">
    <w:name w:val="Style Underline + Times New Roman1"/>
    <w:link w:val="StyleUnderlineTimesNewRoman1Char"/>
    <w:rsid w:val="00A85A7F"/>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85A7F"/>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85A7F"/>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85A7F"/>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85A7F"/>
    <w:rPr>
      <w:rFonts w:ascii="Garamond" w:eastAsia="MS Mincho" w:hAnsi="Garamond"/>
    </w:rPr>
  </w:style>
  <w:style w:type="character" w:customStyle="1" w:styleId="StyleStyleCardTextLeft-075Right0Char">
    <w:name w:val="Style Style Card Text + Left:  -0.75&quot; + Right:  0&quot; Char"/>
    <w:link w:val="StyleStyleCardTextLeft-075Right0"/>
    <w:rsid w:val="00A85A7F"/>
    <w:rPr>
      <w:rFonts w:ascii="Garamond" w:eastAsia="MS Mincho" w:hAnsi="Garamond"/>
      <w:sz w:val="22"/>
    </w:rPr>
  </w:style>
  <w:style w:type="character" w:customStyle="1" w:styleId="CharChar61">
    <w:name w:val="Char Char61"/>
    <w:rsid w:val="00A85A7F"/>
    <w:rPr>
      <w:rFonts w:cs="Arial"/>
      <w:bCs/>
      <w:sz w:val="16"/>
      <w:szCs w:val="26"/>
      <w:lang w:val="en-US" w:eastAsia="en-US" w:bidi="ar-SA"/>
    </w:rPr>
  </w:style>
  <w:style w:type="character" w:customStyle="1" w:styleId="ListBulletChar">
    <w:name w:val="List Bullet Char"/>
    <w:link w:val="ListBullet"/>
    <w:uiPriority w:val="99"/>
    <w:rsid w:val="00A85A7F"/>
    <w:rPr>
      <w:rFonts w:ascii="Calibri" w:eastAsia="Calibri" w:hAnsi="Calibri"/>
      <w:sz w:val="22"/>
    </w:rPr>
  </w:style>
  <w:style w:type="paragraph" w:customStyle="1" w:styleId="subhead10">
    <w:name w:val="subhead1"/>
    <w:basedOn w:val="Normal"/>
    <w:uiPriority w:val="99"/>
    <w:rsid w:val="00A85A7F"/>
    <w:pPr>
      <w:spacing w:before="100" w:beforeAutospacing="1" w:after="100" w:afterAutospacing="1"/>
    </w:pPr>
    <w:rPr>
      <w:rFonts w:eastAsia="Times New Roman"/>
      <w:sz w:val="24"/>
    </w:rPr>
  </w:style>
  <w:style w:type="character" w:customStyle="1" w:styleId="styledate">
    <w:name w:val="styledate"/>
    <w:rsid w:val="00A85A7F"/>
  </w:style>
  <w:style w:type="character" w:customStyle="1" w:styleId="BoldandUnderlineChar1">
    <w:name w:val="Bold and Underline Char1"/>
    <w:rsid w:val="00A85A7F"/>
    <w:rPr>
      <w:b/>
      <w:szCs w:val="24"/>
      <w:u w:val="single"/>
      <w:lang w:val="en-US" w:eastAsia="en-US" w:bidi="ar-SA"/>
    </w:rPr>
  </w:style>
  <w:style w:type="character" w:customStyle="1" w:styleId="BoldandUnderlineChar1Char2">
    <w:name w:val="Bold and Underline Char1 Char2"/>
    <w:rsid w:val="00A85A7F"/>
    <w:rPr>
      <w:b/>
      <w:szCs w:val="24"/>
      <w:u w:val="single"/>
      <w:lang w:val="en-US" w:eastAsia="en-US" w:bidi="ar-SA"/>
    </w:rPr>
  </w:style>
  <w:style w:type="character" w:customStyle="1" w:styleId="BoldandUnderlineCharChar1">
    <w:name w:val="Bold and Underline Char Char1"/>
    <w:rsid w:val="00A85A7F"/>
    <w:rPr>
      <w:b/>
      <w:szCs w:val="24"/>
      <w:u w:val="single"/>
      <w:lang w:val="en-US" w:eastAsia="en-US" w:bidi="ar-SA"/>
    </w:rPr>
  </w:style>
  <w:style w:type="character" w:customStyle="1" w:styleId="BoldandUnderlineChar6">
    <w:name w:val="Bold and Underline Char6"/>
    <w:rsid w:val="00A85A7F"/>
    <w:rPr>
      <w:b/>
      <w:szCs w:val="24"/>
      <w:u w:val="single"/>
      <w:lang w:val="en-US" w:eastAsia="en-US" w:bidi="ar-SA"/>
    </w:rPr>
  </w:style>
  <w:style w:type="character" w:customStyle="1" w:styleId="title-link-wrapper">
    <w:name w:val="title-link-wrapper"/>
    <w:rsid w:val="00A85A7F"/>
  </w:style>
  <w:style w:type="character" w:customStyle="1" w:styleId="medium-font">
    <w:name w:val="medium-font"/>
    <w:rsid w:val="00A85A7F"/>
  </w:style>
  <w:style w:type="paragraph" w:customStyle="1" w:styleId="abstract">
    <w:name w:val="abstract"/>
    <w:basedOn w:val="Normal"/>
    <w:uiPriority w:val="99"/>
    <w:rsid w:val="00A85A7F"/>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A85A7F"/>
    <w:rPr>
      <w:rFonts w:eastAsia="Times New Roman"/>
      <w:b/>
      <w:bCs/>
      <w:u w:val="single"/>
    </w:rPr>
  </w:style>
  <w:style w:type="character" w:customStyle="1" w:styleId="StyleUnderlineChar11ptBold2Char">
    <w:name w:val="Style Underline Char + 11 pt Bold2 Char"/>
    <w:link w:val="StyleUnderlineChar11ptBold2"/>
    <w:rsid w:val="00A85A7F"/>
    <w:rPr>
      <w:rFonts w:ascii="Calibri" w:eastAsia="Times New Roman" w:hAnsi="Calibri"/>
      <w:b/>
      <w:bCs/>
      <w:sz w:val="22"/>
      <w:u w:val="single"/>
    </w:rPr>
  </w:style>
  <w:style w:type="character" w:customStyle="1" w:styleId="ReallySamllTextChar">
    <w:name w:val="ReallySamllText Char"/>
    <w:rsid w:val="00A85A7F"/>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85A7F"/>
    <w:rPr>
      <w:rFonts w:eastAsia="Times New Roman"/>
      <w:u w:val="single"/>
    </w:rPr>
  </w:style>
  <w:style w:type="character" w:customStyle="1" w:styleId="StyleStyleUnderlineTimesNewRoman11ptChar">
    <w:name w:val="Style Style Underline + Times New Roman + 11 pt Char"/>
    <w:link w:val="StyleStyleUnderlineTimesNewRoman11pt"/>
    <w:rsid w:val="00A85A7F"/>
    <w:rPr>
      <w:rFonts w:ascii="Calibri" w:eastAsia="Times New Roman" w:hAnsi="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85A7F"/>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A85A7F"/>
    <w:rPr>
      <w:rFonts w:ascii="Calibri" w:eastAsia="Times New Roman" w:hAnsi="Calibri"/>
      <w:sz w:val="22"/>
      <w:u w:val="single"/>
    </w:rPr>
  </w:style>
  <w:style w:type="character" w:customStyle="1" w:styleId="style10">
    <w:name w:val="style1"/>
    <w:rsid w:val="00A85A7F"/>
  </w:style>
  <w:style w:type="character" w:customStyle="1" w:styleId="pmtermsel">
    <w:name w:val="pmtermsel"/>
    <w:rsid w:val="00A85A7F"/>
  </w:style>
  <w:style w:type="character" w:customStyle="1" w:styleId="showipapr">
    <w:name w:val="show_ipapr"/>
    <w:rsid w:val="00A85A7F"/>
  </w:style>
  <w:style w:type="character" w:customStyle="1" w:styleId="dnindex">
    <w:name w:val="dnindex"/>
    <w:rsid w:val="00A85A7F"/>
  </w:style>
  <w:style w:type="character" w:customStyle="1" w:styleId="23">
    <w:name w:val="23"/>
    <w:rsid w:val="00A85A7F"/>
    <w:rPr>
      <w:rFonts w:ascii="Times New Roman" w:hAnsi="Times New Roman" w:cs="Arial"/>
      <w:bCs/>
      <w:sz w:val="20"/>
      <w:u w:val="single"/>
      <w:lang w:val="en-US" w:eastAsia="en-US" w:bidi="ar-SA"/>
    </w:rPr>
  </w:style>
  <w:style w:type="character" w:customStyle="1" w:styleId="33">
    <w:name w:val="33"/>
    <w:rsid w:val="00A85A7F"/>
    <w:rPr>
      <w:rFonts w:ascii="Times New Roman" w:hAnsi="Times New Roman" w:cs="Arial"/>
      <w:b/>
      <w:bCs/>
      <w:sz w:val="20"/>
      <w:u w:val="single"/>
      <w:lang w:val="en-US" w:eastAsia="en-US" w:bidi="ar-SA"/>
    </w:rPr>
  </w:style>
  <w:style w:type="character" w:customStyle="1" w:styleId="55">
    <w:name w:val="55"/>
    <w:rsid w:val="00A85A7F"/>
    <w:rPr>
      <w:rFonts w:cs="Arial"/>
      <w:bCs/>
      <w:sz w:val="20"/>
      <w:u w:val="single"/>
      <w:lang w:val="en-US" w:eastAsia="en-US" w:bidi="ar-SA"/>
    </w:rPr>
  </w:style>
  <w:style w:type="character" w:customStyle="1" w:styleId="authoraffil">
    <w:name w:val="authoraffil"/>
    <w:rsid w:val="00A85A7F"/>
  </w:style>
  <w:style w:type="character" w:customStyle="1" w:styleId="CharChar8">
    <w:name w:val="Char Char8"/>
    <w:rsid w:val="00A85A7F"/>
    <w:rPr>
      <w:rFonts w:ascii="Georgia" w:eastAsia="Times New Roman" w:hAnsi="Georgia"/>
      <w:b/>
      <w:bCs/>
      <w:sz w:val="30"/>
      <w:szCs w:val="28"/>
      <w:u w:val="single"/>
    </w:rPr>
  </w:style>
  <w:style w:type="character" w:customStyle="1" w:styleId="FontStyle13">
    <w:name w:val="Font Style13"/>
    <w:uiPriority w:val="99"/>
    <w:rsid w:val="00A85A7F"/>
    <w:rPr>
      <w:rFonts w:ascii="Constantia" w:hAnsi="Constantia" w:cs="Constantia"/>
      <w:sz w:val="18"/>
      <w:szCs w:val="18"/>
    </w:rPr>
  </w:style>
  <w:style w:type="character" w:customStyle="1" w:styleId="TagsCharCharCharChar">
    <w:name w:val="Tags Char Char Char Char"/>
    <w:rsid w:val="00A85A7F"/>
    <w:rPr>
      <w:rFonts w:ascii="Times New Roman" w:eastAsia="Times New Roman" w:hAnsi="Times New Roman" w:cs="Times New Roman"/>
      <w:b/>
      <w:sz w:val="24"/>
      <w:szCs w:val="24"/>
    </w:rPr>
  </w:style>
  <w:style w:type="character" w:customStyle="1" w:styleId="Citation1Char">
    <w:name w:val="Citation1 Char"/>
    <w:link w:val="Citation10"/>
    <w:locked/>
    <w:rsid w:val="00A85A7F"/>
    <w:rPr>
      <w:rFonts w:ascii="Georgia" w:hAnsi="Georgia"/>
      <w:b/>
      <w:u w:val="single"/>
    </w:rPr>
  </w:style>
  <w:style w:type="paragraph" w:customStyle="1" w:styleId="Citation10">
    <w:name w:val="Citation1"/>
    <w:basedOn w:val="Normal"/>
    <w:link w:val="Citation1Char"/>
    <w:qFormat/>
    <w:rsid w:val="00A85A7F"/>
    <w:rPr>
      <w:rFonts w:ascii="Georgia" w:hAnsi="Georgia"/>
      <w:b/>
      <w:sz w:val="24"/>
      <w:u w:val="single"/>
    </w:rPr>
  </w:style>
  <w:style w:type="character" w:customStyle="1" w:styleId="TaglineChar">
    <w:name w:val="Tagline Char"/>
    <w:link w:val="Tagline0"/>
    <w:locked/>
    <w:rsid w:val="00A85A7F"/>
    <w:rPr>
      <w:rFonts w:ascii="Georgia" w:hAnsi="Georgia"/>
      <w:b/>
    </w:rPr>
  </w:style>
  <w:style w:type="paragraph" w:customStyle="1" w:styleId="Tagline0">
    <w:name w:val="Tagline"/>
    <w:basedOn w:val="Normal"/>
    <w:link w:val="TaglineChar"/>
    <w:qFormat/>
    <w:rsid w:val="00A85A7F"/>
    <w:rPr>
      <w:rFonts w:ascii="Georgia" w:hAnsi="Georgia"/>
      <w:b/>
      <w:sz w:val="24"/>
    </w:rPr>
  </w:style>
  <w:style w:type="paragraph" w:customStyle="1" w:styleId="NothingCharCharChar">
    <w:name w:val="Nothing Char Char Char"/>
    <w:link w:val="NothingCharChar"/>
    <w:rsid w:val="00A85A7F"/>
    <w:pPr>
      <w:jc w:val="both"/>
    </w:pPr>
  </w:style>
  <w:style w:type="paragraph" w:customStyle="1" w:styleId="StyleLeft021">
    <w:name w:val="Style Left:  0.2&quot;1"/>
    <w:basedOn w:val="Normal"/>
    <w:uiPriority w:val="99"/>
    <w:rsid w:val="00A85A7F"/>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85A7F"/>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85A7F"/>
    <w:rPr>
      <w:rFonts w:ascii="Calibri" w:eastAsia="Times New Roman" w:hAnsi="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85A7F"/>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85A7F"/>
    <w:rPr>
      <w:rFonts w:ascii="Calibri" w:eastAsia="Times New Roman" w:hAnsi="Calibri"/>
      <w:sz w:val="22"/>
      <w:u w:val="single"/>
      <w:bdr w:val="single" w:sz="4" w:space="0" w:color="auto"/>
    </w:rPr>
  </w:style>
  <w:style w:type="character" w:customStyle="1" w:styleId="boldcitationChar">
    <w:name w:val="bold citation Char"/>
    <w:rsid w:val="00A85A7F"/>
    <w:rPr>
      <w:rFonts w:ascii="Arial" w:hAnsi="Arial"/>
      <w:b/>
      <w:sz w:val="28"/>
      <w:szCs w:val="24"/>
      <w:u w:val="thick"/>
      <w:lang w:val="en-US" w:eastAsia="en-US" w:bidi="ar-SA"/>
    </w:rPr>
  </w:style>
  <w:style w:type="paragraph" w:customStyle="1" w:styleId="BlockTitle20">
    <w:name w:val="Block Title #2"/>
    <w:basedOn w:val="Normal"/>
    <w:uiPriority w:val="99"/>
    <w:rsid w:val="00A85A7F"/>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85A7F"/>
    <w:rPr>
      <w:b/>
    </w:rPr>
  </w:style>
  <w:style w:type="character" w:customStyle="1" w:styleId="BoldunderlineChar3">
    <w:name w:val="Bold/underline Char"/>
    <w:rsid w:val="00A85A7F"/>
    <w:rPr>
      <w:rFonts w:eastAsia="SimSun"/>
      <w:b/>
      <w:noProof w:val="0"/>
      <w:sz w:val="24"/>
      <w:szCs w:val="24"/>
      <w:u w:val="single"/>
      <w:lang w:val="en-US" w:eastAsia="zh-CN" w:bidi="ar-SA"/>
    </w:rPr>
  </w:style>
  <w:style w:type="character" w:customStyle="1" w:styleId="underlinetextchar0">
    <w:name w:val="underlinetextchar"/>
    <w:rsid w:val="00A85A7F"/>
  </w:style>
  <w:style w:type="character" w:customStyle="1" w:styleId="boldciteChar1">
    <w:name w:val="bold cite Char1"/>
    <w:rsid w:val="00A85A7F"/>
    <w:rPr>
      <w:b/>
      <w:sz w:val="28"/>
      <w:u w:val="thick" w:color="000000"/>
    </w:rPr>
  </w:style>
  <w:style w:type="character" w:customStyle="1" w:styleId="tagCharCharChar1">
    <w:name w:val="tag Char Char Char1"/>
    <w:rsid w:val="00A85A7F"/>
    <w:rPr>
      <w:b/>
      <w:sz w:val="24"/>
      <w:lang w:val="en-US" w:eastAsia="en-US" w:bidi="ar-SA"/>
    </w:rPr>
  </w:style>
  <w:style w:type="character" w:customStyle="1" w:styleId="underlinecardChar0">
    <w:name w:val="underline card Char"/>
    <w:rsid w:val="00A85A7F"/>
    <w:rPr>
      <w:rFonts w:ascii="Arial" w:hAnsi="Arial"/>
      <w:sz w:val="18"/>
      <w:szCs w:val="24"/>
      <w:u w:val="single"/>
      <w:lang w:val="en-US" w:eastAsia="en-US" w:bidi="ar-SA"/>
    </w:rPr>
  </w:style>
  <w:style w:type="paragraph" w:customStyle="1" w:styleId="date-comments">
    <w:name w:val="date-comments"/>
    <w:basedOn w:val="Normal"/>
    <w:uiPriority w:val="99"/>
    <w:rsid w:val="00A85A7F"/>
    <w:pPr>
      <w:spacing w:before="100" w:beforeAutospacing="1" w:after="100" w:afterAutospacing="1"/>
    </w:pPr>
    <w:rPr>
      <w:rFonts w:ascii="Times" w:hAnsi="Times"/>
      <w:szCs w:val="20"/>
    </w:rPr>
  </w:style>
  <w:style w:type="character" w:customStyle="1" w:styleId="articleauthor0">
    <w:name w:val="articleauthor"/>
    <w:rsid w:val="00A85A7F"/>
  </w:style>
  <w:style w:type="character" w:customStyle="1" w:styleId="bodysubtoc">
    <w:name w:val="bodysubtoc"/>
    <w:rsid w:val="00A85A7F"/>
  </w:style>
  <w:style w:type="character" w:customStyle="1" w:styleId="lefttitlesmaller">
    <w:name w:val="lefttitlesmaller"/>
    <w:rsid w:val="00A85A7F"/>
  </w:style>
  <w:style w:type="character" w:customStyle="1" w:styleId="mb">
    <w:name w:val="mb"/>
    <w:rsid w:val="00A85A7F"/>
  </w:style>
  <w:style w:type="character" w:customStyle="1" w:styleId="submitted-date">
    <w:name w:val="submitted-date"/>
    <w:rsid w:val="00A85A7F"/>
  </w:style>
  <w:style w:type="character" w:customStyle="1" w:styleId="submitted-time">
    <w:name w:val="submitted-time"/>
    <w:rsid w:val="00A85A7F"/>
  </w:style>
  <w:style w:type="character" w:customStyle="1" w:styleId="A20">
    <w:name w:val="A2"/>
    <w:uiPriority w:val="99"/>
    <w:rsid w:val="00A85A7F"/>
    <w:rPr>
      <w:rFonts w:ascii="Sabon LT Std" w:hAnsi="Sabon LT Std" w:cs="Sabon LT Std" w:hint="default"/>
      <w:color w:val="000000"/>
      <w:sz w:val="15"/>
      <w:szCs w:val="15"/>
    </w:rPr>
  </w:style>
  <w:style w:type="character" w:customStyle="1" w:styleId="searchword">
    <w:name w:val="searchword"/>
    <w:rsid w:val="00A85A7F"/>
  </w:style>
  <w:style w:type="paragraph" w:customStyle="1" w:styleId="Heading2Char2CharChar12">
    <w:name w:val="Heading 2 Char2 Char Char12"/>
    <w:aliases w:val="Char Char Char Char Char Char1 Char Char Char Char Char1,Char Char22"/>
    <w:next w:val="Normal"/>
    <w:uiPriority w:val="99"/>
    <w:rsid w:val="00A85A7F"/>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85A7F"/>
    <w:rPr>
      <w:rFonts w:ascii="Times New Roman" w:hAnsi="Times New Roman" w:cs="Times New Roman"/>
      <w:sz w:val="18"/>
      <w:szCs w:val="18"/>
    </w:rPr>
  </w:style>
  <w:style w:type="character" w:customStyle="1" w:styleId="bylines">
    <w:name w:val="bylines"/>
    <w:basedOn w:val="DefaultParagraphFont"/>
    <w:rsid w:val="00A85A7F"/>
  </w:style>
  <w:style w:type="character" w:customStyle="1" w:styleId="StyleStyleBoldUnderlineUnderlineIntenseEmphasis1apple-style-2">
    <w:name w:val="Style Style Bold UnderlineUnderlineIntense Emphasis1apple-style-...2"/>
    <w:basedOn w:val="DefaultParagraphFont"/>
    <w:rsid w:val="00A85A7F"/>
    <w:rPr>
      <w:b w:val="0"/>
      <w:bCs/>
      <w:sz w:val="22"/>
      <w:u w:val="single"/>
    </w:rPr>
  </w:style>
  <w:style w:type="character" w:customStyle="1" w:styleId="FontStyle57">
    <w:name w:val="Font Style57"/>
    <w:rsid w:val="00A85A7F"/>
    <w:rPr>
      <w:rFonts w:ascii="Georgia" w:hAnsi="Georgia" w:cs="Georgia"/>
      <w:b/>
      <w:bCs/>
      <w:sz w:val="14"/>
      <w:szCs w:val="14"/>
    </w:rPr>
  </w:style>
  <w:style w:type="character" w:customStyle="1" w:styleId="FontStyle89">
    <w:name w:val="Font Style89"/>
    <w:rsid w:val="00A85A7F"/>
    <w:rPr>
      <w:rFonts w:ascii="Times New Roman" w:hAnsi="Times New Roman" w:cs="Times New Roman"/>
      <w:b/>
      <w:bCs/>
      <w:smallCaps/>
      <w:spacing w:val="40"/>
      <w:sz w:val="16"/>
      <w:szCs w:val="16"/>
    </w:rPr>
  </w:style>
  <w:style w:type="character" w:customStyle="1" w:styleId="style3Char0">
    <w:name w:val="style 3 Char"/>
    <w:rsid w:val="00A85A7F"/>
    <w:rPr>
      <w:sz w:val="18"/>
      <w:szCs w:val="24"/>
      <w:lang w:val="en-US" w:eastAsia="en-US" w:bidi="ar-SA"/>
    </w:rPr>
  </w:style>
  <w:style w:type="paragraph" w:customStyle="1" w:styleId="003Cite">
    <w:name w:val="003Cite"/>
    <w:basedOn w:val="Normal"/>
    <w:rsid w:val="00A85A7F"/>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A85A7F"/>
    <w:pPr>
      <w:jc w:val="both"/>
    </w:pPr>
    <w:rPr>
      <w:b/>
      <w:color w:val="000000"/>
      <w:u w:val="single"/>
    </w:rPr>
  </w:style>
  <w:style w:type="character" w:customStyle="1" w:styleId="NormalBoldChar">
    <w:name w:val="Normal + Bold Char"/>
    <w:aliases w:val="Double Underline Char"/>
    <w:basedOn w:val="DefaultParagraphFont"/>
    <w:link w:val="NormalBold"/>
    <w:rsid w:val="00A85A7F"/>
    <w:rPr>
      <w:rFonts w:ascii="Calibri" w:hAnsi="Calibri"/>
      <w:b/>
      <w:color w:val="000000"/>
      <w:sz w:val="22"/>
      <w:u w:val="single"/>
    </w:rPr>
  </w:style>
  <w:style w:type="paragraph" w:customStyle="1" w:styleId="StyleCards12ptThickunderline">
    <w:name w:val="Style Cards + 12 pt Thick underline"/>
    <w:basedOn w:val="Normal"/>
    <w:link w:val="StyleCards12ptThickunderlineChar2"/>
    <w:rsid w:val="00A85A7F"/>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A85A7F"/>
    <w:rPr>
      <w:rFonts w:ascii="Times New Roman" w:eastAsia="Times New Roman" w:hAnsi="Times New Roman" w:cs="Times New Roman"/>
      <w:u w:val="thick"/>
      <w:lang w:val="x-none" w:eastAsia="x-none"/>
    </w:rPr>
  </w:style>
  <w:style w:type="character" w:customStyle="1" w:styleId="BlockHeadingsChar1">
    <w:name w:val="Block Headings Char1"/>
    <w:rsid w:val="00A85A7F"/>
    <w:rPr>
      <w:b/>
      <w:caps/>
    </w:rPr>
  </w:style>
  <w:style w:type="character" w:customStyle="1" w:styleId="Longcite">
    <w:name w:val="Longcite"/>
    <w:rsid w:val="00A85A7F"/>
    <w:rPr>
      <w:sz w:val="16"/>
    </w:rPr>
  </w:style>
  <w:style w:type="paragraph" w:customStyle="1" w:styleId="NormalUnderline0">
    <w:name w:val="Normal + Underline"/>
    <w:basedOn w:val="Normal"/>
    <w:link w:val="NormalUnderlineChar0"/>
    <w:rsid w:val="00A85A7F"/>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A85A7F"/>
    <w:rPr>
      <w:rFonts w:ascii="Times New Roman" w:eastAsia="Times New Roman" w:hAnsi="Times New Roman" w:cs="Times New Roman"/>
      <w:b/>
      <w:u w:val="single"/>
      <w:lang w:val="x-none" w:eastAsia="x-none"/>
    </w:rPr>
  </w:style>
  <w:style w:type="character" w:customStyle="1" w:styleId="FontStyle170">
    <w:name w:val="Font Style170"/>
    <w:uiPriority w:val="99"/>
    <w:rsid w:val="00A85A7F"/>
    <w:rPr>
      <w:rFonts w:ascii="Bookman Old Style" w:hAnsi="Bookman Old Style" w:cs="Bookman Old Style"/>
      <w:sz w:val="16"/>
      <w:szCs w:val="16"/>
    </w:rPr>
  </w:style>
  <w:style w:type="character" w:customStyle="1" w:styleId="FontStyle17">
    <w:name w:val="Font Style17"/>
    <w:uiPriority w:val="99"/>
    <w:rsid w:val="00A85A7F"/>
    <w:rPr>
      <w:rFonts w:ascii="Book Antiqua" w:hAnsi="Book Antiqua" w:cs="Book Antiqua"/>
      <w:i/>
      <w:iCs/>
      <w:spacing w:val="10"/>
      <w:sz w:val="22"/>
      <w:szCs w:val="22"/>
    </w:rPr>
  </w:style>
  <w:style w:type="character" w:customStyle="1" w:styleId="FontStyle329">
    <w:name w:val="Font Style329"/>
    <w:basedOn w:val="DefaultParagraphFont"/>
    <w:uiPriority w:val="99"/>
    <w:rsid w:val="00A85A7F"/>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A85A7F"/>
  </w:style>
  <w:style w:type="character" w:customStyle="1" w:styleId="DateTimeChar">
    <w:name w:val="DateTime Char"/>
    <w:basedOn w:val="DefaultParagraphFont"/>
    <w:link w:val="DateTime"/>
    <w:uiPriority w:val="4"/>
    <w:rsid w:val="00A85A7F"/>
    <w:rPr>
      <w:rFonts w:ascii="Calibri" w:hAnsi="Calibri"/>
      <w:sz w:val="22"/>
    </w:rPr>
  </w:style>
  <w:style w:type="paragraph" w:customStyle="1" w:styleId="Lecture">
    <w:name w:val="Lecture"/>
    <w:next w:val="BodyText"/>
    <w:link w:val="LectureChar"/>
    <w:autoRedefine/>
    <w:uiPriority w:val="4"/>
    <w:qFormat/>
    <w:rsid w:val="00A85A7F"/>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A85A7F"/>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A85A7F"/>
  </w:style>
  <w:style w:type="character" w:customStyle="1" w:styleId="m-8559461887574130099gmail-styleunderline">
    <w:name w:val="m_-8559461887574130099gmail-styleunderline"/>
    <w:basedOn w:val="DefaultParagraphFont"/>
    <w:rsid w:val="00A85A7F"/>
  </w:style>
  <w:style w:type="paragraph" w:styleId="NoSpacing">
    <w:name w:val="No Spacing"/>
    <w:link w:val="NoSpacingChar"/>
    <w:uiPriority w:val="1"/>
    <w:qFormat/>
    <w:rsid w:val="00A85A7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se/10.1016/j.actaastro.2016.03.034"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pubs.acs.org/action/doSearch?field1=Contrib&amp;text1=Helen+S.++Findlay" TargetMode="External"/><Relationship Id="rId39" Type="http://schemas.openxmlformats.org/officeDocument/2006/relationships/hyperlink" Target="https://www.files.ethz.ch/isn/111193/Taking%20Sovereignty%20Out%20of%20This%20World.pdf" TargetMode="External"/><Relationship Id="rId21" Type="http://schemas.openxmlformats.org/officeDocument/2006/relationships/hyperlink" Target="https://www2.ucar.edu/atmosnews/just-published/3995/nuclear-war-and-ultraviolet-radiation" TargetMode="External"/><Relationship Id="rId34" Type="http://schemas.openxmlformats.org/officeDocument/2006/relationships/hyperlink" Target="https://pubs.acs.org/action/doSearch?field1=Contrib&amp;text1=Douglas++Vandemar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thebulletin.org/space-weapons-and-risk-nuclear-exchanges8346" TargetMode="External"/><Relationship Id="rId20" Type="http://schemas.openxmlformats.org/officeDocument/2006/relationships/hyperlink" Target="http://climate.envsci.rutgers.edu/pdf/RobockToonSAD.pdf" TargetMode="External"/><Relationship Id="rId29" Type="http://schemas.openxmlformats.org/officeDocument/2006/relationships/hyperlink" Target="https://pubs.acs.org/action/doSearch?field1=Contrib&amp;text1=Nicolas++Reu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24" Type="http://schemas.openxmlformats.org/officeDocument/2006/relationships/hyperlink" Target="https://pubs.acs.org/action/doSearch?field1=Contrib&amp;text1=Peter+E.++Land" TargetMode="External"/><Relationship Id="rId32" Type="http://schemas.openxmlformats.org/officeDocument/2006/relationships/hyperlink" Target="https://pubs.acs.org/action/doSearch?field1=Contrib&amp;text1=Yves++Quilfen" TargetMode="External"/><Relationship Id="rId37" Type="http://schemas.openxmlformats.org/officeDocument/2006/relationships/hyperlink" Target="https://www.culsr.org/articles/the-international-legal-regulation-of-space-debris"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vox.com/2014/4/21/5625246/space-war-china-north-korea-iran" TargetMode="External"/><Relationship Id="rId23" Type="http://schemas.openxmlformats.org/officeDocument/2006/relationships/hyperlink" Target="http://energyskeptic.com/2016/the-scariest-u-s-house-session-ever-electromagnetic-pulse-and-the-fall-of-civilization/" TargetMode="External"/><Relationship Id="rId28" Type="http://schemas.openxmlformats.org/officeDocument/2006/relationships/hyperlink" Target="https://pubs.acs.org/action/doSearch?field1=Contrib&amp;text1=Roberto++Sabia" TargetMode="External"/><Relationship Id="rId36" Type="http://schemas.openxmlformats.org/officeDocument/2006/relationships/hyperlink" Target="https://pubs.acs.org/action/doSearch?field1=Contrib&amp;text1=Punyasloke++Bhadury" TargetMode="External"/><Relationship Id="rId10" Type="http://schemas.openxmlformats.org/officeDocument/2006/relationships/image" Target="media/image1.jpeg"/><Relationship Id="rId19" Type="http://schemas.openxmlformats.org/officeDocument/2006/relationships/hyperlink" Target="https://ratical.org/radiation/NuclearExtinction/StarrNuclearWinterOct09.pdf" TargetMode="External"/><Relationship Id="rId31" Type="http://schemas.openxmlformats.org/officeDocument/2006/relationships/hyperlink" Target="https://pubs.acs.org/action/doSearch?field1=Contrib&amp;text1=Bertrand++Chapron" TargetMode="External"/><Relationship Id="rId4" Type="http://schemas.openxmlformats.org/officeDocument/2006/relationships/customXml" Target="../customXml/item4.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s://www.sciencealert.com/space-junk-accidents-could-trigger-armed-conflict-expert-warns" TargetMode="External"/><Relationship Id="rId22" Type="http://schemas.openxmlformats.org/officeDocument/2006/relationships/hyperlink" Target="https://www.iss.europa.eu/content/space-security-europe" TargetMode="External"/><Relationship Id="rId27" Type="http://schemas.openxmlformats.org/officeDocument/2006/relationships/hyperlink" Target="https://pubs.acs.org/action/doSearch?field1=Contrib&amp;text1=Fanny++Girard-Ardhuin" TargetMode="External"/><Relationship Id="rId30" Type="http://schemas.openxmlformats.org/officeDocument/2006/relationships/hyperlink" Target="https://pubs.acs.org/action/doSearch?field1=Contrib&amp;text1=Jean-Francois++Piolle" TargetMode="External"/><Relationship Id="rId35" Type="http://schemas.openxmlformats.org/officeDocument/2006/relationships/hyperlink" Target="https://pubs.acs.org/action/doSearch?field1=Contrib&amp;text1=Richard++Bellerb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www.psr.org/" TargetMode="External"/><Relationship Id="rId25" Type="http://schemas.openxmlformats.org/officeDocument/2006/relationships/hyperlink" Target="https://pubs.acs.org/action/doSearch?field1=Contrib&amp;text1=Jamie+D.++Shutler" TargetMode="External"/><Relationship Id="rId33" Type="http://schemas.openxmlformats.org/officeDocument/2006/relationships/hyperlink" Target="https://pubs.acs.org/action/doSearch?field1=Contrib&amp;text1=Joseph++Salisbury" TargetMode="External"/><Relationship Id="rId38" Type="http://schemas.openxmlformats.org/officeDocument/2006/relationships/hyperlink" Target="https://doi.org/10.1080/0149593023173508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21</Pages>
  <Words>16719</Words>
  <Characters>95304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4</cp:revision>
  <dcterms:created xsi:type="dcterms:W3CDTF">2022-01-08T16:41:00Z</dcterms:created>
  <dcterms:modified xsi:type="dcterms:W3CDTF">2022-01-08T16:53:00Z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