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2943B" w14:textId="77777777" w:rsidR="001D1FD0" w:rsidRDefault="001D1FD0" w:rsidP="001D1FD0">
      <w:pPr>
        <w:pStyle w:val="Heading2"/>
      </w:pPr>
      <w:r>
        <w:t>1AC</w:t>
      </w:r>
    </w:p>
    <w:p w14:paraId="017D9259" w14:textId="77777777" w:rsidR="001D1FD0" w:rsidRDefault="001D1FD0" w:rsidP="001D1FD0">
      <w:pPr>
        <w:pStyle w:val="Heading3"/>
      </w:pPr>
      <w:r>
        <w:lastRenderedPageBreak/>
        <w:t xml:space="preserve">Intro </w:t>
      </w:r>
    </w:p>
    <w:p w14:paraId="49641DEC" w14:textId="77777777" w:rsidR="001D1FD0" w:rsidRDefault="001D1FD0" w:rsidP="001D1FD0">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20DCCC6A" w14:textId="77777777" w:rsidR="001D1FD0" w:rsidRDefault="001D1FD0" w:rsidP="001D1FD0"/>
    <w:p w14:paraId="519AD01B" w14:textId="77777777" w:rsidR="001D1FD0" w:rsidRDefault="001D1FD0" w:rsidP="001D1FD0">
      <w:pPr>
        <w:pStyle w:val="Heading4"/>
      </w:pPr>
      <w:r>
        <w:t>First, I would like to offer a couple of definitions:</w:t>
      </w:r>
    </w:p>
    <w:p w14:paraId="3B2E6E3B" w14:textId="77777777" w:rsidR="001D1FD0" w:rsidRDefault="001D1FD0" w:rsidP="001D1FD0"/>
    <w:p w14:paraId="7F479FC7" w14:textId="77777777" w:rsidR="001D1FD0" w:rsidRPr="00271418" w:rsidRDefault="001D1FD0" w:rsidP="001D1FD0">
      <w:pPr>
        <w:rPr>
          <w:rStyle w:val="Style13ptBold"/>
        </w:rPr>
      </w:pPr>
      <w:r w:rsidRPr="00271418">
        <w:rPr>
          <w:rStyle w:val="Style13ptBold"/>
        </w:rPr>
        <w:t xml:space="preserve">The World Trade Organization describes its purpose as </w:t>
      </w:r>
    </w:p>
    <w:p w14:paraId="79C98708" w14:textId="77777777" w:rsidR="001D1FD0" w:rsidRPr="00F407FB" w:rsidRDefault="001D1FD0" w:rsidP="001D1FD0">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434E33EB" w14:textId="77777777" w:rsidR="001D1FD0" w:rsidRPr="00F407FB" w:rsidRDefault="001D1FD0" w:rsidP="001D1FD0">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2A2A9B82" w14:textId="77777777" w:rsidR="001D1FD0" w:rsidRDefault="001D1FD0" w:rsidP="001D1FD0"/>
    <w:p w14:paraId="3F9C9B99" w14:textId="77777777" w:rsidR="001D1FD0" w:rsidRPr="00271418" w:rsidRDefault="001D1FD0" w:rsidP="001D1FD0">
      <w:pPr>
        <w:rPr>
          <w:rStyle w:val="Style13ptBold"/>
        </w:rPr>
      </w:pPr>
      <w:r w:rsidRPr="00271418">
        <w:rPr>
          <w:rStyle w:val="Style13ptBold"/>
        </w:rPr>
        <w:t xml:space="preserve">Trevor Brewer, a business lawyer specializing in regulations and transactions, writes in May 2019 that </w:t>
      </w:r>
    </w:p>
    <w:p w14:paraId="760A2075" w14:textId="77777777" w:rsidR="001D1FD0" w:rsidRPr="00F407FB" w:rsidRDefault="001D1FD0" w:rsidP="001D1FD0">
      <w:r w:rsidRPr="00F407FB">
        <w:t xml:space="preserve">Trevor Brewer, 5-16-2019, "What Are The 4 Types of Intellectual Property Rights?," </w:t>
      </w:r>
      <w:proofErr w:type="spellStart"/>
      <w:r w:rsidRPr="00F407FB">
        <w:t>BrewerLong</w:t>
      </w:r>
      <w:proofErr w:type="spellEnd"/>
      <w:r w:rsidRPr="00F407FB">
        <w:t xml:space="preserve">, </w:t>
      </w:r>
      <w:hyperlink r:id="rId6" w:history="1">
        <w:r w:rsidRPr="005523C8">
          <w:rPr>
            <w:rStyle w:val="Hyperlink"/>
          </w:rPr>
          <w:t>https://brewerlong.com/information/business-law/four-types-of-intellectual-property/SJKS</w:t>
        </w:r>
      </w:hyperlink>
      <w:r>
        <w:t xml:space="preserve"> </w:t>
      </w:r>
      <w:proofErr w:type="spellStart"/>
      <w:r>
        <w:t>Rehighlighted</w:t>
      </w:r>
      <w:proofErr w:type="spellEnd"/>
      <w:r>
        <w:t xml:space="preserve"> Diego</w:t>
      </w:r>
    </w:p>
    <w:p w14:paraId="7D8C2D93" w14:textId="77777777" w:rsidR="001D1FD0" w:rsidRDefault="001D1FD0" w:rsidP="001D1FD0"/>
    <w:p w14:paraId="05BD5106" w14:textId="77777777" w:rsidR="001D1FD0" w:rsidRDefault="001D1FD0" w:rsidP="001D1FD0">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7"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8"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lastRenderedPageBreak/>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4ADA06F4" w14:textId="77777777" w:rsidR="001D1FD0" w:rsidRDefault="001D1FD0" w:rsidP="001D1FD0">
      <w:pPr>
        <w:pStyle w:val="Heading3"/>
      </w:pPr>
      <w:r>
        <w:lastRenderedPageBreak/>
        <w:t>Framework</w:t>
      </w:r>
    </w:p>
    <w:p w14:paraId="2949AC30" w14:textId="77777777" w:rsidR="001D1FD0" w:rsidRPr="00395CE0" w:rsidRDefault="001D1FD0" w:rsidP="001D1FD0">
      <w:pPr>
        <w:pStyle w:val="Heading4"/>
        <w:spacing w:before="0" w:line="276" w:lineRule="auto"/>
        <w:rPr>
          <w:rFonts w:cs="Calibri"/>
        </w:rPr>
      </w:pPr>
      <w:r w:rsidRPr="00395CE0">
        <w:rPr>
          <w:rFonts w:cs="Calibri"/>
        </w:rPr>
        <w:t>I value morality because the word ought in the resolution implies a moral obligation.</w:t>
      </w:r>
    </w:p>
    <w:p w14:paraId="0A5F7659" w14:textId="77777777" w:rsidR="001D1FD0" w:rsidRPr="00395CE0" w:rsidRDefault="001D1FD0" w:rsidP="001D1FD0">
      <w:pPr>
        <w:pStyle w:val="Heading4"/>
        <w:spacing w:before="0" w:line="276" w:lineRule="auto"/>
        <w:rPr>
          <w:rFonts w:cs="Calibri"/>
        </w:rPr>
      </w:pPr>
      <w:r w:rsidRPr="00395CE0">
        <w:rPr>
          <w:rFonts w:cs="Calibri"/>
        </w:rPr>
        <w:t>Thus, the value criterion must be maximizing well-being for everyone.</w:t>
      </w:r>
    </w:p>
    <w:p w14:paraId="0B4BDDB2" w14:textId="77777777" w:rsidR="001D1FD0" w:rsidRPr="00395CE0" w:rsidRDefault="001D1FD0" w:rsidP="001D1FD0">
      <w:pPr>
        <w:pStyle w:val="Heading4"/>
        <w:spacing w:before="0" w:line="276" w:lineRule="auto"/>
        <w:rPr>
          <w:rFonts w:cs="Calibri"/>
        </w:rPr>
      </w:pPr>
      <w:r w:rsidRPr="00395CE0">
        <w:rPr>
          <w:rFonts w:cs="Calibri"/>
        </w:rPr>
        <w:t>There are two main reasons for this:</w:t>
      </w:r>
    </w:p>
    <w:p w14:paraId="7884B354" w14:textId="77777777" w:rsidR="001D1FD0" w:rsidRPr="00395CE0" w:rsidRDefault="001D1FD0" w:rsidP="001D1FD0">
      <w:pPr>
        <w:pStyle w:val="Heading4"/>
        <w:numPr>
          <w:ilvl w:val="0"/>
          <w:numId w:val="11"/>
        </w:numPr>
        <w:tabs>
          <w:tab w:val="num" w:pos="360"/>
        </w:tabs>
        <w:spacing w:before="0" w:line="276" w:lineRule="auto"/>
        <w:ind w:left="360"/>
        <w:rPr>
          <w:rFonts w:cs="Calibri"/>
        </w:rPr>
      </w:pPr>
      <w:r w:rsidRPr="00395CE0">
        <w:rPr>
          <w:rFonts w:cs="Calibri"/>
        </w:rPr>
        <w:t>Everyone does not like painful or emotionally harmful experiences, so naturally we should try to replace these things with good experiences.</w:t>
      </w:r>
    </w:p>
    <w:p w14:paraId="15E08A2A" w14:textId="77777777" w:rsidR="001D1FD0" w:rsidRPr="00395CE0" w:rsidRDefault="001D1FD0" w:rsidP="001D1FD0">
      <w:pPr>
        <w:pStyle w:val="Heading4"/>
        <w:numPr>
          <w:ilvl w:val="0"/>
          <w:numId w:val="11"/>
        </w:numPr>
        <w:tabs>
          <w:tab w:val="num" w:pos="360"/>
        </w:tabs>
        <w:spacing w:before="0" w:line="276" w:lineRule="auto"/>
        <w:ind w:left="360"/>
        <w:rPr>
          <w:rFonts w:cs="Calibri"/>
        </w:rPr>
      </w:pPr>
      <w:r w:rsidRPr="00395CE0">
        <w:rPr>
          <w:rFonts w:cs="Calibri"/>
        </w:rPr>
        <w:t>Things like death and oppression are intuitively bad, and effect everyone, so we should try to prevent them.</w:t>
      </w:r>
    </w:p>
    <w:p w14:paraId="62212F6B" w14:textId="77777777" w:rsidR="001D1FD0" w:rsidRPr="00395CE0" w:rsidRDefault="001D1FD0" w:rsidP="001D1FD0">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2E25049F" w14:textId="77777777" w:rsidR="001D1FD0" w:rsidRPr="000031C2" w:rsidRDefault="001D1FD0" w:rsidP="001D1FD0"/>
    <w:p w14:paraId="5D2F1F0D" w14:textId="77777777" w:rsidR="001D1FD0" w:rsidRPr="000031C2" w:rsidRDefault="001D1FD0" w:rsidP="001D1FD0"/>
    <w:p w14:paraId="73C72703" w14:textId="77777777" w:rsidR="001D1FD0" w:rsidRDefault="001D1FD0" w:rsidP="001D1FD0">
      <w:pPr>
        <w:pStyle w:val="Heading3"/>
      </w:pPr>
      <w:r>
        <w:lastRenderedPageBreak/>
        <w:t>Contention 1 is Covid 19 Vaccine Accessibility</w:t>
      </w:r>
    </w:p>
    <w:p w14:paraId="3A309082" w14:textId="77777777" w:rsidR="001D1FD0" w:rsidRPr="00271418" w:rsidRDefault="001D1FD0" w:rsidP="001D1FD0">
      <w:pPr>
        <w:pStyle w:val="Heading4"/>
        <w:rPr>
          <w:b w:val="0"/>
          <w:bCs/>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 sharing</w:t>
      </w:r>
      <w:r w:rsidRPr="000957FC">
        <w:rPr>
          <w:u w:val="single"/>
        </w:rPr>
        <w:t xml:space="preserve"> information</w:t>
      </w:r>
      <w:r>
        <w:t xml:space="preserve"> is extremely important. </w:t>
      </w:r>
    </w:p>
    <w:p w14:paraId="74248CC9" w14:textId="77777777" w:rsidR="001D1FD0" w:rsidRDefault="001D1FD0" w:rsidP="001D1FD0">
      <w:pPr>
        <w:rPr>
          <w:rStyle w:val="Style13ptBold"/>
        </w:rPr>
      </w:pPr>
      <w:r>
        <w:rPr>
          <w:rStyle w:val="Style13ptBold"/>
        </w:rPr>
        <w:t xml:space="preserve">Rajeesh </w:t>
      </w:r>
      <w:r w:rsidRPr="00137445">
        <w:rPr>
          <w:rStyle w:val="Style13ptBold"/>
        </w:rPr>
        <w:t>Kumar</w:t>
      </w:r>
      <w:r>
        <w:rPr>
          <w:rStyle w:val="Style13ptBold"/>
        </w:rPr>
        <w:t>, an associate fellow at the Institute and a PHD in International Organizations, writes in 20</w:t>
      </w:r>
      <w:r w:rsidRPr="00137445">
        <w:rPr>
          <w:rStyle w:val="Style13ptBold"/>
        </w:rPr>
        <w:t>21</w:t>
      </w:r>
    </w:p>
    <w:p w14:paraId="3939F8C0" w14:textId="77777777" w:rsidR="001D1FD0" w:rsidRPr="00137445" w:rsidRDefault="001D1FD0" w:rsidP="001D1FD0">
      <w:r w:rsidRPr="00137445">
        <w:t xml:space="preserve"> </w:t>
      </w:r>
      <w:r w:rsidRPr="00244D66">
        <w:rPr>
          <w:sz w:val="16"/>
          <w:szCs w:val="16"/>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244D66">
          <w:rPr>
            <w:rStyle w:val="Hyperlink"/>
            <w:sz w:val="16"/>
            <w:szCs w:val="16"/>
          </w:rPr>
          <w:t>https://idsa.in/issuebrief/wto-trips-waiver-covid-vaccine-rkumar-120721</w:t>
        </w:r>
      </w:hyperlink>
      <w:r w:rsidRPr="00244D66">
        <w:rPr>
          <w:sz w:val="16"/>
          <w:szCs w:val="16"/>
        </w:rPr>
        <w:t>] Justin</w:t>
      </w:r>
      <w:r>
        <w:rPr>
          <w:sz w:val="16"/>
          <w:szCs w:val="16"/>
        </w:rPr>
        <w:t xml:space="preserve"> recut SJKS</w:t>
      </w:r>
    </w:p>
    <w:p w14:paraId="0008AFCD" w14:textId="77777777" w:rsidR="001D1FD0" w:rsidRDefault="001D1FD0" w:rsidP="001D1FD0">
      <w:pPr>
        <w:rPr>
          <w:sz w:val="16"/>
          <w:szCs w:val="16"/>
        </w:rPr>
      </w:pPr>
      <w:r w:rsidRPr="00137445">
        <w:rPr>
          <w:sz w:val="16"/>
        </w:rPr>
        <w:t xml:space="preserve">According to Duke Global Health Innovation Center, which monitors COVID-19 vaccine purchases, </w:t>
      </w:r>
      <w:r w:rsidRPr="00221CD7">
        <w:rPr>
          <w:rStyle w:val="Emphasis"/>
        </w:rPr>
        <w:t>rich nations representing</w:t>
      </w:r>
      <w:r w:rsidRPr="00221CD7">
        <w:rPr>
          <w:u w:val="single"/>
        </w:rPr>
        <w:t xml:space="preserve"> just 14 per cent of the world population have bought up to </w:t>
      </w:r>
      <w:r w:rsidRPr="00221CD7">
        <w:rPr>
          <w:rStyle w:val="Emphasis"/>
        </w:rPr>
        <w:t>53 per cent of the most promising 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 xml:space="preserve">0.3 per </w:t>
      </w:r>
      <w:r w:rsidRPr="00221CD7">
        <w:rPr>
          <w:highlight w:val="green"/>
          <w:u w:val="single"/>
        </w:rPr>
        <w:t>cent of</w:t>
      </w:r>
      <w:r w:rsidRPr="00137445">
        <w:rPr>
          <w:u w:val="single"/>
        </w:rPr>
        <w:t xml:space="preserve"> the </w:t>
      </w:r>
      <w:r w:rsidRPr="00221CD7">
        <w:rPr>
          <w:highlight w:val="green"/>
          <w:u w:val="single"/>
        </w:rPr>
        <w:t>vaccines produced</w:t>
      </w:r>
      <w:r w:rsidRPr="00137445">
        <w:rPr>
          <w:u w:val="single"/>
        </w:rPr>
        <w:t xml:space="preserve">.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137445">
        <w:rPr>
          <w:sz w:val="16"/>
        </w:rPr>
        <w:t xml:space="preserve">Consequently, </w:t>
      </w:r>
      <w:r w:rsidRPr="00221CD7">
        <w:rPr>
          <w:highlight w:val="green"/>
          <w:u w:val="single"/>
        </w:rPr>
        <w:t xml:space="preserve">there is a </w:t>
      </w:r>
      <w:r w:rsidRPr="00221CD7">
        <w:rPr>
          <w:rStyle w:val="Emphasis"/>
          <w:highlight w:val="green"/>
        </w:rPr>
        <w:t>significant disparity</w:t>
      </w:r>
      <w:r w:rsidRPr="00137445">
        <w:rPr>
          <w:rStyle w:val="Emphasis"/>
        </w:rPr>
        <w:t xml:space="preserve"> between HICs and LICs</w:t>
      </w:r>
      <w:r w:rsidRPr="00137445">
        <w:rPr>
          <w:u w:val="single"/>
        </w:rPr>
        <w:t xml:space="preserve"> </w:t>
      </w:r>
      <w:r w:rsidRPr="00221CD7">
        <w:rPr>
          <w:highlight w:val="green"/>
          <w:u w:val="single"/>
        </w:rPr>
        <w:t>in vaccine administration as well</w:t>
      </w:r>
      <w:r w:rsidRPr="00137445">
        <w:rPr>
          <w:u w:val="single"/>
        </w:rPr>
        <w:t xml:space="preserve">.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221CD7">
        <w:rPr>
          <w:rStyle w:val="Emphasis"/>
        </w:rPr>
        <w:t>vaccine rollout remains the 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221CD7">
        <w:rPr>
          <w:highlight w:val="green"/>
          <w:u w:val="single"/>
        </w:rPr>
        <w:t xml:space="preserve">massive </w:t>
      </w:r>
      <w:r w:rsidRPr="00221CD7">
        <w:rPr>
          <w:rStyle w:val="Emphasis"/>
          <w:highlight w:val="green"/>
        </w:rPr>
        <w:t>global inequity</w:t>
      </w:r>
      <w:r w:rsidRPr="00221CD7">
        <w:rPr>
          <w:highlight w:val="green"/>
          <w:u w:val="single"/>
        </w:rPr>
        <w:t xml:space="preserve"> will continue to exist</w:t>
      </w:r>
      <w:r w:rsidRPr="005A553A">
        <w:rPr>
          <w:highlight w:val="green"/>
          <w:u w:val="single"/>
        </w:rPr>
        <w:t xml:space="preserve">, </w:t>
      </w:r>
      <w:r w:rsidRPr="00221CD7">
        <w:rPr>
          <w:u w:val="single"/>
        </w:rPr>
        <w:t xml:space="preserve">with Africa still </w:t>
      </w:r>
      <w:r w:rsidRPr="00221CD7">
        <w:rPr>
          <w:rStyle w:val="Emphasis"/>
        </w:rPr>
        <w:t>experiencing meagre vaccination</w:t>
      </w:r>
      <w:r w:rsidRPr="00137445">
        <w:rPr>
          <w:u w:val="single"/>
        </w:rPr>
        <w:t xml:space="preserve"> rates while other parts of the world move much closer to complete vaccination.14</w:t>
      </w:r>
      <w:r>
        <w:rPr>
          <w:u w:val="single"/>
        </w:rPr>
        <w:t xml:space="preserve"> </w:t>
      </w:r>
      <w:r w:rsidRPr="00221CD7">
        <w:rPr>
          <w:highlight w:val="green"/>
          <w:u w:val="single"/>
        </w:rPr>
        <w:t>This</w:t>
      </w:r>
      <w:r w:rsidRPr="00137445">
        <w:rPr>
          <w:u w:val="single"/>
        </w:rPr>
        <w:t xml:space="preserve"> vaccine </w:t>
      </w:r>
      <w:r w:rsidRPr="00221CD7">
        <w:rPr>
          <w:highlight w:val="green"/>
          <w:u w:val="single"/>
        </w:rPr>
        <w:t>inequity is</w:t>
      </w:r>
      <w:r w:rsidRPr="00137445">
        <w:rPr>
          <w:u w:val="single"/>
        </w:rPr>
        <w:t xml:space="preserve"> not only </w:t>
      </w:r>
      <w:r w:rsidRPr="00221CD7">
        <w:rPr>
          <w:rStyle w:val="Emphasis"/>
          <w:highlight w:val="green"/>
        </w:rPr>
        <w:t>morally indefensible</w:t>
      </w:r>
      <w:r w:rsidRPr="00221CD7">
        <w:rPr>
          <w:highlight w:val="green"/>
          <w:u w:val="single"/>
        </w:rPr>
        <w:t xml:space="preserve"> but also </w:t>
      </w:r>
      <w:r w:rsidRPr="00221CD7">
        <w:rPr>
          <w:rStyle w:val="Emphasis"/>
          <w:highlight w:val="green"/>
        </w:rPr>
        <w:t>clinically counter-productive</w:t>
      </w:r>
      <w:r w:rsidRPr="00137445">
        <w:rPr>
          <w:u w:val="single"/>
        </w:rPr>
        <w:t xml:space="preserve">. If this situation prevails, </w:t>
      </w:r>
      <w:r w:rsidRPr="00221CD7">
        <w:rPr>
          <w:u w:val="single"/>
        </w:rPr>
        <w:t xml:space="preserve">LICs could be </w:t>
      </w:r>
      <w:r w:rsidRPr="00221CD7">
        <w:rPr>
          <w:rStyle w:val="Emphasis"/>
        </w:rPr>
        <w:t>waiting until 2025 for vaccinating</w:t>
      </w:r>
      <w:r w:rsidRPr="00137445">
        <w:rPr>
          <w:u w:val="single"/>
        </w:rPr>
        <w:t xml:space="preserve"> half of their people. </w:t>
      </w:r>
      <w:r w:rsidRPr="00221CD7">
        <w:rPr>
          <w:highlight w:val="green"/>
          <w:u w:val="single"/>
        </w:rPr>
        <w:t>Allowing</w:t>
      </w:r>
      <w:r w:rsidRPr="00137445">
        <w:rPr>
          <w:u w:val="single"/>
        </w:rPr>
        <w:t xml:space="preserve"> most of </w:t>
      </w:r>
      <w:r w:rsidRPr="00221CD7">
        <w:rPr>
          <w:highlight w:val="green"/>
          <w:u w:val="single"/>
        </w:rPr>
        <w:t>the world’s population to go unvaccinated will</w:t>
      </w:r>
      <w:r w:rsidRPr="00137445">
        <w:rPr>
          <w:u w:val="single"/>
        </w:rPr>
        <w:t xml:space="preserve">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w:t>
      </w:r>
      <w:r w:rsidRPr="00221CD7">
        <w:rPr>
          <w:rStyle w:val="Emphasis"/>
          <w:highlight w:val="green"/>
        </w:rPr>
        <w:t>ses</w:t>
      </w:r>
      <w:r w:rsidRPr="00221CD7">
        <w:rPr>
          <w:highlight w:val="green"/>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221CD7">
        <w:rPr>
          <w:u w:val="single"/>
        </w:rPr>
        <w:t xml:space="preserve">TRIPS: </w:t>
      </w:r>
      <w:r w:rsidRPr="00221CD7">
        <w:rPr>
          <w:rStyle w:val="Emphasis"/>
        </w:rPr>
        <w:t>Barrier</w:t>
      </w:r>
      <w:r w:rsidRPr="00137445">
        <w:rPr>
          <w:rStyle w:val="Emphasis"/>
        </w:rPr>
        <w:t xml:space="preserve"> to Equitable Health Care Access</w:t>
      </w:r>
      <w:r>
        <w:rPr>
          <w:u w:val="single"/>
        </w:rPr>
        <w:t xml:space="preserve"> </w:t>
      </w: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r>
        <w:rPr>
          <w:u w:val="single"/>
        </w:rPr>
        <w:t xml:space="preserve"> </w:t>
      </w:r>
      <w:r w:rsidRPr="00137445">
        <w:rPr>
          <w:sz w:val="16"/>
        </w:rPr>
        <w:t xml:space="preserve">Similarly, </w:t>
      </w:r>
      <w:r w:rsidRPr="00137445">
        <w:rPr>
          <w:u w:val="single"/>
        </w:rPr>
        <w:t xml:space="preserve">when Indian company </w:t>
      </w:r>
      <w:r w:rsidRPr="00137445">
        <w:rPr>
          <w:u w:val="single"/>
        </w:rPr>
        <w:lastRenderedPageBreak/>
        <w:t xml:space="preserve">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u w:val="single"/>
        </w:rPr>
        <w:t xml:space="preserve"> </w:t>
      </w:r>
      <w:r w:rsidRPr="00137445">
        <w:rPr>
          <w:sz w:val="16"/>
        </w:rPr>
        <w:t xml:space="preserve">A recent document by Médecins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 xml:space="preserve">hinders </w:t>
      </w:r>
      <w:r w:rsidRPr="00221CD7">
        <w:rPr>
          <w:rStyle w:val="Emphasis"/>
          <w:highlight w:val="green"/>
        </w:rPr>
        <w:t xml:space="preserve">manufacturing and supply </w:t>
      </w:r>
      <w:r w:rsidRPr="005A553A">
        <w:rPr>
          <w:rStyle w:val="Emphasis"/>
          <w:highlight w:val="green"/>
        </w:rPr>
        <w:t>of</w:t>
      </w:r>
      <w:r w:rsidRPr="00137445">
        <w:rPr>
          <w:rStyle w:val="Emphasis"/>
        </w:rPr>
        <w:t xml:space="preserve"> diagnostics, medical </w:t>
      </w:r>
      <w:r w:rsidRPr="00221CD7">
        <w:rPr>
          <w:rStyle w:val="Emphasis"/>
          <w:highlight w:val="green"/>
        </w:rPr>
        <w:t>equipment</w:t>
      </w:r>
      <w:r w:rsidRPr="00221CD7">
        <w:rPr>
          <w:highlight w:val="green"/>
          <w:u w:val="single"/>
        </w:rPr>
        <w:t xml:space="preserve">, </w:t>
      </w:r>
      <w:r w:rsidRPr="00221CD7">
        <w:rPr>
          <w:rStyle w:val="Emphasis"/>
          <w:highlight w:val="green"/>
        </w:rPr>
        <w:t>treatments</w:t>
      </w:r>
      <w:r w:rsidRPr="00221CD7">
        <w:rPr>
          <w:highlight w:val="green"/>
          <w:u w:val="single"/>
        </w:rPr>
        <w:t xml:space="preserve"> and </w:t>
      </w:r>
      <w:r w:rsidRPr="00221CD7">
        <w:rPr>
          <w:rStyle w:val="Emphasis"/>
          <w:highlight w:val="green"/>
        </w:rPr>
        <w:t>vaccines</w:t>
      </w:r>
      <w:r w:rsidRPr="00221CD7">
        <w:rPr>
          <w:highlight w:val="green"/>
          <w:u w:val="single"/>
        </w:rPr>
        <w:t xml:space="preserve"> during the</w:t>
      </w:r>
      <w:r w:rsidRPr="00137445">
        <w:rPr>
          <w:u w:val="single"/>
        </w:rPr>
        <w:t xml:space="preserve"> COVID-19 </w:t>
      </w:r>
      <w:r w:rsidRPr="00221CD7">
        <w:rPr>
          <w:highlight w:val="green"/>
          <w:u w:val="single"/>
        </w:rPr>
        <w:t>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u w:val="single"/>
        </w:rPr>
        <w:t xml:space="preserve"> </w:t>
      </w: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13744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r>
        <w:rPr>
          <w:sz w:val="16"/>
        </w:rPr>
        <w:t xml:space="preserve"> </w:t>
      </w:r>
      <w:r w:rsidRPr="00137445">
        <w:rPr>
          <w:u w:val="single"/>
        </w:rPr>
        <w:t>Another argument against the proposed TRIPS waiver is that a waiver would not increase the manufacturing of COVID-19 vaccines</w:t>
      </w:r>
      <w:r w:rsidRPr="00137445">
        <w:rPr>
          <w:sz w:val="16"/>
        </w:rPr>
        <w:t xml:space="preserve">. Indeed, </w:t>
      </w:r>
      <w:r w:rsidRPr="00221CD7">
        <w:rPr>
          <w:highlight w:val="green"/>
          <w:u w:val="single"/>
        </w:rPr>
        <w:t>one</w:t>
      </w:r>
      <w:r w:rsidRPr="00137445">
        <w:rPr>
          <w:u w:val="single"/>
        </w:rPr>
        <w:t xml:space="preserve"> of the </w:t>
      </w:r>
      <w:r w:rsidRPr="005A553A">
        <w:rPr>
          <w:rStyle w:val="Emphasis"/>
          <w:highlight w:val="green"/>
        </w:rPr>
        <w:t>significant factor</w:t>
      </w:r>
      <w:r w:rsidRPr="00221CD7">
        <w:rPr>
          <w:rStyle w:val="Emphasis"/>
        </w:rPr>
        <w:t>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221CD7">
        <w:rPr>
          <w:highlight w:val="green"/>
          <w:u w:val="single"/>
        </w:rPr>
        <w:t>a waiver would</w:t>
      </w:r>
      <w:r w:rsidRPr="00137445">
        <w:rPr>
          <w:u w:val="single"/>
        </w:rPr>
        <w:t xml:space="preserve"> be the first but essential step to </w:t>
      </w:r>
      <w:r w:rsidRPr="005A553A">
        <w:rPr>
          <w:rStyle w:val="Emphasis"/>
          <w:highlight w:val="green"/>
        </w:rPr>
        <w:t>increase</w:t>
      </w:r>
      <w:r w:rsidRPr="00137445">
        <w:rPr>
          <w:rStyle w:val="Emphasis"/>
        </w:rPr>
        <w:t xml:space="preserve"> manufacturing </w:t>
      </w:r>
      <w:r w:rsidRPr="00221CD7">
        <w:rPr>
          <w:rStyle w:val="Emphasis"/>
          <w:highlight w:val="green"/>
        </w:rPr>
        <w:t>capacity</w:t>
      </w:r>
      <w:r w:rsidRPr="00221CD7">
        <w:rPr>
          <w:highlight w:val="green"/>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 xml:space="preserve">vaccine-related </w:t>
      </w:r>
      <w:r w:rsidRPr="00221CD7">
        <w:rPr>
          <w:rStyle w:val="Emphasis"/>
          <w:highlight w:val="green"/>
        </w:rPr>
        <w:t>products</w:t>
      </w:r>
      <w:r w:rsidRPr="00221CD7">
        <w:rPr>
          <w:highlight w:val="green"/>
          <w:u w:val="single"/>
        </w:rPr>
        <w:t>, countries need to ensure that there are no IP restrictions</w:t>
      </w:r>
      <w:r w:rsidRPr="00137445">
        <w:rPr>
          <w:u w:val="single"/>
        </w:rPr>
        <w:t xml:space="preserve">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w:t>
      </w:r>
      <w:r w:rsidRPr="00221CD7">
        <w:rPr>
          <w:highlight w:val="green"/>
          <w:u w:val="single"/>
        </w:rPr>
        <w:t>If there is no</w:t>
      </w:r>
      <w:r w:rsidRPr="005A553A">
        <w:rPr>
          <w:highlight w:val="green"/>
          <w:u w:val="single"/>
        </w:rPr>
        <w:t xml:space="preserve"> </w:t>
      </w:r>
      <w:r w:rsidRPr="00221CD7">
        <w:rPr>
          <w:u w:val="single"/>
        </w:rPr>
        <w:t>TRIPS</w:t>
      </w:r>
      <w:r w:rsidRPr="00137445">
        <w:rPr>
          <w:u w:val="single"/>
        </w:rPr>
        <w:t xml:space="preserve"> </w:t>
      </w:r>
      <w:r w:rsidRPr="00221CD7">
        <w:rPr>
          <w:highlight w:val="green"/>
          <w:u w:val="single"/>
        </w:rPr>
        <w:t>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r>
        <w:rPr>
          <w:rStyle w:val="Emphasis"/>
        </w:rPr>
        <w:t xml:space="preserve"> </w:t>
      </w:r>
      <w:r w:rsidRPr="00137445">
        <w:rPr>
          <w:sz w:val="16"/>
        </w:rPr>
        <w:t xml:space="preserve">Similarly, </w:t>
      </w:r>
      <w:r w:rsidRPr="00137445">
        <w:rPr>
          <w:u w:val="single"/>
        </w:rPr>
        <w:t xml:space="preserve">the </w:t>
      </w:r>
      <w:r w:rsidRPr="005A553A">
        <w:rPr>
          <w:highlight w:val="green"/>
          <w:u w:val="single"/>
        </w:rPr>
        <w:t>argument</w:t>
      </w:r>
      <w:r w:rsidRPr="001B4A7C">
        <w:rPr>
          <w:u w:val="single"/>
        </w:rPr>
        <w:t>s</w:t>
      </w:r>
      <w:r w:rsidRPr="00137445">
        <w:rPr>
          <w:u w:val="single"/>
        </w:rPr>
        <w:t xml:space="preserve"> such as </w:t>
      </w:r>
      <w:r w:rsidRPr="001B4A7C">
        <w:rPr>
          <w:highlight w:val="green"/>
          <w:u w:val="single"/>
        </w:rPr>
        <w:t>that</w:t>
      </w:r>
      <w:r w:rsidRPr="00137445">
        <w:rPr>
          <w:u w:val="single"/>
        </w:rPr>
        <w:t xml:space="preserve">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w:t>
      </w:r>
      <w:r w:rsidRPr="001B4A7C">
        <w:rPr>
          <w:highlight w:val="green"/>
          <w:u w:val="single"/>
        </w:rPr>
        <w:t xml:space="preserve">quality, have </w:t>
      </w:r>
      <w:r w:rsidRPr="001B4A7C">
        <w:rPr>
          <w:u w:val="single"/>
        </w:rPr>
        <w:t xml:space="preserve">also </w:t>
      </w:r>
      <w:r w:rsidRPr="001B4A7C">
        <w:rPr>
          <w:highlight w:val="green"/>
          <w:u w:val="single"/>
        </w:rPr>
        <w:t>been</w:t>
      </w:r>
      <w:r w:rsidRPr="00137445">
        <w:rPr>
          <w:u w:val="single"/>
        </w:rPr>
        <w:t xml:space="preserve">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137445">
        <w:rPr>
          <w:u w:val="single"/>
        </w:rPr>
        <w:t xml:space="preserve">Shantha </w:t>
      </w:r>
      <w:r w:rsidRPr="001B4A7C">
        <w:rPr>
          <w:u w:val="single"/>
        </w:rPr>
        <w:t xml:space="preserve">Biotechnics </w:t>
      </w:r>
      <w:r w:rsidRPr="001B4A7C">
        <w:rPr>
          <w:rStyle w:val="Emphasis"/>
        </w:rPr>
        <w:t>developed its own vaccine at $1 per dose</w:t>
      </w:r>
      <w:r w:rsidRPr="001B4A7C">
        <w:rPr>
          <w:u w:val="single"/>
        </w:rPr>
        <w:t xml:space="preserve">, and the UNICEF (United Nations Children’s Emergency Fund) mass inoculation </w:t>
      </w:r>
      <w:proofErr w:type="spellStart"/>
      <w:r w:rsidRPr="001B4A7C">
        <w:rPr>
          <w:u w:val="single"/>
        </w:rPr>
        <w:t>programme</w:t>
      </w:r>
      <w:proofErr w:type="spellEnd"/>
      <w:r w:rsidRPr="001B4A7C">
        <w:rPr>
          <w:u w:val="single"/>
        </w:rPr>
        <w:t xml:space="preserve"> uses this vaccine against Hepatitis B. In 2009, Shantha sold over 120 million doses of vaccines globally.</w:t>
      </w:r>
      <w:r>
        <w:rPr>
          <w:u w:val="single"/>
        </w:rPr>
        <w:t xml:space="preserve"> </w:t>
      </w:r>
      <w:r w:rsidRPr="001B4A7C">
        <w:rPr>
          <w:u w:val="single"/>
        </w:rPr>
        <w:t xml:space="preserve">India also produces </w:t>
      </w:r>
      <w:r w:rsidRPr="001B4A7C">
        <w:rPr>
          <w:rStyle w:val="Emphasis"/>
        </w:rPr>
        <w:t>high-quality generic drugs for HIV/AIDS and cancer treatment</w:t>
      </w:r>
      <w:r w:rsidRPr="001B4A7C">
        <w:rPr>
          <w:u w:val="single"/>
        </w:rPr>
        <w:t xml:space="preserve"> and markets them across the globe</w:t>
      </w:r>
      <w:r w:rsidRPr="001B4A7C">
        <w:rPr>
          <w:sz w:val="16"/>
        </w:rPr>
        <w:t xml:space="preserve">. Now, a couple of </w:t>
      </w:r>
      <w:r w:rsidRPr="001B4A7C">
        <w:rPr>
          <w:u w:val="single"/>
        </w:rPr>
        <w:t xml:space="preserve">Indian companies are in the </w:t>
      </w:r>
      <w:r w:rsidRPr="001B4A7C">
        <w:rPr>
          <w:rStyle w:val="Emphasis"/>
        </w:rPr>
        <w:t>last stage of producing mRNA</w:t>
      </w:r>
      <w:r w:rsidRPr="001B4A7C">
        <w:rPr>
          <w:sz w:val="16"/>
        </w:rPr>
        <w:t xml:space="preserve"> (Messenger RNA) </w:t>
      </w:r>
      <w:r w:rsidRPr="001B4A7C">
        <w:rPr>
          <w:u w:val="single"/>
        </w:rPr>
        <w:t>vaccines</w:t>
      </w:r>
      <w:r w:rsidRPr="001B4A7C">
        <w:rPr>
          <w:sz w:val="16"/>
        </w:rPr>
        <w:t xml:space="preserve">.26 Similarly, </w:t>
      </w:r>
      <w:r w:rsidRPr="001B4A7C">
        <w:rPr>
          <w:u w:val="single"/>
        </w:rPr>
        <w:t xml:space="preserve">Bangladesh and Indonesia claimed that they could </w:t>
      </w:r>
      <w:r w:rsidRPr="001B4A7C">
        <w:rPr>
          <w:rStyle w:val="Emphasis"/>
        </w:rPr>
        <w:t>manufacture millions of COVID-19 vaccine doses a year</w:t>
      </w:r>
      <w:r w:rsidRPr="001B4A7C">
        <w:rPr>
          <w:u w:val="single"/>
        </w:rPr>
        <w:t xml:space="preserve"> if pharmaceutical companies share the know-how</w:t>
      </w:r>
      <w:r w:rsidRPr="001B4A7C">
        <w:rPr>
          <w:sz w:val="16"/>
        </w:rPr>
        <w:t xml:space="preserve">.27 Recently, </w:t>
      </w:r>
      <w:r w:rsidRPr="001B4A7C">
        <w:rPr>
          <w:u w:val="single"/>
        </w:rPr>
        <w:t xml:space="preserve">Vietnam also said that the country could </w:t>
      </w:r>
      <w:r w:rsidRPr="001B4A7C">
        <w:rPr>
          <w:rStyle w:val="Emphasis"/>
        </w:rPr>
        <w:t>satisfy COVID-19 vaccine production</w:t>
      </w:r>
      <w:r w:rsidRPr="001B4A7C">
        <w:rPr>
          <w:u w:val="single"/>
        </w:rPr>
        <w:t xml:space="preserve"> requirements once it obtains vaccine patents</w:t>
      </w:r>
      <w:r w:rsidRPr="001B4A7C">
        <w:rPr>
          <w:sz w:val="16"/>
        </w:rPr>
        <w:t xml:space="preserve">.28 Countries like the United Arab Emirates (UAE), Turkey, Cuba, Brazil, Argentina </w:t>
      </w:r>
      <w:r w:rsidRPr="001B4A7C">
        <w:rPr>
          <w:sz w:val="16"/>
        </w:rPr>
        <w:lastRenderedPageBreak/>
        <w:t>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1B4A7C">
        <w:rPr>
          <w:sz w:val="16"/>
        </w:rPr>
        <w:t xml:space="preserve">Moreover, </w:t>
      </w:r>
      <w:r w:rsidRPr="001B4A7C">
        <w:rPr>
          <w:u w:val="single"/>
        </w:rPr>
        <w:t xml:space="preserve">COVID-19 vaccine IPR runs </w:t>
      </w:r>
      <w:r w:rsidRPr="001B4A7C">
        <w:rPr>
          <w:rStyle w:val="Emphasis"/>
        </w:rPr>
        <w:t>across the entire value chain</w:t>
      </w:r>
      <w:r w:rsidRPr="001B4A7C">
        <w:rPr>
          <w:sz w:val="16"/>
        </w:rPr>
        <w:t xml:space="preserve"> – vaccine development, production, use, etc. A mere patent waiver may not be enough to address the issues related to its production and distribution. </w:t>
      </w:r>
      <w:r w:rsidRPr="001B4A7C">
        <w:rPr>
          <w:u w:val="single"/>
        </w:rPr>
        <w:t xml:space="preserve">What is more important here is to share the technical </w:t>
      </w:r>
      <w:r w:rsidRPr="001B4A7C">
        <w:rPr>
          <w:rStyle w:val="Emphasis"/>
        </w:rPr>
        <w:t>know-how and information</w:t>
      </w:r>
      <w:r w:rsidRPr="001B4A7C">
        <w:rPr>
          <w:u w:val="single"/>
        </w:rPr>
        <w:t xml:space="preserve"> such as trade secrets. Therefore, the existing TRIPS flexibilities, such as </w:t>
      </w:r>
      <w:r w:rsidRPr="001B4A7C">
        <w:rPr>
          <w:rStyle w:val="Emphasis"/>
        </w:rPr>
        <w:t>compulsory and voluntary licensing, are insufficient</w:t>
      </w:r>
      <w:r w:rsidRPr="001B4A7C">
        <w:rPr>
          <w:u w:val="single"/>
        </w:rPr>
        <w:t xml:space="preserve"> to address this crisis</w:t>
      </w:r>
      <w:r w:rsidRPr="001B4A7C">
        <w:rPr>
          <w:sz w:val="16"/>
        </w:rPr>
        <w:t>. Further, compulsory licensing and the domestic legal procedures it requires is cumbersome and not expedient in a public health crisis like the</w:t>
      </w:r>
      <w:r w:rsidRPr="00137445">
        <w:rPr>
          <w:sz w:val="16"/>
        </w:rPr>
        <w:t xml:space="preserve"> COVID-19 pandemic.</w:t>
      </w:r>
      <w:r>
        <w:rPr>
          <w:sz w:val="16"/>
        </w:rPr>
        <w:t xml:space="preserve"> </w:t>
      </w: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137445">
        <w:rPr>
          <w:sz w:val="16"/>
          <w:szCs w:val="16"/>
        </w:rPr>
        <w:t>programmes</w:t>
      </w:r>
      <w:proofErr w:type="spellEnd"/>
      <w:r w:rsidRPr="00137445">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137445">
        <w:rPr>
          <w:sz w:val="16"/>
          <w:szCs w:val="16"/>
        </w:rPr>
        <w:t>opens up</w:t>
      </w:r>
      <w:proofErr w:type="gramEnd"/>
      <w:r w:rsidRPr="00137445">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684CFAFA" w14:textId="77777777" w:rsidR="001D1FD0" w:rsidRPr="00137445" w:rsidRDefault="001D1FD0" w:rsidP="001D1FD0"/>
    <w:p w14:paraId="6C4528CD" w14:textId="77777777" w:rsidR="001D1FD0" w:rsidRPr="005A553A" w:rsidRDefault="001D1FD0" w:rsidP="001D1FD0">
      <w:pPr>
        <w:pStyle w:val="Heading4"/>
      </w:pPr>
      <w:r w:rsidRPr="005A553A">
        <w:rPr>
          <w:u w:val="single"/>
        </w:rPr>
        <w:t>Equitable</w:t>
      </w:r>
      <w:r w:rsidRPr="005A553A">
        <w:t xml:space="preserve"> vaccine distribution </w:t>
      </w:r>
      <w:r w:rsidRPr="005A553A">
        <w:rPr>
          <w:u w:val="single"/>
        </w:rPr>
        <w:t>solves COVID</w:t>
      </w:r>
      <w:r w:rsidRPr="005A553A">
        <w:t xml:space="preserve">- this study </w:t>
      </w:r>
      <w:proofErr w:type="gramStart"/>
      <w:r w:rsidRPr="005A553A">
        <w:t>takes into account</w:t>
      </w:r>
      <w:proofErr w:type="gramEnd"/>
      <w:r w:rsidRPr="005A553A">
        <w:t xml:space="preserve"> mutations and </w:t>
      </w:r>
      <w:r>
        <w:t xml:space="preserve">high access versus low access. The affirmative is saving </w:t>
      </w:r>
      <w:r w:rsidRPr="005A553A">
        <w:rPr>
          <w:u w:val="single"/>
        </w:rPr>
        <w:t>millions</w:t>
      </w:r>
      <w:r>
        <w:t xml:space="preserve"> of lives.</w:t>
      </w:r>
    </w:p>
    <w:p w14:paraId="343B421A" w14:textId="77777777" w:rsidR="001D1FD0" w:rsidRDefault="001D1FD0" w:rsidP="001D1FD0">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60639C36" w14:textId="77777777" w:rsidR="001D1FD0" w:rsidRPr="00244D66" w:rsidRDefault="001D1FD0" w:rsidP="001D1FD0">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r>
        <w:rPr>
          <w:sz w:val="16"/>
          <w:szCs w:val="16"/>
          <w:shd w:val="clear" w:color="auto" w:fill="FFFFFF"/>
        </w:rPr>
        <w:t xml:space="preserve"> recut SJKS</w:t>
      </w:r>
    </w:p>
    <w:p w14:paraId="686CA95E" w14:textId="77777777" w:rsidR="001D1FD0" w:rsidRPr="003724FE" w:rsidRDefault="001D1FD0" w:rsidP="001D1FD0">
      <w:pPr>
        <w:rPr>
          <w:sz w:val="16"/>
        </w:rPr>
      </w:pPr>
      <w:r w:rsidRPr="00D77B8C">
        <w:rPr>
          <w:sz w:val="16"/>
          <w:lang w:eastAsia="zh-CN"/>
        </w:rPr>
        <w:t xml:space="preserve">The </w:t>
      </w:r>
      <w:r w:rsidRPr="001B4A7C">
        <w:rPr>
          <w:rStyle w:val="StyleUnderline"/>
        </w:rPr>
        <w:t>allocation of COVID-19 vaccine between countries</w:t>
      </w:r>
      <w:r w:rsidRPr="001B4A7C">
        <w:rPr>
          <w:sz w:val="16"/>
          <w:lang w:eastAsia="zh-CN"/>
        </w:rPr>
        <w:t xml:space="preserve"> has thus far </w:t>
      </w:r>
      <w:r w:rsidRPr="001B4A7C">
        <w:rPr>
          <w:rStyle w:val="StyleUnderline"/>
        </w:rPr>
        <w:t>tended toward vaccine nationalism</w:t>
      </w:r>
      <w:r w:rsidRPr="001B4A7C">
        <w:rPr>
          <w:sz w:val="16"/>
          <w:lang w:eastAsia="zh-CN"/>
        </w:rPr>
        <w:t xml:space="preserve">, wherein </w:t>
      </w:r>
      <w:r w:rsidRPr="001B4A7C">
        <w:rPr>
          <w:rStyle w:val="StyleUnderline"/>
        </w:rPr>
        <w:t>countries stockpile vaccines to prioritize access for their citizenry over equitable vaccine sharing</w:t>
      </w:r>
      <w:r w:rsidRPr="001B4A7C">
        <w:rPr>
          <w:sz w:val="16"/>
        </w:rPr>
        <w:t xml:space="preserve">. The </w:t>
      </w:r>
      <w:r w:rsidRPr="001B4A7C">
        <w:rPr>
          <w:rStyle w:val="StyleUnderline"/>
        </w:rPr>
        <w:t>extent of vaccine nationalism</w:t>
      </w:r>
      <w:r w:rsidRPr="001B4A7C">
        <w:rPr>
          <w:sz w:val="16"/>
        </w:rPr>
        <w:t xml:space="preserve">, however, may </w:t>
      </w:r>
      <w:r w:rsidRPr="001B4A7C">
        <w:rPr>
          <w:rStyle w:val="StyleUnderline"/>
        </w:rPr>
        <w:t>strongly impact global trajectories of COVID-19 case numbers and increase the potential emergence of novel variants</w:t>
      </w:r>
      <w:r w:rsidRPr="001B4A7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1B4A7C">
        <w:rPr>
          <w:rStyle w:val="StyleUnderline"/>
        </w:rPr>
        <w:t>infections are resurging in areas with low availability</w:t>
      </w:r>
      <w:r w:rsidRPr="001B4A7C">
        <w:rPr>
          <w:sz w:val="16"/>
        </w:rPr>
        <w:t xml:space="preserve">," said co-first author Chadi Saad-Roy, a Princeton graduate student in ecology and evolutionary biology and the Lewis-Sigler </w:t>
      </w:r>
      <w:r w:rsidRPr="001B4A7C">
        <w:rPr>
          <w:sz w:val="16"/>
        </w:rPr>
        <w:lastRenderedPageBreak/>
        <w:t>Institute for Integrative Genomics. "</w:t>
      </w:r>
      <w:r w:rsidRPr="001B4A7C">
        <w:rPr>
          <w:rStyle w:val="StyleUnderline"/>
        </w:rPr>
        <w:t>Our goal was to explore the effects of different vaccine-sharing schemes on the global persistence of COVID-19 infections -- as well as the possibility for the evolution of novel variants -- using mathematical models</w:t>
      </w:r>
      <w:r w:rsidRPr="001B4A7C">
        <w:rPr>
          <w:sz w:val="16"/>
        </w:rPr>
        <w:t xml:space="preserve">," Saad-Roy said. </w:t>
      </w:r>
      <w:r w:rsidRPr="001B4A7C">
        <w:rPr>
          <w:rStyle w:val="StyleUnderline"/>
        </w:rPr>
        <w:t>The</w:t>
      </w:r>
      <w:r w:rsidRPr="00B34208">
        <w:rPr>
          <w:rStyle w:val="StyleUnderline"/>
        </w:rPr>
        <w:t xml:space="preserve"> </w:t>
      </w:r>
      <w:r w:rsidRPr="005A553A">
        <w:rPr>
          <w:rStyle w:val="StyleUnderline"/>
          <w:highlight w:val="green"/>
        </w:rPr>
        <w:t>researchers projected</w:t>
      </w:r>
      <w:r w:rsidRPr="00B34208">
        <w:rPr>
          <w:rStyle w:val="StyleUnderline"/>
        </w:rPr>
        <w:t xml:space="preserve"> forward </w:t>
      </w:r>
      <w:r w:rsidRPr="001B4A7C">
        <w:rPr>
          <w:rStyle w:val="StyleUnderline"/>
          <w:highlight w:val="green"/>
        </w:rPr>
        <w:t>the incidence of COVID</w:t>
      </w:r>
      <w:r w:rsidRPr="005A553A">
        <w:rPr>
          <w:rStyle w:val="StyleUnderline"/>
          <w:highlight w:val="green"/>
        </w:rPr>
        <w:t>-19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 xml:space="preserve">in two </w:t>
      </w:r>
      <w:r w:rsidRPr="001B4A7C">
        <w:rPr>
          <w:rStyle w:val="StyleUnderline"/>
          <w:highlight w:val="green"/>
        </w:rPr>
        <w:t xml:space="preserve">model regions: One with </w:t>
      </w:r>
      <w:r w:rsidRPr="005A553A">
        <w:rPr>
          <w:rStyle w:val="StyleUnderline"/>
          <w:highlight w:val="green"/>
        </w:rPr>
        <w:t>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 xml:space="preserve">models </w:t>
      </w:r>
      <w:r w:rsidRPr="001B4A7C">
        <w:rPr>
          <w:rStyle w:val="StyleUnderline"/>
        </w:rPr>
        <w:t xml:space="preserve">also </w:t>
      </w:r>
      <w:r w:rsidRPr="005A553A">
        <w:rPr>
          <w:rStyle w:val="StyleUnderline"/>
          <w:highlight w:val="green"/>
        </w:rPr>
        <w:t>allowed for</w:t>
      </w:r>
      <w:r w:rsidRPr="00D77B8C">
        <w:rPr>
          <w:sz w:val="16"/>
        </w:rPr>
        <w:t xml:space="preserve"> the regions to be coupled either through case importation, or </w:t>
      </w:r>
      <w:r w:rsidRPr="001B4A7C">
        <w:rPr>
          <w:rStyle w:val="StyleUnderline"/>
          <w:highlight w:val="green"/>
        </w:rPr>
        <w:t>the evolution of a</w:t>
      </w:r>
      <w:r w:rsidRPr="00B34208">
        <w:rPr>
          <w:rStyle w:val="StyleUnderline"/>
        </w:rPr>
        <w:t xml:space="preserve">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1B4A7C">
        <w:rPr>
          <w:rStyle w:val="StyleUnderline"/>
        </w:rPr>
        <w:t>repeat infections in individuals with partial immunity -- either from an earlier infection or a vaccine -- may result in the evolution of novel 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said senior author Bryan Grenfell, Princeton's Kathryn Briger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D77B8C">
        <w:rPr>
          <w:sz w:val="16"/>
        </w:rPr>
        <w:t xml:space="preserve">"In particular, </w:t>
      </w:r>
      <w:r w:rsidRPr="00B34208">
        <w:rPr>
          <w:rStyle w:val="StyleUnderline"/>
        </w:rPr>
        <w:t>antigenically</w:t>
      </w:r>
      <w:proofErr w:type="gramEnd"/>
      <w:r w:rsidRPr="00B34208">
        <w:rPr>
          <w:rStyle w:val="StyleUnderline"/>
        </w:rPr>
        <w:t xml:space="preserve">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2BAA6E9D" w14:textId="77777777" w:rsidR="001D1FD0" w:rsidRPr="00271418" w:rsidRDefault="001D1FD0" w:rsidP="001D1FD0"/>
    <w:p w14:paraId="4462535A" w14:textId="77777777" w:rsidR="001D1FD0" w:rsidRDefault="001D1FD0" w:rsidP="001D1FD0">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0B248721" w14:textId="77777777" w:rsidR="001D1FD0" w:rsidRPr="005A553A" w:rsidRDefault="001D1FD0" w:rsidP="001D1FD0"/>
    <w:p w14:paraId="1360B1E4" w14:textId="77777777" w:rsidR="001D1FD0" w:rsidRDefault="001D1FD0" w:rsidP="001D1FD0">
      <w:pPr>
        <w:pStyle w:val="Heading3"/>
      </w:pPr>
      <w:r>
        <w:lastRenderedPageBreak/>
        <w:t>Contention 2 is Innovation</w:t>
      </w:r>
    </w:p>
    <w:p w14:paraId="7F953471" w14:textId="77777777" w:rsidR="001D1FD0" w:rsidRPr="00A80AC5" w:rsidRDefault="001D1FD0" w:rsidP="001D1FD0">
      <w:pPr>
        <w:pStyle w:val="Heading4"/>
      </w:pPr>
      <w:r>
        <w:t>It is historically proven that waiving intellectual property rights creates public incentives to innovate- and is far better than current world of companies cheating the patent system</w:t>
      </w:r>
    </w:p>
    <w:p w14:paraId="1A09D13C" w14:textId="77777777" w:rsidR="001D1FD0" w:rsidRPr="00F67B3C" w:rsidRDefault="001D1FD0" w:rsidP="001D1FD0">
      <w:r>
        <w:rPr>
          <w:rStyle w:val="Style13ptBold"/>
        </w:rPr>
        <w:t xml:space="preserve">Fatima Hassan, a lawyer specializing in HIV medicine access, writes in 2021 </w:t>
      </w:r>
      <w:r>
        <w:t>[</w:t>
      </w:r>
      <w:proofErr w:type="gramStart"/>
      <w:r>
        <w:t>Fatima;</w:t>
      </w:r>
      <w:proofErr w:type="gramEnd"/>
      <w:r>
        <w:t xml:space="preserve">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10" w:history="1">
        <w:r w:rsidRPr="00E41138">
          <w:rPr>
            <w:rStyle w:val="Hyperlink"/>
          </w:rPr>
          <w:t>https://foreignpolicy.com/2021/02/23/dont-let-drug-companies-create-a-system-of-vaccine-apartheid/</w:t>
        </w:r>
      </w:hyperlink>
      <w:r>
        <w:t>] Justin</w:t>
      </w:r>
    </w:p>
    <w:p w14:paraId="05AC99C8" w14:textId="77777777" w:rsidR="001D1FD0" w:rsidRPr="004F5DE0" w:rsidRDefault="001D1FD0" w:rsidP="001D1FD0">
      <w:pPr>
        <w:rPr>
          <w:rStyle w:val="Emphasis"/>
        </w:rPr>
      </w:pPr>
      <w:r w:rsidRPr="00F0794C">
        <w:rPr>
          <w:rStyle w:val="StyleUnderline"/>
          <w:highlight w:val="green"/>
        </w:rPr>
        <w:t>The</w:t>
      </w:r>
      <w:r w:rsidRPr="00F0794C">
        <w:rPr>
          <w:rStyle w:val="StyleUnderline"/>
        </w:rPr>
        <w:t xml:space="preserve"> current TRIPS </w:t>
      </w:r>
      <w:r w:rsidRPr="00F0794C">
        <w:rPr>
          <w:rStyle w:val="StyleUnderline"/>
          <w:highlight w:val="green"/>
        </w:rPr>
        <w:t>waiver request is rooted in</w:t>
      </w:r>
      <w:r w:rsidRPr="00F0794C">
        <w:rPr>
          <w:rStyle w:val="StyleUnderline"/>
        </w:rPr>
        <w:t xml:space="preserve"> what transpired 20 years ago during South Africa’s</w:t>
      </w:r>
      <w:r w:rsidRPr="00F67B3C">
        <w:rPr>
          <w:u w:val="single"/>
        </w:rPr>
        <w:t xml:space="preserve"> </w:t>
      </w:r>
      <w:r w:rsidRPr="004F5DE0">
        <w:rPr>
          <w:rStyle w:val="Emphasis"/>
          <w:highlight w:val="green"/>
        </w:rPr>
        <w:t>HIV/</w:t>
      </w:r>
      <w:r w:rsidRPr="00F0794C">
        <w:rPr>
          <w:rStyle w:val="Emphasis"/>
          <w:highlight w:val="green"/>
        </w:rPr>
        <w:t xml:space="preserve">AIDS epidemic, when 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w:t>
      </w:r>
      <w:proofErr w:type="gramStart"/>
      <w:r w:rsidRPr="004F5DE0">
        <w:rPr>
          <w:sz w:val="16"/>
        </w:rPr>
        <w:t>open up</w:t>
      </w:r>
      <w:proofErr w:type="gramEnd"/>
      <w:r w:rsidRPr="004F5DE0">
        <w:rPr>
          <w:sz w:val="16"/>
        </w:rPr>
        <w:t xml:space="preserve"> using antitrust measures, litigation, advocacy, and patent defiance campaigns. </w:t>
      </w:r>
      <w:r w:rsidRPr="00F0794C">
        <w:rPr>
          <w:rStyle w:val="StyleUnderline"/>
          <w:highlight w:val="green"/>
        </w:rPr>
        <w:t>The</w:t>
      </w:r>
      <w:r w:rsidRPr="00F0794C">
        <w:rPr>
          <w:rStyle w:val="StyleUnderline"/>
        </w:rPr>
        <w:t xml:space="preserve"> eventual </w:t>
      </w:r>
      <w:r w:rsidRPr="00F0794C">
        <w:rPr>
          <w:rStyle w:val="StyleUnderline"/>
          <w:highlight w:val="green"/>
        </w:rPr>
        <w:t>ability of</w:t>
      </w:r>
      <w:r w:rsidRPr="00F0794C">
        <w:rPr>
          <w:rStyle w:val="StyleUnderline"/>
        </w:rPr>
        <w:t xml:space="preserve"> generic </w:t>
      </w:r>
      <w:r w:rsidRPr="00F0794C">
        <w:rPr>
          <w:rStyle w:val="StyleUnderline"/>
          <w:highlight w:val="green"/>
        </w:rPr>
        <w:t>manufacturers to enter low-income countries</w:t>
      </w:r>
      <w:r w:rsidRPr="00F0794C">
        <w:rPr>
          <w:rStyle w:val="StyleUnderline"/>
        </w:rPr>
        <w:t xml:space="preserve"> with high HIV burdens </w:t>
      </w:r>
      <w:r w:rsidRPr="00F0794C">
        <w:rPr>
          <w:rStyle w:val="StyleUnderline"/>
          <w:highlight w:val="green"/>
        </w:rPr>
        <w:t>was a game-changer.</w:t>
      </w:r>
      <w:r>
        <w:rPr>
          <w:rStyle w:val="StyleUnderline"/>
        </w:rPr>
        <w:t xml:space="preserve"> </w:t>
      </w:r>
      <w:r w:rsidRPr="00F0794C">
        <w:rPr>
          <w:u w:val="single"/>
        </w:rPr>
        <w:t>Without the temporary TRIPS waiver</w:t>
      </w:r>
      <w:r w:rsidRPr="00F0794C">
        <w:rPr>
          <w:sz w:val="16"/>
        </w:rPr>
        <w:t xml:space="preserve"> now, </w:t>
      </w:r>
      <w:r w:rsidRPr="00F0794C">
        <w:rPr>
          <w:u w:val="single"/>
        </w:rPr>
        <w:t xml:space="preserve">countries will be required to take individual </w:t>
      </w:r>
      <w:r w:rsidRPr="00F0794C">
        <w:rPr>
          <w:rStyle w:val="Emphasis"/>
        </w:rPr>
        <w:t>domestic action and legal measures—while managing a pandemic</w:t>
      </w:r>
      <w:r w:rsidRPr="00F0794C">
        <w:rPr>
          <w:u w:val="single"/>
        </w:rPr>
        <w:t>.</w:t>
      </w:r>
      <w:r w:rsidRPr="00F67B3C">
        <w:rPr>
          <w:u w:val="single"/>
        </w:rPr>
        <w:t xml:space="preserve"> </w:t>
      </w:r>
      <w:proofErr w:type="gramStart"/>
      <w:r w:rsidRPr="00F67B3C">
        <w:rPr>
          <w:u w:val="single"/>
        </w:rPr>
        <w:t>This is why</w:t>
      </w:r>
      <w:proofErr w:type="gramEnd"/>
      <w:r w:rsidRPr="00F67B3C">
        <w:rPr>
          <w:u w:val="single"/>
        </w:rPr>
        <w:t xml:space="preserve"> the waiver is important</w:t>
      </w:r>
      <w:r w:rsidRPr="004F5DE0">
        <w:rPr>
          <w:sz w:val="16"/>
        </w:rPr>
        <w:t xml:space="preserve">, but also why all </w:t>
      </w:r>
      <w:r w:rsidRPr="00F0794C">
        <w:rPr>
          <w:highlight w:val="green"/>
          <w:u w:val="single"/>
        </w:rPr>
        <w:t xml:space="preserve">COVID-19 health tools and technologies should be regarded as </w:t>
      </w:r>
      <w:r w:rsidRPr="00F0794C">
        <w:rPr>
          <w:rStyle w:val="Emphasis"/>
          <w:highlight w:val="green"/>
        </w:rPr>
        <w:t>global public goods</w:t>
      </w:r>
      <w:r w:rsidRPr="00F0794C">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Pr>
          <w:sz w:val="16"/>
        </w:rPr>
        <w:t xml:space="preserve"> </w:t>
      </w:r>
      <w:r w:rsidRPr="004F5DE0">
        <w:rPr>
          <w:sz w:val="16"/>
        </w:rPr>
        <w:t xml:space="preserve">There will, of course, be resistance from companies and their lobbyists. </w:t>
      </w:r>
      <w:r w:rsidRPr="00F0794C">
        <w:rPr>
          <w:rStyle w:val="StyleUnderline"/>
          <w:highlight w:val="green"/>
        </w:rPr>
        <w:t>The pharma</w:t>
      </w:r>
      <w:r w:rsidRPr="00F0794C">
        <w:rPr>
          <w:rStyle w:val="StyleUnderline"/>
        </w:rPr>
        <w:t xml:space="preserve">ceutical </w:t>
      </w:r>
      <w:r w:rsidRPr="00F0794C">
        <w:rPr>
          <w:rStyle w:val="StyleUnderline"/>
          <w:highlight w:val="green"/>
        </w:rPr>
        <w:t>industry is adept at</w:t>
      </w:r>
      <w:r w:rsidRPr="00F0794C">
        <w:rPr>
          <w:rStyle w:val="StyleUnderline"/>
        </w:rPr>
        <w:t xml:space="preserve"> evergreening and extending patent protections, and in some cases “</w:t>
      </w:r>
      <w:r w:rsidRPr="00F0794C">
        <w:rPr>
          <w:rStyle w:val="StyleUnderline"/>
          <w:highlight w:val="green"/>
        </w:rPr>
        <w:t>gaming the patent system</w:t>
      </w:r>
      <w:r w:rsidRPr="00F0794C">
        <w:rPr>
          <w:rStyle w:val="StyleUnderline"/>
        </w:rPr>
        <w:t>.</w:t>
      </w:r>
      <w:r w:rsidRPr="004F5DE0">
        <w:rPr>
          <w:sz w:val="16"/>
        </w:rPr>
        <w:t xml:space="preserve">” Moreover, </w:t>
      </w:r>
      <w:r w:rsidRPr="00F0794C">
        <w:rPr>
          <w:highlight w:val="green"/>
          <w:u w:val="single"/>
        </w:rPr>
        <w:t>it often creates the incorrect impression that</w:t>
      </w:r>
      <w:r w:rsidRPr="00F67B3C">
        <w:rPr>
          <w:u w:val="single"/>
        </w:rPr>
        <w:t xml:space="preserve"> all medical and public health </w:t>
      </w:r>
      <w:r w:rsidRPr="00F0794C">
        <w:rPr>
          <w:highlight w:val="green"/>
          <w:u w:val="single"/>
        </w:rPr>
        <w:t>innovation</w:t>
      </w:r>
      <w:r w:rsidRPr="004F5DE0">
        <w:rPr>
          <w:sz w:val="16"/>
        </w:rPr>
        <w:t>—supposedly for the broader public good—</w:t>
      </w:r>
      <w:r w:rsidRPr="00F0794C">
        <w:rPr>
          <w:highlight w:val="green"/>
          <w:u w:val="single"/>
        </w:rPr>
        <w:t>belongs to the industry alone</w:t>
      </w:r>
      <w:r w:rsidRPr="00F0794C">
        <w:rPr>
          <w:sz w:val="16"/>
          <w:highlight w:val="green"/>
        </w:rPr>
        <w:t>.</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F0794C">
        <w:rPr>
          <w:rStyle w:val="StyleUnderline"/>
          <w:highlight w:val="green"/>
        </w:rPr>
        <w:t>. Without those contributions, the 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w:t>
      </w:r>
      <w:r w:rsidRPr="00F0794C">
        <w:rPr>
          <w:rStyle w:val="StyleUnderline"/>
          <w:highlight w:val="green"/>
        </w:rPr>
        <w:t>must be replaced</w:t>
      </w:r>
      <w:r w:rsidRPr="00F0794C">
        <w:rPr>
          <w:rStyle w:val="StyleUnderline"/>
        </w:rPr>
        <w:t xml:space="preserve"> with equitable access and </w:t>
      </w:r>
      <w:r w:rsidRPr="00F0794C">
        <w:rPr>
          <w:rStyle w:val="StyleUnderline"/>
          <w:highlight w:val="green"/>
        </w:rPr>
        <w:t>the treatment of science as a public good</w:t>
      </w:r>
      <w:r w:rsidRPr="00F0794C">
        <w:rPr>
          <w:rStyle w:val="StyleUnderline"/>
        </w:rPr>
        <w:t>.</w:t>
      </w:r>
      <w:r w:rsidRPr="004F5DE0">
        <w:rPr>
          <w:sz w:val="16"/>
        </w:rPr>
        <w:t xml:space="preserve">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49943CDC" w14:textId="77777777" w:rsidR="001D1FD0" w:rsidRPr="00137445" w:rsidRDefault="001D1FD0" w:rsidP="001D1FD0"/>
    <w:p w14:paraId="56EFAE65" w14:textId="77777777" w:rsidR="001D1FD0" w:rsidRDefault="001D1FD0" w:rsidP="001D1FD0">
      <w:pPr>
        <w:pStyle w:val="Heading4"/>
      </w:pPr>
      <w:r w:rsidRPr="00A147EA">
        <w:rPr>
          <w:u w:val="single"/>
        </w:rPr>
        <w:t>Pharmaceutical innovation</w:t>
      </w:r>
      <w:r>
        <w:t xml:space="preserve"> is key to stop </w:t>
      </w:r>
      <w:r>
        <w:rPr>
          <w:u w:val="single"/>
        </w:rPr>
        <w:t>infectious disease</w:t>
      </w:r>
      <w:r>
        <w:t xml:space="preserve"> and </w:t>
      </w:r>
      <w:r w:rsidRPr="00A147EA">
        <w:rPr>
          <w:u w:val="single"/>
        </w:rPr>
        <w:t xml:space="preserve">antimicrobial </w:t>
      </w:r>
      <w:r w:rsidRPr="00940ED1">
        <w:rPr>
          <w:u w:val="single"/>
        </w:rPr>
        <w:t>resistance</w:t>
      </w:r>
      <w:r>
        <w:t xml:space="preserve"> </w:t>
      </w:r>
    </w:p>
    <w:p w14:paraId="440236CD" w14:textId="77777777" w:rsidR="001D1FD0" w:rsidRDefault="001D1FD0" w:rsidP="001D1FD0">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23FD35B5" w14:textId="77777777" w:rsidR="001D1FD0" w:rsidRPr="00244D66" w:rsidRDefault="001D1FD0" w:rsidP="001D1FD0">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4402356C" w14:textId="77777777" w:rsidR="001D1FD0" w:rsidRPr="003C69D7" w:rsidRDefault="001D1FD0" w:rsidP="001D1FD0">
      <w:pPr>
        <w:rPr>
          <w:sz w:val="16"/>
        </w:rPr>
      </w:pPr>
      <w:r w:rsidRPr="005A553A">
        <w:rPr>
          <w:rStyle w:val="StyleUnderline"/>
          <w:highlight w:val="green"/>
        </w:rPr>
        <w:lastRenderedPageBreak/>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23C853D1" w14:textId="77777777" w:rsidR="001D1FD0" w:rsidRPr="003C69D7" w:rsidRDefault="001D1FD0" w:rsidP="001D1FD0">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57443BC3" w14:textId="77777777" w:rsidR="001D1FD0" w:rsidRPr="003C69D7" w:rsidRDefault="001D1FD0" w:rsidP="001D1FD0">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6FB58293" w14:textId="77777777" w:rsidR="001D1FD0" w:rsidRPr="003C69D7" w:rsidRDefault="001D1FD0" w:rsidP="001D1FD0">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215F4055" w14:textId="77777777" w:rsidR="001D1FD0" w:rsidRPr="003C69D7" w:rsidRDefault="001D1FD0" w:rsidP="001D1FD0">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5E33CB54" w14:textId="77777777" w:rsidR="001D1FD0" w:rsidRPr="003C69D7" w:rsidRDefault="001D1FD0" w:rsidP="001D1FD0">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040C362D" w14:textId="77777777" w:rsidR="001D1FD0" w:rsidRDefault="001D1FD0" w:rsidP="001D1FD0"/>
    <w:p w14:paraId="63871BF6" w14:textId="77777777" w:rsidR="001D1FD0" w:rsidRDefault="001D1FD0" w:rsidP="001D1FD0"/>
    <w:p w14:paraId="51488E5F" w14:textId="77777777" w:rsidR="001D1FD0" w:rsidRPr="005A553A" w:rsidRDefault="001D1FD0" w:rsidP="001D1FD0">
      <w:pPr>
        <w:pStyle w:val="Heading4"/>
      </w:pPr>
      <w:r>
        <w:lastRenderedPageBreak/>
        <w:t xml:space="preserve">As society becomes more and more complex, the more complex our threats get. Disease is accelerating at never seen before rates, and in order to protect innocent lives we need the pharmaceutical industry to innovate. However, the current patent and IP system is profit driven and stops innovation from happening- only voting affirmative can solve. </w:t>
      </w:r>
    </w:p>
    <w:p w14:paraId="678AC2D4" w14:textId="77777777" w:rsidR="001D1FD0" w:rsidRPr="000031C2" w:rsidRDefault="001D1FD0" w:rsidP="001D1FD0"/>
    <w:p w14:paraId="51612392" w14:textId="77777777" w:rsidR="001D1FD0" w:rsidRDefault="001D1FD0" w:rsidP="001D1FD0">
      <w:pPr>
        <w:pStyle w:val="Heading3"/>
      </w:pPr>
      <w:r>
        <w:lastRenderedPageBreak/>
        <w:t>Contention 3 is Indigenous Sovereignty</w:t>
      </w:r>
    </w:p>
    <w:p w14:paraId="169E68BD" w14:textId="77777777" w:rsidR="001D1FD0" w:rsidRDefault="001D1FD0" w:rsidP="001D1FD0">
      <w:pPr>
        <w:pStyle w:val="Heading4"/>
      </w:pPr>
      <w:r>
        <w:t xml:space="preserve">Intellectual property reduces </w:t>
      </w:r>
      <w:r w:rsidRPr="0061055E">
        <w:rPr>
          <w:u w:val="single"/>
        </w:rPr>
        <w:t>indigenous knowledge</w:t>
      </w:r>
      <w:r>
        <w:t xml:space="preserve"> to a means for profit</w:t>
      </w:r>
    </w:p>
    <w:p w14:paraId="5624E630" w14:textId="77777777" w:rsidR="001D1FD0" w:rsidRDefault="001D1FD0" w:rsidP="001D1FD0">
      <w:pPr>
        <w:rPr>
          <w:rStyle w:val="Style13ptBold"/>
        </w:rPr>
      </w:pPr>
      <w:r>
        <w:rPr>
          <w:rStyle w:val="Style13ptBold"/>
        </w:rPr>
        <w:t xml:space="preserve">Asheigh Breske, studying Global Politics and Societies at Hollins </w:t>
      </w:r>
      <w:proofErr w:type="gramStart"/>
      <w:r>
        <w:rPr>
          <w:rStyle w:val="Style13ptBold"/>
        </w:rPr>
        <w:t>University ,writes</w:t>
      </w:r>
      <w:proofErr w:type="gramEnd"/>
      <w:r>
        <w:rPr>
          <w:rStyle w:val="Style13ptBold"/>
        </w:rPr>
        <w:t xml:space="preserve"> in 2018</w:t>
      </w:r>
    </w:p>
    <w:p w14:paraId="609F9CDF" w14:textId="77777777" w:rsidR="001D1FD0" w:rsidRPr="00244D66" w:rsidRDefault="001D1FD0" w:rsidP="001D1FD0">
      <w:pPr>
        <w:rPr>
          <w:sz w:val="16"/>
          <w:szCs w:val="16"/>
        </w:rPr>
      </w:pPr>
      <w:r w:rsidRPr="00244D66">
        <w:rPr>
          <w:sz w:val="16"/>
          <w:szCs w:val="16"/>
        </w:rPr>
        <w:t xml:space="preserve"> Breske, Ashleigh. “</w:t>
      </w:r>
      <w:proofErr w:type="spellStart"/>
      <w:r w:rsidRPr="00244D66">
        <w:rPr>
          <w:sz w:val="16"/>
          <w:szCs w:val="16"/>
        </w:rPr>
        <w:t>Biocolonialism</w:t>
      </w:r>
      <w:proofErr w:type="spellEnd"/>
      <w:r w:rsidRPr="00244D66">
        <w:rPr>
          <w:sz w:val="16"/>
          <w:szCs w:val="16"/>
        </w:rPr>
        <w:t>: Examining Biopiracy, Inequality, and Power.” Spectra, vol. 6, no. 2, 2018, pp. 3–5., doi:10.21061/</w:t>
      </w:r>
      <w:proofErr w:type="gramStart"/>
      <w:r w:rsidRPr="00244D66">
        <w:rPr>
          <w:sz w:val="16"/>
          <w:szCs w:val="16"/>
        </w:rPr>
        <w:t>spectra.v</w:t>
      </w:r>
      <w:proofErr w:type="gramEnd"/>
      <w:r w:rsidRPr="00244D66">
        <w:rPr>
          <w:sz w:val="16"/>
          <w:szCs w:val="16"/>
        </w:rPr>
        <w:t xml:space="preserve">6i2.a.6./SJKS // </w:t>
      </w:r>
      <w:proofErr w:type="spellStart"/>
      <w:r w:rsidRPr="00244D66">
        <w:rPr>
          <w:sz w:val="16"/>
          <w:szCs w:val="16"/>
        </w:rPr>
        <w:t>Rehighlighted</w:t>
      </w:r>
      <w:proofErr w:type="spellEnd"/>
      <w:r w:rsidRPr="00244D66">
        <w:rPr>
          <w:sz w:val="16"/>
          <w:szCs w:val="16"/>
        </w:rPr>
        <w:t xml:space="preserve"> Justin</w:t>
      </w:r>
    </w:p>
    <w:p w14:paraId="66520441" w14:textId="77777777" w:rsidR="001D1FD0" w:rsidRDefault="001D1FD0" w:rsidP="001D1FD0">
      <w:pPr>
        <w:rPr>
          <w:sz w:val="16"/>
        </w:rPr>
      </w:pPr>
      <w:r w:rsidRPr="0076685A">
        <w:rPr>
          <w:sz w:val="16"/>
        </w:rPr>
        <w:t xml:space="preserve">A Brief History on </w:t>
      </w:r>
      <w:r w:rsidRPr="00B161F3">
        <w:rPr>
          <w:sz w:val="16"/>
        </w:rPr>
        <w:t xml:space="preserve">Patents </w:t>
      </w:r>
      <w:r w:rsidRPr="00F0794C">
        <w:rPr>
          <w:rStyle w:val="Emphasis"/>
          <w:highlight w:val="green"/>
        </w:rPr>
        <w:t xml:space="preserve">There are parallels </w:t>
      </w:r>
      <w:r w:rsidRPr="00B161F3">
        <w:rPr>
          <w:rStyle w:val="Emphasis"/>
          <w:highlight w:val="green"/>
        </w:rPr>
        <w:t xml:space="preserve">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w:t>
      </w:r>
      <w:proofErr w:type="spellStart"/>
      <w:r w:rsidRPr="00B161F3">
        <w:rPr>
          <w:rStyle w:val="Emphasis"/>
        </w:rPr>
        <w:t>Americas</w:t>
      </w:r>
      <w:r w:rsidRPr="00B161F3">
        <w:rPr>
          <w:sz w:val="16"/>
        </w:rPr>
        <w:t>.xxv</w:t>
      </w:r>
      <w:proofErr w:type="spellEnd"/>
      <w:r w:rsidRPr="00B161F3">
        <w:rPr>
          <w:sz w:val="16"/>
        </w:rPr>
        <w:t xml:space="preserve"> Alejandro Madrazo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proofErr w:type="spellStart"/>
      <w:r w:rsidRPr="00B161F3">
        <w:rPr>
          <w:rStyle w:val="Emphasis"/>
        </w:rPr>
        <w:t>law</w:t>
      </w:r>
      <w:r w:rsidRPr="00B161F3">
        <w:rPr>
          <w:sz w:val="16"/>
        </w:rPr>
        <w:t>.”</w:t>
      </w:r>
      <w:r w:rsidRPr="0076685A">
        <w:rPr>
          <w:sz w:val="16"/>
        </w:rPr>
        <w:t>xxvi</w:t>
      </w:r>
      <w:proofErr w:type="spellEnd"/>
      <w:r w:rsidRPr="0076685A">
        <w:rPr>
          <w:sz w:val="16"/>
        </w:rPr>
        <w:t xml:space="preserve">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w:t>
      </w:r>
      <w:proofErr w:type="spellStart"/>
      <w:r w:rsidRPr="0076685A">
        <w:rPr>
          <w:sz w:val="16"/>
        </w:rPr>
        <w:t>forms</w:t>
      </w:r>
      <w:proofErr w:type="gramStart"/>
      <w:r w:rsidRPr="0076685A">
        <w:rPr>
          <w:sz w:val="16"/>
        </w:rPr>
        <w:t>.”xxvii</w:t>
      </w:r>
      <w:proofErr w:type="spellEnd"/>
      <w:proofErr w:type="gram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spellStart"/>
      <w:proofErr w:type="gramStart"/>
      <w:r w:rsidRPr="00B161F3">
        <w:rPr>
          <w:rStyle w:val="Emphasis"/>
        </w:rPr>
        <w:t>health</w:t>
      </w:r>
      <w:r w:rsidRPr="00B161F3">
        <w:rPr>
          <w:sz w:val="16"/>
        </w:rPr>
        <w:t>.</w:t>
      </w:r>
      <w:r w:rsidRPr="00B161F3">
        <w:rPr>
          <w:rStyle w:val="Emphasis"/>
        </w:rPr>
        <w:t>xxviii</w:t>
      </w:r>
      <w:proofErr w:type="spellEnd"/>
      <w:proofErr w:type="gram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w:t>
      </w:r>
      <w:proofErr w:type="spellStart"/>
      <w:r w:rsidRPr="0076685A">
        <w:rPr>
          <w:sz w:val="16"/>
        </w:rPr>
        <w:t>Rights.xxix</w:t>
      </w:r>
      <w:proofErr w:type="spellEnd"/>
      <w:r w:rsidRPr="0076685A">
        <w:rPr>
          <w:sz w:val="16"/>
        </w:rPr>
        <w:t xml:space="preserve">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w:t>
      </w:r>
      <w:proofErr w:type="spellStart"/>
      <w:r w:rsidRPr="00B161F3">
        <w:rPr>
          <w:sz w:val="16"/>
        </w:rPr>
        <w:t>jurisdiction.”xxx</w:t>
      </w:r>
      <w:proofErr w:type="spellEnd"/>
      <w:r w:rsidRPr="00B161F3">
        <w:rPr>
          <w:sz w:val="16"/>
        </w:rPr>
        <w:t xml:space="preserve"> Before TRIPS, which set consistent requirements, intellectual property was considered a domestic issue with protections set on the national level. </w:t>
      </w:r>
      <w:r w:rsidRPr="00B161F3">
        <w:rPr>
          <w:rStyle w:val="Emphasis"/>
        </w:rPr>
        <w:t xml:space="preserve">However, with TRIPS, transnational corporations are now much more successful at acquiring </w:t>
      </w:r>
      <w:proofErr w:type="spellStart"/>
      <w:r w:rsidRPr="00B161F3">
        <w:rPr>
          <w:rStyle w:val="Emphasis"/>
        </w:rPr>
        <w:t>patents</w:t>
      </w:r>
      <w:r w:rsidRPr="00B161F3">
        <w:rPr>
          <w:sz w:val="16"/>
        </w:rPr>
        <w:t>.xxxi</w:t>
      </w:r>
      <w:proofErr w:type="spellEnd"/>
      <w:r w:rsidRPr="00B161F3">
        <w:rPr>
          <w:sz w:val="16"/>
        </w:rPr>
        <w:t xml:space="preserve">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proofErr w:type="spellStart"/>
      <w:r w:rsidRPr="00767144">
        <w:rPr>
          <w:rStyle w:val="Emphasis"/>
          <w:highlight w:val="green"/>
        </w:rPr>
        <w:t>communities</w:t>
      </w:r>
      <w:r w:rsidRPr="0076685A">
        <w:rPr>
          <w:rStyle w:val="Emphasis"/>
        </w:rPr>
        <w:t>.</w:t>
      </w:r>
      <w:r w:rsidRPr="0076685A">
        <w:rPr>
          <w:sz w:val="16"/>
        </w:rPr>
        <w:t>xxxiii</w:t>
      </w:r>
      <w:proofErr w:type="spellEnd"/>
      <w:r w:rsidRPr="0076685A">
        <w:rPr>
          <w:sz w:val="16"/>
        </w:rPr>
        <w:t xml:space="preserve">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 xml:space="preserve">problem with </w:t>
      </w:r>
      <w:proofErr w:type="spellStart"/>
      <w:r w:rsidRPr="00767144">
        <w:rPr>
          <w:rStyle w:val="Emphasis"/>
          <w:highlight w:val="green"/>
        </w:rPr>
        <w:t>biocolonialism</w:t>
      </w:r>
      <w:proofErr w:type="spellEnd"/>
      <w:r w:rsidRPr="00767144">
        <w:rPr>
          <w:rStyle w:val="Emphasis"/>
          <w:highlight w:val="green"/>
        </w:rPr>
        <w:t xml:space="preserve"> is the “manipulation and ownership of life</w:t>
      </w:r>
      <w:r w:rsidRPr="0076685A">
        <w:rPr>
          <w:rStyle w:val="Emphasis"/>
        </w:rPr>
        <w:t xml:space="preserve"> </w:t>
      </w:r>
      <w:r w:rsidRPr="00B161F3">
        <w:rPr>
          <w:rStyle w:val="Emphasis"/>
        </w:rPr>
        <w:t xml:space="preserve">itself, and the ancient knowledge systems held by Indigenous </w:t>
      </w:r>
      <w:proofErr w:type="spellStart"/>
      <w:r w:rsidRPr="00B161F3">
        <w:rPr>
          <w:rStyle w:val="Emphasis"/>
        </w:rPr>
        <w:t>peoples</w:t>
      </w:r>
      <w:proofErr w:type="gramStart"/>
      <w:r w:rsidRPr="00B161F3">
        <w:rPr>
          <w:rStyle w:val="Emphasis"/>
        </w:rPr>
        <w:t>.”xxxiv</w:t>
      </w:r>
      <w:proofErr w:type="spellEnd"/>
      <w:proofErr w:type="gram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spellStart"/>
      <w:proofErr w:type="gramStart"/>
      <w:r w:rsidRPr="0076685A">
        <w:rPr>
          <w:rStyle w:val="Emphasis"/>
        </w:rPr>
        <w:t>lands.xxxv</w:t>
      </w:r>
      <w:proofErr w:type="spellEnd"/>
      <w:proofErr w:type="gramEnd"/>
      <w:r w:rsidRPr="0076685A">
        <w:rPr>
          <w:sz w:val="16"/>
        </w:rPr>
        <w:t xml:space="preserve"> </w:t>
      </w:r>
    </w:p>
    <w:p w14:paraId="737A2B5E" w14:textId="77777777" w:rsidR="001D1FD0" w:rsidRPr="00AD5902" w:rsidRDefault="001D1FD0" w:rsidP="001D1FD0">
      <w:pPr>
        <w:rPr>
          <w:sz w:val="16"/>
        </w:rPr>
      </w:pPr>
    </w:p>
    <w:p w14:paraId="30DEBBB9" w14:textId="77777777" w:rsidR="001D1FD0" w:rsidRDefault="001D1FD0" w:rsidP="001D1FD0">
      <w:pPr>
        <w:pStyle w:val="Heading4"/>
      </w:pPr>
      <w:r>
        <w:lastRenderedPageBreak/>
        <w:t xml:space="preserve">IPR laws legalize the </w:t>
      </w:r>
      <w:r w:rsidRPr="0061055E">
        <w:rPr>
          <w:u w:val="single"/>
        </w:rPr>
        <w:t>exploitation of indigenous knowledge</w:t>
      </w:r>
      <w:r>
        <w:t xml:space="preserve"> – that </w:t>
      </w:r>
      <w:r w:rsidRPr="0061055E">
        <w:rPr>
          <w:u w:val="single"/>
        </w:rPr>
        <w:t>devastates equitable access</w:t>
      </w:r>
      <w:r>
        <w:t xml:space="preserve"> and </w:t>
      </w:r>
      <w:r w:rsidRPr="0061055E">
        <w:rPr>
          <w:u w:val="single"/>
        </w:rPr>
        <w:t>harms innovation</w:t>
      </w:r>
      <w:r>
        <w:t>.</w:t>
      </w:r>
    </w:p>
    <w:p w14:paraId="6BD4645F" w14:textId="77777777" w:rsidR="001D1FD0" w:rsidRDefault="001D1FD0" w:rsidP="001D1FD0">
      <w:r w:rsidRPr="00967C17">
        <w:rPr>
          <w:rStyle w:val="Style13ptBold"/>
        </w:rPr>
        <w:t xml:space="preserve">Breske </w:t>
      </w:r>
      <w:r>
        <w:rPr>
          <w:rStyle w:val="Style13ptBold"/>
        </w:rPr>
        <w:t xml:space="preserve">continues again </w:t>
      </w:r>
    </w:p>
    <w:p w14:paraId="4E1B8B3E" w14:textId="77777777" w:rsidR="001D1FD0" w:rsidRPr="00244D66" w:rsidRDefault="001D1FD0" w:rsidP="001D1FD0">
      <w:pPr>
        <w:rPr>
          <w:sz w:val="16"/>
          <w:szCs w:val="16"/>
        </w:rPr>
      </w:pPr>
      <w:r w:rsidRPr="00244D66">
        <w:rPr>
          <w:sz w:val="16"/>
          <w:szCs w:val="16"/>
        </w:rPr>
        <w:t>Breske, Ashleigh. “</w:t>
      </w:r>
      <w:proofErr w:type="spellStart"/>
      <w:r w:rsidRPr="00244D66">
        <w:rPr>
          <w:sz w:val="16"/>
          <w:szCs w:val="16"/>
        </w:rPr>
        <w:t>Biocolonialism</w:t>
      </w:r>
      <w:proofErr w:type="spellEnd"/>
      <w:r w:rsidRPr="00244D66">
        <w:rPr>
          <w:sz w:val="16"/>
          <w:szCs w:val="16"/>
        </w:rPr>
        <w:t>: Examining Biopiracy, Inequality, and Power.” Spectra, vol. 6, no. 2, 2018, pp. 5–8., doi:10.21061/</w:t>
      </w:r>
      <w:proofErr w:type="gramStart"/>
      <w:r w:rsidRPr="00244D66">
        <w:rPr>
          <w:sz w:val="16"/>
          <w:szCs w:val="16"/>
        </w:rPr>
        <w:t>spectra.v</w:t>
      </w:r>
      <w:proofErr w:type="gramEnd"/>
      <w:r w:rsidRPr="00244D66">
        <w:rPr>
          <w:sz w:val="16"/>
          <w:szCs w:val="16"/>
        </w:rPr>
        <w:t xml:space="preserve">6i2.a.6./SJKS // </w:t>
      </w:r>
      <w:proofErr w:type="spellStart"/>
      <w:r w:rsidRPr="00244D66">
        <w:rPr>
          <w:sz w:val="16"/>
          <w:szCs w:val="16"/>
        </w:rPr>
        <w:t>Rehighlighted</w:t>
      </w:r>
      <w:proofErr w:type="spellEnd"/>
      <w:r w:rsidRPr="00244D66">
        <w:rPr>
          <w:sz w:val="16"/>
          <w:szCs w:val="16"/>
        </w:rPr>
        <w:t xml:space="preserve"> Justin</w:t>
      </w:r>
    </w:p>
    <w:p w14:paraId="11B9B7BF" w14:textId="77777777" w:rsidR="001D1FD0" w:rsidRPr="00B86F23" w:rsidRDefault="001D1FD0" w:rsidP="001D1FD0">
      <w:pPr>
        <w:rPr>
          <w:sz w:val="16"/>
        </w:rPr>
      </w:pPr>
      <w:r w:rsidRPr="002E0001">
        <w:rPr>
          <w:sz w:val="16"/>
        </w:rPr>
        <w:t xml:space="preserve">Power over Knowledge Apparatuses of power can be institutional, political, or methodological and are constructed to have multiple effects upon </w:t>
      </w:r>
      <w:proofErr w:type="spellStart"/>
      <w:proofErr w:type="gramStart"/>
      <w:r w:rsidRPr="002E0001">
        <w:rPr>
          <w:sz w:val="16"/>
        </w:rPr>
        <w:t>society.xxxvi</w:t>
      </w:r>
      <w:proofErr w:type="spellEnd"/>
      <w:proofErr w:type="gramEnd"/>
      <w:r w:rsidRPr="002E0001">
        <w:rPr>
          <w:sz w:val="16"/>
        </w:rPr>
        <w:t xml:space="preserve"> As stated earlier, biopiracy is merely a new technique of power exploited by rich multinational corporations</w:t>
      </w:r>
      <w:r w:rsidRPr="002E0001">
        <w:rPr>
          <w:rStyle w:val="Emphasis"/>
        </w:rPr>
        <w:t xml:space="preserve">. The western legal system and international </w:t>
      </w:r>
      <w:r w:rsidRPr="002E0001">
        <w:rPr>
          <w:rStyle w:val="Emphasis"/>
          <w:highlight w:val="green"/>
        </w:rPr>
        <w:t xml:space="preserve">intellectual property </w:t>
      </w:r>
      <w:r w:rsidRPr="0061055E">
        <w:rPr>
          <w:rStyle w:val="Emphasis"/>
        </w:rPr>
        <w:t>law have</w:t>
      </w:r>
      <w:r w:rsidRPr="002E0001">
        <w:rPr>
          <w:rStyle w:val="Emphasis"/>
        </w:rPr>
        <w:t xml:space="preserve"> </w:t>
      </w:r>
      <w:r w:rsidRPr="002E0001">
        <w:rPr>
          <w:rStyle w:val="Emphasis"/>
          <w:highlight w:val="green"/>
        </w:rPr>
        <w:t xml:space="preserve">commodified indigenous knowledge </w:t>
      </w:r>
      <w:r w:rsidRPr="00F0794C">
        <w:rPr>
          <w:rStyle w:val="Emphasis"/>
          <w:highlight w:val="green"/>
        </w:rPr>
        <w:t>and</w:t>
      </w:r>
      <w:r w:rsidRPr="0061055E">
        <w:rPr>
          <w:rStyle w:val="Emphasis"/>
        </w:rPr>
        <w:t xml:space="preserve"> traditional </w:t>
      </w:r>
      <w:proofErr w:type="spellStart"/>
      <w:proofErr w:type="gramStart"/>
      <w:r w:rsidRPr="0061055E">
        <w:rPr>
          <w:rStyle w:val="Emphasis"/>
        </w:rPr>
        <w:t>resources</w:t>
      </w:r>
      <w:r w:rsidRPr="0061055E">
        <w:rPr>
          <w:sz w:val="16"/>
        </w:rPr>
        <w:t>.xxxvii</w:t>
      </w:r>
      <w:proofErr w:type="spellEnd"/>
      <w:proofErr w:type="gramEnd"/>
      <w:r w:rsidRPr="0061055E">
        <w:rPr>
          <w:sz w:val="16"/>
        </w:rPr>
        <w:t xml:space="preserve"> By viewing</w:t>
      </w:r>
      <w:r w:rsidRPr="002E0001">
        <w:rPr>
          <w:sz w:val="16"/>
        </w:rPr>
        <w:t xml:space="preserve"> biopiracy as a form of transnational governmentality, it is possible to see the commodification of biodiversity for the </w:t>
      </w:r>
      <w:proofErr w:type="spellStart"/>
      <w:r w:rsidRPr="002E0001">
        <w:rPr>
          <w:sz w:val="16"/>
        </w:rPr>
        <w:t>MNCs.</w:t>
      </w:r>
      <w:r w:rsidRPr="0061055E">
        <w:rPr>
          <w:sz w:val="16"/>
        </w:rPr>
        <w:t>xxxviii</w:t>
      </w:r>
      <w:proofErr w:type="spellEnd"/>
      <w:r w:rsidRPr="0061055E">
        <w:rPr>
          <w:sz w:val="16"/>
        </w:rPr>
        <w:t xml:space="preserve"> </w:t>
      </w:r>
      <w:r w:rsidRPr="0061055E">
        <w:rPr>
          <w:rStyle w:val="Emphasis"/>
        </w:rPr>
        <w:t xml:space="preserve">The constant privilege in the richer western countries alters their view of the world and allows them to perceive </w:t>
      </w:r>
      <w:r w:rsidRPr="00F0794C">
        <w:rPr>
          <w:rStyle w:val="Emphasis"/>
        </w:rPr>
        <w:t xml:space="preserve">indigenous </w:t>
      </w:r>
      <w:r w:rsidRPr="002E0001">
        <w:rPr>
          <w:rStyle w:val="Emphasis"/>
          <w:highlight w:val="green"/>
        </w:rPr>
        <w:t>peoples</w:t>
      </w:r>
      <w:r w:rsidRPr="002E0001">
        <w:rPr>
          <w:rStyle w:val="Emphasis"/>
        </w:rPr>
        <w:t xml:space="preserve"> and their resources </w:t>
      </w:r>
      <w:r w:rsidRPr="002E0001">
        <w:rPr>
          <w:rStyle w:val="Emphasis"/>
          <w:highlight w:val="green"/>
        </w:rPr>
        <w:t>as commodities</w:t>
      </w:r>
      <w:r w:rsidRPr="0061055E">
        <w:rPr>
          <w:rStyle w:val="Emphasis"/>
        </w:rPr>
        <w:t xml:space="preserve">. This privileged mentality is how </w:t>
      </w:r>
      <w:r w:rsidRPr="00F0794C">
        <w:rPr>
          <w:rStyle w:val="Emphasis"/>
        </w:rPr>
        <w:t>the legitimacy of power is established:</w:t>
      </w:r>
      <w:r w:rsidRPr="00F0794C">
        <w:rPr>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w:t>
      </w:r>
      <w:proofErr w:type="spellStart"/>
      <w:r w:rsidRPr="00F0794C">
        <w:rPr>
          <w:sz w:val="16"/>
        </w:rPr>
        <w:t>decisions.”xxxix</w:t>
      </w:r>
      <w:proofErr w:type="spellEnd"/>
      <w:r w:rsidRPr="00F0794C">
        <w:rPr>
          <w:sz w:val="16"/>
        </w:rPr>
        <w:t xml:space="preserve"> They are also given protection not afforded ordinary people through their infinite political and legal resources and act as decentralized global </w:t>
      </w:r>
      <w:proofErr w:type="spellStart"/>
      <w:r w:rsidRPr="00F0794C">
        <w:rPr>
          <w:sz w:val="16"/>
        </w:rPr>
        <w:t>forces.xl</w:t>
      </w:r>
      <w:proofErr w:type="spellEnd"/>
      <w:r w:rsidRPr="00F0794C">
        <w:rPr>
          <w:sz w:val="16"/>
        </w:rPr>
        <w:t xml:space="preserve"> Intellectual Property Rights and Patents as Tools of </w:t>
      </w:r>
      <w:proofErr w:type="spellStart"/>
      <w:r w:rsidRPr="00F0794C">
        <w:rPr>
          <w:sz w:val="16"/>
        </w:rPr>
        <w:t>Biocolonialism</w:t>
      </w:r>
      <w:proofErr w:type="spellEnd"/>
      <w:r w:rsidRPr="00F0794C">
        <w:rPr>
          <w:sz w:val="16"/>
        </w:rPr>
        <w:t xml:space="preserve"> Looking at the production of pharmaceuticals, we can see the importance of Intellectual Prope</w:t>
      </w:r>
      <w:r w:rsidRPr="002E0001">
        <w:rPr>
          <w:sz w:val="16"/>
        </w:rPr>
        <w:t xml:space="preserv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w:t>
      </w:r>
      <w:proofErr w:type="spellStart"/>
      <w:r w:rsidRPr="002E0001">
        <w:rPr>
          <w:sz w:val="16"/>
        </w:rPr>
        <w:t>agreements.xli</w:t>
      </w:r>
      <w:proofErr w:type="spellEnd"/>
      <w:r w:rsidRPr="002E0001">
        <w:rPr>
          <w:sz w:val="16"/>
        </w:rPr>
        <w:t xml:space="preserve"> Shiva claims </w:t>
      </w:r>
      <w:r w:rsidRPr="002E0001">
        <w:rPr>
          <w:rStyle w:val="Emphasis"/>
          <w:highlight w:val="green"/>
        </w:rPr>
        <w:t>IPR laws, under</w:t>
      </w:r>
      <w:r w:rsidRPr="002E0001">
        <w:rPr>
          <w:rStyle w:val="Emphasis"/>
        </w:rPr>
        <w:t xml:space="preserve"> the development of </w:t>
      </w:r>
      <w:r w:rsidRPr="002E0001">
        <w:rPr>
          <w:rStyle w:val="Emphasis"/>
          <w:highlight w:val="green"/>
        </w:rPr>
        <w:t>TRIPS and</w:t>
      </w:r>
      <w:r w:rsidRPr="002E0001">
        <w:rPr>
          <w:rStyle w:val="Emphasis"/>
        </w:rPr>
        <w:t xml:space="preserve"> the World Trade Organization (</w:t>
      </w:r>
      <w:r w:rsidRPr="002E0001">
        <w:rPr>
          <w:rStyle w:val="Emphasis"/>
          <w:highlight w:val="green"/>
        </w:rPr>
        <w:t>WTO</w:t>
      </w:r>
      <w:r w:rsidRPr="002E0001">
        <w:rPr>
          <w:rStyle w:val="Emphasis"/>
        </w:rPr>
        <w:t>), “</w:t>
      </w:r>
      <w:r w:rsidRPr="00F0794C">
        <w:rPr>
          <w:rStyle w:val="Emphasis"/>
          <w:highlight w:val="green"/>
        </w:rPr>
        <w:t xml:space="preserve">have unleashed </w:t>
      </w:r>
      <w:r w:rsidRPr="002E0001">
        <w:rPr>
          <w:rStyle w:val="Emphasis"/>
          <w:highlight w:val="green"/>
        </w:rPr>
        <w:t>an epidemic of</w:t>
      </w:r>
      <w:r w:rsidRPr="002E0001">
        <w:rPr>
          <w:rStyle w:val="Emphasis"/>
        </w:rPr>
        <w:t xml:space="preserve"> the </w:t>
      </w:r>
      <w:r w:rsidRPr="002E0001">
        <w:rPr>
          <w:rStyle w:val="Emphasis"/>
          <w:highlight w:val="green"/>
        </w:rPr>
        <w:t>piracy of</w:t>
      </w:r>
      <w:r w:rsidRPr="002E0001">
        <w:rPr>
          <w:rStyle w:val="Emphasis"/>
        </w:rPr>
        <w:t xml:space="preserve"> nature’s creativity and </w:t>
      </w:r>
      <w:r w:rsidRPr="00F0794C">
        <w:rPr>
          <w:rStyle w:val="Emphasis"/>
        </w:rPr>
        <w:t xml:space="preserve">millennia of </w:t>
      </w:r>
      <w:r w:rsidRPr="002E0001">
        <w:rPr>
          <w:rStyle w:val="Emphasis"/>
          <w:highlight w:val="green"/>
        </w:rPr>
        <w:t xml:space="preserve">indigenous </w:t>
      </w:r>
      <w:proofErr w:type="spellStart"/>
      <w:r w:rsidRPr="002E0001">
        <w:rPr>
          <w:rStyle w:val="Emphasis"/>
          <w:highlight w:val="green"/>
        </w:rPr>
        <w:t>innovation</w:t>
      </w:r>
      <w:r w:rsidRPr="002E0001">
        <w:rPr>
          <w:sz w:val="16"/>
        </w:rPr>
        <w:t>.”xlii</w:t>
      </w:r>
      <w:proofErr w:type="spellEnd"/>
      <w:r w:rsidRPr="002E0001">
        <w:rPr>
          <w:sz w:val="16"/>
        </w:rPr>
        <w:t xml:space="preserve"> </w:t>
      </w:r>
      <w:r w:rsidRPr="002E0001">
        <w:rPr>
          <w:rStyle w:val="Emphasis"/>
        </w:rPr>
        <w:t xml:space="preserve">Transnational corporations are taking advantage of slight “innovations” on traditional knowledge to maintain many of their </w:t>
      </w:r>
      <w:proofErr w:type="spellStart"/>
      <w:r w:rsidRPr="002E0001">
        <w:rPr>
          <w:rStyle w:val="Emphasis"/>
        </w:rPr>
        <w:t>IPRs</w:t>
      </w:r>
      <w:r w:rsidRPr="002E0001">
        <w:rPr>
          <w:sz w:val="16"/>
        </w:rPr>
        <w:t>.xliii</w:t>
      </w:r>
      <w:proofErr w:type="spellEnd"/>
      <w:r w:rsidRPr="002E0001">
        <w:rPr>
          <w:sz w:val="16"/>
        </w:rPr>
        <w:t xml:space="preserve">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2E0001">
        <w:rPr>
          <w:rStyle w:val="Emphasis"/>
        </w:rPr>
        <w:t xml:space="preserve">These agreements resemble doctrines promoting colonialism since they are </w:t>
      </w:r>
      <w:r w:rsidRPr="0061055E">
        <w:rPr>
          <w:rStyle w:val="Emphasis"/>
        </w:rPr>
        <w:t xml:space="preserve">legal documents </w:t>
      </w:r>
      <w:r w:rsidRPr="002E0001">
        <w:rPr>
          <w:rStyle w:val="Emphasis"/>
          <w:highlight w:val="green"/>
        </w:rPr>
        <w:t xml:space="preserve">fostering </w:t>
      </w:r>
      <w:r w:rsidRPr="0061055E">
        <w:rPr>
          <w:rStyle w:val="Emphasis"/>
        </w:rPr>
        <w:t xml:space="preserve">the idea of </w:t>
      </w:r>
      <w:r w:rsidRPr="002E0001">
        <w:rPr>
          <w:rStyle w:val="Emphasis"/>
          <w:highlight w:val="green"/>
        </w:rPr>
        <w:t xml:space="preserve">ownership by the dominant </w:t>
      </w:r>
      <w:proofErr w:type="spellStart"/>
      <w:proofErr w:type="gramStart"/>
      <w:r w:rsidRPr="002E0001">
        <w:rPr>
          <w:rStyle w:val="Emphasis"/>
          <w:highlight w:val="green"/>
        </w:rPr>
        <w:t>colonizers</w:t>
      </w:r>
      <w:r w:rsidRPr="002E0001">
        <w:rPr>
          <w:rStyle w:val="Emphasis"/>
        </w:rPr>
        <w:t>.</w:t>
      </w:r>
      <w:r w:rsidRPr="002E0001">
        <w:rPr>
          <w:sz w:val="16"/>
        </w:rPr>
        <w:t>xliv</w:t>
      </w:r>
      <w:proofErr w:type="spellEnd"/>
      <w:proofErr w:type="gramEnd"/>
      <w:r w:rsidRPr="002E0001">
        <w:rPr>
          <w:sz w:val="16"/>
        </w:rPr>
        <w:t xml:space="preserve"> Attempts have been made to establish a declaration that would negate corporate intellectual property rights if public health issues were brought forward by struggling nations’ </w:t>
      </w:r>
      <w:proofErr w:type="spellStart"/>
      <w:r w:rsidRPr="002E0001">
        <w:rPr>
          <w:sz w:val="16"/>
        </w:rPr>
        <w:t>governments.xlv</w:t>
      </w:r>
      <w:proofErr w:type="spellEnd"/>
      <w:r w:rsidRPr="002E0001">
        <w:rPr>
          <w:sz w:val="16"/>
        </w:rPr>
        <w:t xml:space="preserve"> But this does not address the issue of restoring indigenous intellectual property rights. Large pharmaceutical corporations in the United States and the European Union have used their vast corporate wealth to prevent the nullification of their IPRs</w:t>
      </w:r>
      <w:r w:rsidRPr="0061055E">
        <w:rPr>
          <w:sz w:val="16"/>
        </w:rPr>
        <w:t>.</w:t>
      </w:r>
      <w:r w:rsidRPr="002E0001">
        <w:rPr>
          <w:sz w:val="16"/>
        </w:rPr>
        <w:t xml:space="preserve"> </w:t>
      </w:r>
      <w:r w:rsidRPr="0061055E">
        <w:rPr>
          <w:rStyle w:val="Emphasis"/>
        </w:rPr>
        <w:t xml:space="preserve">The </w:t>
      </w:r>
      <w:r w:rsidRPr="0061055E">
        <w:rPr>
          <w:rStyle w:val="Emphasis"/>
          <w:highlight w:val="green"/>
        </w:rPr>
        <w:t>inability to invalidate</w:t>
      </w:r>
      <w:r w:rsidRPr="002E0001">
        <w:rPr>
          <w:rStyle w:val="Emphasis"/>
        </w:rPr>
        <w:t xml:space="preserve"> their </w:t>
      </w:r>
      <w:r w:rsidRPr="002E0001">
        <w:rPr>
          <w:rStyle w:val="Emphasis"/>
          <w:highlight w:val="green"/>
        </w:rPr>
        <w:t>IPRs</w:t>
      </w:r>
      <w:r w:rsidRPr="002E0001">
        <w:rPr>
          <w:rStyle w:val="Emphasis"/>
        </w:rPr>
        <w:t xml:space="preserve"> means that pharmaceutical companies have ensured rigidity in the trade agreements and </w:t>
      </w:r>
      <w:r w:rsidRPr="002E0001">
        <w:rPr>
          <w:rStyle w:val="Emphasis"/>
          <w:highlight w:val="green"/>
        </w:rPr>
        <w:t xml:space="preserve">prevented generics </w:t>
      </w:r>
      <w:r w:rsidRPr="0061055E">
        <w:rPr>
          <w:rStyle w:val="Emphasis"/>
        </w:rPr>
        <w:t>from being manufactured. T</w:t>
      </w:r>
      <w:r w:rsidRPr="002E0001">
        <w:rPr>
          <w:rStyle w:val="Emphasis"/>
        </w:rPr>
        <w:t xml:space="preserve">his has </w:t>
      </w:r>
      <w:r w:rsidRPr="0061055E">
        <w:rPr>
          <w:rStyle w:val="Emphasis"/>
        </w:rPr>
        <w:t xml:space="preserve">also </w:t>
      </w:r>
      <w:r w:rsidRPr="002E0001">
        <w:rPr>
          <w:rStyle w:val="Emphasis"/>
          <w:highlight w:val="green"/>
        </w:rPr>
        <w:t>ensured</w:t>
      </w:r>
      <w:r w:rsidRPr="002E0001">
        <w:rPr>
          <w:rStyle w:val="Emphasis"/>
        </w:rPr>
        <w:t xml:space="preserve"> their continued </w:t>
      </w:r>
      <w:r w:rsidRPr="002E0001">
        <w:rPr>
          <w:rStyle w:val="Emphasis"/>
          <w:highlight w:val="green"/>
        </w:rPr>
        <w:t xml:space="preserve">legal </w:t>
      </w:r>
      <w:r w:rsidRPr="0061055E">
        <w:rPr>
          <w:rStyle w:val="Emphasis"/>
          <w:highlight w:val="green"/>
        </w:rPr>
        <w:t>right to Indigenous knowledge</w:t>
      </w:r>
      <w:r w:rsidRPr="0061055E">
        <w:rPr>
          <w:rStyle w:val="Emphasis"/>
        </w:rPr>
        <w:t xml:space="preserve">, if not an ethical </w:t>
      </w:r>
      <w:proofErr w:type="spellStart"/>
      <w:proofErr w:type="gramStart"/>
      <w:r w:rsidRPr="0061055E">
        <w:rPr>
          <w:rStyle w:val="Emphasis"/>
        </w:rPr>
        <w:t>right</w:t>
      </w:r>
      <w:r w:rsidRPr="0061055E">
        <w:rPr>
          <w:sz w:val="16"/>
        </w:rPr>
        <w:t>.xlvi</w:t>
      </w:r>
      <w:proofErr w:type="spellEnd"/>
      <w:proofErr w:type="gramEnd"/>
      <w:r w:rsidRPr="0061055E">
        <w:rPr>
          <w:sz w:val="16"/>
        </w:rPr>
        <w:t xml:space="preserve"> Patents</w:t>
      </w:r>
      <w:r w:rsidRPr="002E0001">
        <w:rPr>
          <w:sz w:val="16"/>
        </w:rPr>
        <w:t xml:space="preserve"> are an apparatus of power with universal political and social consequences. </w:t>
      </w:r>
      <w:r w:rsidRPr="002E0001">
        <w:rPr>
          <w:rStyle w:val="Emphasis"/>
        </w:rPr>
        <w:t>Patent policies are developed in western countries but affect poorer, marginalized areas of the world.</w:t>
      </w:r>
      <w:r w:rsidRPr="002E0001">
        <w:rPr>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w:t>
      </w:r>
      <w:proofErr w:type="spellStart"/>
      <w:r w:rsidRPr="002E0001">
        <w:rPr>
          <w:sz w:val="16"/>
        </w:rPr>
        <w:t>knowledge.xlvii</w:t>
      </w:r>
      <w:proofErr w:type="spellEnd"/>
      <w:r w:rsidRPr="002E0001">
        <w:rPr>
          <w:sz w:val="16"/>
        </w:rPr>
        <w:t xml:space="preserve"> Despite the claims that bioprospecting is not actually theft—and only a gathering of resources that are available to all, and then deciphered by scientists back home—</w:t>
      </w:r>
      <w:r w:rsidRPr="0061055E">
        <w:rPr>
          <w:rStyle w:val="Emphasis"/>
        </w:rPr>
        <w:t>biopiracy, which stems from the initial bioprospecting endeavors, has become a lucrative market for pharmaceutical companies: Much of th</w:t>
      </w:r>
      <w:r w:rsidRPr="002E0001">
        <w:rPr>
          <w:rStyle w:val="Emphasis"/>
        </w:rPr>
        <w:t xml:space="preserve">e </w:t>
      </w:r>
      <w:r w:rsidRPr="00903F6B">
        <w:rPr>
          <w:rStyle w:val="Emphasis"/>
          <w:highlight w:val="green"/>
        </w:rPr>
        <w:t xml:space="preserve">knowledge </w:t>
      </w:r>
      <w:r w:rsidRPr="0061055E">
        <w:rPr>
          <w:rStyle w:val="Emphasis"/>
        </w:rPr>
        <w:t xml:space="preserve">of the use of plants for medical purposes </w:t>
      </w:r>
      <w:r w:rsidRPr="00903F6B">
        <w:rPr>
          <w:rStyle w:val="Emphasis"/>
          <w:highlight w:val="green"/>
        </w:rPr>
        <w:t>resides with indigenous</w:t>
      </w:r>
      <w:r w:rsidRPr="002E0001">
        <w:rPr>
          <w:rStyle w:val="Emphasis"/>
        </w:rPr>
        <w:t xml:space="preserve"> peoples and local </w:t>
      </w:r>
      <w:r w:rsidRPr="00903F6B">
        <w:rPr>
          <w:rStyle w:val="Emphasis"/>
          <w:highlight w:val="green"/>
        </w:rPr>
        <w:t>communities</w:t>
      </w:r>
      <w:r w:rsidRPr="002E0001">
        <w:rPr>
          <w:rStyle w:val="Emphasis"/>
        </w:rPr>
        <w:t xml:space="preserve">. Scientists and </w:t>
      </w:r>
      <w:r w:rsidRPr="00903F6B">
        <w:rPr>
          <w:rStyle w:val="Emphasis"/>
          <w:highlight w:val="green"/>
        </w:rPr>
        <w:t>companies</w:t>
      </w:r>
      <w:r w:rsidRPr="002E0001">
        <w:rPr>
          <w:rStyle w:val="Emphasis"/>
        </w:rPr>
        <w:t xml:space="preserve"> from developed countries have been charged with biopiracy when they </w:t>
      </w:r>
      <w:r w:rsidRPr="00903F6B">
        <w:rPr>
          <w:rStyle w:val="Emphasis"/>
          <w:highlight w:val="green"/>
        </w:rPr>
        <w:t>appropriate the plants</w:t>
      </w:r>
      <w:r w:rsidRPr="002E0001">
        <w:rPr>
          <w:rStyle w:val="Emphasis"/>
        </w:rPr>
        <w:t xml:space="preserve"> or their compounds from the forests </w:t>
      </w:r>
      <w:r w:rsidRPr="00903F6B">
        <w:rPr>
          <w:rStyle w:val="Emphasis"/>
          <w:highlight w:val="green"/>
        </w:rPr>
        <w:t>as well as the</w:t>
      </w:r>
      <w:r w:rsidRPr="002E0001">
        <w:rPr>
          <w:rStyle w:val="Emphasis"/>
        </w:rPr>
        <w:t xml:space="preserve"> traditional </w:t>
      </w:r>
      <w:r w:rsidRPr="00903F6B">
        <w:rPr>
          <w:rStyle w:val="Emphasis"/>
          <w:highlight w:val="green"/>
        </w:rPr>
        <w:t xml:space="preserve">knowledge </w:t>
      </w:r>
      <w:r w:rsidRPr="0061055E">
        <w:rPr>
          <w:rStyle w:val="Emphasis"/>
        </w:rPr>
        <w:t>of the community healers, since</w:t>
      </w:r>
      <w:r w:rsidRPr="002E0001">
        <w:rPr>
          <w:rStyle w:val="Emphasis"/>
        </w:rPr>
        <w:t xml:space="preserve"> patents are often applied for the materials and the </w:t>
      </w:r>
      <w:proofErr w:type="spellStart"/>
      <w:proofErr w:type="gramStart"/>
      <w:r w:rsidRPr="002E0001">
        <w:rPr>
          <w:rStyle w:val="Emphasis"/>
        </w:rPr>
        <w:t>knowledge</w:t>
      </w:r>
      <w:r w:rsidRPr="002E0001">
        <w:rPr>
          <w:sz w:val="16"/>
        </w:rPr>
        <w:t>.xlviii</w:t>
      </w:r>
      <w:proofErr w:type="spellEnd"/>
      <w:proofErr w:type="gramEnd"/>
      <w:r w:rsidRPr="002E0001">
        <w:rPr>
          <w:sz w:val="16"/>
        </w:rPr>
        <w:t xml:space="preserve"> In fact, the high cost of drugs is defended as being a result of research and </w:t>
      </w:r>
      <w:r w:rsidRPr="002E0001">
        <w:rPr>
          <w:sz w:val="16"/>
        </w:rPr>
        <w:lastRenderedPageBreak/>
        <w:t xml:space="preserve">development expenses. </w:t>
      </w:r>
      <w:r w:rsidRPr="0061055E">
        <w:rPr>
          <w:rStyle w:val="Emphasis"/>
        </w:rPr>
        <w:t>However</w:t>
      </w:r>
      <w:r w:rsidRPr="002E0001">
        <w:rPr>
          <w:rStyle w:val="Emphasis"/>
        </w:rPr>
        <w:t xml:space="preserve">, very often, new </w:t>
      </w:r>
      <w:r w:rsidRPr="00903F6B">
        <w:rPr>
          <w:rStyle w:val="Emphasis"/>
          <w:highlight w:val="green"/>
        </w:rPr>
        <w:t>drugs are altered only slightly</w:t>
      </w:r>
      <w:r w:rsidRPr="002E0001">
        <w:rPr>
          <w:rStyle w:val="Emphasis"/>
        </w:rPr>
        <w:t xml:space="preserve"> from ones currently on the market. Pharmaceutical companies in </w:t>
      </w:r>
      <w:r w:rsidRPr="00903F6B">
        <w:rPr>
          <w:rStyle w:val="Emphasis"/>
          <w:highlight w:val="green"/>
        </w:rPr>
        <w:t xml:space="preserve">wealthy nations </w:t>
      </w:r>
      <w:r w:rsidRPr="0061055E">
        <w:rPr>
          <w:rStyle w:val="Emphasis"/>
        </w:rPr>
        <w:t xml:space="preserve">are </w:t>
      </w:r>
      <w:r w:rsidRPr="00903F6B">
        <w:rPr>
          <w:rStyle w:val="Emphasis"/>
          <w:highlight w:val="green"/>
        </w:rPr>
        <w:t xml:space="preserve">profiting off </w:t>
      </w:r>
      <w:r w:rsidRPr="0061055E">
        <w:rPr>
          <w:rStyle w:val="Emphasis"/>
        </w:rPr>
        <w:t xml:space="preserve">very </w:t>
      </w:r>
      <w:r w:rsidRPr="00903F6B">
        <w:rPr>
          <w:rStyle w:val="Emphasis"/>
          <w:highlight w:val="green"/>
        </w:rPr>
        <w:t>little innovation and</w:t>
      </w:r>
      <w:r w:rsidRPr="002E0001">
        <w:rPr>
          <w:rStyle w:val="Emphasis"/>
        </w:rPr>
        <w:t xml:space="preserve"> monopolizing patents that </w:t>
      </w:r>
      <w:r w:rsidRPr="00903F6B">
        <w:rPr>
          <w:rStyle w:val="Emphasis"/>
          <w:highlight w:val="green"/>
        </w:rPr>
        <w:t xml:space="preserve">prevent the manufacturing of generics </w:t>
      </w:r>
      <w:r w:rsidRPr="0061055E">
        <w:rPr>
          <w:rStyle w:val="Emphasis"/>
        </w:rPr>
        <w:t>by poorer countries</w:t>
      </w:r>
      <w:r w:rsidRPr="002E0001">
        <w:rPr>
          <w:rStyle w:val="Emphasis"/>
        </w:rPr>
        <w:t xml:space="preserve"> since TRIPS includes medicinal drugs in their patenting rules and allows for a 20-year monopoly on patents, which is detrimental to developing countries unable to pay for </w:t>
      </w:r>
      <w:proofErr w:type="spellStart"/>
      <w:r w:rsidRPr="002E0001">
        <w:rPr>
          <w:rStyle w:val="Emphasis"/>
        </w:rPr>
        <w:t>them</w:t>
      </w:r>
      <w:r w:rsidRPr="002E0001">
        <w:rPr>
          <w:sz w:val="16"/>
        </w:rPr>
        <w:t>.xlix</w:t>
      </w:r>
      <w:proofErr w:type="spellEnd"/>
      <w:r w:rsidRPr="002E0001">
        <w:rPr>
          <w:sz w:val="16"/>
        </w:rPr>
        <w:t xml:space="preserve">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1CCAD548" w14:textId="77777777" w:rsidR="001D1FD0" w:rsidRDefault="001D1FD0" w:rsidP="001D1FD0"/>
    <w:p w14:paraId="2C64FC28" w14:textId="77777777" w:rsidR="001D1FD0" w:rsidRDefault="001D1FD0" w:rsidP="001D1FD0">
      <w:pPr>
        <w:pStyle w:val="Heading4"/>
      </w:pPr>
      <w: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359E096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1FD0"/>
    <w:rsid w:val="000139A3"/>
    <w:rsid w:val="00100833"/>
    <w:rsid w:val="00104529"/>
    <w:rsid w:val="00105942"/>
    <w:rsid w:val="00107396"/>
    <w:rsid w:val="00144A4C"/>
    <w:rsid w:val="00171426"/>
    <w:rsid w:val="00176AB0"/>
    <w:rsid w:val="00177B7D"/>
    <w:rsid w:val="0018322D"/>
    <w:rsid w:val="001B5776"/>
    <w:rsid w:val="001D1FD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FC92"/>
  <w15:chartTrackingRefBased/>
  <w15:docId w15:val="{D5839C44-007D-438C-82F8-55905630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1FD0"/>
    <w:rPr>
      <w:rFonts w:ascii="Calibri" w:hAnsi="Calibri"/>
    </w:rPr>
  </w:style>
  <w:style w:type="paragraph" w:styleId="Heading1">
    <w:name w:val="heading 1"/>
    <w:aliases w:val="Pocket"/>
    <w:basedOn w:val="Normal"/>
    <w:next w:val="Normal"/>
    <w:link w:val="Heading1Char"/>
    <w:qFormat/>
    <w:rsid w:val="001D1F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1F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1F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D1F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1F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FD0"/>
  </w:style>
  <w:style w:type="character" w:customStyle="1" w:styleId="Heading1Char">
    <w:name w:val="Heading 1 Char"/>
    <w:aliases w:val="Pocket Char"/>
    <w:basedOn w:val="DefaultParagraphFont"/>
    <w:link w:val="Heading1"/>
    <w:rsid w:val="001D1F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1F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1FD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D1FD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D1FD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1FD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D1FD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D1FD0"/>
    <w:rPr>
      <w:color w:val="auto"/>
      <w:u w:val="none"/>
    </w:rPr>
  </w:style>
  <w:style w:type="character" w:styleId="FollowedHyperlink">
    <w:name w:val="FollowedHyperlink"/>
    <w:basedOn w:val="DefaultParagraphFont"/>
    <w:uiPriority w:val="99"/>
    <w:semiHidden/>
    <w:unhideWhenUsed/>
    <w:rsid w:val="001D1FD0"/>
    <w:rPr>
      <w:color w:val="auto"/>
      <w:u w:val="none"/>
    </w:rPr>
  </w:style>
  <w:style w:type="paragraph" w:customStyle="1" w:styleId="textbold">
    <w:name w:val="text bold"/>
    <w:basedOn w:val="Normal"/>
    <w:link w:val="Emphasis"/>
    <w:uiPriority w:val="7"/>
    <w:qFormat/>
    <w:rsid w:val="001D1FD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D1FD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pto.gov/help/patent-help" TargetMode="External"/><Relationship Id="rId3" Type="http://schemas.openxmlformats.org/officeDocument/2006/relationships/styles" Target="styles.xml"/><Relationship Id="rId7" Type="http://schemas.openxmlformats.org/officeDocument/2006/relationships/hyperlink" Target="https://www.wipo.int/sme/en/ip_business/trade_secrets/protection.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ewerlong.com/information/business-law/four-types-of-intellectual-property/SJK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reignpolicy.com/2021/02/23/dont-let-drug-companies-create-a-system-of-vaccine-apartheid/"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7144</Words>
  <Characters>40723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2021-09-25T20:43:00Z</dcterms:created>
  <dcterms:modified xsi:type="dcterms:W3CDTF">2021-09-25T20:44:00Z</dcterms:modified>
</cp:coreProperties>
</file>