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E2337" w14:textId="77777777" w:rsidR="00653962" w:rsidRDefault="00653962" w:rsidP="00845C10">
      <w:pPr>
        <w:pStyle w:val="Heading2"/>
      </w:pPr>
      <w:r>
        <w:t>1AC – Adv – Debris [Long/Spam Impacts]</w:t>
      </w:r>
    </w:p>
    <w:p w14:paraId="3649E4C6" w14:textId="77777777" w:rsidR="00653962" w:rsidRPr="00A8218A" w:rsidRDefault="00653962" w:rsidP="00653962">
      <w:pPr>
        <w:pStyle w:val="Heading4"/>
      </w:pPr>
      <w:r>
        <w:t xml:space="preserve">The advantage is </w:t>
      </w:r>
      <w:r w:rsidRPr="00A8218A">
        <w:rPr>
          <w:u w:val="single"/>
        </w:rPr>
        <w:t>Debris</w:t>
      </w:r>
      <w:r>
        <w:t xml:space="preserve"> –</w:t>
      </w:r>
    </w:p>
    <w:p w14:paraId="4BDA5A11" w14:textId="77777777" w:rsidR="00653962" w:rsidRDefault="00653962" w:rsidP="00653962">
      <w:pPr>
        <w:pStyle w:val="Heading4"/>
      </w:pPr>
      <w:r>
        <w:t xml:space="preserve">Privatization of space leads to </w:t>
      </w:r>
      <w:r w:rsidRPr="00A73303">
        <w:rPr>
          <w:u w:val="single"/>
        </w:rPr>
        <w:t>unchecked debris</w:t>
      </w:r>
      <w:r>
        <w:t>.</w:t>
      </w:r>
    </w:p>
    <w:p w14:paraId="12BE2BB9" w14:textId="77777777" w:rsidR="00653962" w:rsidRPr="00367C57" w:rsidRDefault="00653962" w:rsidP="00653962">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9" w:history="1">
        <w:r w:rsidRPr="008E3DAC">
          <w:rPr>
            <w:rStyle w:val="Hyperlink"/>
          </w:rPr>
          <w:t>https://www.sciencedirect.com/science/article/pii/S246889671930045X?via%3Dihub</w:t>
        </w:r>
      </w:hyperlink>
      <w:r>
        <w:t>] Justin</w:t>
      </w:r>
    </w:p>
    <w:p w14:paraId="24A0211D" w14:textId="77777777" w:rsidR="00653962" w:rsidRPr="00A73303" w:rsidRDefault="00653962" w:rsidP="00653962">
      <w:pPr>
        <w:rPr>
          <w:sz w:val="16"/>
        </w:rPr>
      </w:pPr>
      <w:r w:rsidRPr="00916BB1">
        <w:rPr>
          <w:highlight w:val="green"/>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916BB1">
        <w:rPr>
          <w:rStyle w:val="Emphasis"/>
          <w:highlight w:val="green"/>
        </w:rPr>
        <w:t>space</w:t>
      </w:r>
      <w:r w:rsidRPr="00062EB7">
        <w:rPr>
          <w:rStyle w:val="Emphasis"/>
        </w:rPr>
        <w:t xml:space="preserve"> industry</w:t>
      </w:r>
      <w:r w:rsidRPr="001A45BC">
        <w:rPr>
          <w:u w:val="single"/>
        </w:rPr>
        <w:t xml:space="preserve">, </w:t>
      </w:r>
      <w:r w:rsidRPr="00916BB1">
        <w:rPr>
          <w:highlight w:val="green"/>
          <w:u w:val="single"/>
        </w:rPr>
        <w:t xml:space="preserve">and an </w:t>
      </w:r>
      <w:r w:rsidRPr="00916BB1">
        <w:rPr>
          <w:rStyle w:val="Emphasis"/>
          <w:highlight w:val="green"/>
        </w:rPr>
        <w:t>explosion</w:t>
      </w:r>
      <w:r w:rsidRPr="00916BB1">
        <w:rPr>
          <w:highlight w:val="green"/>
          <w:u w:val="single"/>
        </w:rPr>
        <w:t xml:space="preserve"> of</w:t>
      </w:r>
      <w:r w:rsidRPr="001A45BC">
        <w:rPr>
          <w:u w:val="single"/>
        </w:rPr>
        <w:t xml:space="preserve"> </w:t>
      </w:r>
      <w:r w:rsidRPr="00062EB7">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916BB1">
        <w:rPr>
          <w:rStyle w:val="Emphasis"/>
          <w:highlight w:val="green"/>
        </w:rPr>
        <w:t>traditional 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to many</w:t>
      </w:r>
      <w:r w:rsidRPr="001A45BC">
        <w:rPr>
          <w:u w:val="single"/>
        </w:rPr>
        <w:t xml:space="preserve"> more </w:t>
      </w:r>
      <w:r w:rsidRPr="00916BB1">
        <w:rPr>
          <w:highlight w:val="green"/>
          <w:u w:val="single"/>
        </w:rPr>
        <w:t>participants</w:t>
      </w:r>
      <w:r w:rsidRPr="001A45BC">
        <w:rPr>
          <w:u w:val="single"/>
        </w:rPr>
        <w:t xml:space="preserve"> than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916BB1">
        <w:rPr>
          <w:rStyle w:val="Emphasis"/>
          <w:highlight w:val="green"/>
        </w:rPr>
        <w:t>space 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w:t>
      </w:r>
      <w:proofErr w:type="gramStart"/>
      <w:r w:rsidRPr="00A73303">
        <w:rPr>
          <w:sz w:val="16"/>
        </w:rPr>
        <w:t>past experience</w:t>
      </w:r>
      <w:proofErr w:type="gramEnd"/>
      <w:r w:rsidRPr="00A73303">
        <w:rPr>
          <w:sz w:val="16"/>
        </w:rPr>
        <w:t xml:space="preserv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916BB1">
        <w:rPr>
          <w:highlight w:val="green"/>
          <w:u w:val="single"/>
        </w:rPr>
        <w:t>commercial 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916BB1">
        <w:rPr>
          <w:highlight w:val="green"/>
          <w:u w:val="single"/>
        </w:rPr>
        <w:t>. These</w:t>
      </w:r>
      <w:r w:rsidRPr="001A45BC">
        <w:rPr>
          <w:u w:val="single"/>
        </w:rPr>
        <w:t xml:space="preserve"> constellations will </w:t>
      </w:r>
      <w:r w:rsidRPr="00916BB1">
        <w:rPr>
          <w:highlight w:val="green"/>
          <w:u w:val="single"/>
        </w:rPr>
        <w:t>add</w:t>
      </w:r>
      <w:r w:rsidRPr="001A45BC">
        <w:rPr>
          <w:u w:val="single"/>
        </w:rPr>
        <w:t xml:space="preserve"> much more </w:t>
      </w:r>
      <w:r w:rsidRPr="00916BB1">
        <w:rPr>
          <w:rStyle w:val="Emphasis"/>
          <w:highlight w:val="green"/>
        </w:rPr>
        <w:t>complexity</w:t>
      </w:r>
      <w:r w:rsidRPr="00916BB1">
        <w:rPr>
          <w:highlight w:val="green"/>
          <w:u w:val="single"/>
        </w:rPr>
        <w:t xml:space="preserve"> to </w:t>
      </w:r>
      <w:r w:rsidRPr="00A73303">
        <w:rPr>
          <w:rStyle w:val="Emphasis"/>
        </w:rPr>
        <w:t>space</w:t>
      </w:r>
      <w:r w:rsidRPr="00A73303">
        <w:rPr>
          <w:u w:val="single"/>
        </w:rPr>
        <w:t xml:space="preserve"> </w:t>
      </w:r>
      <w:r w:rsidRPr="00916BB1">
        <w:rPr>
          <w:rStyle w:val="Emphasis"/>
          <w:highlight w:val="green"/>
        </w:rPr>
        <w:t>operations</w:t>
      </w:r>
      <w:r w:rsidRPr="00A73303">
        <w:rPr>
          <w:sz w:val="16"/>
        </w:rPr>
        <w:t xml:space="preserve">. Table 1 shows some of the constellations that have been announced for launch in the next decade. </w:t>
      </w:r>
      <w:r w:rsidRPr="00916BB1">
        <w:rPr>
          <w:highlight w:val="green"/>
          <w:u w:val="single"/>
        </w:rPr>
        <w:t>Two dozen companies</w:t>
      </w:r>
      <w:r w:rsidRPr="00A73303">
        <w:rPr>
          <w:sz w:val="16"/>
        </w:rPr>
        <w:t xml:space="preserve">, when taken together, </w:t>
      </w:r>
      <w:r w:rsidRPr="00A73303">
        <w:rPr>
          <w:u w:val="single"/>
        </w:rPr>
        <w:t xml:space="preserve">have </w:t>
      </w:r>
      <w:r w:rsidRPr="00916BB1">
        <w:rPr>
          <w:highlight w:val="green"/>
          <w:u w:val="single"/>
        </w:rPr>
        <w:t>proposed</w:t>
      </w:r>
      <w:r w:rsidRPr="001A45BC">
        <w:rPr>
          <w:u w:val="single"/>
        </w:rPr>
        <w:t xml:space="preserve"> placing </w:t>
      </w:r>
      <w:r w:rsidRPr="00916BB1">
        <w:rPr>
          <w:rStyle w:val="Emphasis"/>
          <w:highlight w:val="green"/>
        </w:rPr>
        <w:t>well over 20,000 satellites</w:t>
      </w:r>
      <w:r w:rsidRPr="00062EB7">
        <w:rPr>
          <w:rStyle w:val="Emphasis"/>
        </w:rPr>
        <w:t xml:space="preserve"> in orbit</w:t>
      </w:r>
      <w:r w:rsidRPr="001A45BC">
        <w:rPr>
          <w:u w:val="single"/>
        </w:rPr>
        <w:t xml:space="preserve"> in the next 10 years</w:t>
      </w:r>
      <w:r w:rsidRPr="00A73303">
        <w:rPr>
          <w:sz w:val="16"/>
        </w:rPr>
        <w:t xml:space="preserve">. For perspective, </w:t>
      </w:r>
      <w:r w:rsidRPr="001A45BC">
        <w:rPr>
          <w:u w:val="single"/>
        </w:rPr>
        <w:t xml:space="preserve">fewer than </w:t>
      </w:r>
      <w:r w:rsidRPr="00062EB7">
        <w:rPr>
          <w:rStyle w:val="Emphasis"/>
        </w:rPr>
        <w:t>8100</w:t>
      </w:r>
      <w:r w:rsidRPr="001A45BC">
        <w:rPr>
          <w:u w:val="single"/>
        </w:rPr>
        <w:t xml:space="preserve"> payloads have been placed in Earth orbit in the </w:t>
      </w:r>
      <w:r w:rsidRPr="00062EB7">
        <w:rPr>
          <w:rStyle w:val="Emphasis"/>
        </w:rPr>
        <w:t>entire</w:t>
      </w:r>
      <w:r w:rsidRPr="001A45BC">
        <w:rPr>
          <w:u w:val="single"/>
        </w:rPr>
        <w:t xml:space="preserve"> </w:t>
      </w:r>
      <w:r w:rsidRPr="00062EB7">
        <w:rPr>
          <w:rStyle w:val="Emphasis"/>
        </w:rPr>
        <w:t>history</w:t>
      </w:r>
      <w:r w:rsidRPr="001A45BC">
        <w:rPr>
          <w:u w:val="single"/>
        </w:rPr>
        <w:t xml:space="preserve"> of the </w:t>
      </w:r>
      <w:r w:rsidRPr="00062EB7">
        <w:rPr>
          <w:rStyle w:val="Emphasis"/>
        </w:rPr>
        <w:t>space</w:t>
      </w:r>
      <w:r w:rsidRPr="001A45BC">
        <w:rPr>
          <w:u w:val="single"/>
        </w:rPr>
        <w:t xml:space="preserve"> </w:t>
      </w:r>
      <w:r w:rsidRPr="00062EB7">
        <w:rPr>
          <w:rStyle w:val="Emphasis"/>
        </w:rPr>
        <w:t>age</w:t>
      </w:r>
      <w:r w:rsidRPr="001A45BC">
        <w:rPr>
          <w:u w:val="single"/>
        </w:rPr>
        <w:t xml:space="preserve">, only </w:t>
      </w:r>
      <w:r w:rsidRPr="00062EB7">
        <w:rPr>
          <w:rStyle w:val="Emphasis"/>
        </w:rPr>
        <w:t>4800</w:t>
      </w:r>
      <w:r w:rsidRPr="001A45BC">
        <w:rPr>
          <w:u w:val="single"/>
        </w:rPr>
        <w:t xml:space="preserve"> [1] remain in orbit and approximately 1950 [2] of those are still active. </w:t>
      </w:r>
      <w:r w:rsidRPr="00916BB1">
        <w:rPr>
          <w:highlight w:val="green"/>
          <w:u w:val="single"/>
        </w:rPr>
        <w:t xml:space="preserve">And it </w:t>
      </w:r>
      <w:r w:rsidRPr="00916BB1">
        <w:rPr>
          <w:rStyle w:val="Emphasis"/>
          <w:highlight w:val="green"/>
        </w:rPr>
        <w:t>isn't</w:t>
      </w:r>
      <w:r w:rsidRPr="00062EB7">
        <w:rPr>
          <w:rStyle w:val="Emphasis"/>
        </w:rPr>
        <w:t xml:space="preserve"> simply </w:t>
      </w:r>
      <w:r w:rsidRPr="00916BB1">
        <w:rPr>
          <w:rStyle w:val="Emphasis"/>
          <w:highlight w:val="green"/>
        </w:rPr>
        <w:t>numbers</w:t>
      </w:r>
      <w:r w:rsidRPr="00A73303">
        <w:rPr>
          <w:u w:val="single"/>
        </w:rPr>
        <w:t xml:space="preserve"> – the </w:t>
      </w:r>
      <w:r w:rsidRPr="00916BB1">
        <w:rPr>
          <w:highlight w:val="green"/>
          <w:u w:val="single"/>
        </w:rPr>
        <w:t xml:space="preserve">mass in orbit will </w:t>
      </w:r>
      <w:r w:rsidRPr="00916BB1">
        <w:rPr>
          <w:rStyle w:val="Emphasis"/>
          <w:highlight w:val="green"/>
        </w:rPr>
        <w:t>increase</w:t>
      </w:r>
      <w:r w:rsidRPr="001A45BC">
        <w:rPr>
          <w:u w:val="single"/>
        </w:rPr>
        <w:t xml:space="preserve"> </w:t>
      </w:r>
      <w:r w:rsidRPr="00062EB7">
        <w:rPr>
          <w:rStyle w:val="Emphasis"/>
        </w:rPr>
        <w:t>substantially</w:t>
      </w:r>
      <w:r w:rsidRPr="001A45BC">
        <w:rPr>
          <w:u w:val="single"/>
        </w:rPr>
        <w:t xml:space="preserve">, </w:t>
      </w:r>
      <w:r w:rsidRPr="00916BB1">
        <w:rPr>
          <w:highlight w:val="green"/>
          <w:u w:val="single"/>
        </w:rPr>
        <w:t>and</w:t>
      </w:r>
      <w:r w:rsidRPr="001A45BC">
        <w:rPr>
          <w:u w:val="single"/>
        </w:rPr>
        <w:t xml:space="preserve"> </w:t>
      </w:r>
      <w:r w:rsidRPr="00062EB7">
        <w:rPr>
          <w:rStyle w:val="Emphasis"/>
        </w:rPr>
        <w:t xml:space="preserve">long-term </w:t>
      </w:r>
      <w:r w:rsidRPr="00916BB1">
        <w:rPr>
          <w:rStyle w:val="Emphasis"/>
          <w:highlight w:val="green"/>
        </w:rPr>
        <w:t>debris</w:t>
      </w:r>
      <w:r w:rsidRPr="00062EB7">
        <w:rPr>
          <w:rStyle w:val="Emphasis"/>
        </w:rPr>
        <w:t xml:space="preserve"> generation</w:t>
      </w:r>
      <w:r w:rsidRPr="001A45BC">
        <w:rPr>
          <w:u w:val="single"/>
        </w:rPr>
        <w:t xml:space="preserve"> </w:t>
      </w:r>
      <w:r w:rsidRPr="00916BB1">
        <w:rPr>
          <w:highlight w:val="green"/>
          <w:u w:val="single"/>
        </w:rPr>
        <w:t>is</w:t>
      </w:r>
      <w:r w:rsidRPr="001A45BC">
        <w:rPr>
          <w:u w:val="single"/>
        </w:rPr>
        <w:t xml:space="preserve"> </w:t>
      </w:r>
      <w:r w:rsidRPr="00062EB7">
        <w:rPr>
          <w:rStyle w:val="Emphasis"/>
        </w:rPr>
        <w:t xml:space="preserve">strongly </w:t>
      </w:r>
      <w:r w:rsidRPr="00916BB1">
        <w:rPr>
          <w:rStyle w:val="Emphasis"/>
          <w:highlight w:val="green"/>
        </w:rPr>
        <w:t>correlated with mass</w:t>
      </w:r>
      <w:r w:rsidRPr="001A45BC">
        <w:rPr>
          <w:u w:val="single"/>
        </w:rPr>
        <w:t>.</w:t>
      </w:r>
      <w:r>
        <w:rPr>
          <w:u w:val="single"/>
        </w:rPr>
        <w:t xml:space="preserve"> </w:t>
      </w:r>
      <w:r w:rsidRPr="00A73303">
        <w:rPr>
          <w:sz w:val="16"/>
        </w:rPr>
        <w:t xml:space="preserve">Table 1. Some announced </w:t>
      </w:r>
      <w:proofErr w:type="spellStart"/>
      <w:r w:rsidRPr="00A73303">
        <w:rPr>
          <w:sz w:val="16"/>
        </w:rPr>
        <w:t>NewSpace</w:t>
      </w:r>
      <w:proofErr w:type="spellEnd"/>
      <w:r w:rsidRPr="00A73303">
        <w:rPr>
          <w:sz w:val="16"/>
        </w:rPr>
        <w:t xml:space="preserve"> constellations. Operator Number of satellites Altitude (km) Country SpaceX V-band 7518 335–345 US Capella 48 350–650 US Planet Swift 6 350–650 US Black Sky 60 450 US </w:t>
      </w:r>
      <w:proofErr w:type="spellStart"/>
      <w:r w:rsidRPr="00A73303">
        <w:rPr>
          <w:sz w:val="16"/>
        </w:rPr>
        <w:t>Satellogic</w:t>
      </w:r>
      <w:proofErr w:type="spellEnd"/>
      <w:r w:rsidRPr="00A73303">
        <w:rPr>
          <w:sz w:val="16"/>
        </w:rPr>
        <w:t xml:space="preserve"> </w:t>
      </w:r>
      <w:proofErr w:type="spellStart"/>
      <w:r w:rsidRPr="00A73303">
        <w:rPr>
          <w:sz w:val="16"/>
        </w:rPr>
        <w:t>NuSat</w:t>
      </w:r>
      <w:proofErr w:type="spellEnd"/>
      <w:r w:rsidRPr="00A73303">
        <w:rPr>
          <w:sz w:val="16"/>
        </w:rPr>
        <w:t xml:space="preserve"> 300 500 Argentina Kepler 140 550 US SpaceX </w:t>
      </w:r>
      <w:proofErr w:type="spellStart"/>
      <w:r w:rsidRPr="00A73303">
        <w:rPr>
          <w:sz w:val="16"/>
        </w:rPr>
        <w:t>Starlink</w:t>
      </w:r>
      <w:proofErr w:type="spellEnd"/>
      <w:r w:rsidRPr="00A73303">
        <w:rPr>
          <w:sz w:val="16"/>
        </w:rPr>
        <w:t xml:space="preserve"> 1584 550 US Skybox 30 576 US Fleet 100 580 Australia Amazon Kuiper 3236 590–630 US </w:t>
      </w:r>
      <w:proofErr w:type="spellStart"/>
      <w:r w:rsidRPr="00A73303">
        <w:rPr>
          <w:sz w:val="16"/>
        </w:rPr>
        <w:t>Commsat</w:t>
      </w:r>
      <w:proofErr w:type="spellEnd"/>
      <w:r w:rsidRPr="00A73303">
        <w:rPr>
          <w:sz w:val="16"/>
        </w:rPr>
        <w:t xml:space="preserve"> 800 600 China </w:t>
      </w:r>
      <w:proofErr w:type="spellStart"/>
      <w:r w:rsidRPr="00A73303">
        <w:rPr>
          <w:sz w:val="16"/>
        </w:rPr>
        <w:t>Kineis</w:t>
      </w:r>
      <w:proofErr w:type="spellEnd"/>
      <w:r w:rsidRPr="00A73303">
        <w:rPr>
          <w:sz w:val="16"/>
        </w:rPr>
        <w:t xml:space="preserve"> 20 600 France </w:t>
      </w:r>
      <w:proofErr w:type="spellStart"/>
      <w:r w:rsidRPr="00A73303">
        <w:rPr>
          <w:sz w:val="16"/>
        </w:rPr>
        <w:t>Yalini</w:t>
      </w:r>
      <w:proofErr w:type="spellEnd"/>
      <w:r w:rsidRPr="00A73303">
        <w:rPr>
          <w:sz w:val="16"/>
        </w:rPr>
        <w:t xml:space="preserve"> 135 600 Canada Spire 100 651 US Planet Doves 150 675 US </w:t>
      </w:r>
      <w:proofErr w:type="spellStart"/>
      <w:r w:rsidRPr="00A73303">
        <w:rPr>
          <w:sz w:val="16"/>
        </w:rPr>
        <w:t>Orbcomm</w:t>
      </w:r>
      <w:proofErr w:type="spellEnd"/>
      <w:r w:rsidRPr="00A73303">
        <w:rPr>
          <w:sz w:val="16"/>
        </w:rPr>
        <w:t xml:space="preserve"> 31 750 US Iridium 72 780 US Theia 112 800 US Lucky Star 156 1000 China </w:t>
      </w:r>
      <w:proofErr w:type="spellStart"/>
      <w:r w:rsidRPr="00A73303">
        <w:rPr>
          <w:sz w:val="16"/>
        </w:rPr>
        <w:t>Telesat</w:t>
      </w:r>
      <w:proofErr w:type="spellEnd"/>
      <w:r w:rsidRPr="00A73303">
        <w:rPr>
          <w:sz w:val="16"/>
        </w:rPr>
        <w:t xml:space="preserve"> LEO 72 1000 Canada </w:t>
      </w:r>
      <w:proofErr w:type="spellStart"/>
      <w:r w:rsidRPr="00A73303">
        <w:rPr>
          <w:sz w:val="16"/>
        </w:rPr>
        <w:t>Hongyan</w:t>
      </w:r>
      <w:proofErr w:type="spellEnd"/>
      <w:r w:rsidRPr="00A73303">
        <w:rPr>
          <w:sz w:val="16"/>
        </w:rPr>
        <w:t xml:space="preserve"> 300 1100 China </w:t>
      </w:r>
      <w:proofErr w:type="spellStart"/>
      <w:r w:rsidRPr="00A73303">
        <w:rPr>
          <w:sz w:val="16"/>
        </w:rPr>
        <w:t>Xinwei</w:t>
      </w:r>
      <w:proofErr w:type="spellEnd"/>
      <w:r w:rsidRPr="00A73303">
        <w:rPr>
          <w:sz w:val="16"/>
        </w:rPr>
        <w:t xml:space="preserve"> 32 1100 China SpaceX </w:t>
      </w:r>
      <w:proofErr w:type="spellStart"/>
      <w:r w:rsidRPr="00A73303">
        <w:rPr>
          <w:sz w:val="16"/>
        </w:rPr>
        <w:t>Starlink</w:t>
      </w:r>
      <w:proofErr w:type="spellEnd"/>
      <w:r w:rsidRPr="00A73303">
        <w:rPr>
          <w:sz w:val="16"/>
        </w:rPr>
        <w:t xml:space="preserve"> 2825 1110–1325 US </w:t>
      </w:r>
      <w:proofErr w:type="spellStart"/>
      <w:r w:rsidRPr="00A73303">
        <w:rPr>
          <w:sz w:val="16"/>
        </w:rPr>
        <w:t>OneWeb</w:t>
      </w:r>
      <w:proofErr w:type="spellEnd"/>
      <w:r w:rsidRPr="00A73303">
        <w:rPr>
          <w:sz w:val="16"/>
        </w:rPr>
        <w:t xml:space="preserve"> 720 1200 ESA </w:t>
      </w:r>
      <w:proofErr w:type="spellStart"/>
      <w:r w:rsidRPr="00A73303">
        <w:rPr>
          <w:sz w:val="16"/>
        </w:rPr>
        <w:t>Telesat</w:t>
      </w:r>
      <w:proofErr w:type="spellEnd"/>
      <w:r w:rsidRPr="00A73303">
        <w:rPr>
          <w:sz w:val="16"/>
        </w:rPr>
        <w:t xml:space="preserve"> LEO 45 1248 Canada </w:t>
      </w:r>
      <w:proofErr w:type="spellStart"/>
      <w:r w:rsidRPr="00A73303">
        <w:rPr>
          <w:sz w:val="16"/>
        </w:rPr>
        <w:t>Astrome</w:t>
      </w:r>
      <w:proofErr w:type="spellEnd"/>
      <w:r w:rsidRPr="00A73303">
        <w:rPr>
          <w:sz w:val="16"/>
        </w:rPr>
        <w:t xml:space="preserve"> Tech 600 1400 India </w:t>
      </w:r>
      <w:proofErr w:type="spellStart"/>
      <w:r w:rsidRPr="00A73303">
        <w:rPr>
          <w:sz w:val="16"/>
        </w:rPr>
        <w:t>LeoSat</w:t>
      </w:r>
      <w:proofErr w:type="spellEnd"/>
      <w:r w:rsidRPr="00A73303">
        <w:rPr>
          <w:sz w:val="16"/>
        </w:rPr>
        <w:t xml:space="preserve"> 108 1400 US </w:t>
      </w:r>
      <w:proofErr w:type="spellStart"/>
      <w:r w:rsidRPr="00A73303">
        <w:rPr>
          <w:sz w:val="16"/>
        </w:rPr>
        <w:t>Globalstar</w:t>
      </w:r>
      <w:proofErr w:type="spellEnd"/>
      <w:r w:rsidRPr="00A73303">
        <w:rPr>
          <w:sz w:val="16"/>
        </w:rPr>
        <w:t xml:space="preserve"> 40 1412 US </w:t>
      </w:r>
      <w:r w:rsidRPr="001A45BC">
        <w:rPr>
          <w:u w:val="single"/>
        </w:rPr>
        <w:t xml:space="preserve">This table is in </w:t>
      </w:r>
      <w:r w:rsidRPr="00062EB7">
        <w:rPr>
          <w:rStyle w:val="Emphasis"/>
        </w:rPr>
        <w:t>constant flux</w:t>
      </w:r>
      <w:r w:rsidRPr="00A73303">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916BB1">
        <w:rPr>
          <w:highlight w:val="green"/>
          <w:u w:val="single"/>
        </w:rPr>
        <w:t xml:space="preserve">the traffic created if </w:t>
      </w:r>
      <w:r w:rsidRPr="00916BB1">
        <w:rPr>
          <w:rStyle w:val="Emphasis"/>
          <w:highlight w:val="green"/>
        </w:rPr>
        <w:t>just half are successful</w:t>
      </w:r>
      <w:r w:rsidRPr="00916BB1">
        <w:rPr>
          <w:highlight w:val="green"/>
          <w:u w:val="single"/>
        </w:rPr>
        <w:t xml:space="preserve"> would be more than</w:t>
      </w:r>
      <w:r w:rsidRPr="001A45BC">
        <w:rPr>
          <w:u w:val="single"/>
        </w:rPr>
        <w:t xml:space="preserve"> </w:t>
      </w:r>
      <w:r w:rsidRPr="00062EB7">
        <w:rPr>
          <w:rStyle w:val="Emphasis"/>
        </w:rPr>
        <w:t>double</w:t>
      </w:r>
      <w:r w:rsidRPr="001A45BC">
        <w:rPr>
          <w:u w:val="single"/>
        </w:rPr>
        <w:t xml:space="preserve"> the number of payloads launched in the last 60 years and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916BB1">
        <w:rPr>
          <w:highlight w:val="green"/>
          <w:u w:val="single"/>
        </w:rPr>
        <w:t xml:space="preserve">potential for </w:t>
      </w:r>
      <w:r w:rsidRPr="00916BB1">
        <w:rPr>
          <w:rStyle w:val="Emphasis"/>
          <w:highlight w:val="green"/>
        </w:rPr>
        <w:t>debris creation</w:t>
      </w:r>
      <w:r w:rsidRPr="001A45BC">
        <w:rPr>
          <w:u w:val="single"/>
        </w:rPr>
        <w:t xml:space="preserve">, the </w:t>
      </w:r>
      <w:r w:rsidRPr="00062EB7">
        <w:rPr>
          <w:rStyle w:val="Emphasis"/>
        </w:rPr>
        <w:t>number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xml:space="preserve">. Objects in elliptical orbits </w:t>
      </w:r>
      <w:r w:rsidRPr="00A73303">
        <w:rPr>
          <w:sz w:val="16"/>
        </w:rPr>
        <w:lastRenderedPageBreak/>
        <w:t>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2E232543" w14:textId="77777777" w:rsidR="00653962" w:rsidRPr="00367C57" w:rsidRDefault="00653962" w:rsidP="00653962">
      <w:pPr>
        <w:rPr>
          <w:sz w:val="16"/>
        </w:rPr>
      </w:pPr>
      <w:r w:rsidRPr="00367C57">
        <w:rPr>
          <w:noProof/>
          <w:sz w:val="16"/>
        </w:rPr>
        <w:drawing>
          <wp:inline distT="0" distB="0" distL="0" distR="0" wp14:anchorId="61C87F27" wp14:editId="63C2E0D8">
            <wp:extent cx="2482164" cy="1852268"/>
            <wp:effectExtent l="0" t="0" r="0"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15593902" w14:textId="77777777" w:rsidR="00653962" w:rsidRDefault="00653962" w:rsidP="00653962">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LEO </w:t>
      </w:r>
      <w:r w:rsidRPr="00916BB1">
        <w:rPr>
          <w:highlight w:val="green"/>
          <w:u w:val="single"/>
        </w:rPr>
        <w:t>with an object 1 cm or larger</w:t>
      </w:r>
      <w:r w:rsidRPr="0076123D">
        <w:rPr>
          <w:u w:val="single"/>
        </w:rPr>
        <w:t xml:space="preserve"> will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xml:space="preserve">. If LEO operators avoid collisions with all the objects in the red line, they are nonetheless inherently accepting the risk from the blue line. </w:t>
      </w:r>
      <w:r w:rsidRPr="00916BB1">
        <w:rPr>
          <w:highlight w:val="green"/>
          <w:u w:val="single"/>
        </w:rPr>
        <w:t>This risk is</w:t>
      </w:r>
      <w:r w:rsidRPr="00367C57">
        <w:rPr>
          <w:u w:val="single"/>
        </w:rPr>
        <w:t xml:space="preserve"> already </w:t>
      </w:r>
      <w:r w:rsidRPr="00916BB1">
        <w:rPr>
          <w:highlight w:val="green"/>
          <w:u w:val="single"/>
        </w:rPr>
        <w:t>present</w:t>
      </w:r>
      <w:r w:rsidRPr="00367C57">
        <w:rPr>
          <w:u w:val="single"/>
        </w:rPr>
        <w:t>.</w:t>
      </w:r>
      <w:r>
        <w:rPr>
          <w:u w:val="single"/>
        </w:rPr>
        <w:t xml:space="preserve"> </w:t>
      </w:r>
      <w:r w:rsidRPr="00A73303">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A73303">
        <w:rPr>
          <w:sz w:val="16"/>
        </w:rPr>
        <w:t>on line</w:t>
      </w:r>
      <w:proofErr w:type="gramEnd"/>
      <w:r w:rsidRPr="00A73303">
        <w:rPr>
          <w:sz w:val="16"/>
        </w:rPr>
        <w:t xml:space="preserve"> (currently planned for 2019) [4]. </w:t>
      </w:r>
      <w:r w:rsidRPr="00367C57">
        <w:rPr>
          <w:u w:val="single"/>
        </w:rPr>
        <w:t xml:space="preserve">Commercial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that </w:t>
      </w:r>
      <w:r w:rsidRPr="00916BB1">
        <w:rPr>
          <w:rStyle w:val="Emphasis"/>
          <w:highlight w:val="green"/>
        </w:rPr>
        <w:t>failed satellites</w:t>
      </w:r>
      <w:r w:rsidRPr="00367C57">
        <w:rPr>
          <w:u w:val="single"/>
        </w:rPr>
        <w:t xml:space="preserve">, whether they fail during operations or fail during disposal, can </w:t>
      </w:r>
      <w:r w:rsidRPr="00916BB1">
        <w:rPr>
          <w:highlight w:val="green"/>
          <w:u w:val="single"/>
        </w:rPr>
        <w:t>pose</w:t>
      </w:r>
      <w:r w:rsidRPr="00367C57">
        <w:rPr>
          <w:u w:val="single"/>
        </w:rPr>
        <w:t xml:space="preserve"> as great or even </w:t>
      </w:r>
      <w:r w:rsidRPr="00916BB1">
        <w:rPr>
          <w:highlight w:val="green"/>
          <w:u w:val="single"/>
        </w:rPr>
        <w:t>greater risk than</w:t>
      </w:r>
      <w:r w:rsidRPr="00367C57">
        <w:rPr>
          <w:u w:val="single"/>
        </w:rPr>
        <w:t xml:space="preserve"> the many thousands of </w:t>
      </w:r>
      <w:r w:rsidRPr="00916BB1">
        <w:rPr>
          <w:rStyle w:val="Emphasis"/>
          <w:highlight w:val="green"/>
        </w:rPr>
        <w:t>operational satellites</w:t>
      </w:r>
      <w:r w:rsidRPr="00A73303">
        <w:rPr>
          <w:sz w:val="16"/>
        </w:rPr>
        <w:t xml:space="preserve"> (Fig. 2). </w:t>
      </w:r>
      <w:r w:rsidRPr="00367C57">
        <w:rPr>
          <w:u w:val="single"/>
        </w:rPr>
        <w:t xml:space="preserve">Given the </w:t>
      </w:r>
      <w:r w:rsidRPr="00062EB7">
        <w:rPr>
          <w:rStyle w:val="Emphasis"/>
        </w:rPr>
        <w:t xml:space="preserve">rapid flux in the </w:t>
      </w:r>
      <w:r w:rsidRPr="00062EB7">
        <w:rPr>
          <w:rStyle w:val="Emphasis"/>
        </w:rPr>
        <w:lastRenderedPageBreak/>
        <w:t>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A73303">
        <w:rPr>
          <w:sz w:val="16"/>
        </w:rPr>
        <w:t>whether or not</w:t>
      </w:r>
      <w:proofErr w:type="gramEnd"/>
      <w:r w:rsidRPr="00A73303">
        <w:rPr>
          <w:sz w:val="16"/>
        </w:rPr>
        <w:t xml:space="preserve"> the maneuver is executed. If a large constellation is deployed next to an existing resident system, the existing system may experience many conjunctions and alerts due to its </w:t>
      </w:r>
      <w:proofErr w:type="gramStart"/>
      <w:r w:rsidRPr="00A73303">
        <w:rPr>
          <w:sz w:val="16"/>
        </w:rPr>
        <w:t>close proximity</w:t>
      </w:r>
      <w:proofErr w:type="gramEnd"/>
      <w:r w:rsidRPr="00A73303">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A73303">
        <w:rPr>
          <w:sz w:val="16"/>
        </w:rPr>
        <w:t>new large</w:t>
      </w:r>
      <w:proofErr w:type="gramEnd"/>
      <w:r w:rsidRPr="00A73303">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w:t>
      </w:r>
      <w:r w:rsidRPr="00A73303">
        <w:rPr>
          <w:sz w:val="16"/>
        </w:rPr>
        <w:lastRenderedPageBreak/>
        <w:t xml:space="preserve">thresholds each day using current practices. This could be an issue for a space traffic management (STM) agency, even if it is not an 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millions of warnings per year</w:t>
      </w:r>
      <w:r w:rsidRPr="00367C57">
        <w:rPr>
          <w:u w:val="single"/>
        </w:rPr>
        <w:t xml:space="preserve"> for </w:t>
      </w:r>
      <w:proofErr w:type="spellStart"/>
      <w:r w:rsidRPr="00367C57">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an </w:t>
      </w:r>
      <w:r w:rsidRPr="00916BB1">
        <w:rPr>
          <w:rStyle w:val="Emphasis"/>
          <w:highlight w:val="green"/>
        </w:rPr>
        <w:t>enormous haystack to find the 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1AECC803" w14:textId="77777777" w:rsidR="00653962" w:rsidRDefault="00653962" w:rsidP="00653962">
      <w:pPr>
        <w:rPr>
          <w:u w:val="single"/>
        </w:rPr>
      </w:pPr>
    </w:p>
    <w:p w14:paraId="08C1DD1B" w14:textId="77777777" w:rsidR="00653962" w:rsidRDefault="00653962" w:rsidP="00653962">
      <w:pPr>
        <w:pStyle w:val="Heading4"/>
      </w:pPr>
      <w:r>
        <w:rPr>
          <w:u w:val="single"/>
        </w:rPr>
        <w:t>F</w:t>
      </w:r>
      <w:r w:rsidRPr="00A73303">
        <w:rPr>
          <w:u w:val="single"/>
        </w:rPr>
        <w:t>eedback loops</w:t>
      </w:r>
      <w:r>
        <w:t xml:space="preserve"> of technology causes </w:t>
      </w:r>
      <w:r w:rsidRPr="00A73303">
        <w:rPr>
          <w:u w:val="single"/>
        </w:rPr>
        <w:t>increasing development</w:t>
      </w:r>
      <w:r>
        <w:t xml:space="preserve"> and </w:t>
      </w:r>
      <w:r w:rsidRPr="00A73303">
        <w:rPr>
          <w:u w:val="single"/>
        </w:rPr>
        <w:t>debris</w:t>
      </w:r>
      <w:r>
        <w:t xml:space="preserve">. </w:t>
      </w:r>
    </w:p>
    <w:p w14:paraId="104C0943" w14:textId="77777777" w:rsidR="00653962" w:rsidRPr="00667B14" w:rsidRDefault="00653962" w:rsidP="00653962">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00C0882" w14:textId="77777777" w:rsidR="00653962" w:rsidRPr="009228A1" w:rsidRDefault="00653962" w:rsidP="00653962">
      <w:pPr>
        <w:rPr>
          <w:u w:val="single"/>
        </w:rPr>
      </w:pPr>
      <w:r w:rsidRPr="00916BB1">
        <w:rPr>
          <w:highlight w:val="green"/>
          <w:u w:val="single"/>
        </w:rPr>
        <w:t>The</w:t>
      </w:r>
      <w:r w:rsidRPr="007E377E">
        <w:rPr>
          <w:u w:val="single"/>
        </w:rPr>
        <w:t xml:space="preserve"> second decade of the </w:t>
      </w:r>
      <w:r w:rsidRPr="00916BB1">
        <w:rPr>
          <w:highlight w:val="green"/>
          <w:u w:val="single"/>
        </w:rPr>
        <w:t>21st century has brought</w:t>
      </w:r>
      <w:r w:rsidRPr="007E377E">
        <w:rPr>
          <w:u w:val="single"/>
        </w:rPr>
        <w:t xml:space="preserve"> a </w:t>
      </w:r>
      <w:r w:rsidRPr="00916BB1">
        <w:rPr>
          <w:rStyle w:val="Emphasis"/>
          <w:highlight w:val="green"/>
        </w:rPr>
        <w:t>dynamic</w:t>
      </w:r>
      <w:r w:rsidRPr="009228A1">
        <w:rPr>
          <w:rStyle w:val="Emphasis"/>
        </w:rPr>
        <w:t xml:space="preserve"> and somewhat surprising </w:t>
      </w:r>
      <w:r w:rsidRPr="00916BB1">
        <w:rPr>
          <w:rStyle w:val="Emphasis"/>
          <w:highlight w:val="green"/>
        </w:rPr>
        <w:t>development of the space industry</w:t>
      </w:r>
      <w:r w:rsidRPr="009228A1">
        <w:rPr>
          <w:sz w:val="16"/>
        </w:rPr>
        <w:t xml:space="preserve">. Since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C7654E">
        <w:rPr>
          <w:rStyle w:val="Emphasis"/>
        </w:rPr>
        <w:t>constellations</w:t>
      </w:r>
      <w:r w:rsidRPr="009228A1">
        <w:rPr>
          <w:sz w:val="16"/>
        </w:rPr>
        <w:t xml:space="preserve">. </w:t>
      </w:r>
      <w:r w:rsidRPr="00916BB1">
        <w:rPr>
          <w:highlight w:val="green"/>
          <w:u w:val="single"/>
        </w:rPr>
        <w:t xml:space="preserve">This </w:t>
      </w:r>
      <w:r w:rsidRPr="009228A1">
        <w:rPr>
          <w:u w:val="single"/>
        </w:rPr>
        <w:t>new shift</w:t>
      </w:r>
      <w:r w:rsidRPr="00916BB1">
        <w:rPr>
          <w:highlight w:val="green"/>
          <w:u w:val="single"/>
        </w:rPr>
        <w:t xml:space="preserve"> is known</w:t>
      </w:r>
      <w:r w:rsidRPr="007E377E">
        <w:rPr>
          <w:u w:val="single"/>
        </w:rPr>
        <w:t xml:space="preserve"> among the </w:t>
      </w:r>
      <w:r w:rsidRPr="00C7654E">
        <w:rPr>
          <w:rStyle w:val="Emphasis"/>
        </w:rPr>
        <w:t xml:space="preserve">space industry </w:t>
      </w:r>
      <w:r w:rsidRPr="00916BB1">
        <w:rPr>
          <w:rStyle w:val="Emphasis"/>
          <w:highlight w:val="green"/>
        </w:rPr>
        <w:t>as “Space 2.0”</w:t>
      </w:r>
      <w:r w:rsidRPr="007E377E">
        <w:rPr>
          <w:u w:val="single"/>
        </w:rPr>
        <w:t xml:space="preserve">, and its emergence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916BB1">
        <w:rPr>
          <w:highlight w:val="green"/>
          <w:u w:val="single"/>
        </w:rPr>
        <w:t xml:space="preserve">participation of 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development of space 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916BB1">
        <w:rPr>
          <w:highlight w:val="green"/>
          <w:u w:val="single"/>
        </w:rPr>
        <w:t>directly 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w:t>
      </w:r>
      <w:proofErr w:type="gramStart"/>
      <w:r w:rsidRPr="009228A1">
        <w:rPr>
          <w:u w:val="single"/>
        </w:rPr>
        <w:t>are able to</w:t>
      </w:r>
      <w:proofErr w:type="gramEnd"/>
      <w:r w:rsidRPr="009228A1">
        <w:rPr>
          <w:u w:val="single"/>
        </w:rPr>
        <w:t xml:space="preserve">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the threat</w:t>
      </w:r>
      <w:r w:rsidRPr="009228A1">
        <w:rPr>
          <w:u w:val="single"/>
        </w:rPr>
        <w:t xml:space="preserve"> posed by the </w:t>
      </w:r>
      <w:r w:rsidRPr="00C7654E">
        <w:rPr>
          <w:rStyle w:val="Emphasis"/>
        </w:rPr>
        <w:t>cascading collisions</w:t>
      </w:r>
      <w:r w:rsidRPr="009228A1">
        <w:rPr>
          <w:u w:val="single"/>
        </w:rPr>
        <w:t xml:space="preserve"> </w:t>
      </w:r>
      <w:r w:rsidRPr="00916BB1">
        <w:rPr>
          <w:highlight w:val="green"/>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916BB1">
        <w:rPr>
          <w:rStyle w:val="Emphasis"/>
          <w:highlight w:val="green"/>
        </w:rPr>
        <w:t>orbital 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lastRenderedPageBreak/>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xml:space="preserve">. </w:t>
      </w:r>
      <w:proofErr w:type="gramStart"/>
      <w:r w:rsidRPr="009228A1">
        <w:rPr>
          <w:sz w:val="16"/>
        </w:rPr>
        <w:t>In order to</w:t>
      </w:r>
      <w:proofErr w:type="gramEnd"/>
      <w:r w:rsidRPr="009228A1">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8AF53C4" w14:textId="77777777" w:rsidR="00653962" w:rsidRDefault="00653962" w:rsidP="00653962">
      <w:pPr>
        <w:rPr>
          <w:u w:val="single"/>
        </w:rPr>
      </w:pPr>
    </w:p>
    <w:p w14:paraId="792D7FA9" w14:textId="77777777" w:rsidR="00653962" w:rsidRPr="00A73303" w:rsidRDefault="00653962" w:rsidP="00653962">
      <w:pPr>
        <w:pStyle w:val="Heading4"/>
        <w:jc w:val="both"/>
      </w:pPr>
      <w:r>
        <w:t xml:space="preserve">Invisible tipping points trigger the </w:t>
      </w:r>
      <w:r w:rsidRPr="00A73303">
        <w:rPr>
          <w:u w:val="single"/>
        </w:rPr>
        <w:t>Kessler Syndrome</w:t>
      </w:r>
      <w:r>
        <w:t>.</w:t>
      </w:r>
    </w:p>
    <w:p w14:paraId="6187612A" w14:textId="77777777" w:rsidR="00653962" w:rsidRPr="008F7C7F" w:rsidRDefault="00653962" w:rsidP="00653962">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1" w:history="1">
        <w:r w:rsidRPr="008E3DAC">
          <w:rPr>
            <w:rStyle w:val="Hyperlink"/>
          </w:rPr>
          <w:t>https://onezero.medium.com/get-ready-for-the-kessler-syndrome-to-wreck-outer-space-7f29cfe62c3e</w:t>
        </w:r>
      </w:hyperlink>
      <w:r>
        <w:t>] Justin</w:t>
      </w:r>
    </w:p>
    <w:p w14:paraId="21A78251" w14:textId="77777777" w:rsidR="00653962" w:rsidRPr="00C7654E" w:rsidRDefault="00653962" w:rsidP="00653962">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w:t>
      </w:r>
      <w:r w:rsidRPr="008B5709">
        <w:rPr>
          <w:sz w:val="16"/>
        </w:rPr>
        <w:lastRenderedPageBreak/>
        <w:t xml:space="preserve">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323F3325" w14:textId="77777777" w:rsidR="00653962" w:rsidRPr="00A05D9C" w:rsidRDefault="00653962" w:rsidP="00653962"/>
    <w:p w14:paraId="3D99E47D" w14:textId="77777777" w:rsidR="00653962" w:rsidRDefault="00653962" w:rsidP="00653962">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53DF6547" w14:textId="77777777" w:rsidR="00653962" w:rsidRPr="00667B14" w:rsidRDefault="00653962" w:rsidP="00653962">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C3D34C7" w14:textId="77777777" w:rsidR="00653962" w:rsidRPr="00BE0EC1" w:rsidRDefault="00653962" w:rsidP="00653962">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131E83EC" w14:textId="77777777" w:rsidR="00653962" w:rsidRDefault="00653962" w:rsidP="00653962">
      <w:r w:rsidRPr="00A44E95">
        <w:rPr>
          <w:noProof/>
        </w:rPr>
        <w:lastRenderedPageBreak/>
        <w:drawing>
          <wp:inline distT="0" distB="0" distL="0" distR="0" wp14:anchorId="4638AAF7" wp14:editId="0703A02C">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14B7AF1B" w14:textId="77777777" w:rsidR="00653962" w:rsidRPr="00FF4115" w:rsidRDefault="00653962" w:rsidP="00653962">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11F163BC" w14:textId="77777777" w:rsidR="00653962" w:rsidRDefault="00653962" w:rsidP="00653962"/>
    <w:p w14:paraId="748BDFC3" w14:textId="77777777" w:rsidR="00653962" w:rsidRPr="0036263B" w:rsidRDefault="00653962" w:rsidP="00653962">
      <w:pPr>
        <w:pStyle w:val="Heading4"/>
      </w:pPr>
      <w:r>
        <w:t xml:space="preserve">Debris triggers </w:t>
      </w:r>
      <w:r w:rsidRPr="0020445B">
        <w:rPr>
          <w:u w:val="single"/>
        </w:rPr>
        <w:t>miscalculated war</w:t>
      </w:r>
      <w:r>
        <w:t>.</w:t>
      </w:r>
    </w:p>
    <w:p w14:paraId="35142C15" w14:textId="77777777" w:rsidR="00653962" w:rsidRPr="000F20C1" w:rsidRDefault="00653962" w:rsidP="00653962">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3" w:history="1">
        <w:r w:rsidRPr="005773F3">
          <w:rPr>
            <w:rStyle w:val="Hyperlink"/>
          </w:rPr>
          <w:t>https://www.sciencealert.com/space-junk-accidents-could-trigger-armed-conflict-expert-warns</w:t>
        </w:r>
      </w:hyperlink>
      <w:r>
        <w:t xml:space="preserve">. </w:t>
      </w:r>
    </w:p>
    <w:p w14:paraId="61EBFF5D" w14:textId="77777777" w:rsidR="00653962" w:rsidRDefault="00653962" w:rsidP="00653962">
      <w:pPr>
        <w:rPr>
          <w:rStyle w:val="StyleUnderline"/>
        </w:rPr>
      </w:pPr>
      <w:r w:rsidRPr="0041119C">
        <w:rPr>
          <w:rStyle w:val="StyleUnderline"/>
        </w:rPr>
        <w:t xml:space="preserve">The increasingly </w:t>
      </w:r>
      <w:r w:rsidRPr="00916BB1">
        <w:rPr>
          <w:rStyle w:val="StyleUnderline"/>
          <w:highlight w:val="green"/>
        </w:rPr>
        <w:t>crowded space in Earth's low 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916BB1">
        <w:rPr>
          <w:rStyle w:val="Emphasis"/>
          <w:highlight w:val="green"/>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916BB1">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916BB1">
        <w:rPr>
          <w:rStyle w:val="Emphasis"/>
          <w:highlight w:val="green"/>
        </w:rPr>
        <w:t>dangerously escalate</w:t>
      </w:r>
      <w:r w:rsidRPr="0041119C">
        <w:rPr>
          <w:rStyle w:val="StyleUnderline"/>
        </w:rPr>
        <w:t xml:space="preserve"> </w:t>
      </w:r>
      <w:r w:rsidRPr="00916BB1">
        <w:rPr>
          <w:rStyle w:val="StyleUnderline"/>
          <w:highlight w:val="green"/>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916BB1">
        <w:rPr>
          <w:rStyle w:val="StyleUnderline"/>
          <w:highlight w:val="green"/>
        </w:rPr>
        <w:t>space junk cannot</w:t>
      </w:r>
      <w:r w:rsidRPr="0041119C">
        <w:rPr>
          <w:rStyle w:val="StyleUnderline"/>
        </w:rPr>
        <w:t xml:space="preserve"> easily </w:t>
      </w:r>
      <w:r w:rsidRPr="00916BB1">
        <w:rPr>
          <w:rStyle w:val="StyleUnderline"/>
          <w:highlight w:val="green"/>
        </w:rPr>
        <w:t>be told apart from military attacks.</w:t>
      </w:r>
      <w:r w:rsidRPr="00131706">
        <w:rPr>
          <w:sz w:val="12"/>
        </w:rPr>
        <w:t xml:space="preserve"> "</w:t>
      </w:r>
      <w:r w:rsidRPr="0041119C">
        <w:rPr>
          <w:rStyle w:val="StyleUnderline"/>
        </w:rPr>
        <w:t xml:space="preserve">The owner of the impacted and destroyed satellite can hardly quickly determine the </w:t>
      </w:r>
      <w:r w:rsidRPr="0041119C">
        <w:rPr>
          <w:rStyle w:val="StyleUnderline"/>
        </w:rPr>
        <w:lastRenderedPageBreak/>
        <w:t>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916BB1">
        <w:rPr>
          <w:rStyle w:val="Emphasis"/>
          <w:highlight w:val="green"/>
        </w:rPr>
        <w:t>sheer 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916BB1">
        <w:rPr>
          <w:rStyle w:val="StyleUnderline"/>
          <w:highlight w:val="green"/>
        </w:rPr>
        <w:t xml:space="preserve">While 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repeated sudden </w:t>
      </w:r>
      <w:r w:rsidRPr="00916BB1">
        <w:rPr>
          <w:rStyle w:val="StyleUnderline"/>
          <w:highlight w:val="green"/>
        </w:rPr>
        <w:t xml:space="preserve">failures of </w:t>
      </w:r>
      <w:proofErr w:type="spellStart"/>
      <w:r w:rsidRPr="00916BB1">
        <w:rPr>
          <w:rStyle w:val="StyleUnderline"/>
          <w:highlight w:val="green"/>
        </w:rPr>
        <w:t>defence</w:t>
      </w:r>
      <w:proofErr w:type="spellEnd"/>
      <w:r w:rsidRPr="00916BB1">
        <w:rPr>
          <w:rStyle w:val="StyleUnderline"/>
          <w:highlight w:val="green"/>
        </w:rPr>
        <w:t xml:space="preserve"> satellites in past </w:t>
      </w:r>
      <w:r w:rsidRPr="009E63A2">
        <w:rPr>
          <w:rStyle w:val="StyleUnderline"/>
        </w:rPr>
        <w:t>decades</w:t>
      </w:r>
      <w:r w:rsidRPr="000F20C1">
        <w:rPr>
          <w:rStyle w:val="StyleUnderline"/>
        </w:rPr>
        <w:t xml:space="preserve"> that were never explained. The researchers attribute </w:t>
      </w:r>
      <w:r w:rsidRPr="00916BB1">
        <w:rPr>
          <w:rStyle w:val="StyleUnderline"/>
          <w:highlight w:val="green"/>
        </w:rPr>
        <w:t>two possible causes:</w:t>
      </w:r>
      <w:r w:rsidRPr="000F20C1">
        <w:rPr>
          <w:rStyle w:val="StyleUnderline"/>
        </w:rPr>
        <w:t xml:space="preserve"> either unrecorded </w:t>
      </w:r>
      <w:r w:rsidRPr="00916BB1">
        <w:rPr>
          <w:rStyle w:val="StyleUnderline"/>
          <w:highlight w:val="green"/>
        </w:rPr>
        <w:t xml:space="preserve">collisions with </w:t>
      </w:r>
      <w:r w:rsidRPr="00131706">
        <w:rPr>
          <w:rStyle w:val="StyleUnderline"/>
        </w:rPr>
        <w:t xml:space="preserve">space </w:t>
      </w:r>
      <w:r w:rsidRPr="00916BB1">
        <w:rPr>
          <w:rStyle w:val="StyleUnderline"/>
          <w:highlight w:val="green"/>
        </w:rPr>
        <w:t xml:space="preserve">junk, or aggressive actions </w:t>
      </w:r>
      <w:r w:rsidRPr="009E63A2">
        <w:rPr>
          <w:rStyle w:val="StyleUnderline"/>
        </w:rPr>
        <w:t>from adversaries.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13CE6B61" w14:textId="77777777" w:rsidR="00653962" w:rsidRPr="00635356" w:rsidRDefault="00653962" w:rsidP="00653962">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70FA1831" w14:textId="77777777" w:rsidR="00653962" w:rsidRPr="00131706" w:rsidRDefault="00653962" w:rsidP="00653962">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4"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5" w:history="1">
        <w:r w:rsidRPr="00131706">
          <w:rPr>
            <w:rStyle w:val="Hyperlink"/>
          </w:rPr>
          <w:t>https://ratical.org/radiation/NuclearExtinction/StevenStarr022815.html</w:t>
        </w:r>
      </w:hyperlink>
      <w:r w:rsidRPr="00131706">
        <w:rPr>
          <w:rStyle w:val="Hyperlink"/>
        </w:rPr>
        <w:t>]</w:t>
      </w:r>
      <w:r w:rsidRPr="00131706">
        <w:t xml:space="preserve"> TG </w:t>
      </w:r>
    </w:p>
    <w:p w14:paraId="457EF33B" w14:textId="77777777" w:rsidR="00653962" w:rsidRPr="001E0213" w:rsidRDefault="00653962" w:rsidP="00653962">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6"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7"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8"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3245F9C6" w14:textId="77777777" w:rsidR="00653962" w:rsidRDefault="00653962" w:rsidP="00653962">
      <w:pPr>
        <w:rPr>
          <w:u w:val="single"/>
        </w:rPr>
      </w:pPr>
    </w:p>
    <w:p w14:paraId="2C9E87A0" w14:textId="77777777" w:rsidR="00146A58" w:rsidRDefault="00146A58" w:rsidP="00845C10">
      <w:pPr>
        <w:pStyle w:val="Heading2"/>
      </w:pPr>
      <w:r>
        <w:lastRenderedPageBreak/>
        <w:t xml:space="preserve">1AC – Plan </w:t>
      </w:r>
    </w:p>
    <w:p w14:paraId="58C5C4BD" w14:textId="77777777" w:rsidR="00146A58" w:rsidRDefault="00146A58" w:rsidP="00146A58">
      <w:pPr>
        <w:pStyle w:val="Heading4"/>
      </w:pPr>
      <w:r>
        <w:t>Plan – The appropriation of outer space through the production of space debris by private entities is unjust.</w:t>
      </w:r>
    </w:p>
    <w:p w14:paraId="361968AB" w14:textId="77777777" w:rsidR="00146A58" w:rsidRPr="009A5A91" w:rsidRDefault="00146A58" w:rsidP="00146A58"/>
    <w:p w14:paraId="07D13214" w14:textId="77777777" w:rsidR="00146A58" w:rsidRDefault="00146A58" w:rsidP="00146A58">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7F7AE774" w14:textId="77777777" w:rsidR="00146A58" w:rsidRPr="00612602" w:rsidRDefault="00146A58" w:rsidP="00146A58">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19" w:history="1">
        <w:r w:rsidRPr="008E3DAC">
          <w:rPr>
            <w:rStyle w:val="Hyperlink"/>
          </w:rPr>
          <w:t>https://www.culsr.org/articles/the-international-legal-regulation-of-space-debris</w:t>
        </w:r>
      </w:hyperlink>
      <w:r>
        <w:t>] Justin</w:t>
      </w:r>
    </w:p>
    <w:p w14:paraId="290E4434" w14:textId="77777777" w:rsidR="00146A58" w:rsidRPr="00612602" w:rsidRDefault="00146A58" w:rsidP="00146A58">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w:t>
      </w:r>
      <w:proofErr w:type="gramStart"/>
      <w:r w:rsidRPr="00DA1231">
        <w:rPr>
          <w:sz w:val="16"/>
        </w:rPr>
        <w:t>In order to</w:t>
      </w:r>
      <w:proofErr w:type="gramEnd"/>
      <w:r w:rsidRPr="00DA1231">
        <w:rPr>
          <w:sz w:val="16"/>
        </w:rPr>
        <w:t xml:space="preserve">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235B4A7F" w14:textId="77777777" w:rsidR="00146A58" w:rsidRDefault="00146A58" w:rsidP="00146A58"/>
    <w:p w14:paraId="0045A82E" w14:textId="77777777" w:rsidR="00146A58" w:rsidRDefault="00146A58" w:rsidP="00146A58">
      <w:pPr>
        <w:pStyle w:val="Heading4"/>
      </w:pPr>
      <w:r>
        <w:t xml:space="preserve">Private entities are </w:t>
      </w:r>
      <w:r w:rsidRPr="00B265A4">
        <w:rPr>
          <w:u w:val="single"/>
        </w:rPr>
        <w:t>non-governmental</w:t>
      </w:r>
      <w:r>
        <w:t>.</w:t>
      </w:r>
    </w:p>
    <w:p w14:paraId="0B51AF7A" w14:textId="77777777" w:rsidR="00146A58" w:rsidRPr="00B83284" w:rsidRDefault="00146A58" w:rsidP="00146A58">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57C588BA" w14:textId="77777777" w:rsidR="00146A58" w:rsidRDefault="00146A58" w:rsidP="00146A58">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501B32A2" w14:textId="77777777" w:rsidR="00146A58" w:rsidRDefault="00146A58" w:rsidP="00146A58"/>
    <w:p w14:paraId="3E72510F" w14:textId="77777777" w:rsidR="00146A58" w:rsidRDefault="00146A58" w:rsidP="00146A58">
      <w:pPr>
        <w:pStyle w:val="Heading4"/>
      </w:pPr>
      <w:r>
        <w:lastRenderedPageBreak/>
        <w:t xml:space="preserve">Exemptions destroy the </w:t>
      </w:r>
      <w:r w:rsidRPr="00DC4B66">
        <w:rPr>
          <w:u w:val="single"/>
        </w:rPr>
        <w:t>coercive power of legal regimes</w:t>
      </w:r>
      <w:r>
        <w:t xml:space="preserve"> – causes circumvention </w:t>
      </w:r>
      <w:r w:rsidRPr="00DC4B66">
        <w:rPr>
          <w:u w:val="single"/>
        </w:rPr>
        <w:t>across the board</w:t>
      </w:r>
      <w:r>
        <w:t>.</w:t>
      </w:r>
    </w:p>
    <w:p w14:paraId="429C8EFB" w14:textId="77777777" w:rsidR="00146A58" w:rsidRPr="00DC4B66" w:rsidRDefault="00146A58" w:rsidP="00146A58">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20" w:history="1">
        <w:r w:rsidRPr="008E3DAC">
          <w:rPr>
            <w:rStyle w:val="Hyperlink"/>
          </w:rPr>
          <w:t>https://doi.org/10.1080/014959302317350855</w:t>
        </w:r>
      </w:hyperlink>
      <w:r>
        <w:t>] Elmer Recut Justin</w:t>
      </w:r>
    </w:p>
    <w:p w14:paraId="0B26078E" w14:textId="77777777" w:rsidR="00146A58" w:rsidRPr="00DC4B66" w:rsidRDefault="00146A58" w:rsidP="00146A58">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4CFC9A4B" w14:textId="77777777" w:rsidR="00146A58" w:rsidRDefault="00146A58" w:rsidP="00146A58"/>
    <w:p w14:paraId="433F06D8" w14:textId="77777777" w:rsidR="00FD2D2A" w:rsidRDefault="00FD2D2A" w:rsidP="00845C10">
      <w:pPr>
        <w:pStyle w:val="Heading2"/>
      </w:pPr>
      <w:r>
        <w:lastRenderedPageBreak/>
        <w:t>FW</w:t>
      </w:r>
    </w:p>
    <w:p w14:paraId="63F65359" w14:textId="77777777" w:rsidR="00FD2D2A" w:rsidRPr="00CE11B7" w:rsidRDefault="00FD2D2A" w:rsidP="00FD2D2A">
      <w:pPr>
        <w:pStyle w:val="Heading4"/>
      </w:pPr>
      <w:r w:rsidRPr="00CE11B7">
        <w:t>The standard is maximizing life. Prefer it:</w:t>
      </w:r>
    </w:p>
    <w:p w14:paraId="7BE87716" w14:textId="77777777" w:rsidR="00FD2D2A" w:rsidRDefault="00FD2D2A" w:rsidP="00FD2D2A">
      <w:pPr>
        <w:pStyle w:val="Heading4"/>
      </w:pPr>
      <w:r w:rsidRPr="00CE11B7">
        <w:t xml:space="preserve">[1] Actor </w:t>
      </w:r>
      <w:r>
        <w:t>spec</w:t>
      </w:r>
      <w:r w:rsidRPr="00CE11B7">
        <w:t xml:space="preserve">: util is the best for governments, which is the actor in the </w:t>
      </w:r>
      <w:proofErr w:type="spellStart"/>
      <w:r w:rsidRPr="00CE11B7">
        <w:t>rez</w:t>
      </w:r>
      <w:proofErr w:type="spellEnd"/>
      <w:r w:rsidRPr="00CE11B7">
        <w:t xml:space="preserve"> – multiple warrants: </w:t>
      </w:r>
    </w:p>
    <w:p w14:paraId="202D8D91" w14:textId="77777777" w:rsidR="00FD2D2A" w:rsidRDefault="00FD2D2A" w:rsidP="00FD2D2A">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0E9CAFD9" w14:textId="77777777" w:rsidR="00FD2D2A" w:rsidRDefault="00FD2D2A" w:rsidP="00FD2D2A">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2C12C5D7" w14:textId="77777777" w:rsidR="00FD2D2A" w:rsidRPr="00402E94" w:rsidRDefault="00FD2D2A" w:rsidP="00FD2D2A">
      <w:pPr>
        <w:pStyle w:val="Heading4"/>
        <w:ind w:left="720"/>
      </w:pPr>
      <w:r>
        <w:t xml:space="preserve">[c] No act omission distinction – governments are responsible for everything in the public sphere and have yes/no </w:t>
      </w:r>
      <w:proofErr w:type="gramStart"/>
      <w:r>
        <w:t>bills</w:t>
      </w:r>
      <w:proofErr w:type="gramEnd"/>
      <w:r>
        <w:t xml:space="preserve"> so inaction is an implicit authorization of action.</w:t>
      </w:r>
    </w:p>
    <w:p w14:paraId="673C90CF" w14:textId="77777777" w:rsidR="00FD2D2A" w:rsidRDefault="00FD2D2A" w:rsidP="00FD2D2A">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198C4EE3" w14:textId="77777777" w:rsidR="00FD2D2A" w:rsidRPr="0010606C" w:rsidRDefault="00FD2D2A" w:rsidP="00FD2D2A">
      <w:pPr>
        <w:pStyle w:val="Heading4"/>
        <w:ind w:left="720"/>
      </w:pPr>
      <w:r>
        <w:t>[e] Reject calc indicts—they’re functionally NIBs that everyone knows are silly but skew the aff and move the debate away from the topic and actual philosophical debate, killing valuable education. All indicts assume the Aff is true.</w:t>
      </w:r>
    </w:p>
    <w:p w14:paraId="36BB0D58" w14:textId="77777777" w:rsidR="00FD2D2A" w:rsidRPr="001A154F" w:rsidRDefault="00FD2D2A" w:rsidP="00FD2D2A">
      <w:pPr>
        <w:pStyle w:val="Heading4"/>
        <w:ind w:left="720"/>
      </w:pPr>
      <w:r w:rsidRPr="00CE11B7">
        <w:t>[</w:t>
      </w:r>
      <w:r>
        <w:t>f</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aff is bad under </w:t>
      </w:r>
      <w:r>
        <w:t>Kant</w:t>
      </w:r>
      <w:r w:rsidRPr="00793D6D">
        <w:t xml:space="preserve">. </w:t>
      </w:r>
      <w:r>
        <w:t>Framing issues don’t exclude the offense.</w:t>
      </w:r>
    </w:p>
    <w:p w14:paraId="40FBA942" w14:textId="77777777" w:rsidR="00FD2D2A" w:rsidRPr="00CE11B7" w:rsidRDefault="00FD2D2A" w:rsidP="00FD2D2A">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11991CF9" w14:textId="77777777" w:rsidR="00FD2D2A" w:rsidRPr="00CE11B7" w:rsidRDefault="00FD2D2A" w:rsidP="00FD2D2A">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39F947B0" w14:textId="77777777" w:rsidR="00FD2D2A" w:rsidRPr="00CE11B7" w:rsidRDefault="00FD2D2A" w:rsidP="00FD2D2A">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CE11B7">
        <w:rPr>
          <w:rFonts w:cstheme="majorHAnsi"/>
          <w:color w:val="000000" w:themeColor="text1"/>
          <w:sz w:val="8"/>
        </w:rPr>
        <w:t>actually suffers</w:t>
      </w:r>
      <w:proofErr w:type="gramEnd"/>
      <w:r w:rsidRPr="00CE11B7">
        <w:rPr>
          <w:rFonts w:cstheme="majorHAnsi"/>
          <w:color w:val="000000" w:themeColor="text1"/>
          <w:sz w:val="8"/>
        </w:rPr>
        <w:t xml:space="preserve"> from the sub-sequent non-participation. Rather, death </w:t>
      </w:r>
      <w:proofErr w:type="gramStart"/>
      <w:r w:rsidRPr="00CE11B7">
        <w:rPr>
          <w:rFonts w:cstheme="majorHAnsi"/>
          <w:color w:val="000000" w:themeColor="text1"/>
          <w:sz w:val="8"/>
        </w:rPr>
        <w:t>in itself is</w:t>
      </w:r>
      <w:proofErr w:type="gramEnd"/>
      <w:r w:rsidRPr="00CE11B7">
        <w:rPr>
          <w:rFonts w:cstheme="majorHAnsi"/>
          <w:color w:val="000000" w:themeColor="text1"/>
          <w:sz w:val="8"/>
        </w:rPr>
        <w:t xml:space="preserve">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 it is the ultimate in metaphysical </w:t>
      </w:r>
      <w:proofErr w:type="spellStart"/>
      <w:r w:rsidRPr="00CE11B7">
        <w:rPr>
          <w:rFonts w:cstheme="majorHAnsi"/>
          <w:color w:val="000000" w:themeColor="text1"/>
          <w:sz w:val="8"/>
        </w:rPr>
        <w:t>lightening</w:t>
      </w:r>
      <w:proofErr w:type="spellEnd"/>
      <w:r w:rsidRPr="00CE11B7">
        <w:rPr>
          <w:rFonts w:cstheme="majorHAnsi"/>
          <w:color w:val="000000" w:themeColor="text1"/>
          <w:sz w:val="8"/>
        </w:rPr>
        <w:t xml:space="preserve">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proofErr w:type="gramStart"/>
      <w:r w:rsidRPr="00CE11B7">
        <w:rPr>
          <w:rFonts w:cstheme="majorHAnsi"/>
          <w:color w:val="000000" w:themeColor="text1"/>
          <w:sz w:val="8"/>
        </w:rPr>
        <w:t>in order to</w:t>
      </w:r>
      <w:proofErr w:type="gramEnd"/>
      <w:r w:rsidRPr="00CE11B7">
        <w:rPr>
          <w:rFonts w:cstheme="majorHAnsi"/>
          <w:color w:val="000000" w:themeColor="text1"/>
          <w:sz w:val="8"/>
        </w:rPr>
        <w:t xml:space="preserve">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 xml:space="preserve">for the person. What is crucially at stake </w:t>
      </w:r>
      <w:proofErr w:type="gramStart"/>
      <w:r w:rsidRPr="00CE11B7">
        <w:rPr>
          <w:rFonts w:cstheme="majorHAnsi"/>
          <w:color w:val="000000" w:themeColor="text1"/>
          <w:sz w:val="8"/>
        </w:rPr>
        <w:t>here, and</w:t>
      </w:r>
      <w:proofErr w:type="gramEnd"/>
      <w:r w:rsidRPr="00CE11B7">
        <w:rPr>
          <w:rFonts w:cstheme="majorHAnsi"/>
          <w:color w:val="000000" w:themeColor="text1"/>
          <w:sz w:val="8"/>
        </w:rPr>
        <w:t xml:space="preserve"> is dialectically supportive of the self-</w:t>
      </w:r>
      <w:proofErr w:type="spellStart"/>
      <w:r w:rsidRPr="00CE11B7">
        <w:rPr>
          <w:rFonts w:cstheme="majorHAnsi"/>
          <w:color w:val="000000" w:themeColor="text1"/>
          <w:sz w:val="8"/>
        </w:rPr>
        <w:t>evidency</w:t>
      </w:r>
      <w:proofErr w:type="spellEnd"/>
      <w:r w:rsidRPr="00CE11B7">
        <w:rPr>
          <w:rFonts w:cstheme="majorHAnsi"/>
          <w:color w:val="000000" w:themeColor="text1"/>
          <w:sz w:val="8"/>
        </w:rPr>
        <w:t xml:space="preserve">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 xml:space="preserve">an ultimate </w:t>
      </w:r>
      <w:r w:rsidRPr="00E542DA">
        <w:rPr>
          <w:rStyle w:val="Emphasis"/>
          <w:rFonts w:asciiTheme="majorHAnsi" w:hAnsiTheme="majorHAnsi" w:cstheme="majorHAnsi"/>
          <w:color w:val="000000" w:themeColor="text1"/>
          <w:highlight w:val="green"/>
        </w:rPr>
        <w:lastRenderedPageBreak/>
        <w:t>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B3FEC80" w14:textId="77777777" w:rsidR="00FD2D2A" w:rsidRPr="00941301" w:rsidRDefault="00FD2D2A" w:rsidP="00FD2D2A">
      <w:pPr>
        <w:pStyle w:val="Heading4"/>
      </w:pPr>
      <w:r w:rsidRPr="00941301">
        <w:t>[</w:t>
      </w:r>
      <w:r>
        <w:t>3</w:t>
      </w:r>
      <w:r w:rsidRPr="00941301">
        <w:t>] Extinction outweighs under any framework</w:t>
      </w:r>
    </w:p>
    <w:p w14:paraId="4E60C1DE" w14:textId="77777777" w:rsidR="00FD2D2A" w:rsidRPr="00941301" w:rsidRDefault="00FD2D2A" w:rsidP="00FD2D2A">
      <w:pPr>
        <w:rPr>
          <w:rFonts w:cstheme="majorHAnsi"/>
        </w:rPr>
      </w:pPr>
      <w:proofErr w:type="spellStart"/>
      <w:r w:rsidRPr="00941301">
        <w:rPr>
          <w:rStyle w:val="Style13ptBold"/>
          <w:rFonts w:cstheme="majorHAnsi"/>
        </w:rPr>
        <w:t>Pummer</w:t>
      </w:r>
      <w:proofErr w:type="spellEnd"/>
      <w:r w:rsidRPr="00941301">
        <w:rPr>
          <w:rStyle w:val="Style13ptBold"/>
          <w:rFonts w:cstheme="majorHAnsi"/>
        </w:rPr>
        <w:t xml:space="preserve">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3509C670" w14:textId="139BC984" w:rsidR="00E42E4C" w:rsidRDefault="00FD2D2A" w:rsidP="00F601E6">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w:t>
      </w:r>
      <w:proofErr w:type="gramStart"/>
      <w:r w:rsidRPr="006B677E">
        <w:rPr>
          <w:rFonts w:cstheme="majorHAnsi"/>
          <w:sz w:val="16"/>
        </w:rPr>
        <w:t>consists</w:t>
      </w:r>
      <w:proofErr w:type="gramEnd"/>
      <w:r w:rsidRPr="006B677E">
        <w:rPr>
          <w:rFonts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cstheme="majorHAnsi"/>
          <w:sz w:val="16"/>
        </w:rPr>
        <w:t>actually desires</w:t>
      </w:r>
      <w:proofErr w:type="gramEnd"/>
      <w:r w:rsidRPr="006B677E">
        <w:rPr>
          <w:rFonts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 xml:space="preserve">suppose that, while wearing it, Ayn could derive </w:t>
      </w:r>
      <w:r w:rsidRPr="00941301">
        <w:rPr>
          <w:rStyle w:val="StyleUnderline"/>
          <w:rFonts w:cstheme="majorHAnsi"/>
        </w:rPr>
        <w:lastRenderedPageBreak/>
        <w:t>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w:t>
      </w:r>
      <w:proofErr w:type="gramStart"/>
      <w:r w:rsidRPr="006B677E">
        <w:rPr>
          <w:rFonts w:cstheme="majorHAnsi"/>
          <w:sz w:val="16"/>
        </w:rPr>
        <w:t>all of</w:t>
      </w:r>
      <w:proofErr w:type="gramEnd"/>
      <w:r w:rsidRPr="006B677E">
        <w:rPr>
          <w:rFonts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w:t>
      </w:r>
      <w:proofErr w:type="gramStart"/>
      <w:r w:rsidRPr="006B677E">
        <w:rPr>
          <w:rFonts w:cstheme="majorHAnsi"/>
          <w:sz w:val="16"/>
        </w:rPr>
        <w:t>for the reason that</w:t>
      </w:r>
      <w:proofErr w:type="gramEnd"/>
      <w:r w:rsidRPr="006B677E">
        <w:rPr>
          <w:rFonts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5A8E7DF4" w14:textId="010EB5D5" w:rsidR="00845C10" w:rsidRDefault="00845C10" w:rsidP="00845C10">
      <w:pPr>
        <w:pStyle w:val="Heading2"/>
      </w:pPr>
      <w:proofErr w:type="spellStart"/>
      <w:r>
        <w:lastRenderedPageBreak/>
        <w:t>Underview</w:t>
      </w:r>
      <w:proofErr w:type="spellEnd"/>
    </w:p>
    <w:p w14:paraId="4C277249" w14:textId="77777777" w:rsidR="00845C10" w:rsidRPr="00BF19CD" w:rsidRDefault="00845C10" w:rsidP="00845C10">
      <w:pPr>
        <w:pStyle w:val="Heading4"/>
      </w:pPr>
      <w:r>
        <w:t>1</w:t>
      </w:r>
      <w:r w:rsidRPr="00BF19CD">
        <w:t>] 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p>
    <w:p w14:paraId="2058333D" w14:textId="77777777" w:rsidR="00845C10" w:rsidRPr="007A3562" w:rsidRDefault="00845C10" w:rsidP="00845C10"/>
    <w:p w14:paraId="2C626EC4" w14:textId="77777777" w:rsidR="00845C10" w:rsidRPr="00845C10" w:rsidRDefault="00845C10" w:rsidP="00845C10"/>
    <w:sectPr w:rsidR="00845C10" w:rsidRPr="00845C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248BD3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0"/>
  </w:num>
  <w:num w:numId="14">
    <w:abstractNumId w:val="17"/>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39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6A5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B80"/>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A84"/>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962"/>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6E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C1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A62"/>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D2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1EB8F6"/>
  <w14:defaultImageDpi w14:val="300"/>
  <w15:docId w15:val="{7760D760-F1BD-3049-BC00-771F2083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3962"/>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6539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6539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6539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53962"/>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653962"/>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653962"/>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653962"/>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653962"/>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653962"/>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6539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3962"/>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653962"/>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65396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65396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539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5396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65396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53962"/>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5396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53962"/>
    <w:rPr>
      <w:color w:val="auto"/>
      <w:u w:val="none"/>
    </w:rPr>
  </w:style>
  <w:style w:type="paragraph" w:styleId="DocumentMap">
    <w:name w:val="Document Map"/>
    <w:basedOn w:val="Normal"/>
    <w:link w:val="DocumentMapChar"/>
    <w:uiPriority w:val="99"/>
    <w:unhideWhenUsed/>
    <w:rsid w:val="006539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53962"/>
    <w:rPr>
      <w:rFonts w:ascii="Lucida Grande" w:hAnsi="Lucida Grande" w:cs="Lucida Grande"/>
    </w:rPr>
  </w:style>
  <w:style w:type="paragraph" w:customStyle="1" w:styleId="Emphasis1">
    <w:name w:val="Emphasis1"/>
    <w:basedOn w:val="Normal"/>
    <w:link w:val="Emphasis"/>
    <w:autoRedefine/>
    <w:uiPriority w:val="20"/>
    <w:qFormat/>
    <w:rsid w:val="0065396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5396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Heading5Char">
    <w:name w:val="Heading 5 Char"/>
    <w:aliases w:val="Text Char"/>
    <w:basedOn w:val="DefaultParagraphFont"/>
    <w:link w:val="Heading5"/>
    <w:rsid w:val="00653962"/>
    <w:rPr>
      <w:rFonts w:ascii="Cambria" w:eastAsia="Times New Roman" w:hAnsi="Cambria"/>
      <w:b/>
      <w:bCs/>
      <w:i/>
      <w:iCs/>
      <w:sz w:val="20"/>
      <w:lang w:bidi="en-US"/>
    </w:rPr>
  </w:style>
  <w:style w:type="character" w:customStyle="1" w:styleId="Heading6Char">
    <w:name w:val="Heading 6 Char"/>
    <w:basedOn w:val="DefaultParagraphFont"/>
    <w:link w:val="Heading6"/>
    <w:rsid w:val="00653962"/>
    <w:rPr>
      <w:rFonts w:ascii="Cambria" w:eastAsia="Times New Roman" w:hAnsi="Cambria"/>
      <w:b/>
      <w:bCs/>
      <w:i/>
      <w:iCs/>
      <w:sz w:val="20"/>
      <w:lang w:bidi="en-US"/>
    </w:rPr>
  </w:style>
  <w:style w:type="character" w:customStyle="1" w:styleId="Heading7Char">
    <w:name w:val="Heading 7 Char"/>
    <w:basedOn w:val="DefaultParagraphFont"/>
    <w:link w:val="Heading7"/>
    <w:rsid w:val="00653962"/>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653962"/>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653962"/>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653962"/>
    <w:rPr>
      <w:color w:val="605E5C"/>
      <w:shd w:val="clear" w:color="auto" w:fill="E1DFDD"/>
    </w:rPr>
  </w:style>
  <w:style w:type="paragraph" w:styleId="ListParagraph">
    <w:name w:val="List Paragraph"/>
    <w:aliases w:val="6 font"/>
    <w:basedOn w:val="Normal"/>
    <w:uiPriority w:val="99"/>
    <w:unhideWhenUsed/>
    <w:qFormat/>
    <w:rsid w:val="00653962"/>
    <w:pPr>
      <w:ind w:left="720"/>
      <w:contextualSpacing/>
    </w:pPr>
  </w:style>
  <w:style w:type="paragraph" w:customStyle="1" w:styleId="textbold">
    <w:name w:val="text bold"/>
    <w:basedOn w:val="Normal"/>
    <w:uiPriority w:val="20"/>
    <w:qFormat/>
    <w:rsid w:val="0065396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653962"/>
    <w:rPr>
      <w:u w:val="single"/>
    </w:rPr>
  </w:style>
  <w:style w:type="paragraph" w:styleId="Title">
    <w:name w:val="Title"/>
    <w:aliases w:val="Cites and Cards,UNDERLINE,Bold Underlined,title,Block Heading,Read This"/>
    <w:basedOn w:val="Normal"/>
    <w:next w:val="Normal"/>
    <w:link w:val="TitleChar"/>
    <w:uiPriority w:val="6"/>
    <w:qFormat/>
    <w:rsid w:val="00653962"/>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653962"/>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653962"/>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653962"/>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653962"/>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653962"/>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653962"/>
    <w:rPr>
      <w:rFonts w:ascii="Tahoma" w:hAnsi="Tahoma" w:cs="Tahoma"/>
      <w:szCs w:val="16"/>
    </w:rPr>
  </w:style>
  <w:style w:type="character" w:customStyle="1" w:styleId="BalloonTextChar">
    <w:name w:val="Balloon Text Char"/>
    <w:basedOn w:val="DefaultParagraphFont"/>
    <w:link w:val="BalloonText"/>
    <w:uiPriority w:val="99"/>
    <w:rsid w:val="00653962"/>
    <w:rPr>
      <w:rFonts w:ascii="Tahoma" w:hAnsi="Tahoma" w:cs="Tahoma"/>
      <w:sz w:val="22"/>
      <w:szCs w:val="16"/>
    </w:rPr>
  </w:style>
  <w:style w:type="paragraph" w:styleId="Header">
    <w:name w:val="header"/>
    <w:basedOn w:val="Normal"/>
    <w:link w:val="HeaderChar"/>
    <w:uiPriority w:val="99"/>
    <w:unhideWhenUsed/>
    <w:qFormat/>
    <w:rsid w:val="00653962"/>
    <w:pPr>
      <w:tabs>
        <w:tab w:val="center" w:pos="4680"/>
        <w:tab w:val="right" w:pos="9360"/>
      </w:tabs>
    </w:pPr>
  </w:style>
  <w:style w:type="character" w:customStyle="1" w:styleId="HeaderChar">
    <w:name w:val="Header Char"/>
    <w:basedOn w:val="DefaultParagraphFont"/>
    <w:link w:val="Header"/>
    <w:uiPriority w:val="99"/>
    <w:rsid w:val="00653962"/>
    <w:rPr>
      <w:rFonts w:ascii="Calibri" w:hAnsi="Calibri"/>
      <w:sz w:val="22"/>
    </w:rPr>
  </w:style>
  <w:style w:type="paragraph" w:styleId="Footer">
    <w:name w:val="footer"/>
    <w:basedOn w:val="Normal"/>
    <w:link w:val="FooterChar"/>
    <w:uiPriority w:val="99"/>
    <w:unhideWhenUsed/>
    <w:rsid w:val="00653962"/>
    <w:pPr>
      <w:tabs>
        <w:tab w:val="center" w:pos="4680"/>
        <w:tab w:val="right" w:pos="9360"/>
      </w:tabs>
    </w:pPr>
  </w:style>
  <w:style w:type="character" w:customStyle="1" w:styleId="FooterChar">
    <w:name w:val="Footer Char"/>
    <w:basedOn w:val="DefaultParagraphFont"/>
    <w:link w:val="Footer"/>
    <w:uiPriority w:val="99"/>
    <w:rsid w:val="00653962"/>
    <w:rPr>
      <w:rFonts w:ascii="Calibri" w:hAnsi="Calibri"/>
      <w:sz w:val="22"/>
    </w:rPr>
  </w:style>
  <w:style w:type="character" w:customStyle="1" w:styleId="m4841727538114946087gmail-styleunderline">
    <w:name w:val="m_4841727538114946087gmail-styleunderline"/>
    <w:basedOn w:val="DefaultParagraphFont"/>
    <w:rsid w:val="00653962"/>
  </w:style>
  <w:style w:type="paragraph" w:customStyle="1" w:styleId="Analytic">
    <w:name w:val="Analytic"/>
    <w:basedOn w:val="Normal"/>
    <w:link w:val="AnalyticChar"/>
    <w:autoRedefine/>
    <w:rsid w:val="00653962"/>
    <w:rPr>
      <w:b/>
      <w:sz w:val="24"/>
    </w:rPr>
  </w:style>
  <w:style w:type="paragraph" w:customStyle="1" w:styleId="BreakTag">
    <w:name w:val="Break Tag"/>
    <w:basedOn w:val="Normal"/>
    <w:autoRedefine/>
    <w:uiPriority w:val="4"/>
    <w:qFormat/>
    <w:rsid w:val="00653962"/>
    <w:pPr>
      <w:spacing w:before="240"/>
    </w:pPr>
    <w:rPr>
      <w:b/>
      <w:sz w:val="26"/>
    </w:rPr>
  </w:style>
  <w:style w:type="paragraph" w:customStyle="1" w:styleId="BreakBlock">
    <w:name w:val="Break Block"/>
    <w:basedOn w:val="Normal"/>
    <w:link w:val="BreakBlockChar"/>
    <w:autoRedefine/>
    <w:qFormat/>
    <w:rsid w:val="00653962"/>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653962"/>
    <w:rPr>
      <w:rFonts w:ascii="Arial Bold" w:hAnsi="Arial Bold"/>
      <w:b/>
      <w:caps/>
      <w:sz w:val="32"/>
      <w:u w:val="single"/>
    </w:rPr>
  </w:style>
  <w:style w:type="character" w:customStyle="1" w:styleId="Mention1">
    <w:name w:val="Mention1"/>
    <w:basedOn w:val="DefaultParagraphFont"/>
    <w:uiPriority w:val="99"/>
    <w:semiHidden/>
    <w:unhideWhenUsed/>
    <w:rsid w:val="00653962"/>
    <w:rPr>
      <w:color w:val="2B579A"/>
      <w:shd w:val="clear" w:color="auto" w:fill="E6E6E6"/>
    </w:rPr>
  </w:style>
  <w:style w:type="character" w:customStyle="1" w:styleId="UnresolvedMention1">
    <w:name w:val="Unresolved Mention1"/>
    <w:basedOn w:val="DefaultParagraphFont"/>
    <w:uiPriority w:val="99"/>
    <w:unhideWhenUsed/>
    <w:rsid w:val="00653962"/>
    <w:rPr>
      <w:color w:val="808080"/>
      <w:shd w:val="clear" w:color="auto" w:fill="E6E6E6"/>
    </w:rPr>
  </w:style>
  <w:style w:type="paragraph" w:customStyle="1" w:styleId="evidencetext">
    <w:name w:val="evidence text"/>
    <w:basedOn w:val="Normal"/>
    <w:link w:val="evidencetextChar1"/>
    <w:qFormat/>
    <w:rsid w:val="00653962"/>
    <w:pPr>
      <w:ind w:left="432" w:right="432"/>
    </w:pPr>
    <w:rPr>
      <w:color w:val="000000"/>
      <w:lang w:val="x-none" w:eastAsia="x-none"/>
    </w:rPr>
  </w:style>
  <w:style w:type="character" w:customStyle="1" w:styleId="evidencetextChar1">
    <w:name w:val="evidence text Char1"/>
    <w:link w:val="evidencetext"/>
    <w:rsid w:val="00653962"/>
    <w:rPr>
      <w:rFonts w:ascii="Calibri" w:hAnsi="Calibri"/>
      <w:color w:val="000000"/>
      <w:sz w:val="22"/>
      <w:lang w:val="x-none" w:eastAsia="x-none"/>
    </w:rPr>
  </w:style>
  <w:style w:type="character" w:customStyle="1" w:styleId="Author-Date">
    <w:name w:val="Author-Date"/>
    <w:qFormat/>
    <w:rsid w:val="00653962"/>
    <w:rPr>
      <w:b/>
      <w:sz w:val="24"/>
    </w:rPr>
  </w:style>
  <w:style w:type="paragraph" w:customStyle="1" w:styleId="Nothing">
    <w:name w:val="Nothing"/>
    <w:link w:val="NothingChar"/>
    <w:qFormat/>
    <w:rsid w:val="00653962"/>
    <w:pPr>
      <w:jc w:val="both"/>
    </w:pPr>
    <w:rPr>
      <w:rFonts w:ascii="Times New Roman" w:eastAsia="Times New Roman" w:hAnsi="Times New Roman" w:cs="Times New Roman"/>
      <w:sz w:val="20"/>
    </w:rPr>
  </w:style>
  <w:style w:type="paragraph" w:customStyle="1" w:styleId="Style4">
    <w:name w:val="Style4"/>
    <w:basedOn w:val="Normal"/>
    <w:link w:val="Style4Char"/>
    <w:qFormat/>
    <w:rsid w:val="00653962"/>
    <w:rPr>
      <w:rFonts w:eastAsia="Times New Roman"/>
      <w:u w:val="single"/>
    </w:rPr>
  </w:style>
  <w:style w:type="character" w:customStyle="1" w:styleId="Style4Char">
    <w:name w:val="Style4 Char"/>
    <w:link w:val="Style4"/>
    <w:rsid w:val="00653962"/>
    <w:rPr>
      <w:rFonts w:ascii="Calibri" w:eastAsia="Times New Roman" w:hAnsi="Calibri"/>
      <w:sz w:val="22"/>
      <w:u w:val="single"/>
    </w:rPr>
  </w:style>
  <w:style w:type="character" w:customStyle="1" w:styleId="cardChar">
    <w:name w:val="card Char"/>
    <w:aliases w:val="Bold Cite Char Char,Speed Cite Char"/>
    <w:basedOn w:val="DefaultParagraphFont"/>
    <w:rsid w:val="00653962"/>
    <w:rPr>
      <w:rFonts w:ascii="Calibri" w:hAnsi="Calibri" w:cs="Calibri"/>
      <w:u w:val="single"/>
    </w:rPr>
  </w:style>
  <w:style w:type="character" w:customStyle="1" w:styleId="term">
    <w:name w:val="term"/>
    <w:basedOn w:val="DefaultParagraphFont"/>
    <w:rsid w:val="00653962"/>
  </w:style>
  <w:style w:type="character" w:customStyle="1" w:styleId="Style1Char">
    <w:name w:val="Style1 Char"/>
    <w:rsid w:val="00653962"/>
    <w:rPr>
      <w:rFonts w:ascii="Times New Roman" w:eastAsia="SimSun" w:hAnsi="Times New Roman" w:cs="Times New Roman"/>
      <w:sz w:val="20"/>
      <w:szCs w:val="24"/>
      <w:u w:val="single"/>
      <w:lang w:eastAsia="zh-CN"/>
    </w:rPr>
  </w:style>
  <w:style w:type="character" w:customStyle="1" w:styleId="Styleunderline11pt">
    <w:name w:val="Style underline + 11 pt"/>
    <w:rsid w:val="00653962"/>
    <w:rPr>
      <w:rFonts w:ascii="Times New Roman" w:hAnsi="Times New Roman"/>
      <w:sz w:val="20"/>
      <w:u w:val="single"/>
    </w:rPr>
  </w:style>
  <w:style w:type="paragraph" w:customStyle="1" w:styleId="Stylecard11pt">
    <w:name w:val="Style card + 11 pt"/>
    <w:basedOn w:val="Normal"/>
    <w:link w:val="Stylecard11ptChar"/>
    <w:qFormat/>
    <w:rsid w:val="00653962"/>
    <w:pPr>
      <w:ind w:left="288" w:right="288"/>
    </w:pPr>
    <w:rPr>
      <w:rFonts w:eastAsia="SimSun"/>
      <w:lang w:eastAsia="zh-CN"/>
    </w:rPr>
  </w:style>
  <w:style w:type="character" w:customStyle="1" w:styleId="Stylecard11ptChar">
    <w:name w:val="Style card + 11 pt Char"/>
    <w:link w:val="Stylecard11pt"/>
    <w:rsid w:val="00653962"/>
    <w:rPr>
      <w:rFonts w:ascii="Calibri" w:eastAsia="SimSun" w:hAnsi="Calibri"/>
      <w:sz w:val="22"/>
      <w:lang w:eastAsia="zh-CN"/>
    </w:rPr>
  </w:style>
  <w:style w:type="paragraph" w:customStyle="1" w:styleId="Minimize">
    <w:name w:val="Minimize"/>
    <w:basedOn w:val="Normal"/>
    <w:next w:val="Normal"/>
    <w:link w:val="MinimizeChar"/>
    <w:qFormat/>
    <w:rsid w:val="00653962"/>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653962"/>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653962"/>
    <w:rPr>
      <w:rFonts w:ascii="Arial" w:eastAsiaTheme="minorHAnsi" w:hAnsi="Arial" w:cs="Arial"/>
      <w:sz w:val="22"/>
      <w:szCs w:val="22"/>
      <w:u w:val="single"/>
    </w:rPr>
  </w:style>
  <w:style w:type="paragraph" w:customStyle="1" w:styleId="cardtext">
    <w:name w:val="card text"/>
    <w:basedOn w:val="Normal"/>
    <w:link w:val="cardtextChar"/>
    <w:qFormat/>
    <w:rsid w:val="00653962"/>
    <w:pPr>
      <w:ind w:left="288" w:right="288"/>
    </w:pPr>
  </w:style>
  <w:style w:type="character" w:customStyle="1" w:styleId="cardtextChar">
    <w:name w:val="card text Char"/>
    <w:basedOn w:val="DefaultParagraphFont"/>
    <w:link w:val="cardtext"/>
    <w:rsid w:val="00653962"/>
    <w:rPr>
      <w:rFonts w:ascii="Calibri" w:hAnsi="Calibri"/>
      <w:sz w:val="22"/>
    </w:rPr>
  </w:style>
  <w:style w:type="character" w:customStyle="1" w:styleId="byline">
    <w:name w:val="byline"/>
    <w:basedOn w:val="DefaultParagraphFont"/>
    <w:rsid w:val="00653962"/>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653962"/>
    <w:rPr>
      <w:rFonts w:ascii="Arial" w:hAnsi="Arial"/>
      <w:b/>
      <w:sz w:val="24"/>
      <w:szCs w:val="22"/>
      <w:u w:val="single"/>
    </w:rPr>
  </w:style>
  <w:style w:type="paragraph" w:customStyle="1" w:styleId="StyleStyle411pt">
    <w:name w:val="Style Style4 + 11 pt"/>
    <w:basedOn w:val="Normal"/>
    <w:link w:val="StyleStyle411ptChar"/>
    <w:qFormat/>
    <w:rsid w:val="00653962"/>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653962"/>
    <w:rPr>
      <w:rFonts w:ascii="Calibri" w:eastAsia="Times New Roman" w:hAnsi="Calibri"/>
      <w:sz w:val="22"/>
      <w:u w:val="single"/>
    </w:rPr>
  </w:style>
  <w:style w:type="character" w:customStyle="1" w:styleId="Style11ptUnderline">
    <w:name w:val="Style 11 pt Underline"/>
    <w:rsid w:val="00653962"/>
    <w:rPr>
      <w:sz w:val="20"/>
      <w:u w:val="single"/>
    </w:rPr>
  </w:style>
  <w:style w:type="character" w:customStyle="1" w:styleId="Style11ptBoldUnderline">
    <w:name w:val="Style 11 pt Bold Underline"/>
    <w:rsid w:val="00653962"/>
    <w:rPr>
      <w:b/>
      <w:bCs/>
      <w:sz w:val="20"/>
      <w:u w:val="single"/>
    </w:rPr>
  </w:style>
  <w:style w:type="character" w:customStyle="1" w:styleId="Style11pt">
    <w:name w:val="Style 11 pt"/>
    <w:rsid w:val="00653962"/>
    <w:rPr>
      <w:sz w:val="20"/>
    </w:rPr>
  </w:style>
  <w:style w:type="paragraph" w:customStyle="1" w:styleId="StyleStyle411ptBold">
    <w:name w:val="Style Style4 + 11 pt Bold"/>
    <w:basedOn w:val="Normal"/>
    <w:link w:val="StyleStyle411ptBoldChar"/>
    <w:qFormat/>
    <w:rsid w:val="00653962"/>
    <w:rPr>
      <w:rFonts w:eastAsia="Times New Roman"/>
      <w:b/>
      <w:bCs/>
      <w:u w:val="single"/>
    </w:rPr>
  </w:style>
  <w:style w:type="character" w:customStyle="1" w:styleId="StyleStyle411ptBoldChar">
    <w:name w:val="Style Style4 + 11 pt Bold Char"/>
    <w:basedOn w:val="DefaultParagraphFont"/>
    <w:link w:val="StyleStyle411ptBold"/>
    <w:rsid w:val="00653962"/>
    <w:rPr>
      <w:rFonts w:ascii="Calibri" w:eastAsia="Times New Roman" w:hAnsi="Calibri"/>
      <w:b/>
      <w:bCs/>
      <w:sz w:val="22"/>
      <w:u w:val="single"/>
    </w:rPr>
  </w:style>
  <w:style w:type="paragraph" w:customStyle="1" w:styleId="BlockTitle">
    <w:name w:val="Block Title"/>
    <w:basedOn w:val="Normal"/>
    <w:next w:val="Normal"/>
    <w:qFormat/>
    <w:rsid w:val="00653962"/>
    <w:pPr>
      <w:spacing w:after="120"/>
      <w:jc w:val="center"/>
      <w:outlineLvl w:val="0"/>
    </w:pPr>
    <w:rPr>
      <w:rFonts w:eastAsia="Times New Roman"/>
      <w:b/>
      <w:sz w:val="32"/>
      <w:szCs w:val="20"/>
      <w:u w:val="single"/>
    </w:rPr>
  </w:style>
  <w:style w:type="character" w:customStyle="1" w:styleId="Emphasis2">
    <w:name w:val="Emphasis2"/>
    <w:basedOn w:val="DefaultParagraphFont"/>
    <w:rsid w:val="00653962"/>
    <w:rPr>
      <w:rFonts w:ascii="Franklin Gothic Heavy" w:hAnsi="Franklin Gothic Heavy"/>
      <w:iCs/>
      <w:u w:val="single"/>
    </w:rPr>
  </w:style>
  <w:style w:type="paragraph" w:customStyle="1" w:styleId="Cards">
    <w:name w:val="Cards"/>
    <w:basedOn w:val="Normal"/>
    <w:link w:val="CardsChar1"/>
    <w:qFormat/>
    <w:rsid w:val="00653962"/>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653962"/>
    <w:rPr>
      <w:rFonts w:ascii="Times New Roman" w:eastAsia="Times New Roman" w:hAnsi="Times New Roman" w:cs="Times New Roman"/>
      <w:sz w:val="20"/>
      <w:szCs w:val="24"/>
    </w:rPr>
  </w:style>
  <w:style w:type="character" w:customStyle="1" w:styleId="pmterms1">
    <w:name w:val="pmterms1"/>
    <w:basedOn w:val="DefaultParagraphFont"/>
    <w:rsid w:val="00653962"/>
  </w:style>
  <w:style w:type="character" w:customStyle="1" w:styleId="hilite1">
    <w:name w:val="hilite1"/>
    <w:basedOn w:val="DefaultParagraphFont"/>
    <w:rsid w:val="00653962"/>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653962"/>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653962"/>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653962"/>
    <w:rPr>
      <w:rFonts w:eastAsia="Times New Roman"/>
      <w:b/>
      <w:szCs w:val="20"/>
    </w:rPr>
  </w:style>
  <w:style w:type="character" w:customStyle="1" w:styleId="NormaltagChar">
    <w:name w:val="Normal tag Char"/>
    <w:basedOn w:val="DefaultParagraphFont"/>
    <w:link w:val="Normaltag"/>
    <w:uiPriority w:val="99"/>
    <w:locked/>
    <w:rsid w:val="00653962"/>
    <w:rPr>
      <w:rFonts w:ascii="Calibri" w:eastAsia="Times New Roman" w:hAnsi="Calibri"/>
      <w:b/>
      <w:sz w:val="22"/>
      <w:szCs w:val="20"/>
    </w:rPr>
  </w:style>
  <w:style w:type="character" w:customStyle="1" w:styleId="DebateUnderline">
    <w:name w:val="Debate Underline"/>
    <w:qFormat/>
    <w:rsid w:val="00653962"/>
    <w:rPr>
      <w:rFonts w:ascii="Times New Roman" w:hAnsi="Times New Roman"/>
      <w:sz w:val="20"/>
      <w:szCs w:val="24"/>
      <w:u w:val="thick"/>
    </w:rPr>
  </w:style>
  <w:style w:type="character" w:customStyle="1" w:styleId="blue">
    <w:name w:val="blue"/>
    <w:basedOn w:val="DefaultParagraphFont"/>
    <w:rsid w:val="00653962"/>
    <w:rPr>
      <w:rFonts w:cs="Times New Roman"/>
    </w:rPr>
  </w:style>
  <w:style w:type="paragraph" w:customStyle="1" w:styleId="cites">
    <w:name w:val="cites"/>
    <w:link w:val="Heading1Char3"/>
    <w:autoRedefine/>
    <w:qFormat/>
    <w:rsid w:val="00653962"/>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653962"/>
    <w:rPr>
      <w:rFonts w:ascii="Times New Roman" w:eastAsia="Malgun Gothic" w:hAnsi="Times New Roman" w:cs="Times New Roman"/>
      <w:b/>
      <w:u w:val="single"/>
    </w:rPr>
  </w:style>
  <w:style w:type="paragraph" w:customStyle="1" w:styleId="tiny">
    <w:name w:val="tiny"/>
    <w:next w:val="Normal"/>
    <w:link w:val="tinyChar"/>
    <w:autoRedefine/>
    <w:qFormat/>
    <w:rsid w:val="00653962"/>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653962"/>
    <w:rPr>
      <w:rFonts w:ascii="Times New Roman" w:eastAsia="Malgun Gothic" w:hAnsi="Times New Roman" w:cs="Times New Roman"/>
      <w:sz w:val="12"/>
    </w:rPr>
  </w:style>
  <w:style w:type="character" w:customStyle="1" w:styleId="CitesChar2">
    <w:name w:val="Cites Char2"/>
    <w:link w:val="Cites0"/>
    <w:rsid w:val="00653962"/>
    <w:rPr>
      <w:rFonts w:eastAsia="Times New Roman" w:cs="Times New Roman"/>
      <w:b/>
      <w:bCs/>
      <w:sz w:val="20"/>
      <w:szCs w:val="20"/>
    </w:rPr>
  </w:style>
  <w:style w:type="paragraph" w:customStyle="1" w:styleId="BlockTitle2">
    <w:name w:val="Block Title2"/>
    <w:basedOn w:val="Normal"/>
    <w:next w:val="Normal"/>
    <w:qFormat/>
    <w:rsid w:val="00653962"/>
    <w:pPr>
      <w:spacing w:after="240"/>
      <w:jc w:val="center"/>
    </w:pPr>
    <w:rPr>
      <w:rFonts w:eastAsia="Times New Roman"/>
      <w:b/>
      <w:sz w:val="32"/>
      <w:u w:val="single"/>
      <w:lang w:bidi="en-US"/>
    </w:rPr>
  </w:style>
  <w:style w:type="paragraph" w:styleId="TOC1">
    <w:name w:val="toc 1"/>
    <w:basedOn w:val="Normal"/>
    <w:next w:val="Normal"/>
    <w:autoRedefine/>
    <w:uiPriority w:val="39"/>
    <w:rsid w:val="00653962"/>
    <w:pPr>
      <w:spacing w:before="120" w:after="120"/>
    </w:pPr>
    <w:rPr>
      <w:rFonts w:eastAsia="Times New Roman"/>
      <w:b/>
      <w:u w:val="single"/>
      <w:lang w:bidi="en-US"/>
    </w:rPr>
  </w:style>
  <w:style w:type="paragraph" w:styleId="TOC9">
    <w:name w:val="toc 9"/>
    <w:basedOn w:val="Normal"/>
    <w:next w:val="Normal"/>
    <w:autoRedefine/>
    <w:rsid w:val="00653962"/>
    <w:pPr>
      <w:ind w:left="1600"/>
    </w:pPr>
    <w:rPr>
      <w:rFonts w:eastAsia="Times New Roman"/>
      <w:sz w:val="20"/>
      <w:lang w:bidi="en-US"/>
    </w:rPr>
  </w:style>
  <w:style w:type="paragraph" w:customStyle="1" w:styleId="TxBrp1">
    <w:name w:val="TxBr_p1"/>
    <w:basedOn w:val="Normal"/>
    <w:qFormat/>
    <w:rsid w:val="00653962"/>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653962"/>
    <w:pPr>
      <w:spacing w:before="100" w:beforeAutospacing="1" w:after="100" w:afterAutospacing="1"/>
    </w:pPr>
    <w:rPr>
      <w:rFonts w:eastAsia="Times New Roman"/>
      <w:lang w:bidi="en-US"/>
    </w:rPr>
  </w:style>
  <w:style w:type="paragraph" w:customStyle="1" w:styleId="fullstory">
    <w:name w:val="fullstory"/>
    <w:basedOn w:val="Normal"/>
    <w:qFormat/>
    <w:rsid w:val="00653962"/>
    <w:pPr>
      <w:spacing w:before="100" w:beforeAutospacing="1" w:after="100" w:afterAutospacing="1"/>
    </w:pPr>
    <w:rPr>
      <w:rFonts w:eastAsia="Times New Roman"/>
      <w:lang w:bidi="en-US"/>
    </w:rPr>
  </w:style>
  <w:style w:type="character" w:customStyle="1" w:styleId="standardcontent">
    <w:name w:val="standardcontent"/>
    <w:basedOn w:val="DefaultParagraphFont"/>
    <w:rsid w:val="00653962"/>
  </w:style>
  <w:style w:type="paragraph" w:customStyle="1" w:styleId="hat">
    <w:name w:val="hat"/>
    <w:basedOn w:val="Normal"/>
    <w:next w:val="Normal"/>
    <w:link w:val="hatChar"/>
    <w:qFormat/>
    <w:rsid w:val="00653962"/>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653962"/>
  </w:style>
  <w:style w:type="paragraph" w:customStyle="1" w:styleId="HotRouteChar">
    <w:name w:val="Hot Route! Char"/>
    <w:basedOn w:val="Normal"/>
    <w:qFormat/>
    <w:rsid w:val="00653962"/>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653962"/>
    <w:rPr>
      <w:rFonts w:cs="Times New Roman"/>
      <w:b/>
      <w:bCs/>
    </w:rPr>
  </w:style>
  <w:style w:type="paragraph" w:customStyle="1" w:styleId="Default">
    <w:name w:val="Default"/>
    <w:qFormat/>
    <w:rsid w:val="00653962"/>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53962"/>
    <w:rPr>
      <w:rFonts w:ascii="Cambria" w:hAnsi="Cambria" w:cs="Times New Roman"/>
      <w:b/>
      <w:bCs/>
      <w:sz w:val="26"/>
      <w:szCs w:val="26"/>
    </w:rPr>
  </w:style>
  <w:style w:type="character" w:customStyle="1" w:styleId="UnderliningChar">
    <w:name w:val="Underlining Char"/>
    <w:basedOn w:val="DefaultParagraphFont"/>
    <w:link w:val="Underlining"/>
    <w:rsid w:val="00653962"/>
    <w:rPr>
      <w:rFonts w:ascii="Arial Narrow" w:hAnsi="Arial Narrow" w:cs="Times New Roman"/>
      <w:u w:val="single"/>
    </w:rPr>
  </w:style>
  <w:style w:type="character" w:customStyle="1" w:styleId="CardCharChar1">
    <w:name w:val="Card Char Char1"/>
    <w:basedOn w:val="DefaultParagraphFont"/>
    <w:rsid w:val="00653962"/>
    <w:rPr>
      <w:rFonts w:cs="Times New Roman"/>
      <w:b/>
      <w:bCs/>
      <w:sz w:val="28"/>
      <w:szCs w:val="28"/>
    </w:rPr>
  </w:style>
  <w:style w:type="paragraph" w:customStyle="1" w:styleId="Cites0">
    <w:name w:val="Cites"/>
    <w:basedOn w:val="Normal"/>
    <w:link w:val="CitesChar2"/>
    <w:qFormat/>
    <w:rsid w:val="00653962"/>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653962"/>
    <w:rPr>
      <w:rFonts w:ascii="Times New Roman" w:eastAsia="Calibri" w:hAnsi="Times New Roman" w:cs="Times New Roman"/>
      <w:sz w:val="24"/>
      <w:szCs w:val="24"/>
    </w:rPr>
  </w:style>
  <w:style w:type="character" w:customStyle="1" w:styleId="apple-converted-space">
    <w:name w:val="apple-converted-space"/>
    <w:basedOn w:val="DefaultParagraphFont"/>
    <w:rsid w:val="00653962"/>
  </w:style>
  <w:style w:type="character" w:customStyle="1" w:styleId="hit">
    <w:name w:val="hit"/>
    <w:basedOn w:val="DefaultParagraphFont"/>
    <w:rsid w:val="00653962"/>
    <w:rPr>
      <w:rFonts w:cs="Times New Roman"/>
    </w:rPr>
  </w:style>
  <w:style w:type="paragraph" w:customStyle="1" w:styleId="SmallFont">
    <w:name w:val="Small Font"/>
    <w:basedOn w:val="Normal"/>
    <w:link w:val="SmallFontChar"/>
    <w:qFormat/>
    <w:rsid w:val="00653962"/>
    <w:pPr>
      <w:spacing w:after="200"/>
      <w:jc w:val="both"/>
    </w:pPr>
    <w:rPr>
      <w:rFonts w:eastAsia="Calibri"/>
      <w:szCs w:val="18"/>
    </w:rPr>
  </w:style>
  <w:style w:type="character" w:customStyle="1" w:styleId="SmallFontChar">
    <w:name w:val="Small Font Char"/>
    <w:basedOn w:val="DefaultParagraphFont"/>
    <w:link w:val="SmallFont"/>
    <w:locked/>
    <w:rsid w:val="00653962"/>
    <w:rPr>
      <w:rFonts w:ascii="Calibri" w:eastAsia="Calibri" w:hAnsi="Calibri"/>
      <w:sz w:val="22"/>
      <w:szCs w:val="18"/>
    </w:rPr>
  </w:style>
  <w:style w:type="character" w:customStyle="1" w:styleId="CircleChar1">
    <w:name w:val="Circle Char1"/>
    <w:basedOn w:val="DefaultParagraphFont"/>
    <w:rsid w:val="00653962"/>
    <w:rPr>
      <w:rFonts w:cs="Times New Roman"/>
      <w:b/>
      <w:i/>
      <w:sz w:val="18"/>
      <w:szCs w:val="18"/>
      <w:u w:val="single"/>
      <w:lang w:val="en-US" w:eastAsia="en-US" w:bidi="ar-SA"/>
    </w:rPr>
  </w:style>
  <w:style w:type="paragraph" w:styleId="BodyText">
    <w:name w:val="Body Text"/>
    <w:basedOn w:val="Normal"/>
    <w:link w:val="BodyTextChar"/>
    <w:uiPriority w:val="99"/>
    <w:unhideWhenUsed/>
    <w:rsid w:val="00653962"/>
    <w:pPr>
      <w:spacing w:after="120"/>
    </w:pPr>
  </w:style>
  <w:style w:type="character" w:customStyle="1" w:styleId="BodyTextChar">
    <w:name w:val="Body Text Char"/>
    <w:basedOn w:val="DefaultParagraphFont"/>
    <w:link w:val="BodyText"/>
    <w:uiPriority w:val="99"/>
    <w:rsid w:val="00653962"/>
    <w:rPr>
      <w:rFonts w:ascii="Calibri" w:hAnsi="Calibri"/>
      <w:sz w:val="22"/>
    </w:rPr>
  </w:style>
  <w:style w:type="character" w:customStyle="1" w:styleId="verdana">
    <w:name w:val="verdana"/>
    <w:basedOn w:val="DefaultParagraphFont"/>
    <w:rsid w:val="00653962"/>
  </w:style>
  <w:style w:type="character" w:customStyle="1" w:styleId="CardsChar1">
    <w:name w:val="Cards Char1"/>
    <w:link w:val="Cards"/>
    <w:rsid w:val="00653962"/>
    <w:rPr>
      <w:rFonts w:ascii="Calibri" w:eastAsia="Times New Roman" w:hAnsi="Calibri" w:cs="Times New Roman"/>
      <w:sz w:val="20"/>
      <w:szCs w:val="20"/>
    </w:rPr>
  </w:style>
  <w:style w:type="paragraph" w:customStyle="1" w:styleId="BlockHeadings">
    <w:name w:val="Block Headings"/>
    <w:basedOn w:val="Normal"/>
    <w:link w:val="BlockHeadingsChar"/>
    <w:qFormat/>
    <w:rsid w:val="00653962"/>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653962"/>
    <w:rPr>
      <w:rFonts w:ascii="Calibri" w:eastAsia="Times New Roman" w:hAnsi="Calibri" w:cs="Times New Roman"/>
      <w:b/>
      <w:sz w:val="20"/>
      <w:szCs w:val="20"/>
    </w:rPr>
  </w:style>
  <w:style w:type="paragraph" w:customStyle="1" w:styleId="loose">
    <w:name w:val="loose"/>
    <w:basedOn w:val="Normal"/>
    <w:qFormat/>
    <w:rsid w:val="00653962"/>
    <w:pPr>
      <w:spacing w:before="210"/>
    </w:pPr>
    <w:rPr>
      <w:rFonts w:eastAsia="Times New Roman"/>
      <w:lang w:eastAsia="zh-CN" w:bidi="he-IL"/>
    </w:rPr>
  </w:style>
  <w:style w:type="character" w:customStyle="1" w:styleId="hit1">
    <w:name w:val="hit1"/>
    <w:basedOn w:val="DefaultParagraphFont"/>
    <w:rsid w:val="00653962"/>
    <w:rPr>
      <w:b/>
      <w:bCs/>
      <w:color w:val="CC0033"/>
    </w:rPr>
  </w:style>
  <w:style w:type="character" w:customStyle="1" w:styleId="upper">
    <w:name w:val="upper"/>
    <w:basedOn w:val="DefaultParagraphFont"/>
    <w:rsid w:val="00653962"/>
  </w:style>
  <w:style w:type="character" w:customStyle="1" w:styleId="Author">
    <w:name w:val="Author"/>
    <w:aliases w:val="Style Date"/>
    <w:basedOn w:val="DefaultParagraphFont"/>
    <w:qFormat/>
    <w:rsid w:val="00653962"/>
    <w:rPr>
      <w:b/>
      <w:sz w:val="24"/>
    </w:rPr>
  </w:style>
  <w:style w:type="character" w:customStyle="1" w:styleId="SmallFont7pt">
    <w:name w:val="Small Font (7 pt)"/>
    <w:basedOn w:val="DefaultParagraphFont"/>
    <w:rsid w:val="00653962"/>
    <w:rPr>
      <w:sz w:val="14"/>
    </w:rPr>
  </w:style>
  <w:style w:type="paragraph" w:customStyle="1" w:styleId="UnderlinedText">
    <w:name w:val="Underlined Text"/>
    <w:basedOn w:val="Normal"/>
    <w:qFormat/>
    <w:rsid w:val="00653962"/>
    <w:rPr>
      <w:rFonts w:eastAsia="Times New Roman"/>
      <w:b/>
      <w:szCs w:val="20"/>
    </w:rPr>
  </w:style>
  <w:style w:type="character" w:customStyle="1" w:styleId="SmallText-New">
    <w:name w:val="Small Text - New"/>
    <w:basedOn w:val="DefaultParagraphFont"/>
    <w:rsid w:val="00653962"/>
    <w:rPr>
      <w:rFonts w:ascii="Arial Narrow" w:hAnsi="Arial Narrow"/>
      <w:sz w:val="14"/>
    </w:rPr>
  </w:style>
  <w:style w:type="paragraph" w:customStyle="1" w:styleId="Smalltext">
    <w:name w:val="Small text"/>
    <w:aliases w:val="Quote1,Quote11"/>
    <w:basedOn w:val="Normal"/>
    <w:link w:val="SmalltextChar"/>
    <w:qFormat/>
    <w:rsid w:val="00653962"/>
    <w:rPr>
      <w:rFonts w:ascii="Arial Narrow" w:eastAsia="Times New Roman" w:hAnsi="Arial Narrow"/>
    </w:rPr>
  </w:style>
  <w:style w:type="character" w:customStyle="1" w:styleId="Underlined-New">
    <w:name w:val="Underlined - New"/>
    <w:basedOn w:val="DefaultParagraphFont"/>
    <w:rsid w:val="00653962"/>
    <w:rPr>
      <w:rFonts w:ascii="Arial Narrow" w:hAnsi="Arial Narrow"/>
      <w:sz w:val="16"/>
      <w:u w:val="single"/>
    </w:rPr>
  </w:style>
  <w:style w:type="paragraph" w:styleId="TOC2">
    <w:name w:val="toc 2"/>
    <w:basedOn w:val="Normal"/>
    <w:next w:val="Normal"/>
    <w:autoRedefine/>
    <w:uiPriority w:val="39"/>
    <w:rsid w:val="00653962"/>
    <w:pPr>
      <w:ind w:left="200"/>
    </w:pPr>
    <w:rPr>
      <w:rFonts w:eastAsia="Times New Roman"/>
      <w:sz w:val="20"/>
      <w:lang w:bidi="en-US"/>
    </w:rPr>
  </w:style>
  <w:style w:type="paragraph" w:styleId="Caption">
    <w:name w:val="caption"/>
    <w:basedOn w:val="Normal"/>
    <w:next w:val="Normal"/>
    <w:qFormat/>
    <w:rsid w:val="00653962"/>
    <w:rPr>
      <w:rFonts w:eastAsia="Times New Roman"/>
      <w:b/>
      <w:bCs/>
      <w:sz w:val="18"/>
      <w:szCs w:val="18"/>
      <w:lang w:bidi="en-US"/>
    </w:rPr>
  </w:style>
  <w:style w:type="paragraph" w:styleId="TOCHeading">
    <w:name w:val="TOC Heading"/>
    <w:basedOn w:val="Heading1"/>
    <w:next w:val="Normal"/>
    <w:uiPriority w:val="39"/>
    <w:qFormat/>
    <w:rsid w:val="00653962"/>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53962"/>
    <w:rPr>
      <w:rFonts w:ascii="Arial Narrow" w:hAnsi="Arial Narrow"/>
      <w:dstrike w:val="0"/>
      <w:sz w:val="20"/>
      <w:bdr w:val="single" w:sz="2" w:space="0" w:color="auto"/>
      <w:vertAlign w:val="baseline"/>
    </w:rPr>
  </w:style>
  <w:style w:type="character" w:customStyle="1" w:styleId="style65">
    <w:name w:val="style65"/>
    <w:basedOn w:val="DefaultParagraphFont"/>
    <w:rsid w:val="00653962"/>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653962"/>
    <w:rPr>
      <w:rFonts w:cs="Arial"/>
      <w:bCs/>
      <w:szCs w:val="26"/>
      <w:u w:val="single"/>
      <w:lang w:val="en-US" w:eastAsia="en-US" w:bidi="ar-SA"/>
    </w:rPr>
  </w:style>
  <w:style w:type="character" w:customStyle="1" w:styleId="qlabel">
    <w:name w:val="q_label"/>
    <w:basedOn w:val="DefaultParagraphFont"/>
    <w:rsid w:val="00653962"/>
  </w:style>
  <w:style w:type="character" w:customStyle="1" w:styleId="alabel">
    <w:name w:val="a_label"/>
    <w:basedOn w:val="DefaultParagraphFont"/>
    <w:rsid w:val="00653962"/>
  </w:style>
  <w:style w:type="character" w:customStyle="1" w:styleId="Style1Char1">
    <w:name w:val="Style1 Char1"/>
    <w:basedOn w:val="DefaultParagraphFont"/>
    <w:rsid w:val="00653962"/>
    <w:rPr>
      <w:rFonts w:eastAsia="SimSun"/>
      <w:sz w:val="20"/>
      <w:szCs w:val="24"/>
      <w:u w:val="single"/>
      <w:lang w:val="en-US" w:eastAsia="zh-CN" w:bidi="ar-SA"/>
    </w:rPr>
  </w:style>
  <w:style w:type="character" w:customStyle="1" w:styleId="UnderlineCharChar">
    <w:name w:val="Underline Char Char"/>
    <w:basedOn w:val="DefaultParagraphFont"/>
    <w:rsid w:val="00653962"/>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653962"/>
    <w:rPr>
      <w:rFonts w:eastAsia="MS Mincho"/>
      <w:b/>
      <w:u w:val="single"/>
      <w:lang w:val="en-US" w:eastAsia="en-US" w:bidi="ar-SA"/>
    </w:rPr>
  </w:style>
  <w:style w:type="character" w:customStyle="1" w:styleId="CardTextChar0">
    <w:name w:val="Card Text Char"/>
    <w:basedOn w:val="DefaultParagraphFont"/>
    <w:rsid w:val="00653962"/>
    <w:rPr>
      <w:rFonts w:ascii="Times New Roman" w:eastAsia="Times New Roman" w:hAnsi="Times New Roman" w:cs="Times New Roman"/>
      <w:szCs w:val="24"/>
    </w:rPr>
  </w:style>
  <w:style w:type="character" w:customStyle="1" w:styleId="reduce2">
    <w:name w:val="reduce2"/>
    <w:basedOn w:val="DefaultParagraphFont"/>
    <w:rsid w:val="00653962"/>
    <w:rPr>
      <w:rFonts w:ascii="Arial" w:hAnsi="Arial" w:cs="Arial"/>
      <w:color w:val="000000"/>
      <w:sz w:val="10"/>
      <w:szCs w:val="22"/>
    </w:rPr>
  </w:style>
  <w:style w:type="paragraph" w:customStyle="1" w:styleId="BoldUnderline">
    <w:name w:val="BoldUnderline"/>
    <w:link w:val="BoldUnderlineChar"/>
    <w:uiPriority w:val="99"/>
    <w:qFormat/>
    <w:rsid w:val="00653962"/>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653962"/>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53962"/>
    <w:rPr>
      <w:rFonts w:cs="Arial"/>
      <w:bCs/>
      <w:szCs w:val="26"/>
      <w:u w:val="single"/>
      <w:lang w:val="en-US" w:eastAsia="en-US" w:bidi="ar-SA"/>
    </w:rPr>
  </w:style>
  <w:style w:type="paragraph" w:customStyle="1" w:styleId="evidencetextChar">
    <w:name w:val="evidence text Char"/>
    <w:basedOn w:val="Normal"/>
    <w:qFormat/>
    <w:rsid w:val="00653962"/>
    <w:pPr>
      <w:ind w:left="1728" w:right="1008"/>
    </w:pPr>
    <w:rPr>
      <w:rFonts w:eastAsia="Times New Roman"/>
      <w:color w:val="000000"/>
      <w:sz w:val="18"/>
    </w:rPr>
  </w:style>
  <w:style w:type="character" w:customStyle="1" w:styleId="underline2">
    <w:name w:val="underline2"/>
    <w:basedOn w:val="DefaultParagraphFont"/>
    <w:rsid w:val="00653962"/>
    <w:rPr>
      <w:u w:val="single"/>
    </w:rPr>
  </w:style>
  <w:style w:type="character" w:customStyle="1" w:styleId="Style11ptUnderlineBorderSinglesolidlineAuto05pt">
    <w:name w:val="Style 11 pt Underline Border: : (Single solid line Auto  0.5 pt..."/>
    <w:rsid w:val="00653962"/>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653962"/>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653962"/>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653962"/>
    <w:rPr>
      <w:u w:val="single"/>
    </w:rPr>
  </w:style>
  <w:style w:type="paragraph" w:customStyle="1" w:styleId="UnderlineChar4">
    <w:name w:val="Underline Char4"/>
    <w:basedOn w:val="Normal"/>
    <w:link w:val="UnderlineChar4Char"/>
    <w:qFormat/>
    <w:rsid w:val="00653962"/>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653962"/>
    <w:rPr>
      <w:b/>
      <w:u w:val="single"/>
    </w:rPr>
  </w:style>
  <w:style w:type="paragraph" w:customStyle="1" w:styleId="BoldandUnderlineChar3">
    <w:name w:val="Bold and Underline Char3"/>
    <w:basedOn w:val="Normal"/>
    <w:link w:val="BoldandUnderlineChar3Char2"/>
    <w:qFormat/>
    <w:rsid w:val="00653962"/>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653962"/>
    <w:rPr>
      <w:rFonts w:eastAsia="Times New Roman"/>
      <w:u w:val="single"/>
    </w:rPr>
  </w:style>
  <w:style w:type="character" w:customStyle="1" w:styleId="StyleUnderlineChar11ptChar">
    <w:name w:val="Style Underline Char + 11 pt Char"/>
    <w:basedOn w:val="DefaultParagraphFont"/>
    <w:link w:val="StyleUnderlineChar11pt"/>
    <w:rsid w:val="00653962"/>
    <w:rPr>
      <w:rFonts w:ascii="Calibri" w:eastAsia="Times New Roman" w:hAnsi="Calibri"/>
      <w:sz w:val="22"/>
      <w:u w:val="single"/>
    </w:rPr>
  </w:style>
  <w:style w:type="paragraph" w:customStyle="1" w:styleId="StyleUnderlineChar11ptBold">
    <w:name w:val="Style Underline Char + 11 pt Bold"/>
    <w:basedOn w:val="Normal"/>
    <w:link w:val="StyleUnderlineChar11ptBoldChar"/>
    <w:qFormat/>
    <w:rsid w:val="00653962"/>
    <w:rPr>
      <w:rFonts w:eastAsia="Times New Roman"/>
      <w:b/>
      <w:bCs/>
      <w:u w:val="single"/>
    </w:rPr>
  </w:style>
  <w:style w:type="character" w:customStyle="1" w:styleId="StyleUnderlineChar11ptBoldChar">
    <w:name w:val="Style Underline Char + 11 pt Bold Char"/>
    <w:basedOn w:val="DefaultParagraphFont"/>
    <w:link w:val="StyleUnderlineChar11ptBold"/>
    <w:rsid w:val="00653962"/>
    <w:rPr>
      <w:rFonts w:ascii="Calibri" w:eastAsia="Times New Roman" w:hAnsi="Calibri"/>
      <w:b/>
      <w:bCs/>
      <w:sz w:val="22"/>
      <w:u w:val="single"/>
    </w:rPr>
  </w:style>
  <w:style w:type="character" w:customStyle="1" w:styleId="inside-head">
    <w:name w:val="inside-head"/>
    <w:basedOn w:val="DefaultParagraphFont"/>
    <w:rsid w:val="00653962"/>
  </w:style>
  <w:style w:type="paragraph" w:customStyle="1" w:styleId="Style3">
    <w:name w:val="Style3"/>
    <w:basedOn w:val="Normal"/>
    <w:link w:val="Style3Char"/>
    <w:qFormat/>
    <w:rsid w:val="00653962"/>
    <w:rPr>
      <w:rFonts w:ascii="Arial Narrow" w:eastAsia="Times New Roman" w:hAnsi="Arial Narrow"/>
      <w:b/>
    </w:rPr>
  </w:style>
  <w:style w:type="character" w:customStyle="1" w:styleId="Style3Char">
    <w:name w:val="Style3 Char"/>
    <w:basedOn w:val="DefaultParagraphFont"/>
    <w:link w:val="Style3"/>
    <w:rsid w:val="00653962"/>
    <w:rPr>
      <w:rFonts w:ascii="Arial Narrow" w:eastAsia="Times New Roman" w:hAnsi="Arial Narrow"/>
      <w:b/>
      <w:sz w:val="22"/>
    </w:rPr>
  </w:style>
  <w:style w:type="character" w:customStyle="1" w:styleId="7TimesNewRoman">
    <w:name w:val="7 Times New Roman"/>
    <w:rsid w:val="0065396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653962"/>
  </w:style>
  <w:style w:type="character" w:customStyle="1" w:styleId="officialsbureau">
    <w:name w:val="official_s_bureau"/>
    <w:basedOn w:val="DefaultParagraphFont"/>
    <w:rsid w:val="00653962"/>
  </w:style>
  <w:style w:type="paragraph" w:customStyle="1" w:styleId="Stylecard11ptUnderline">
    <w:name w:val="Style card + 11 pt Underline"/>
    <w:basedOn w:val="Normal"/>
    <w:link w:val="Stylecard11ptUnderlineChar"/>
    <w:qFormat/>
    <w:rsid w:val="00653962"/>
    <w:pPr>
      <w:ind w:left="288" w:right="288"/>
    </w:pPr>
    <w:rPr>
      <w:rFonts w:eastAsia="SimSun"/>
      <w:u w:val="single"/>
      <w:lang w:eastAsia="zh-CN"/>
    </w:rPr>
  </w:style>
  <w:style w:type="character" w:customStyle="1" w:styleId="Stylecard11ptUnderlineChar">
    <w:name w:val="Style card + 11 pt Underline Char"/>
    <w:link w:val="Stylecard11ptUnderline"/>
    <w:rsid w:val="00653962"/>
    <w:rPr>
      <w:rFonts w:ascii="Calibri" w:eastAsia="SimSun" w:hAnsi="Calibri"/>
      <w:sz w:val="22"/>
      <w:u w:val="single"/>
      <w:lang w:eastAsia="zh-CN"/>
    </w:rPr>
  </w:style>
  <w:style w:type="paragraph" w:customStyle="1" w:styleId="Stylecard11ptBoldUnderline">
    <w:name w:val="Style card + 11 pt Bold Underline"/>
    <w:basedOn w:val="Normal"/>
    <w:link w:val="Stylecard11ptBoldUnderlineChar"/>
    <w:qFormat/>
    <w:rsid w:val="00653962"/>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653962"/>
    <w:rPr>
      <w:rFonts w:ascii="Calibri" w:eastAsia="SimSun" w:hAnsi="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653962"/>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653962"/>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653962"/>
    <w:rPr>
      <w:rFonts w:ascii="Calibri" w:eastAsia="SimSun" w:hAnsi="Calibri" w:cs="Calibri"/>
      <w:sz w:val="22"/>
      <w:u w:val="single"/>
      <w:lang w:eastAsia="zh-CN"/>
    </w:rPr>
  </w:style>
  <w:style w:type="paragraph" w:styleId="HTMLPreformatted">
    <w:name w:val="HTML Preformatted"/>
    <w:basedOn w:val="Normal"/>
    <w:link w:val="HTMLPreformattedChar"/>
    <w:rsid w:val="00653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653962"/>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653962"/>
    <w:rPr>
      <w:u w:val="single"/>
    </w:rPr>
  </w:style>
  <w:style w:type="character" w:customStyle="1" w:styleId="StyleUnderlining11ptChar">
    <w:name w:val="Style Underlining + 11 pt Char"/>
    <w:basedOn w:val="DefaultParagraphFont"/>
    <w:link w:val="StyleUnderlining11pt"/>
    <w:rsid w:val="00653962"/>
    <w:rPr>
      <w:rFonts w:ascii="Calibri" w:hAnsi="Calibri"/>
      <w:sz w:val="22"/>
      <w:u w:val="single"/>
    </w:rPr>
  </w:style>
  <w:style w:type="paragraph" w:customStyle="1" w:styleId="StyleCardText9pt">
    <w:name w:val="Style Card Text + 9 pt"/>
    <w:basedOn w:val="Normal"/>
    <w:link w:val="StyleCardText9ptChar"/>
    <w:qFormat/>
    <w:rsid w:val="00653962"/>
    <w:pPr>
      <w:spacing w:after="200"/>
      <w:contextualSpacing/>
    </w:pPr>
    <w:rPr>
      <w:rFonts w:eastAsia="Calibri"/>
    </w:rPr>
  </w:style>
  <w:style w:type="character" w:customStyle="1" w:styleId="StyleCardText9ptChar">
    <w:name w:val="Style Card Text + 9 pt Char"/>
    <w:basedOn w:val="DefaultParagraphFont"/>
    <w:link w:val="StyleCardText9pt"/>
    <w:rsid w:val="00653962"/>
    <w:rPr>
      <w:rFonts w:ascii="Calibri" w:eastAsia="Calibri" w:hAnsi="Calibri"/>
      <w:sz w:val="22"/>
    </w:rPr>
  </w:style>
  <w:style w:type="paragraph" w:styleId="Quote">
    <w:name w:val="Quote"/>
    <w:basedOn w:val="Normal"/>
    <w:next w:val="Normal"/>
    <w:link w:val="QuoteChar"/>
    <w:uiPriority w:val="29"/>
    <w:qFormat/>
    <w:rsid w:val="00653962"/>
    <w:pPr>
      <w:widowControl w:val="0"/>
    </w:pPr>
    <w:rPr>
      <w:rFonts w:eastAsia="Times New Roman"/>
      <w:iCs/>
      <w:color w:val="000000"/>
      <w:lang w:bidi="en-US"/>
    </w:rPr>
  </w:style>
  <w:style w:type="character" w:customStyle="1" w:styleId="QuoteChar">
    <w:name w:val="Quote Char"/>
    <w:basedOn w:val="DefaultParagraphFont"/>
    <w:link w:val="Quote"/>
    <w:uiPriority w:val="29"/>
    <w:rsid w:val="00653962"/>
    <w:rPr>
      <w:rFonts w:ascii="Calibri" w:eastAsia="Times New Roman" w:hAnsi="Calibri"/>
      <w:iCs/>
      <w:color w:val="000000"/>
      <w:sz w:val="22"/>
      <w:lang w:bidi="en-US"/>
    </w:rPr>
  </w:style>
  <w:style w:type="paragraph" w:customStyle="1" w:styleId="Underlining">
    <w:name w:val="Underlining"/>
    <w:basedOn w:val="Normal"/>
    <w:link w:val="UnderliningChar"/>
    <w:qFormat/>
    <w:rsid w:val="00653962"/>
    <w:rPr>
      <w:rFonts w:ascii="Arial Narrow" w:hAnsi="Arial Narrow" w:cs="Times New Roman"/>
      <w:sz w:val="24"/>
      <w:u w:val="single"/>
    </w:rPr>
  </w:style>
  <w:style w:type="character" w:customStyle="1" w:styleId="ital-inline">
    <w:name w:val="ital-inline"/>
    <w:basedOn w:val="DefaultParagraphFont"/>
    <w:rsid w:val="00653962"/>
  </w:style>
  <w:style w:type="character" w:customStyle="1" w:styleId="underlineChar">
    <w:name w:val="underline Char"/>
    <w:basedOn w:val="DefaultParagraphFont"/>
    <w:rsid w:val="00653962"/>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53962"/>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53962"/>
    <w:rPr>
      <w:sz w:val="20"/>
      <w:u w:val="single"/>
    </w:rPr>
  </w:style>
  <w:style w:type="paragraph" w:styleId="BodyTextIndent2">
    <w:name w:val="Body Text Indent 2"/>
    <w:basedOn w:val="Normal"/>
    <w:link w:val="BodyTextIndent2Char"/>
    <w:unhideWhenUsed/>
    <w:rsid w:val="00653962"/>
    <w:pPr>
      <w:spacing w:after="120" w:line="480" w:lineRule="auto"/>
      <w:ind w:left="360"/>
    </w:pPr>
  </w:style>
  <w:style w:type="character" w:customStyle="1" w:styleId="BodyTextIndent2Char">
    <w:name w:val="Body Text Indent 2 Char"/>
    <w:basedOn w:val="DefaultParagraphFont"/>
    <w:link w:val="BodyTextIndent2"/>
    <w:rsid w:val="00653962"/>
    <w:rPr>
      <w:rFonts w:ascii="Calibri" w:hAnsi="Calibri"/>
      <w:sz w:val="22"/>
    </w:rPr>
  </w:style>
  <w:style w:type="paragraph" w:styleId="BodyTextIndent3">
    <w:name w:val="Body Text Indent 3"/>
    <w:basedOn w:val="Normal"/>
    <w:link w:val="BodyTextIndent3Char"/>
    <w:uiPriority w:val="99"/>
    <w:semiHidden/>
    <w:unhideWhenUsed/>
    <w:rsid w:val="00653962"/>
    <w:pPr>
      <w:spacing w:after="120"/>
      <w:ind w:left="360"/>
    </w:pPr>
    <w:rPr>
      <w:szCs w:val="16"/>
    </w:rPr>
  </w:style>
  <w:style w:type="character" w:customStyle="1" w:styleId="BodyTextIndent3Char">
    <w:name w:val="Body Text Indent 3 Char"/>
    <w:basedOn w:val="DefaultParagraphFont"/>
    <w:link w:val="BodyTextIndent3"/>
    <w:uiPriority w:val="99"/>
    <w:semiHidden/>
    <w:rsid w:val="00653962"/>
    <w:rPr>
      <w:rFonts w:ascii="Calibri" w:hAnsi="Calibri"/>
      <w:sz w:val="22"/>
      <w:szCs w:val="16"/>
    </w:rPr>
  </w:style>
  <w:style w:type="paragraph" w:styleId="BodyText2">
    <w:name w:val="Body Text 2"/>
    <w:basedOn w:val="Normal"/>
    <w:link w:val="BodyText2Char"/>
    <w:unhideWhenUsed/>
    <w:rsid w:val="00653962"/>
    <w:pPr>
      <w:spacing w:after="120" w:line="480" w:lineRule="auto"/>
    </w:pPr>
  </w:style>
  <w:style w:type="character" w:customStyle="1" w:styleId="BodyText2Char">
    <w:name w:val="Body Text 2 Char"/>
    <w:basedOn w:val="DefaultParagraphFont"/>
    <w:link w:val="BodyText2"/>
    <w:rsid w:val="00653962"/>
    <w:rPr>
      <w:rFonts w:ascii="Calibri" w:hAnsi="Calibri"/>
      <w:sz w:val="22"/>
    </w:rPr>
  </w:style>
  <w:style w:type="paragraph" w:styleId="BodyTextIndent">
    <w:name w:val="Body Text Indent"/>
    <w:basedOn w:val="Normal"/>
    <w:link w:val="BodyTextIndentChar"/>
    <w:uiPriority w:val="99"/>
    <w:unhideWhenUsed/>
    <w:rsid w:val="00653962"/>
    <w:pPr>
      <w:spacing w:after="120"/>
      <w:ind w:left="360"/>
    </w:pPr>
  </w:style>
  <w:style w:type="character" w:customStyle="1" w:styleId="BodyTextIndentChar">
    <w:name w:val="Body Text Indent Char"/>
    <w:basedOn w:val="DefaultParagraphFont"/>
    <w:link w:val="BodyTextIndent"/>
    <w:uiPriority w:val="99"/>
    <w:rsid w:val="00653962"/>
    <w:rPr>
      <w:rFonts w:ascii="Calibri" w:hAnsi="Calibri"/>
      <w:sz w:val="22"/>
    </w:rPr>
  </w:style>
  <w:style w:type="paragraph" w:styleId="BodyText3">
    <w:name w:val="Body Text 3"/>
    <w:basedOn w:val="Normal"/>
    <w:link w:val="BodyText3Char"/>
    <w:unhideWhenUsed/>
    <w:rsid w:val="00653962"/>
    <w:pPr>
      <w:spacing w:after="120"/>
    </w:pPr>
    <w:rPr>
      <w:szCs w:val="16"/>
    </w:rPr>
  </w:style>
  <w:style w:type="character" w:customStyle="1" w:styleId="BodyText3Char">
    <w:name w:val="Body Text 3 Char"/>
    <w:basedOn w:val="DefaultParagraphFont"/>
    <w:link w:val="BodyText3"/>
    <w:rsid w:val="00653962"/>
    <w:rPr>
      <w:rFonts w:ascii="Calibri" w:hAnsi="Calibri"/>
      <w:sz w:val="22"/>
      <w:szCs w:val="16"/>
    </w:rPr>
  </w:style>
  <w:style w:type="character" w:customStyle="1" w:styleId="StyleBold">
    <w:name w:val="Style Bold"/>
    <w:basedOn w:val="DefaultParagraphFont"/>
    <w:uiPriority w:val="9"/>
    <w:semiHidden/>
    <w:rsid w:val="00653962"/>
    <w:rPr>
      <w:b/>
      <w:bCs/>
    </w:rPr>
  </w:style>
  <w:style w:type="character" w:customStyle="1" w:styleId="body-text">
    <w:name w:val="body-text"/>
    <w:basedOn w:val="DefaultParagraphFont"/>
    <w:rsid w:val="00653962"/>
  </w:style>
  <w:style w:type="paragraph" w:customStyle="1" w:styleId="StyleStyle411ptBoldBorderSinglesolidlineAuto0">
    <w:name w:val="Style Style4 + 11 pt Bold Border: : (Single solid line Auto  0...."/>
    <w:basedOn w:val="Normal"/>
    <w:link w:val="StyleStyle411ptBoldBorderSinglesolidlineAuto0Char"/>
    <w:qFormat/>
    <w:rsid w:val="00653962"/>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53962"/>
    <w:rPr>
      <w:rFonts w:ascii="Calibri" w:eastAsia="Times New Roman" w:hAnsi="Calibri"/>
      <w:b/>
      <w:bCs/>
      <w:sz w:val="22"/>
      <w:u w:val="single"/>
      <w:bdr w:val="single" w:sz="4" w:space="0" w:color="auto"/>
    </w:rPr>
  </w:style>
  <w:style w:type="character" w:customStyle="1" w:styleId="BalloonTextChar1">
    <w:name w:val="Balloon Text Char1"/>
    <w:basedOn w:val="DefaultParagraphFont"/>
    <w:uiPriority w:val="99"/>
    <w:rsid w:val="00653962"/>
    <w:rPr>
      <w:rFonts w:ascii="Tahoma" w:hAnsi="Tahoma" w:cs="Tahoma"/>
      <w:sz w:val="16"/>
      <w:szCs w:val="16"/>
    </w:rPr>
  </w:style>
  <w:style w:type="character" w:customStyle="1" w:styleId="globalcontentbody">
    <w:name w:val="globalcontentbody"/>
    <w:basedOn w:val="DefaultParagraphFont"/>
    <w:rsid w:val="00653962"/>
  </w:style>
  <w:style w:type="paragraph" w:customStyle="1" w:styleId="StyleStyle112pt">
    <w:name w:val="Style Style1 + 12 pt"/>
    <w:basedOn w:val="Normal"/>
    <w:link w:val="StyleStyle112ptChar"/>
    <w:qFormat/>
    <w:rsid w:val="00653962"/>
    <w:rPr>
      <w:rFonts w:eastAsia="SimSun"/>
      <w:u w:val="single"/>
      <w:lang w:eastAsia="zh-CN"/>
    </w:rPr>
  </w:style>
  <w:style w:type="character" w:customStyle="1" w:styleId="StyleStyle112ptChar">
    <w:name w:val="Style Style1 + 12 pt Char"/>
    <w:basedOn w:val="DefaultParagraphFont"/>
    <w:link w:val="StyleStyle112pt"/>
    <w:rsid w:val="00653962"/>
    <w:rPr>
      <w:rFonts w:ascii="Calibri" w:eastAsia="SimSun" w:hAnsi="Calibri"/>
      <w:sz w:val="22"/>
      <w:u w:val="single"/>
      <w:lang w:eastAsia="zh-CN"/>
    </w:rPr>
  </w:style>
  <w:style w:type="paragraph" w:customStyle="1" w:styleId="MinimizedText">
    <w:name w:val="Minimized Text"/>
    <w:basedOn w:val="Normal"/>
    <w:link w:val="MinimizedTextChar"/>
    <w:qFormat/>
    <w:rsid w:val="00653962"/>
    <w:rPr>
      <w:rFonts w:eastAsia="Times New Roman"/>
    </w:rPr>
  </w:style>
  <w:style w:type="character" w:customStyle="1" w:styleId="MinimizedTextChar">
    <w:name w:val="Minimized Text Char"/>
    <w:basedOn w:val="DefaultParagraphFont"/>
    <w:link w:val="MinimizedText"/>
    <w:rsid w:val="00653962"/>
    <w:rPr>
      <w:rFonts w:ascii="Calibri" w:eastAsia="Times New Roman" w:hAnsi="Calibri"/>
      <w:sz w:val="22"/>
    </w:rPr>
  </w:style>
  <w:style w:type="character" w:customStyle="1" w:styleId="term1">
    <w:name w:val="term1"/>
    <w:basedOn w:val="DefaultParagraphFont"/>
    <w:rsid w:val="00653962"/>
    <w:rPr>
      <w:b/>
      <w:bCs/>
    </w:rPr>
  </w:style>
  <w:style w:type="character" w:customStyle="1" w:styleId="Styleterm111ptUnderline">
    <w:name w:val="Style term1 + 11 pt Underline"/>
    <w:basedOn w:val="term1"/>
    <w:rsid w:val="00653962"/>
    <w:rPr>
      <w:b/>
      <w:bCs/>
      <w:sz w:val="20"/>
      <w:u w:val="single"/>
    </w:rPr>
  </w:style>
  <w:style w:type="paragraph" w:customStyle="1" w:styleId="StyleMinimizedTextArialNarrow10pt">
    <w:name w:val="Style Minimized Text + Arial Narrow 10 pt"/>
    <w:basedOn w:val="MinimizedText"/>
    <w:link w:val="StyleMinimizedTextArialNarrow10ptChar"/>
    <w:qFormat/>
    <w:rsid w:val="00653962"/>
    <w:rPr>
      <w:sz w:val="20"/>
    </w:rPr>
  </w:style>
  <w:style w:type="character" w:customStyle="1" w:styleId="StyleMinimizedTextArialNarrow10ptChar">
    <w:name w:val="Style Minimized Text + Arial Narrow 10 pt Char"/>
    <w:basedOn w:val="MinimizedTextChar"/>
    <w:link w:val="StyleMinimizedTextArialNarrow10pt"/>
    <w:rsid w:val="00653962"/>
    <w:rPr>
      <w:rFonts w:ascii="Calibri" w:eastAsia="Times New Roman" w:hAnsi="Calibri"/>
      <w:sz w:val="20"/>
    </w:rPr>
  </w:style>
  <w:style w:type="character" w:customStyle="1" w:styleId="Styleunderline11ptBold">
    <w:name w:val="Style underline + 11 pt Bold"/>
    <w:basedOn w:val="underline"/>
    <w:rsid w:val="00653962"/>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53962"/>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53962"/>
    <w:rPr>
      <w:rFonts w:ascii="Calibri" w:eastAsia="Times New Roman" w:hAnsi="Calibri"/>
      <w:sz w:val="22"/>
      <w:u w:val="single"/>
      <w:bdr w:val="single" w:sz="4" w:space="0" w:color="auto"/>
    </w:rPr>
  </w:style>
  <w:style w:type="character" w:customStyle="1" w:styleId="Style9pt">
    <w:name w:val="Style 9 pt"/>
    <w:basedOn w:val="DefaultParagraphFont"/>
    <w:rsid w:val="00653962"/>
    <w:rPr>
      <w:rFonts w:ascii="Times New Roman" w:hAnsi="Times New Roman"/>
      <w:sz w:val="20"/>
    </w:rPr>
  </w:style>
  <w:style w:type="paragraph" w:customStyle="1" w:styleId="StyleStyle49pt3">
    <w:name w:val="Style Style4 + 9 pt3"/>
    <w:basedOn w:val="Style4"/>
    <w:link w:val="StyleStyle49pt3Char"/>
    <w:qFormat/>
    <w:rsid w:val="00653962"/>
    <w:rPr>
      <w:rFonts w:cs="Times New Roman"/>
    </w:rPr>
  </w:style>
  <w:style w:type="character" w:customStyle="1" w:styleId="StyleStyle49pt3Char">
    <w:name w:val="Style Style4 + 9 pt3 Char"/>
    <w:basedOn w:val="Style4Char"/>
    <w:link w:val="StyleStyle49pt3"/>
    <w:rsid w:val="00653962"/>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653962"/>
    <w:rPr>
      <w:rFonts w:cs="Times New Roman"/>
      <w:b/>
      <w:bCs/>
    </w:rPr>
  </w:style>
  <w:style w:type="character" w:customStyle="1" w:styleId="StyleStyle4BoldChar">
    <w:name w:val="Style Style4 + Bold Char"/>
    <w:basedOn w:val="Style4Char"/>
    <w:link w:val="StyleStyle4Bold"/>
    <w:rsid w:val="00653962"/>
    <w:rPr>
      <w:rFonts w:ascii="Calibri" w:eastAsia="Times New Roman" w:hAnsi="Calibri" w:cs="Times New Roman"/>
      <w:b/>
      <w:bCs/>
      <w:sz w:val="22"/>
      <w:u w:val="single"/>
    </w:rPr>
  </w:style>
  <w:style w:type="character" w:customStyle="1" w:styleId="CharChar11">
    <w:name w:val="Char Char11"/>
    <w:basedOn w:val="DefaultParagraphFont"/>
    <w:rsid w:val="00653962"/>
    <w:rPr>
      <w:rFonts w:cs="Arial"/>
      <w:bCs/>
      <w:szCs w:val="26"/>
      <w:u w:val="single"/>
      <w:lang w:val="en-US" w:eastAsia="en-US" w:bidi="ar-SA"/>
    </w:rPr>
  </w:style>
  <w:style w:type="character" w:customStyle="1" w:styleId="authorbio">
    <w:name w:val="authorbio"/>
    <w:basedOn w:val="DefaultParagraphFont"/>
    <w:rsid w:val="00653962"/>
  </w:style>
  <w:style w:type="character" w:customStyle="1" w:styleId="a">
    <w:name w:val="a"/>
    <w:basedOn w:val="DefaultParagraphFont"/>
    <w:rsid w:val="00653962"/>
  </w:style>
  <w:style w:type="character" w:customStyle="1" w:styleId="StyleStyleUnderline411pt">
    <w:name w:val="Style Style Underline4 + 11 pt"/>
    <w:basedOn w:val="DefaultParagraphFont"/>
    <w:rsid w:val="00653962"/>
    <w:rPr>
      <w:sz w:val="20"/>
      <w:u w:val="single"/>
    </w:rPr>
  </w:style>
  <w:style w:type="character" w:customStyle="1" w:styleId="StyleStyleUnderline411ptBold">
    <w:name w:val="Style Style Underline4 + 11 pt Bold"/>
    <w:basedOn w:val="DefaultParagraphFont"/>
    <w:rsid w:val="00653962"/>
    <w:rPr>
      <w:b/>
      <w:bCs/>
      <w:sz w:val="20"/>
      <w:u w:val="single"/>
    </w:rPr>
  </w:style>
  <w:style w:type="character" w:customStyle="1" w:styleId="StyleStyleUnderline311pt">
    <w:name w:val="Style Style Underline3 + 11 pt"/>
    <w:basedOn w:val="DefaultParagraphFont"/>
    <w:rsid w:val="00653962"/>
    <w:rPr>
      <w:sz w:val="20"/>
      <w:u w:val="single"/>
    </w:rPr>
  </w:style>
  <w:style w:type="character" w:customStyle="1" w:styleId="StyleStyleUnderline311ptBold">
    <w:name w:val="Style Style Underline3 + 11 pt Bold"/>
    <w:basedOn w:val="DefaultParagraphFont"/>
    <w:rsid w:val="00653962"/>
    <w:rPr>
      <w:b/>
      <w:bCs/>
      <w:sz w:val="20"/>
      <w:u w:val="single"/>
    </w:rPr>
  </w:style>
  <w:style w:type="character" w:customStyle="1" w:styleId="StyleUnderline3">
    <w:name w:val="Style Underline3"/>
    <w:basedOn w:val="DefaultParagraphFont"/>
    <w:rsid w:val="00653962"/>
    <w:rPr>
      <w:u w:val="single"/>
    </w:rPr>
  </w:style>
  <w:style w:type="paragraph" w:customStyle="1" w:styleId="StyleStyle111ptBorderSinglesolidlineAuto05ptL">
    <w:name w:val="Style Style1 + 11 pt Border: : (Single solid line Auto  0.5 pt L..."/>
    <w:link w:val="StyleStyle111ptBorderSinglesolidlineAuto05ptLChar"/>
    <w:qFormat/>
    <w:rsid w:val="00653962"/>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53962"/>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653962"/>
    <w:rPr>
      <w:u w:val="single"/>
    </w:rPr>
  </w:style>
  <w:style w:type="character" w:customStyle="1" w:styleId="NothingChar">
    <w:name w:val="Nothing Char"/>
    <w:basedOn w:val="DefaultParagraphFont"/>
    <w:link w:val="Nothing"/>
    <w:rsid w:val="00653962"/>
    <w:rPr>
      <w:rFonts w:ascii="Times New Roman" w:eastAsia="Times New Roman" w:hAnsi="Times New Roman" w:cs="Times New Roman"/>
      <w:sz w:val="20"/>
    </w:rPr>
  </w:style>
  <w:style w:type="character" w:customStyle="1" w:styleId="CardsFont12pt0">
    <w:name w:val="Cards + Font 12pt"/>
    <w:basedOn w:val="DefaultParagraphFont"/>
    <w:rsid w:val="00653962"/>
    <w:rPr>
      <w:rFonts w:ascii="Times New Roman" w:eastAsia="Calibri" w:hAnsi="Times New Roman" w:cs="Times New Roman"/>
      <w:sz w:val="24"/>
      <w:szCs w:val="20"/>
      <w:u w:val="single"/>
    </w:rPr>
  </w:style>
  <w:style w:type="character" w:customStyle="1" w:styleId="SmallTextChar0">
    <w:name w:val="Small Text Char"/>
    <w:basedOn w:val="CardTextChar0"/>
    <w:rsid w:val="00653962"/>
    <w:rPr>
      <w:rFonts w:ascii="Times New Roman" w:eastAsia="MS Mincho" w:hAnsi="Times New Roman" w:cs="Times New Roman"/>
      <w:sz w:val="15"/>
      <w:szCs w:val="24"/>
      <w:lang w:eastAsia="ja-JP"/>
    </w:rPr>
  </w:style>
  <w:style w:type="paragraph" w:customStyle="1" w:styleId="Circled">
    <w:name w:val="Circled"/>
    <w:link w:val="CircledChar"/>
    <w:qFormat/>
    <w:rsid w:val="00653962"/>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653962"/>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653962"/>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653962"/>
  </w:style>
  <w:style w:type="character" w:customStyle="1" w:styleId="part-of-speech">
    <w:name w:val="part-of-speech"/>
    <w:basedOn w:val="DefaultParagraphFont"/>
    <w:rsid w:val="00653962"/>
  </w:style>
  <w:style w:type="character" w:customStyle="1" w:styleId="sep">
    <w:name w:val="sep"/>
    <w:basedOn w:val="DefaultParagraphFont"/>
    <w:rsid w:val="00653962"/>
  </w:style>
  <w:style w:type="character" w:customStyle="1" w:styleId="pron">
    <w:name w:val="pron"/>
    <w:basedOn w:val="DefaultParagraphFont"/>
    <w:rsid w:val="00653962"/>
  </w:style>
  <w:style w:type="paragraph" w:customStyle="1" w:styleId="StyleStyle4LatinTimesNewRomanAsianSimSun">
    <w:name w:val="Style Style4 + (Latin) Times New Roman (Asian) SimSun"/>
    <w:basedOn w:val="Normal"/>
    <w:link w:val="StyleStyle4LatinTimesNewRomanAsianSimSunChar"/>
    <w:qFormat/>
    <w:rsid w:val="00653962"/>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53962"/>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53962"/>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53962"/>
    <w:rPr>
      <w:rFonts w:ascii="Calibri" w:eastAsia="SimSun" w:hAnsi="Calibri"/>
      <w:b/>
      <w:bCs/>
      <w:sz w:val="22"/>
      <w:u w:val="single"/>
    </w:rPr>
  </w:style>
  <w:style w:type="character" w:customStyle="1" w:styleId="CharChar3">
    <w:name w:val="Char Char3"/>
    <w:basedOn w:val="DefaultParagraphFont"/>
    <w:rsid w:val="00653962"/>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653962"/>
    <w:rPr>
      <w:bCs/>
      <w:szCs w:val="26"/>
      <w:u w:val="single"/>
    </w:rPr>
  </w:style>
  <w:style w:type="paragraph" w:styleId="Subtitle">
    <w:name w:val="Subtitle"/>
    <w:aliases w:val="Underlined card text"/>
    <w:basedOn w:val="Normal"/>
    <w:next w:val="Normal"/>
    <w:link w:val="SubtitleChar"/>
    <w:uiPriority w:val="99"/>
    <w:qFormat/>
    <w:rsid w:val="00653962"/>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653962"/>
    <w:rPr>
      <w:color w:val="5A5A5A" w:themeColor="text1" w:themeTint="A5"/>
      <w:spacing w:val="15"/>
      <w:sz w:val="22"/>
      <w:szCs w:val="22"/>
    </w:rPr>
  </w:style>
  <w:style w:type="paragraph" w:customStyle="1" w:styleId="StyleStyle411pt1">
    <w:name w:val="Style Style4 + 11 pt1"/>
    <w:basedOn w:val="Style4"/>
    <w:link w:val="StyleStyle411pt1Char"/>
    <w:qFormat/>
    <w:rsid w:val="00653962"/>
    <w:rPr>
      <w:rFonts w:cs="Times New Roman"/>
    </w:rPr>
  </w:style>
  <w:style w:type="character" w:customStyle="1" w:styleId="StyleStyle411pt1Char">
    <w:name w:val="Style Style4 + 11 pt1 Char"/>
    <w:basedOn w:val="Style4Char"/>
    <w:link w:val="StyleStyle411pt1"/>
    <w:rsid w:val="00653962"/>
    <w:rPr>
      <w:rFonts w:ascii="Calibri" w:eastAsia="Times New Roman" w:hAnsi="Calibri" w:cs="Times New Roman"/>
      <w:sz w:val="22"/>
      <w:u w:val="single"/>
    </w:rPr>
  </w:style>
  <w:style w:type="character" w:customStyle="1" w:styleId="BoldandUnderlineCharChar2">
    <w:name w:val="Bold and Underline Char Char2"/>
    <w:basedOn w:val="DefaultParagraphFont"/>
    <w:rsid w:val="00653962"/>
    <w:rPr>
      <w:b/>
      <w:u w:val="single"/>
      <w:lang w:val="en-US" w:eastAsia="en-US" w:bidi="ar-SA"/>
    </w:rPr>
  </w:style>
  <w:style w:type="character" w:customStyle="1" w:styleId="StyleUnderlineCharChar111pt">
    <w:name w:val="Style Underline Char Char1 + 11 pt"/>
    <w:basedOn w:val="DefaultParagraphFont"/>
    <w:rsid w:val="00653962"/>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53962"/>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53962"/>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53962"/>
    <w:rPr>
      <w:sz w:val="22"/>
      <w:u w:val="single"/>
    </w:rPr>
  </w:style>
  <w:style w:type="paragraph" w:customStyle="1" w:styleId="StyleMinimizedTextArialNarrow9pt">
    <w:name w:val="Style Minimized Text + Arial Narrow 9 pt"/>
    <w:basedOn w:val="Normal"/>
    <w:link w:val="StyleMinimizedTextArialNarrow9ptChar"/>
    <w:qFormat/>
    <w:rsid w:val="00653962"/>
    <w:rPr>
      <w:rFonts w:eastAsia="Times New Roman"/>
    </w:rPr>
  </w:style>
  <w:style w:type="character" w:customStyle="1" w:styleId="StyleMinimizedTextArialNarrow9ptChar">
    <w:name w:val="Style Minimized Text + Arial Narrow 9 pt Char"/>
    <w:basedOn w:val="DefaultParagraphFont"/>
    <w:link w:val="StyleMinimizedTextArialNarrow9pt"/>
    <w:rsid w:val="00653962"/>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653962"/>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53962"/>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53962"/>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53962"/>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53962"/>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653962"/>
    <w:rPr>
      <w:b w:val="0"/>
      <w:bCs/>
      <w:sz w:val="20"/>
      <w:u w:val="single"/>
      <w:lang w:val="en-US" w:eastAsia="en-US" w:bidi="ar-SA"/>
    </w:rPr>
  </w:style>
  <w:style w:type="character" w:customStyle="1" w:styleId="Styleunderline9pt">
    <w:name w:val="Style underline + 9 pt"/>
    <w:basedOn w:val="underline"/>
    <w:rsid w:val="00653962"/>
    <w:rPr>
      <w:rFonts w:ascii="Times New Roman" w:hAnsi="Times New Roman" w:cs="Times New Roman"/>
      <w:b/>
      <w:sz w:val="20"/>
      <w:u w:val="single"/>
    </w:rPr>
  </w:style>
  <w:style w:type="character" w:customStyle="1" w:styleId="StyleTimesNewRoman9pt">
    <w:name w:val="Style Times New Roman 9 pt"/>
    <w:basedOn w:val="DefaultParagraphFont"/>
    <w:rsid w:val="00653962"/>
    <w:rPr>
      <w:rFonts w:ascii="Times New Roman" w:hAnsi="Times New Roman"/>
      <w:sz w:val="20"/>
    </w:rPr>
  </w:style>
  <w:style w:type="character" w:customStyle="1" w:styleId="Styleunderline9pt1">
    <w:name w:val="Style underline + 9 pt1"/>
    <w:basedOn w:val="underline"/>
    <w:rsid w:val="00653962"/>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653962"/>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53962"/>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653962"/>
    <w:rPr>
      <w:b/>
      <w:bCs/>
      <w:noProof w:val="0"/>
      <w:sz w:val="20"/>
      <w:u w:val="single"/>
      <w:lang w:val="en-US" w:eastAsia="en-US" w:bidi="ar-SA"/>
    </w:rPr>
  </w:style>
  <w:style w:type="character" w:customStyle="1" w:styleId="Hyperlink23">
    <w:name w:val="Hyperlink23"/>
    <w:basedOn w:val="DefaultParagraphFont"/>
    <w:rsid w:val="00653962"/>
    <w:rPr>
      <w:color w:val="3300CC"/>
      <w:u w:val="single"/>
    </w:rPr>
  </w:style>
  <w:style w:type="paragraph" w:customStyle="1" w:styleId="cardCharChar">
    <w:name w:val="card Char Char"/>
    <w:basedOn w:val="Normal"/>
    <w:link w:val="cardCharCharChar"/>
    <w:qFormat/>
    <w:rsid w:val="00653962"/>
    <w:pPr>
      <w:ind w:left="288" w:right="288"/>
    </w:pPr>
    <w:rPr>
      <w:rFonts w:eastAsia="Times New Roman"/>
      <w:szCs w:val="20"/>
    </w:rPr>
  </w:style>
  <w:style w:type="character" w:customStyle="1" w:styleId="cardCharCharChar">
    <w:name w:val="card Char Char Char"/>
    <w:basedOn w:val="DefaultParagraphFont"/>
    <w:link w:val="cardCharChar"/>
    <w:rsid w:val="00653962"/>
    <w:rPr>
      <w:rFonts w:ascii="Calibri" w:eastAsia="Times New Roman" w:hAnsi="Calibri"/>
      <w:sz w:val="22"/>
      <w:szCs w:val="20"/>
    </w:rPr>
  </w:style>
  <w:style w:type="character" w:customStyle="1" w:styleId="StyleunderlineArialNarrow9ptBold">
    <w:name w:val="Style underline + Arial Narrow 9 pt Bold"/>
    <w:basedOn w:val="underline"/>
    <w:rsid w:val="00653962"/>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653962"/>
  </w:style>
  <w:style w:type="character" w:customStyle="1" w:styleId="StylecardCharCharArialNarrow9ptChar">
    <w:name w:val="Style card Char Char + Arial Narrow 9 pt Char"/>
    <w:basedOn w:val="cardCharCharChar"/>
    <w:link w:val="StylecardCharCharArialNarrow9pt"/>
    <w:rsid w:val="00653962"/>
    <w:rPr>
      <w:rFonts w:ascii="Calibri" w:eastAsia="Times New Roman" w:hAnsi="Calibri"/>
      <w:sz w:val="22"/>
      <w:szCs w:val="20"/>
    </w:rPr>
  </w:style>
  <w:style w:type="character" w:customStyle="1" w:styleId="UnderlineCharCharChar">
    <w:name w:val="Underline Char Char Char"/>
    <w:basedOn w:val="DefaultParagraphFont"/>
    <w:rsid w:val="00653962"/>
    <w:rPr>
      <w:noProof w:val="0"/>
      <w:u w:val="single"/>
      <w:lang w:val="en-US" w:eastAsia="en-US" w:bidi="ar-SA"/>
    </w:rPr>
  </w:style>
  <w:style w:type="character" w:customStyle="1" w:styleId="CardTextChar1">
    <w:name w:val="Card Text Char1"/>
    <w:basedOn w:val="DefaultParagraphFont"/>
    <w:rsid w:val="00653962"/>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53962"/>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653962"/>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5396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653962"/>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653962"/>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653962"/>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653962"/>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53962"/>
    <w:rPr>
      <w:rFonts w:eastAsia="Times New Roman"/>
    </w:rPr>
  </w:style>
  <w:style w:type="character" w:customStyle="1" w:styleId="TextsmallChar">
    <w:name w:val="Textsmall Char"/>
    <w:basedOn w:val="DefaultParagraphFont"/>
    <w:link w:val="Textsmall"/>
    <w:rsid w:val="00653962"/>
    <w:rPr>
      <w:rFonts w:ascii="Calibri" w:eastAsia="Times New Roman" w:hAnsi="Calibri"/>
      <w:sz w:val="22"/>
    </w:rPr>
  </w:style>
  <w:style w:type="character" w:customStyle="1" w:styleId="CharChar111">
    <w:name w:val="Char Char111"/>
    <w:basedOn w:val="DefaultParagraphFont"/>
    <w:rsid w:val="00653962"/>
    <w:rPr>
      <w:rFonts w:cs="Arial"/>
      <w:bCs/>
      <w:szCs w:val="26"/>
      <w:u w:val="single"/>
      <w:lang w:val="en-US" w:eastAsia="en-US" w:bidi="ar-SA"/>
    </w:rPr>
  </w:style>
  <w:style w:type="character" w:customStyle="1" w:styleId="UnderlineBold">
    <w:name w:val="Underline + Bold"/>
    <w:uiPriority w:val="1"/>
    <w:qFormat/>
    <w:rsid w:val="00653962"/>
    <w:rPr>
      <w:b/>
      <w:sz w:val="20"/>
      <w:u w:val="single"/>
    </w:rPr>
  </w:style>
  <w:style w:type="paragraph" w:customStyle="1" w:styleId="cardtextsmall">
    <w:name w:val="card text small"/>
    <w:basedOn w:val="Normal"/>
    <w:qFormat/>
    <w:rsid w:val="00653962"/>
    <w:rPr>
      <w:rFonts w:ascii="Arial Narrow" w:eastAsia="Times New Roman" w:hAnsi="Arial Narrow"/>
    </w:rPr>
  </w:style>
  <w:style w:type="character" w:customStyle="1" w:styleId="AUnterdline">
    <w:name w:val="AUnterdline"/>
    <w:rsid w:val="00653962"/>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53962"/>
    <w:rPr>
      <w:rFonts w:ascii="Times New Roman" w:hAnsi="Times New Roman"/>
      <w:b/>
      <w:bCs/>
      <w:sz w:val="20"/>
      <w:u w:val="single"/>
      <w:bdr w:val="single" w:sz="4" w:space="0" w:color="auto"/>
    </w:rPr>
  </w:style>
  <w:style w:type="character" w:customStyle="1" w:styleId="highlightedsearchterm">
    <w:name w:val="highlightedsearchterm"/>
    <w:rsid w:val="00653962"/>
  </w:style>
  <w:style w:type="character" w:customStyle="1" w:styleId="StyleUnderline1">
    <w:name w:val="Style Underline1"/>
    <w:basedOn w:val="DefaultParagraphFont"/>
    <w:rsid w:val="00653962"/>
    <w:rPr>
      <w:rFonts w:ascii="Times New Roman" w:hAnsi="Times New Roman"/>
      <w:sz w:val="20"/>
      <w:u w:val="single"/>
    </w:rPr>
  </w:style>
  <w:style w:type="paragraph" w:customStyle="1" w:styleId="CardIndented">
    <w:name w:val="Card (Indented)"/>
    <w:basedOn w:val="Normal"/>
    <w:link w:val="CardIndentedChar"/>
    <w:qFormat/>
    <w:rsid w:val="00653962"/>
    <w:pPr>
      <w:ind w:left="288"/>
    </w:pPr>
  </w:style>
  <w:style w:type="paragraph" w:customStyle="1" w:styleId="StyleStyle49pt10">
    <w:name w:val="Style Style4 + 9 pt10"/>
    <w:basedOn w:val="Style4"/>
    <w:link w:val="StyleStyle49pt10Char"/>
    <w:qFormat/>
    <w:rsid w:val="00653962"/>
    <w:rPr>
      <w:rFonts w:cs="Times New Roman"/>
    </w:rPr>
  </w:style>
  <w:style w:type="character" w:customStyle="1" w:styleId="StyleStyle49pt10Char">
    <w:name w:val="Style Style4 + 9 pt10 Char"/>
    <w:basedOn w:val="Style4Char"/>
    <w:link w:val="StyleStyle49pt10"/>
    <w:rsid w:val="00653962"/>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653962"/>
    <w:rPr>
      <w:rFonts w:cs="Times New Roman"/>
      <w:b/>
      <w:bCs/>
    </w:rPr>
  </w:style>
  <w:style w:type="character" w:customStyle="1" w:styleId="StyleStyle49ptBold7Char">
    <w:name w:val="Style Style4 + 9 pt Bold7 Char"/>
    <w:link w:val="StyleStyle49ptBold7"/>
    <w:rsid w:val="00653962"/>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653962"/>
    <w:pPr>
      <w:ind w:left="288"/>
    </w:pPr>
    <w:rPr>
      <w:rFonts w:eastAsia="Times New Roman"/>
      <w:u w:val="single"/>
    </w:rPr>
  </w:style>
  <w:style w:type="character" w:customStyle="1" w:styleId="NormalUnderlineChar">
    <w:name w:val="Normal Underline Char"/>
    <w:link w:val="NormalUnderline"/>
    <w:rsid w:val="00653962"/>
    <w:rPr>
      <w:rFonts w:ascii="Calibri" w:eastAsia="Times New Roman" w:hAnsi="Calibri"/>
      <w:sz w:val="22"/>
      <w:u w:val="single"/>
    </w:rPr>
  </w:style>
  <w:style w:type="character" w:customStyle="1" w:styleId="DontRead">
    <w:name w:val="Don't Read"/>
    <w:qFormat/>
    <w:rsid w:val="00653962"/>
    <w:rPr>
      <w:rFonts w:ascii="Times New Roman" w:hAnsi="Times New Roman"/>
      <w:sz w:val="16"/>
    </w:rPr>
  </w:style>
  <w:style w:type="paragraph" w:customStyle="1" w:styleId="Underlinestyle">
    <w:name w:val="Underline style"/>
    <w:basedOn w:val="Normal"/>
    <w:qFormat/>
    <w:rsid w:val="00653962"/>
    <w:rPr>
      <w:rFonts w:eastAsia="Times New Roman"/>
      <w:u w:val="single"/>
    </w:rPr>
  </w:style>
  <w:style w:type="character" w:customStyle="1" w:styleId="Style11ptUnderline3">
    <w:name w:val="Style 11 pt Underline3"/>
    <w:rsid w:val="00653962"/>
    <w:rPr>
      <w:sz w:val="20"/>
      <w:u w:val="single"/>
    </w:rPr>
  </w:style>
  <w:style w:type="character" w:customStyle="1" w:styleId="27">
    <w:name w:val="27"/>
    <w:rsid w:val="00653962"/>
    <w:rPr>
      <w:rFonts w:cs="Arial"/>
      <w:bCs/>
      <w:sz w:val="20"/>
      <w:u w:val="single"/>
      <w:lang w:val="en-US" w:eastAsia="en-US" w:bidi="ar-SA"/>
    </w:rPr>
  </w:style>
  <w:style w:type="character" w:customStyle="1" w:styleId="2">
    <w:name w:val="2"/>
    <w:rsid w:val="00653962"/>
    <w:rPr>
      <w:rFonts w:cs="Arial"/>
      <w:bCs/>
      <w:sz w:val="20"/>
      <w:u w:val="single"/>
      <w:lang w:val="en-US" w:eastAsia="en-US" w:bidi="ar-SA"/>
    </w:rPr>
  </w:style>
  <w:style w:type="character" w:customStyle="1" w:styleId="Style9ptUnderline11">
    <w:name w:val="Style 9 pt Underline11"/>
    <w:basedOn w:val="DefaultParagraphFont"/>
    <w:rsid w:val="00653962"/>
    <w:rPr>
      <w:sz w:val="20"/>
      <w:u w:val="single"/>
    </w:rPr>
  </w:style>
  <w:style w:type="character" w:customStyle="1" w:styleId="Style9ptBoldUnderline5">
    <w:name w:val="Style 9 pt Bold Underline5"/>
    <w:basedOn w:val="DefaultParagraphFont"/>
    <w:rsid w:val="00653962"/>
    <w:rPr>
      <w:b/>
      <w:bCs/>
      <w:sz w:val="20"/>
      <w:u w:val="single"/>
    </w:rPr>
  </w:style>
  <w:style w:type="character" w:customStyle="1" w:styleId="CharChar114">
    <w:name w:val="Char Char114"/>
    <w:basedOn w:val="DefaultParagraphFont"/>
    <w:rsid w:val="00653962"/>
    <w:rPr>
      <w:rFonts w:cs="Arial"/>
      <w:bCs/>
      <w:szCs w:val="26"/>
      <w:u w:val="single"/>
      <w:lang w:val="en-US" w:eastAsia="en-US" w:bidi="ar-SA"/>
    </w:rPr>
  </w:style>
  <w:style w:type="character" w:customStyle="1" w:styleId="CharChar113">
    <w:name w:val="Char Char113"/>
    <w:basedOn w:val="DefaultParagraphFont"/>
    <w:rsid w:val="00653962"/>
    <w:rPr>
      <w:rFonts w:cs="Arial"/>
      <w:bCs/>
      <w:szCs w:val="26"/>
      <w:u w:val="single"/>
      <w:lang w:val="en-US" w:eastAsia="en-US" w:bidi="ar-SA"/>
    </w:rPr>
  </w:style>
  <w:style w:type="character" w:customStyle="1" w:styleId="CharChar112">
    <w:name w:val="Char Char112"/>
    <w:basedOn w:val="DefaultParagraphFont"/>
    <w:rsid w:val="00653962"/>
    <w:rPr>
      <w:rFonts w:cs="Arial"/>
      <w:bCs/>
      <w:szCs w:val="26"/>
      <w:u w:val="single"/>
      <w:lang w:val="en-US" w:eastAsia="en-US" w:bidi="ar-SA"/>
    </w:rPr>
  </w:style>
  <w:style w:type="character" w:customStyle="1" w:styleId="ssl0">
    <w:name w:val="ss_l0"/>
    <w:basedOn w:val="DefaultParagraphFont"/>
    <w:rsid w:val="00653962"/>
  </w:style>
  <w:style w:type="paragraph" w:styleId="CommentText">
    <w:name w:val="annotation text"/>
    <w:basedOn w:val="Normal"/>
    <w:link w:val="CommentTextChar"/>
    <w:uiPriority w:val="99"/>
    <w:rsid w:val="00653962"/>
    <w:rPr>
      <w:szCs w:val="20"/>
    </w:rPr>
  </w:style>
  <w:style w:type="character" w:customStyle="1" w:styleId="CommentTextChar">
    <w:name w:val="Comment Text Char"/>
    <w:basedOn w:val="DefaultParagraphFont"/>
    <w:link w:val="CommentText"/>
    <w:uiPriority w:val="99"/>
    <w:rsid w:val="00653962"/>
    <w:rPr>
      <w:rFonts w:ascii="Calibri" w:hAnsi="Calibri"/>
      <w:sz w:val="22"/>
      <w:szCs w:val="20"/>
    </w:rPr>
  </w:style>
  <w:style w:type="character" w:customStyle="1" w:styleId="CommentSubjectChar">
    <w:name w:val="Comment Subject Char"/>
    <w:basedOn w:val="CommentTextChar"/>
    <w:link w:val="CommentSubject"/>
    <w:rsid w:val="00653962"/>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653962"/>
    <w:rPr>
      <w:rFonts w:ascii="Times New Roman" w:hAnsi="Times New Roman" w:cs="Times New Roman"/>
      <w:b/>
      <w:bCs/>
    </w:rPr>
  </w:style>
  <w:style w:type="character" w:customStyle="1" w:styleId="CommentSubjectChar1">
    <w:name w:val="Comment Subject Char1"/>
    <w:basedOn w:val="CommentTextChar"/>
    <w:uiPriority w:val="99"/>
    <w:semiHidden/>
    <w:rsid w:val="00653962"/>
    <w:rPr>
      <w:rFonts w:ascii="Calibri" w:hAnsi="Calibri"/>
      <w:b/>
      <w:bCs/>
      <w:sz w:val="22"/>
      <w:szCs w:val="20"/>
    </w:rPr>
  </w:style>
  <w:style w:type="paragraph" w:customStyle="1" w:styleId="WW-Default1">
    <w:name w:val="WW-Default1"/>
    <w:basedOn w:val="Normal"/>
    <w:qFormat/>
    <w:rsid w:val="00653962"/>
    <w:pPr>
      <w:suppressAutoHyphens/>
    </w:pPr>
    <w:rPr>
      <w:rFonts w:eastAsia="Times New Roman"/>
      <w:b/>
      <w:bCs/>
      <w:szCs w:val="20"/>
      <w:lang w:eastAsia="ar-SA"/>
    </w:rPr>
  </w:style>
  <w:style w:type="paragraph" w:customStyle="1" w:styleId="Normal1">
    <w:name w:val="Normal1"/>
    <w:basedOn w:val="BodyText"/>
    <w:qFormat/>
    <w:rsid w:val="00653962"/>
  </w:style>
  <w:style w:type="character" w:customStyle="1" w:styleId="zoomme">
    <w:name w:val="zoomme"/>
    <w:basedOn w:val="DefaultParagraphFont"/>
    <w:rsid w:val="00653962"/>
  </w:style>
  <w:style w:type="character" w:customStyle="1" w:styleId="Date1">
    <w:name w:val="Date1"/>
    <w:basedOn w:val="DefaultParagraphFont"/>
    <w:rsid w:val="00653962"/>
  </w:style>
  <w:style w:type="character" w:customStyle="1" w:styleId="classauthor">
    <w:name w:val="class=&quot;author&quot;"/>
    <w:basedOn w:val="DefaultParagraphFont"/>
    <w:rsid w:val="00653962"/>
  </w:style>
  <w:style w:type="paragraph" w:customStyle="1" w:styleId="CardStyle">
    <w:name w:val="Card Style"/>
    <w:basedOn w:val="Normal"/>
    <w:link w:val="CardStyleChar"/>
    <w:qFormat/>
    <w:rsid w:val="00653962"/>
    <w:rPr>
      <w:rFonts w:eastAsia="Times New Roman"/>
    </w:rPr>
  </w:style>
  <w:style w:type="character" w:customStyle="1" w:styleId="CharCharChar">
    <w:name w:val="Char Char Char"/>
    <w:basedOn w:val="DefaultParagraphFont"/>
    <w:rsid w:val="00653962"/>
    <w:rPr>
      <w:rFonts w:cs="Arial"/>
      <w:bCs/>
      <w:szCs w:val="26"/>
      <w:u w:val="single"/>
      <w:lang w:val="en-US" w:eastAsia="en-US" w:bidi="ar-SA"/>
    </w:rPr>
  </w:style>
  <w:style w:type="character" w:customStyle="1" w:styleId="BoldUnderlineChar0">
    <w:name w:val="Bold Underline Char"/>
    <w:rsid w:val="00653962"/>
    <w:rPr>
      <w:rFonts w:ascii="Times New Roman" w:eastAsia="Times New Roman" w:hAnsi="Times New Roman"/>
      <w:b/>
      <w:bCs/>
      <w:szCs w:val="24"/>
      <w:u w:val="single"/>
    </w:rPr>
  </w:style>
  <w:style w:type="character" w:customStyle="1" w:styleId="texto1">
    <w:name w:val="texto1"/>
    <w:rsid w:val="00653962"/>
  </w:style>
  <w:style w:type="character" w:customStyle="1" w:styleId="apple-style-span">
    <w:name w:val="apple-style-span"/>
    <w:rsid w:val="00653962"/>
  </w:style>
  <w:style w:type="paragraph" w:customStyle="1" w:styleId="citenon-bold">
    <w:name w:val="cite non-bold"/>
    <w:basedOn w:val="Normal"/>
    <w:link w:val="citenon-boldChar"/>
    <w:qFormat/>
    <w:rsid w:val="00653962"/>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53962"/>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53962"/>
    <w:rPr>
      <w:rFonts w:ascii="Calibri" w:eastAsia="Times New Roman" w:hAnsi="Calibri" w:cs="Arial"/>
      <w:b/>
      <w:szCs w:val="28"/>
    </w:rPr>
  </w:style>
  <w:style w:type="paragraph" w:customStyle="1" w:styleId="Style23">
    <w:name w:val="Style23"/>
    <w:basedOn w:val="Normal"/>
    <w:uiPriority w:val="99"/>
    <w:qFormat/>
    <w:rsid w:val="00653962"/>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53962"/>
    <w:rPr>
      <w:rFonts w:ascii="Calibri" w:eastAsia="Times New Roman" w:hAnsi="Calibri"/>
      <w:sz w:val="22"/>
      <w:lang w:bidi="en-US"/>
    </w:rPr>
  </w:style>
  <w:style w:type="character" w:customStyle="1" w:styleId="gray">
    <w:name w:val="gray"/>
    <w:basedOn w:val="DefaultParagraphFont"/>
    <w:rsid w:val="00653962"/>
  </w:style>
  <w:style w:type="paragraph" w:customStyle="1" w:styleId="Tagtemplate">
    <w:name w:val="Tagtemplate"/>
    <w:basedOn w:val="Normal"/>
    <w:link w:val="TagtemplateChar"/>
    <w:autoRedefine/>
    <w:qFormat/>
    <w:rsid w:val="00653962"/>
    <w:pPr>
      <w:keepNext/>
      <w:keepLines/>
    </w:pPr>
    <w:rPr>
      <w:rFonts w:eastAsia="Calibri"/>
      <w:b/>
    </w:rPr>
  </w:style>
  <w:style w:type="character" w:customStyle="1" w:styleId="TagtemplateChar">
    <w:name w:val="Tagtemplate Char"/>
    <w:basedOn w:val="DefaultParagraphFont"/>
    <w:link w:val="Tagtemplate"/>
    <w:rsid w:val="00653962"/>
    <w:rPr>
      <w:rFonts w:ascii="Calibri" w:eastAsia="Calibri" w:hAnsi="Calibri"/>
      <w:b/>
      <w:sz w:val="22"/>
    </w:rPr>
  </w:style>
  <w:style w:type="character" w:customStyle="1" w:styleId="Styleunderline11ptBorderSinglesolidlineAuto05p">
    <w:name w:val="Style underline + 11 pt Border: : (Single solid line Auto  0.5 p..."/>
    <w:rsid w:val="00653962"/>
    <w:rPr>
      <w:sz w:val="20"/>
      <w:u w:val="single"/>
      <w:bdr w:val="single" w:sz="4" w:space="0" w:color="auto"/>
    </w:rPr>
  </w:style>
  <w:style w:type="paragraph" w:customStyle="1" w:styleId="Citation-FirstLine">
    <w:name w:val="Citation - First Line"/>
    <w:basedOn w:val="Normal"/>
    <w:next w:val="Normal"/>
    <w:autoRedefine/>
    <w:qFormat/>
    <w:rsid w:val="00653962"/>
    <w:pPr>
      <w:spacing w:line="240" w:lineRule="atLeast"/>
      <w:jc w:val="both"/>
    </w:pPr>
    <w:rPr>
      <w:rFonts w:ascii="Book Antiqua" w:eastAsia="Times New Roman" w:hAnsi="Book Antiqua"/>
    </w:rPr>
  </w:style>
  <w:style w:type="character" w:customStyle="1" w:styleId="CardText-Underlined">
    <w:name w:val="Card Text - Underlined"/>
    <w:rsid w:val="00653962"/>
    <w:rPr>
      <w:b/>
      <w:sz w:val="20"/>
      <w:u w:val="single"/>
    </w:rPr>
  </w:style>
  <w:style w:type="paragraph" w:customStyle="1" w:styleId="Citation-Complete">
    <w:name w:val="Citation - Complete"/>
    <w:basedOn w:val="Normal"/>
    <w:next w:val="Normal"/>
    <w:link w:val="Citation-CompleteChar"/>
    <w:autoRedefine/>
    <w:qFormat/>
    <w:rsid w:val="00653962"/>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653962"/>
    <w:rPr>
      <w:rFonts w:ascii="Book Antiqua" w:eastAsia="Times New Roman" w:hAnsi="Book Antiqua"/>
      <w:sz w:val="22"/>
    </w:rPr>
  </w:style>
  <w:style w:type="character" w:customStyle="1" w:styleId="MicroTextChar">
    <w:name w:val="MicroText Char"/>
    <w:link w:val="MicroText"/>
    <w:rsid w:val="00653962"/>
    <w:rPr>
      <w:rFonts w:ascii="Arial Narrow" w:hAnsi="Arial Narrow"/>
      <w:sz w:val="12"/>
    </w:rPr>
  </w:style>
  <w:style w:type="paragraph" w:customStyle="1" w:styleId="TagCite">
    <w:name w:val="Tag/Cite"/>
    <w:basedOn w:val="Normal"/>
    <w:qFormat/>
    <w:rsid w:val="00653962"/>
    <w:rPr>
      <w:rFonts w:eastAsia="Times New Roman"/>
      <w:b/>
    </w:rPr>
  </w:style>
  <w:style w:type="character" w:customStyle="1" w:styleId="Style11ptItalicUnderline">
    <w:name w:val="Style 11 pt Italic Underline"/>
    <w:basedOn w:val="DefaultParagraphFont"/>
    <w:rsid w:val="00653962"/>
    <w:rPr>
      <w:i/>
      <w:iCs/>
      <w:sz w:val="20"/>
      <w:u w:val="single"/>
    </w:rPr>
  </w:style>
  <w:style w:type="character" w:customStyle="1" w:styleId="Style11ptItalic">
    <w:name w:val="Style 11 pt Italic"/>
    <w:basedOn w:val="DefaultParagraphFont"/>
    <w:rsid w:val="00653962"/>
    <w:rPr>
      <w:rFonts w:ascii="Times New Roman" w:hAnsi="Times New Roman"/>
      <w:i/>
      <w:iCs/>
      <w:sz w:val="20"/>
    </w:rPr>
  </w:style>
  <w:style w:type="character" w:customStyle="1" w:styleId="BoldandUnderlineChar">
    <w:name w:val="Bold and Underline Char"/>
    <w:basedOn w:val="DefaultParagraphFont"/>
    <w:link w:val="BoldandUnderline"/>
    <w:locked/>
    <w:rsid w:val="00653962"/>
    <w:rPr>
      <w:b/>
      <w:u w:val="single"/>
    </w:rPr>
  </w:style>
  <w:style w:type="paragraph" w:customStyle="1" w:styleId="BoldandUnderline">
    <w:name w:val="Bold and Underline"/>
    <w:basedOn w:val="Normal"/>
    <w:link w:val="BoldandUnderlineChar"/>
    <w:qFormat/>
    <w:rsid w:val="00653962"/>
    <w:rPr>
      <w:rFonts w:asciiTheme="minorHAnsi" w:hAnsiTheme="minorHAnsi"/>
      <w:b/>
      <w:sz w:val="24"/>
      <w:u w:val="single"/>
    </w:rPr>
  </w:style>
  <w:style w:type="character" w:customStyle="1" w:styleId="hdr">
    <w:name w:val="hdr"/>
    <w:basedOn w:val="DefaultParagraphFont"/>
    <w:rsid w:val="00653962"/>
  </w:style>
  <w:style w:type="paragraph" w:customStyle="1" w:styleId="StyleStyle49ptBold3">
    <w:name w:val="Style Style4 + 9 pt Bold3"/>
    <w:basedOn w:val="Style4"/>
    <w:link w:val="StyleStyle49ptBold3Char"/>
    <w:qFormat/>
    <w:rsid w:val="00653962"/>
    <w:rPr>
      <w:rFonts w:cs="Times New Roman"/>
      <w:b/>
      <w:bCs/>
    </w:rPr>
  </w:style>
  <w:style w:type="character" w:customStyle="1" w:styleId="StyleStyle49ptBold3Char">
    <w:name w:val="Style Style4 + 9 pt Bold3 Char"/>
    <w:basedOn w:val="Style4Char"/>
    <w:link w:val="StyleStyle49ptBold3"/>
    <w:rsid w:val="00653962"/>
    <w:rPr>
      <w:rFonts w:ascii="Calibri" w:eastAsia="Times New Roman" w:hAnsi="Calibri" w:cs="Times New Roman"/>
      <w:b/>
      <w:bCs/>
      <w:sz w:val="22"/>
      <w:u w:val="single"/>
    </w:rPr>
  </w:style>
  <w:style w:type="character" w:customStyle="1" w:styleId="Style9ptUnderline6">
    <w:name w:val="Style 9 pt Underline6"/>
    <w:basedOn w:val="DefaultParagraphFont"/>
    <w:rsid w:val="00653962"/>
    <w:rPr>
      <w:sz w:val="20"/>
      <w:u w:val="single"/>
    </w:rPr>
  </w:style>
  <w:style w:type="character" w:customStyle="1" w:styleId="ct-with-fmlt">
    <w:name w:val="ct-with-fmlt"/>
    <w:basedOn w:val="DefaultParagraphFont"/>
    <w:rsid w:val="00653962"/>
  </w:style>
  <w:style w:type="paragraph" w:customStyle="1" w:styleId="TagText">
    <w:name w:val="TagText"/>
    <w:basedOn w:val="Normal"/>
    <w:uiPriority w:val="99"/>
    <w:qFormat/>
    <w:rsid w:val="00653962"/>
    <w:rPr>
      <w:b/>
    </w:rPr>
  </w:style>
  <w:style w:type="paragraph" w:customStyle="1" w:styleId="StyleStyle49pt">
    <w:name w:val="Style Style4 + 9 pt"/>
    <w:basedOn w:val="Normal"/>
    <w:link w:val="StyleStyle49ptChar"/>
    <w:qFormat/>
    <w:rsid w:val="00653962"/>
    <w:rPr>
      <w:rFonts w:eastAsia="Times New Roman"/>
      <w:u w:val="single"/>
    </w:rPr>
  </w:style>
  <w:style w:type="character" w:customStyle="1" w:styleId="StyleStyle49ptChar">
    <w:name w:val="Style Style4 + 9 pt Char"/>
    <w:basedOn w:val="DefaultParagraphFont"/>
    <w:link w:val="StyleStyle49pt"/>
    <w:rsid w:val="00653962"/>
    <w:rPr>
      <w:rFonts w:ascii="Calibri" w:eastAsia="Times New Roman" w:hAnsi="Calibri"/>
      <w:sz w:val="22"/>
      <w:u w:val="single"/>
    </w:rPr>
  </w:style>
  <w:style w:type="paragraph" w:customStyle="1" w:styleId="StyleStyle49ptBold">
    <w:name w:val="Style Style4 + 9 pt Bold"/>
    <w:basedOn w:val="Normal"/>
    <w:link w:val="StyleStyle49ptBoldChar"/>
    <w:qFormat/>
    <w:rsid w:val="00653962"/>
    <w:rPr>
      <w:rFonts w:eastAsia="Times New Roman"/>
      <w:b/>
      <w:bCs/>
      <w:u w:val="single"/>
    </w:rPr>
  </w:style>
  <w:style w:type="character" w:customStyle="1" w:styleId="StyleStyle49ptBoldChar">
    <w:name w:val="Style Style4 + 9 pt Bold Char"/>
    <w:basedOn w:val="DefaultParagraphFont"/>
    <w:link w:val="StyleStyle49ptBold"/>
    <w:rsid w:val="00653962"/>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653962"/>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53962"/>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653962"/>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53962"/>
    <w:rPr>
      <w:rFonts w:ascii="Arial" w:eastAsia="Times New Roman" w:hAnsi="Arial" w:cs="Arial"/>
      <w:b/>
      <w:bCs/>
      <w:sz w:val="22"/>
      <w:u w:val="single"/>
    </w:rPr>
  </w:style>
  <w:style w:type="paragraph" w:customStyle="1" w:styleId="StyleUnderlined11pt">
    <w:name w:val="Style Underlined + 11 pt"/>
    <w:link w:val="StyleUnderlined11ptChar"/>
    <w:qFormat/>
    <w:rsid w:val="00653962"/>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53962"/>
    <w:rPr>
      <w:rFonts w:ascii="Arial" w:eastAsia="Times New Roman" w:hAnsi="Arial" w:cs="Arial"/>
      <w:sz w:val="22"/>
      <w:u w:val="single"/>
    </w:rPr>
  </w:style>
  <w:style w:type="character" w:customStyle="1" w:styleId="newscontent">
    <w:name w:val="newscontent"/>
    <w:rsid w:val="00653962"/>
  </w:style>
  <w:style w:type="character" w:customStyle="1" w:styleId="StyleUnderlinePatternClearYellow">
    <w:name w:val="Style Underline Pattern: Clear (Yellow)"/>
    <w:basedOn w:val="DefaultParagraphFont"/>
    <w:rsid w:val="00653962"/>
    <w:rPr>
      <w:u w:val="single"/>
      <w:shd w:val="clear" w:color="auto" w:fill="00FF00"/>
    </w:rPr>
  </w:style>
  <w:style w:type="paragraph" w:customStyle="1" w:styleId="StyleUnderlineChar11pt3">
    <w:name w:val="Style Underline Char + 11 pt3"/>
    <w:link w:val="StyleUnderlineChar11pt3Char"/>
    <w:qFormat/>
    <w:rsid w:val="00653962"/>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53962"/>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653962"/>
    <w:rPr>
      <w:b w:val="0"/>
      <w:bCs/>
      <w:u w:val="single"/>
    </w:rPr>
  </w:style>
  <w:style w:type="character" w:customStyle="1" w:styleId="date-display-single">
    <w:name w:val="date-display-single"/>
    <w:basedOn w:val="DefaultParagraphFont"/>
    <w:rsid w:val="00653962"/>
  </w:style>
  <w:style w:type="character" w:customStyle="1" w:styleId="CommentTextChar1">
    <w:name w:val="Comment Text Char1"/>
    <w:basedOn w:val="DefaultParagraphFont"/>
    <w:uiPriority w:val="99"/>
    <w:rsid w:val="00653962"/>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653962"/>
    <w:rPr>
      <w:rFonts w:ascii="Times New Roman" w:hAnsi="Times New Roman" w:cs="Times New Roman"/>
      <w:sz w:val="20"/>
    </w:rPr>
  </w:style>
  <w:style w:type="paragraph" w:customStyle="1" w:styleId="Cite2">
    <w:name w:val="Cite 2"/>
    <w:basedOn w:val="Normal"/>
    <w:qFormat/>
    <w:rsid w:val="00653962"/>
    <w:rPr>
      <w:rFonts w:eastAsia="MS Mincho"/>
      <w:b/>
      <w:u w:val="single"/>
    </w:rPr>
  </w:style>
  <w:style w:type="character" w:customStyle="1" w:styleId="StyleunderlineBold">
    <w:name w:val="Style underline + Bold"/>
    <w:basedOn w:val="underline"/>
    <w:rsid w:val="00653962"/>
    <w:rPr>
      <w:rFonts w:ascii="Times New Roman" w:hAnsi="Times New Roman" w:cs="Times New Roman"/>
      <w:bCs/>
      <w:sz w:val="20"/>
      <w:u w:val="single"/>
    </w:rPr>
  </w:style>
  <w:style w:type="paragraph" w:customStyle="1" w:styleId="cards0">
    <w:name w:val="cards"/>
    <w:basedOn w:val="Cites0"/>
    <w:qFormat/>
    <w:rsid w:val="00653962"/>
    <w:pPr>
      <w:widowControl/>
      <w:jc w:val="left"/>
    </w:pPr>
    <w:rPr>
      <w:szCs w:val="22"/>
    </w:rPr>
  </w:style>
  <w:style w:type="character" w:customStyle="1" w:styleId="Style10ptUnderline">
    <w:name w:val="Style 10 pt Underline"/>
    <w:basedOn w:val="DefaultParagraphFont"/>
    <w:rsid w:val="00653962"/>
    <w:rPr>
      <w:sz w:val="20"/>
      <w:u w:val="single"/>
    </w:rPr>
  </w:style>
  <w:style w:type="character" w:styleId="HTMLCite">
    <w:name w:val="HTML Cite"/>
    <w:uiPriority w:val="99"/>
    <w:rsid w:val="00653962"/>
    <w:rPr>
      <w:i/>
      <w:iCs/>
    </w:rPr>
  </w:style>
  <w:style w:type="character" w:customStyle="1" w:styleId="slug-pub-date">
    <w:name w:val="slug-pub-date"/>
    <w:basedOn w:val="DefaultParagraphFont"/>
    <w:rsid w:val="00653962"/>
  </w:style>
  <w:style w:type="character" w:customStyle="1" w:styleId="slug-vol">
    <w:name w:val="slug-vol"/>
    <w:basedOn w:val="DefaultParagraphFont"/>
    <w:rsid w:val="00653962"/>
  </w:style>
  <w:style w:type="character" w:customStyle="1" w:styleId="slug-issue">
    <w:name w:val="slug-issue"/>
    <w:basedOn w:val="DefaultParagraphFont"/>
    <w:rsid w:val="00653962"/>
  </w:style>
  <w:style w:type="character" w:customStyle="1" w:styleId="slug-pages">
    <w:name w:val="slug-pages"/>
    <w:basedOn w:val="DefaultParagraphFont"/>
    <w:rsid w:val="00653962"/>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53962"/>
    <w:rPr>
      <w:b/>
      <w:bCs/>
      <w:strike w:val="0"/>
      <w:dstrike w:val="0"/>
      <w:sz w:val="24"/>
      <w:u w:val="none"/>
      <w:effect w:val="none"/>
    </w:rPr>
  </w:style>
  <w:style w:type="paragraph" w:customStyle="1" w:styleId="Tag2">
    <w:name w:val="Tag2"/>
    <w:basedOn w:val="Normal"/>
    <w:autoRedefine/>
    <w:qFormat/>
    <w:rsid w:val="00653962"/>
    <w:pPr>
      <w:spacing w:before="120"/>
    </w:pPr>
    <w:rPr>
      <w:b/>
      <w:sz w:val="26"/>
    </w:rPr>
  </w:style>
  <w:style w:type="character" w:customStyle="1" w:styleId="tagchar">
    <w:name w:val="tagchar"/>
    <w:basedOn w:val="DefaultParagraphFont"/>
    <w:rsid w:val="00653962"/>
  </w:style>
  <w:style w:type="paragraph" w:customStyle="1" w:styleId="NormalText">
    <w:name w:val="Normal Text"/>
    <w:basedOn w:val="Normal"/>
    <w:link w:val="NormalTextChar"/>
    <w:autoRedefine/>
    <w:qFormat/>
    <w:rsid w:val="00653962"/>
    <w:pPr>
      <w:jc w:val="both"/>
    </w:pPr>
    <w:rPr>
      <w:rFonts w:eastAsia="Times New Roman"/>
      <w:szCs w:val="26"/>
    </w:rPr>
  </w:style>
  <w:style w:type="character" w:customStyle="1" w:styleId="pmterms11">
    <w:name w:val="pmterms11"/>
    <w:basedOn w:val="DefaultParagraphFont"/>
    <w:rsid w:val="00653962"/>
    <w:rPr>
      <w:b/>
      <w:bCs/>
      <w:i w:val="0"/>
      <w:iCs w:val="0"/>
      <w:color w:val="000000"/>
    </w:rPr>
  </w:style>
  <w:style w:type="character" w:customStyle="1" w:styleId="StyleUnderlineChar9ptBold">
    <w:name w:val="Style Underline Char + 9 pt Bold"/>
    <w:basedOn w:val="DefaultParagraphFont"/>
    <w:rsid w:val="00653962"/>
    <w:rPr>
      <w:rFonts w:ascii="Times New Roman" w:hAnsi="Times New Roman"/>
      <w:b/>
      <w:bCs/>
      <w:sz w:val="20"/>
      <w:u w:val="single"/>
      <w:lang w:val="en-US" w:eastAsia="en-US" w:bidi="ar-SA"/>
    </w:rPr>
  </w:style>
  <w:style w:type="character" w:customStyle="1" w:styleId="Style8pt">
    <w:name w:val="Style 8 pt"/>
    <w:basedOn w:val="DefaultParagraphFont"/>
    <w:rsid w:val="00653962"/>
    <w:rPr>
      <w:sz w:val="20"/>
    </w:rPr>
  </w:style>
  <w:style w:type="character" w:customStyle="1" w:styleId="UnderlineChar5Char">
    <w:name w:val="Underline Char5 Char"/>
    <w:basedOn w:val="DefaultParagraphFont"/>
    <w:rsid w:val="00653962"/>
    <w:rPr>
      <w:szCs w:val="24"/>
      <w:u w:val="single"/>
      <w:lang w:val="en-US" w:eastAsia="en-US" w:bidi="ar-SA"/>
    </w:rPr>
  </w:style>
  <w:style w:type="character" w:customStyle="1" w:styleId="BoldandUnderlineChar2Char1">
    <w:name w:val="Bold and Underline Char2 Char1"/>
    <w:basedOn w:val="DefaultParagraphFont"/>
    <w:rsid w:val="00653962"/>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5396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53962"/>
    <w:rPr>
      <w:szCs w:val="24"/>
      <w:u w:val="single"/>
      <w:lang w:val="en-US" w:eastAsia="en-US" w:bidi="ar-SA"/>
    </w:rPr>
  </w:style>
  <w:style w:type="paragraph" w:customStyle="1" w:styleId="Language">
    <w:name w:val="Language"/>
    <w:basedOn w:val="Normal"/>
    <w:link w:val="LanguageChar"/>
    <w:qFormat/>
    <w:rsid w:val="00653962"/>
    <w:rPr>
      <w:rFonts w:eastAsia="Times New Roman"/>
      <w:strike/>
      <w:szCs w:val="20"/>
    </w:rPr>
  </w:style>
  <w:style w:type="character" w:customStyle="1" w:styleId="LanguageChar">
    <w:name w:val="Language Char"/>
    <w:basedOn w:val="DefaultParagraphFont"/>
    <w:link w:val="Language"/>
    <w:rsid w:val="00653962"/>
    <w:rPr>
      <w:rFonts w:ascii="Calibri" w:eastAsia="Times New Roman" w:hAnsi="Calibri"/>
      <w:strike/>
      <w:sz w:val="22"/>
      <w:szCs w:val="20"/>
    </w:rPr>
  </w:style>
  <w:style w:type="paragraph" w:customStyle="1" w:styleId="UnderlineChar3">
    <w:name w:val="Underline Char3"/>
    <w:basedOn w:val="Normal"/>
    <w:link w:val="UnderlineChar3Char"/>
    <w:qFormat/>
    <w:rsid w:val="00653962"/>
    <w:rPr>
      <w:rFonts w:eastAsia="Times New Roman"/>
      <w:u w:val="single"/>
    </w:rPr>
  </w:style>
  <w:style w:type="character" w:customStyle="1" w:styleId="UnderlineChar3Char">
    <w:name w:val="Underline Char3 Char"/>
    <w:basedOn w:val="DefaultParagraphFont"/>
    <w:link w:val="UnderlineChar3"/>
    <w:rsid w:val="00653962"/>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653962"/>
    <w:rPr>
      <w:rFonts w:eastAsia="Times New Roman"/>
      <w:b/>
      <w:u w:val="single"/>
    </w:rPr>
  </w:style>
  <w:style w:type="character" w:customStyle="1" w:styleId="BoldandUnderlineChar3CharChar">
    <w:name w:val="Bold and Underline Char3 Char Char"/>
    <w:basedOn w:val="DefaultParagraphFont"/>
    <w:link w:val="BoldandUnderlineChar3Char"/>
    <w:rsid w:val="00653962"/>
    <w:rPr>
      <w:rFonts w:ascii="Calibri" w:eastAsia="Times New Roman" w:hAnsi="Calibri"/>
      <w:b/>
      <w:sz w:val="22"/>
      <w:u w:val="single"/>
    </w:rPr>
  </w:style>
  <w:style w:type="character" w:customStyle="1" w:styleId="UnderlineChar1">
    <w:name w:val="Underline Char1"/>
    <w:basedOn w:val="DefaultParagraphFont"/>
    <w:rsid w:val="00653962"/>
    <w:rPr>
      <w:szCs w:val="24"/>
      <w:u w:val="single"/>
      <w:lang w:val="en-US" w:eastAsia="en-US" w:bidi="ar-SA"/>
    </w:rPr>
  </w:style>
  <w:style w:type="character" w:customStyle="1" w:styleId="BoldandUnderlineChar1Char2Char">
    <w:name w:val="Bold and Underline Char1 Char2 Char"/>
    <w:basedOn w:val="DefaultParagraphFont"/>
    <w:rsid w:val="00653962"/>
    <w:rPr>
      <w:b/>
      <w:szCs w:val="24"/>
      <w:u w:val="single"/>
      <w:lang w:val="en-US" w:eastAsia="en-US" w:bidi="ar-SA"/>
    </w:rPr>
  </w:style>
  <w:style w:type="character" w:customStyle="1" w:styleId="SmalltextChar">
    <w:name w:val="Small text Char"/>
    <w:aliases w:val="Quote1 Char1"/>
    <w:link w:val="Smalltext"/>
    <w:rsid w:val="00653962"/>
    <w:rPr>
      <w:rFonts w:ascii="Arial Narrow" w:eastAsia="Times New Roman" w:hAnsi="Arial Narrow"/>
      <w:sz w:val="22"/>
    </w:rPr>
  </w:style>
  <w:style w:type="paragraph" w:customStyle="1" w:styleId="HotRoute">
    <w:name w:val="Hot Route"/>
    <w:basedOn w:val="Normal"/>
    <w:link w:val="HotRouteChar0"/>
    <w:qFormat/>
    <w:rsid w:val="00653962"/>
    <w:pPr>
      <w:ind w:left="144"/>
    </w:pPr>
    <w:rPr>
      <w:rFonts w:eastAsia="Times New Roman"/>
    </w:rPr>
  </w:style>
  <w:style w:type="paragraph" w:customStyle="1" w:styleId="Cardstyle0">
    <w:name w:val="Cardstyle"/>
    <w:basedOn w:val="Normal"/>
    <w:next w:val="Normal"/>
    <w:qFormat/>
    <w:rsid w:val="00653962"/>
    <w:rPr>
      <w:rFonts w:eastAsia="Times New Roman"/>
    </w:rPr>
  </w:style>
  <w:style w:type="character" w:customStyle="1" w:styleId="Style12ptBoldUnderline1">
    <w:name w:val="Style 12 pt Bold Underline1"/>
    <w:basedOn w:val="DefaultParagraphFont"/>
    <w:rsid w:val="00653962"/>
    <w:rPr>
      <w:b/>
      <w:bCs/>
      <w:sz w:val="24"/>
      <w:u w:val="single"/>
    </w:rPr>
  </w:style>
  <w:style w:type="character" w:customStyle="1" w:styleId="StyleEmphasisArial12ptBoldNotItalic">
    <w:name w:val="Style Emphasis + Arial 12 pt Bold Not Italic"/>
    <w:basedOn w:val="Emphasis"/>
    <w:rsid w:val="00653962"/>
    <w:rPr>
      <w:rFonts w:ascii="Arial" w:hAnsi="Arial" w:cs="Times New Roman"/>
      <w:b w:val="0"/>
      <w:bCs/>
      <w:i/>
      <w:iCs/>
      <w:sz w:val="24"/>
      <w:u w:val="single"/>
      <w:bdr w:val="single" w:sz="8" w:space="0" w:color="auto"/>
    </w:rPr>
  </w:style>
  <w:style w:type="character" w:customStyle="1" w:styleId="DebateHighlighted">
    <w:name w:val="Debate Highlighted"/>
    <w:qFormat/>
    <w:rsid w:val="00653962"/>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653962"/>
    <w:rPr>
      <w:rFonts w:ascii="SimSun" w:eastAsia="SimSun" w:hAnsi="SimSun"/>
      <w:sz w:val="15"/>
      <w:lang w:eastAsia="zh-CN"/>
    </w:rPr>
  </w:style>
  <w:style w:type="paragraph" w:customStyle="1" w:styleId="UnreadText">
    <w:name w:val="Unread Text"/>
    <w:basedOn w:val="Normal"/>
    <w:next w:val="Normal"/>
    <w:link w:val="UnreadTextChar"/>
    <w:autoRedefine/>
    <w:qFormat/>
    <w:rsid w:val="00653962"/>
    <w:pPr>
      <w:ind w:left="360"/>
    </w:pPr>
    <w:rPr>
      <w:rFonts w:ascii="SimSun" w:eastAsia="SimSun" w:hAnsi="SimSun"/>
      <w:sz w:val="15"/>
      <w:lang w:eastAsia="zh-CN"/>
    </w:rPr>
  </w:style>
  <w:style w:type="paragraph" w:customStyle="1" w:styleId="AuthorDate">
    <w:name w:val="AuthorDate"/>
    <w:next w:val="Normal"/>
    <w:link w:val="AuthorDateChar"/>
    <w:qFormat/>
    <w:rsid w:val="00653962"/>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653962"/>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653962"/>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653962"/>
    <w:rPr>
      <w:rFonts w:ascii="Times New Roman" w:hAnsi="Times New Roman"/>
      <w:sz w:val="20"/>
      <w:u w:val="single"/>
      <w:bdr w:val="none" w:sz="0" w:space="0" w:color="auto"/>
      <w:shd w:val="clear" w:color="auto" w:fill="C0C0C0"/>
    </w:rPr>
  </w:style>
  <w:style w:type="character" w:customStyle="1" w:styleId="smallChar">
    <w:name w:val="small Char"/>
    <w:rsid w:val="00653962"/>
    <w:rPr>
      <w:rFonts w:ascii="Calibri" w:eastAsia="Calibri" w:hAnsi="Calibri" w:cs="Calibri"/>
      <w:sz w:val="16"/>
      <w:szCs w:val="20"/>
      <w:lang w:val="x-none" w:eastAsia="x-none"/>
    </w:rPr>
  </w:style>
  <w:style w:type="paragraph" w:customStyle="1" w:styleId="HotRoute0">
    <w:name w:val="Hot Route!"/>
    <w:basedOn w:val="Normal"/>
    <w:qFormat/>
    <w:rsid w:val="00653962"/>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653962"/>
    <w:rPr>
      <w:rFonts w:ascii="Times New Roman" w:hAnsi="Times New Roman" w:cs="Times New Roman"/>
      <w:sz w:val="16"/>
      <w:szCs w:val="16"/>
    </w:rPr>
  </w:style>
  <w:style w:type="character" w:customStyle="1" w:styleId="BodyText2Char1">
    <w:name w:val="Body Text 2 Char1"/>
    <w:basedOn w:val="DefaultParagraphFont"/>
    <w:semiHidden/>
    <w:rsid w:val="00653962"/>
    <w:rPr>
      <w:rFonts w:ascii="Times New Roman" w:hAnsi="Times New Roman" w:cs="Times New Roman"/>
      <w:sz w:val="20"/>
    </w:rPr>
  </w:style>
  <w:style w:type="character" w:customStyle="1" w:styleId="Heading2Char1CharCharCharCharCharC">
    <w:name w:val="Heading 2 Char1 Char Char Char Char Char C"/>
    <w:rsid w:val="00653962"/>
    <w:rPr>
      <w:rFonts w:cs="Arial"/>
      <w:b/>
      <w:bCs/>
      <w:iCs/>
      <w:sz w:val="24"/>
      <w:szCs w:val="28"/>
      <w:lang w:val="en-US" w:eastAsia="en-US" w:bidi="ar-SA"/>
    </w:rPr>
  </w:style>
  <w:style w:type="character" w:customStyle="1" w:styleId="underline1">
    <w:name w:val="underline1"/>
    <w:basedOn w:val="DefaultParagraphFont"/>
    <w:rsid w:val="00653962"/>
    <w:rPr>
      <w:u w:val="single"/>
    </w:rPr>
  </w:style>
  <w:style w:type="character" w:customStyle="1" w:styleId="author0">
    <w:name w:val="author"/>
    <w:basedOn w:val="DefaultParagraphFont"/>
    <w:rsid w:val="00653962"/>
    <w:rPr>
      <w:rFonts w:ascii="Times New Roman" w:hAnsi="Times New Roman"/>
      <w:b/>
      <w:sz w:val="24"/>
    </w:rPr>
  </w:style>
  <w:style w:type="character" w:customStyle="1" w:styleId="FontStyle291">
    <w:name w:val="Font Style291"/>
    <w:basedOn w:val="DefaultParagraphFont"/>
    <w:uiPriority w:val="99"/>
    <w:rsid w:val="00653962"/>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53962"/>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53962"/>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653962"/>
    <w:rPr>
      <w:rFonts w:ascii="Calibri" w:eastAsia="Times New Roman" w:hAnsi="Calibri"/>
      <w:sz w:val="22"/>
    </w:rPr>
  </w:style>
  <w:style w:type="paragraph" w:customStyle="1" w:styleId="Cards1">
    <w:name w:val="Cards1"/>
    <w:basedOn w:val="Normal"/>
    <w:link w:val="Cards1Char"/>
    <w:qFormat/>
    <w:rsid w:val="00653962"/>
    <w:pPr>
      <w:ind w:left="288"/>
    </w:pPr>
    <w:rPr>
      <w:rFonts w:eastAsia="Times New Roman"/>
      <w:u w:val="single"/>
    </w:rPr>
  </w:style>
  <w:style w:type="character" w:customStyle="1" w:styleId="Cards1Char">
    <w:name w:val="Cards1 Char"/>
    <w:basedOn w:val="DefaultParagraphFont"/>
    <w:link w:val="Cards1"/>
    <w:rsid w:val="00653962"/>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653962"/>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53962"/>
    <w:rPr>
      <w:rFonts w:ascii="Arial" w:eastAsia="Calibri" w:hAnsi="Arial" w:cs="Arial"/>
      <w:sz w:val="22"/>
      <w:szCs w:val="22"/>
      <w:u w:val="single"/>
    </w:rPr>
  </w:style>
  <w:style w:type="character" w:customStyle="1" w:styleId="EmphasizeThis">
    <w:name w:val="EmphasizeThis"/>
    <w:rsid w:val="00653962"/>
    <w:rPr>
      <w:rFonts w:ascii="Georgia" w:hAnsi="Georgia"/>
      <w:b/>
      <w:iCs/>
      <w:sz w:val="24"/>
      <w:u w:val="thick"/>
    </w:rPr>
  </w:style>
  <w:style w:type="paragraph" w:customStyle="1" w:styleId="Stylecard8pt">
    <w:name w:val="Style card + 8 pt"/>
    <w:basedOn w:val="Normal"/>
    <w:link w:val="Stylecard8ptChar"/>
    <w:qFormat/>
    <w:rsid w:val="00653962"/>
    <w:pPr>
      <w:ind w:left="288" w:right="288"/>
    </w:pPr>
    <w:rPr>
      <w:rFonts w:cs="Calibri"/>
      <w:color w:val="000000"/>
      <w:u w:val="single"/>
      <w:lang w:eastAsia="ar-SA"/>
    </w:rPr>
  </w:style>
  <w:style w:type="character" w:customStyle="1" w:styleId="Stylecard8ptChar">
    <w:name w:val="Style card + 8 pt Char"/>
    <w:basedOn w:val="cardChar"/>
    <w:link w:val="Stylecard8pt"/>
    <w:rsid w:val="00653962"/>
    <w:rPr>
      <w:rFonts w:ascii="Calibri" w:hAnsi="Calibri" w:cs="Calibri"/>
      <w:color w:val="000000"/>
      <w:sz w:val="22"/>
      <w:u w:val="single"/>
      <w:lang w:eastAsia="ar-SA"/>
    </w:rPr>
  </w:style>
  <w:style w:type="character" w:customStyle="1" w:styleId="bhl">
    <w:name w:val="bhl"/>
    <w:basedOn w:val="DefaultParagraphFont"/>
    <w:rsid w:val="00653962"/>
  </w:style>
  <w:style w:type="paragraph" w:customStyle="1" w:styleId="TagGA11">
    <w:name w:val="Tag GA 11"/>
    <w:basedOn w:val="TOC1"/>
    <w:qFormat/>
    <w:rsid w:val="00653962"/>
    <w:pPr>
      <w:spacing w:before="0" w:after="160"/>
    </w:pPr>
    <w:rPr>
      <w:rFonts w:eastAsia="Calibri"/>
      <w:u w:val="none"/>
      <w:lang w:bidi="ar-SA"/>
    </w:rPr>
  </w:style>
  <w:style w:type="paragraph" w:customStyle="1" w:styleId="CiteCard">
    <w:name w:val="Cite/Card"/>
    <w:basedOn w:val="TOC2"/>
    <w:qFormat/>
    <w:rsid w:val="00653962"/>
    <w:pPr>
      <w:tabs>
        <w:tab w:val="left" w:pos="4360"/>
      </w:tabs>
      <w:ind w:left="220"/>
    </w:pPr>
    <w:rPr>
      <w:rFonts w:eastAsia="Calibri"/>
      <w:sz w:val="22"/>
      <w:lang w:bidi="ar-SA"/>
    </w:rPr>
  </w:style>
  <w:style w:type="character" w:customStyle="1" w:styleId="CardTextUnderlinedChar">
    <w:name w:val="Card Text Underlined Char"/>
    <w:basedOn w:val="DefaultParagraphFont"/>
    <w:rsid w:val="00653962"/>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653962"/>
    <w:rPr>
      <w:sz w:val="16"/>
      <w:szCs w:val="16"/>
    </w:rPr>
  </w:style>
  <w:style w:type="character" w:customStyle="1" w:styleId="DocumentMapChar1">
    <w:name w:val="Document Map Char1"/>
    <w:basedOn w:val="DefaultParagraphFont"/>
    <w:uiPriority w:val="99"/>
    <w:rsid w:val="00653962"/>
    <w:rPr>
      <w:rFonts w:ascii="Tahoma" w:hAnsi="Tahoma" w:cs="Tahoma"/>
      <w:sz w:val="16"/>
      <w:szCs w:val="16"/>
    </w:rPr>
  </w:style>
  <w:style w:type="character" w:customStyle="1" w:styleId="addmd">
    <w:name w:val="addmd"/>
    <w:basedOn w:val="DefaultParagraphFont"/>
    <w:rsid w:val="00653962"/>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653962"/>
    <w:rPr>
      <w:rFonts w:ascii="Arial" w:hAnsi="Arial"/>
      <w:b/>
      <w:sz w:val="26"/>
    </w:rPr>
  </w:style>
  <w:style w:type="paragraph" w:styleId="FootnoteText">
    <w:name w:val="footnote text"/>
    <w:basedOn w:val="Normal"/>
    <w:link w:val="FootnoteTextChar"/>
    <w:unhideWhenUsed/>
    <w:rsid w:val="00653962"/>
    <w:rPr>
      <w:rFonts w:eastAsia="Calibri"/>
      <w:szCs w:val="20"/>
      <w:lang w:eastAsia="zh-CN"/>
    </w:rPr>
  </w:style>
  <w:style w:type="character" w:customStyle="1" w:styleId="FootnoteTextChar">
    <w:name w:val="Footnote Text Char"/>
    <w:basedOn w:val="DefaultParagraphFont"/>
    <w:link w:val="FootnoteText"/>
    <w:rsid w:val="00653962"/>
    <w:rPr>
      <w:rFonts w:ascii="Calibri" w:eastAsia="Calibri" w:hAnsi="Calibri"/>
      <w:sz w:val="22"/>
      <w:szCs w:val="20"/>
      <w:lang w:eastAsia="zh-CN"/>
    </w:rPr>
  </w:style>
  <w:style w:type="character" w:customStyle="1" w:styleId="UnderlinedTextCharChar">
    <w:name w:val="Underlined Text Char Char"/>
    <w:basedOn w:val="DefaultParagraphFont"/>
    <w:rsid w:val="00653962"/>
    <w:rPr>
      <w:rFonts w:cs="Arial"/>
      <w:bCs/>
      <w:noProof w:val="0"/>
      <w:szCs w:val="26"/>
      <w:u w:val="single"/>
      <w:lang w:val="en-US" w:eastAsia="en-US" w:bidi="ar-SA"/>
    </w:rPr>
  </w:style>
  <w:style w:type="character" w:customStyle="1" w:styleId="StyleTimesNewRoman12ptBold">
    <w:name w:val="Style Times New Roman 12 pt Bold"/>
    <w:rsid w:val="00653962"/>
    <w:rPr>
      <w:b/>
      <w:bCs/>
      <w:sz w:val="24"/>
    </w:rPr>
  </w:style>
  <w:style w:type="character" w:customStyle="1" w:styleId="CardText1Char">
    <w:name w:val="Card Text 1 Char"/>
    <w:rsid w:val="00653962"/>
    <w:rPr>
      <w:rFonts w:ascii="Georgia" w:hAnsi="Georgia"/>
      <w:color w:val="000000"/>
      <w:sz w:val="22"/>
      <w:szCs w:val="22"/>
      <w:u w:val="single"/>
    </w:rPr>
  </w:style>
  <w:style w:type="character" w:customStyle="1" w:styleId="BoldUnderlining">
    <w:name w:val="Bold Underlining"/>
    <w:rsid w:val="00653962"/>
    <w:rPr>
      <w:u w:val="single"/>
    </w:rPr>
  </w:style>
  <w:style w:type="character" w:customStyle="1" w:styleId="Intemphasis">
    <w:name w:val="Intemphasis"/>
    <w:uiPriority w:val="1"/>
    <w:qFormat/>
    <w:rsid w:val="00653962"/>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653962"/>
    <w:pPr>
      <w:ind w:left="288" w:right="288"/>
    </w:pPr>
    <w:rPr>
      <w:szCs w:val="16"/>
    </w:rPr>
  </w:style>
  <w:style w:type="character" w:customStyle="1" w:styleId="cardtextChar2">
    <w:name w:val="cardtext Char"/>
    <w:basedOn w:val="DefaultParagraphFont"/>
    <w:link w:val="cardtext0"/>
    <w:rsid w:val="00653962"/>
    <w:rPr>
      <w:rFonts w:ascii="Calibri" w:hAnsi="Calibri"/>
      <w:sz w:val="22"/>
      <w:szCs w:val="16"/>
    </w:rPr>
  </w:style>
  <w:style w:type="character" w:customStyle="1" w:styleId="BoldUnderlineChar1">
    <w:name w:val="BoldUnderline Char1"/>
    <w:rsid w:val="00653962"/>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53962"/>
    <w:pPr>
      <w:spacing w:after="200"/>
      <w:contextualSpacing/>
    </w:pPr>
    <w:rPr>
      <w:rFonts w:eastAsia="Calibri"/>
      <w:u w:val="single"/>
    </w:rPr>
  </w:style>
  <w:style w:type="character" w:customStyle="1" w:styleId="UnderlinedCardTextChar">
    <w:name w:val="Underlined Card Text Char"/>
    <w:link w:val="UnderlinedCardText"/>
    <w:rsid w:val="00653962"/>
    <w:rPr>
      <w:rFonts w:ascii="Calibri" w:eastAsia="Calibri" w:hAnsi="Calibri"/>
      <w:sz w:val="22"/>
      <w:u w:val="single"/>
    </w:rPr>
  </w:style>
  <w:style w:type="character" w:customStyle="1" w:styleId="Hyperlink6">
    <w:name w:val="Hyperlink6"/>
    <w:basedOn w:val="DefaultParagraphFont"/>
    <w:rsid w:val="00653962"/>
    <w:rPr>
      <w:color w:val="3300CC"/>
      <w:u w:val="single"/>
    </w:rPr>
  </w:style>
  <w:style w:type="paragraph" w:customStyle="1" w:styleId="Tag12">
    <w:name w:val="Tag12"/>
    <w:basedOn w:val="Normal"/>
    <w:qFormat/>
    <w:rsid w:val="00653962"/>
    <w:pPr>
      <w:contextualSpacing/>
    </w:pPr>
    <w:rPr>
      <w:rFonts w:eastAsia="Cambria"/>
      <w:b/>
    </w:rPr>
  </w:style>
  <w:style w:type="paragraph" w:customStyle="1" w:styleId="Shrink8">
    <w:name w:val="Shrink8"/>
    <w:basedOn w:val="Normal"/>
    <w:qFormat/>
    <w:rsid w:val="00653962"/>
    <w:rPr>
      <w:rFonts w:eastAsia="Cambria"/>
    </w:rPr>
  </w:style>
  <w:style w:type="character" w:customStyle="1" w:styleId="highlight2">
    <w:name w:val="highlight2"/>
    <w:rsid w:val="00653962"/>
    <w:rPr>
      <w:rFonts w:ascii="Arial" w:hAnsi="Arial"/>
      <w:b/>
      <w:sz w:val="19"/>
      <w:u w:val="thick"/>
      <w:bdr w:val="none" w:sz="0" w:space="0" w:color="auto"/>
      <w:shd w:val="clear" w:color="auto" w:fill="auto"/>
    </w:rPr>
  </w:style>
  <w:style w:type="character" w:customStyle="1" w:styleId="citation">
    <w:name w:val="citation"/>
    <w:basedOn w:val="DefaultParagraphFont"/>
    <w:rsid w:val="00653962"/>
  </w:style>
  <w:style w:type="paragraph" w:customStyle="1" w:styleId="UnderlineText">
    <w:name w:val="Underline Text"/>
    <w:basedOn w:val="Normal"/>
    <w:link w:val="UnderlineTextChar"/>
    <w:qFormat/>
    <w:rsid w:val="00653962"/>
    <w:pPr>
      <w:ind w:left="288"/>
    </w:pPr>
    <w:rPr>
      <w:rFonts w:eastAsia="Times New Roman"/>
      <w:u w:val="single"/>
    </w:rPr>
  </w:style>
  <w:style w:type="character" w:customStyle="1" w:styleId="UnderlineTextChar">
    <w:name w:val="Underline Text Char"/>
    <w:basedOn w:val="DefaultParagraphFont"/>
    <w:link w:val="UnderlineText"/>
    <w:rsid w:val="00653962"/>
    <w:rPr>
      <w:rFonts w:ascii="Calibri" w:eastAsia="Times New Roman" w:hAnsi="Calibri"/>
      <w:sz w:val="22"/>
      <w:u w:val="single"/>
    </w:rPr>
  </w:style>
  <w:style w:type="character" w:customStyle="1" w:styleId="il">
    <w:name w:val="il"/>
    <w:basedOn w:val="DefaultParagraphFont"/>
    <w:rsid w:val="00653962"/>
  </w:style>
  <w:style w:type="character" w:customStyle="1" w:styleId="commentstext">
    <w:name w:val="comments_text"/>
    <w:uiPriority w:val="99"/>
    <w:rsid w:val="00653962"/>
    <w:rPr>
      <w:rFonts w:cs="Times New Roman"/>
    </w:rPr>
  </w:style>
  <w:style w:type="paragraph" w:customStyle="1" w:styleId="Heading42">
    <w:name w:val="Heading 42"/>
    <w:basedOn w:val="Normal"/>
    <w:qFormat/>
    <w:rsid w:val="00653962"/>
    <w:rPr>
      <w:rFonts w:eastAsia="Times New Roman"/>
    </w:rPr>
  </w:style>
  <w:style w:type="paragraph" w:customStyle="1" w:styleId="DebateNormal">
    <w:name w:val="DebateNormal"/>
    <w:basedOn w:val="Normal"/>
    <w:link w:val="DebateNormalChar"/>
    <w:qFormat/>
    <w:rsid w:val="00653962"/>
    <w:pPr>
      <w:spacing w:line="276" w:lineRule="auto"/>
    </w:pPr>
    <w:rPr>
      <w:rFonts w:eastAsia="Calibri"/>
      <w:szCs w:val="20"/>
    </w:rPr>
  </w:style>
  <w:style w:type="character" w:customStyle="1" w:styleId="DebateNormalChar">
    <w:name w:val="DebateNormal Char"/>
    <w:basedOn w:val="DefaultParagraphFont"/>
    <w:link w:val="DebateNormal"/>
    <w:rsid w:val="00653962"/>
    <w:rPr>
      <w:rFonts w:ascii="Calibri" w:eastAsia="Calibri" w:hAnsi="Calibri"/>
      <w:sz w:val="22"/>
      <w:szCs w:val="20"/>
    </w:rPr>
  </w:style>
  <w:style w:type="paragraph" w:customStyle="1" w:styleId="DebateEmphasis">
    <w:name w:val="DebateEmphasis"/>
    <w:basedOn w:val="Normal"/>
    <w:link w:val="DebateEmphasisChar"/>
    <w:qFormat/>
    <w:rsid w:val="00653962"/>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53962"/>
    <w:rPr>
      <w:rFonts w:ascii="Calibri" w:eastAsia="Calibri" w:hAnsi="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653962"/>
    <w:rPr>
      <w:rFonts w:ascii="Times New Roman" w:eastAsia="Cambria" w:hAnsi="Times New Roman" w:cs="Times New Roman"/>
      <w:sz w:val="20"/>
      <w:szCs w:val="22"/>
    </w:rPr>
  </w:style>
  <w:style w:type="paragraph" w:customStyle="1" w:styleId="NormalCite">
    <w:name w:val="NormalCite"/>
    <w:link w:val="NormalCiteChar"/>
    <w:qFormat/>
    <w:rsid w:val="00653962"/>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53962"/>
    <w:rPr>
      <w:rFonts w:ascii="Times New Roman" w:eastAsiaTheme="minorHAnsi" w:hAnsi="Times New Roman" w:cs="Times New Roman"/>
      <w:sz w:val="18"/>
      <w:szCs w:val="22"/>
    </w:rPr>
  </w:style>
  <w:style w:type="character" w:customStyle="1" w:styleId="articletext">
    <w:name w:val="articletext"/>
    <w:basedOn w:val="DefaultParagraphFont"/>
    <w:rsid w:val="00653962"/>
  </w:style>
  <w:style w:type="character" w:customStyle="1" w:styleId="grey10">
    <w:name w:val="grey10"/>
    <w:basedOn w:val="DefaultParagraphFont"/>
    <w:rsid w:val="00653962"/>
  </w:style>
  <w:style w:type="character" w:customStyle="1" w:styleId="navy13bd">
    <w:name w:val="navy13bd"/>
    <w:basedOn w:val="DefaultParagraphFont"/>
    <w:rsid w:val="00653962"/>
  </w:style>
  <w:style w:type="character" w:customStyle="1" w:styleId="Style9ptUnderline2">
    <w:name w:val="Style 9 pt Underline2"/>
    <w:basedOn w:val="DefaultParagraphFont"/>
    <w:rsid w:val="00653962"/>
    <w:rPr>
      <w:sz w:val="20"/>
      <w:u w:val="single"/>
    </w:rPr>
  </w:style>
  <w:style w:type="character" w:customStyle="1" w:styleId="Style9ptBoldUnderline1">
    <w:name w:val="Style 9 pt Bold Underline1"/>
    <w:basedOn w:val="DefaultParagraphFont"/>
    <w:rsid w:val="00653962"/>
    <w:rPr>
      <w:b/>
      <w:bCs/>
      <w:sz w:val="20"/>
      <w:u w:val="single"/>
    </w:rPr>
  </w:style>
  <w:style w:type="character" w:customStyle="1" w:styleId="TagsCharChar">
    <w:name w:val="Tags Char Char"/>
    <w:basedOn w:val="DefaultParagraphFont"/>
    <w:rsid w:val="00653962"/>
    <w:rPr>
      <w:rFonts w:eastAsia="SimSun"/>
      <w:b/>
      <w:sz w:val="24"/>
      <w:lang w:val="en-US" w:eastAsia="zh-CN" w:bidi="ar-SA"/>
    </w:rPr>
  </w:style>
  <w:style w:type="paragraph" w:customStyle="1" w:styleId="cardCharCharCharChar">
    <w:name w:val="card Char Char Char Char"/>
    <w:basedOn w:val="Normal"/>
    <w:qFormat/>
    <w:rsid w:val="00653962"/>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653962"/>
    <w:rPr>
      <w:rFonts w:ascii="Times" w:eastAsia="Times New Roman" w:hAnsi="Times"/>
    </w:rPr>
  </w:style>
  <w:style w:type="paragraph" w:customStyle="1" w:styleId="CARD0">
    <w:name w:val="CARD"/>
    <w:basedOn w:val="Normal"/>
    <w:link w:val="CARDChar1"/>
    <w:qFormat/>
    <w:rsid w:val="00653962"/>
    <w:rPr>
      <w:rFonts w:eastAsia="Times New Roman"/>
      <w:u w:val="single"/>
    </w:rPr>
  </w:style>
  <w:style w:type="character" w:customStyle="1" w:styleId="CARDChar1">
    <w:name w:val="CARD Char"/>
    <w:basedOn w:val="DefaultParagraphFont"/>
    <w:link w:val="CARD0"/>
    <w:rsid w:val="00653962"/>
    <w:rPr>
      <w:rFonts w:ascii="Calibri" w:eastAsia="Times New Roman" w:hAnsi="Calibri"/>
      <w:sz w:val="22"/>
      <w:u w:val="single"/>
    </w:rPr>
  </w:style>
  <w:style w:type="paragraph" w:customStyle="1" w:styleId="Normal2">
    <w:name w:val="Normal2"/>
    <w:basedOn w:val="Normal"/>
    <w:qFormat/>
    <w:rsid w:val="00653962"/>
    <w:rPr>
      <w:rFonts w:eastAsia="Times New Roman"/>
    </w:rPr>
  </w:style>
  <w:style w:type="character" w:customStyle="1" w:styleId="Style11ptThickunderline">
    <w:name w:val="Style 11 pt Thick underline"/>
    <w:rsid w:val="00653962"/>
    <w:rPr>
      <w:rFonts w:ascii="Times New Roman" w:hAnsi="Times New Roman"/>
      <w:sz w:val="20"/>
      <w:u w:val="single"/>
    </w:rPr>
  </w:style>
  <w:style w:type="character" w:customStyle="1" w:styleId="Style11ptBoldThickunderline">
    <w:name w:val="Style 11 pt Bold Thick underline"/>
    <w:rsid w:val="00653962"/>
    <w:rPr>
      <w:rFonts w:ascii="Times New Roman" w:hAnsi="Times New Roman"/>
      <w:b/>
      <w:bCs/>
      <w:sz w:val="20"/>
      <w:u w:val="single"/>
    </w:rPr>
  </w:style>
  <w:style w:type="character" w:styleId="FootnoteReference">
    <w:name w:val="footnote reference"/>
    <w:unhideWhenUsed/>
    <w:rsid w:val="00653962"/>
    <w:rPr>
      <w:vertAlign w:val="superscript"/>
    </w:rPr>
  </w:style>
  <w:style w:type="character" w:customStyle="1" w:styleId="CharChar5">
    <w:name w:val="Char Char5"/>
    <w:rsid w:val="00653962"/>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65396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53962"/>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653962"/>
    <w:rPr>
      <w:u w:val="single"/>
    </w:rPr>
  </w:style>
  <w:style w:type="character" w:customStyle="1" w:styleId="StyleUnderlineBoldIndent11ptChar">
    <w:name w:val="Style Underline + Bold Indent + 11 pt Char"/>
    <w:link w:val="StyleUnderlineBoldIndent11pt"/>
    <w:rsid w:val="00653962"/>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53962"/>
    <w:rPr>
      <w:b/>
      <w:bCs/>
      <w:u w:val="single"/>
    </w:rPr>
  </w:style>
  <w:style w:type="character" w:customStyle="1" w:styleId="StyleUnderlineBoldIndent11ptBoldChar">
    <w:name w:val="Style Underline + Bold Indent + 11 pt Bold Char"/>
    <w:link w:val="StyleUnderlineBoldIndent11ptBold"/>
    <w:rsid w:val="00653962"/>
    <w:rPr>
      <w:rFonts w:ascii="Calibri" w:eastAsia="Times New Roman" w:hAnsi="Calibri"/>
      <w:b/>
      <w:bCs/>
      <w:sz w:val="22"/>
      <w:szCs w:val="20"/>
      <w:u w:val="single"/>
    </w:rPr>
  </w:style>
  <w:style w:type="paragraph" w:customStyle="1" w:styleId="Normal20pt">
    <w:name w:val="Normal  + 20 pt"/>
    <w:basedOn w:val="Normal"/>
    <w:uiPriority w:val="6"/>
    <w:qFormat/>
    <w:rsid w:val="00653962"/>
    <w:rPr>
      <w:bCs/>
      <w:u w:val="single"/>
    </w:rPr>
  </w:style>
  <w:style w:type="character" w:customStyle="1" w:styleId="StyleStyle4CharTimesNewRoman11pt">
    <w:name w:val="Style Style4 Char + Times New Roman 11 pt"/>
    <w:basedOn w:val="DefaultParagraphFont"/>
    <w:rsid w:val="00653962"/>
    <w:rPr>
      <w:rFonts w:ascii="Times New Roman" w:hAnsi="Times New Roman"/>
      <w:sz w:val="20"/>
      <w:szCs w:val="24"/>
      <w:u w:val="single"/>
      <w:lang w:val="en-US" w:eastAsia="en-US" w:bidi="ar-SA"/>
    </w:rPr>
  </w:style>
  <w:style w:type="paragraph" w:customStyle="1" w:styleId="author-name">
    <w:name w:val="author-name"/>
    <w:basedOn w:val="Normal"/>
    <w:qFormat/>
    <w:rsid w:val="00653962"/>
    <w:pPr>
      <w:spacing w:before="100" w:beforeAutospacing="1" w:after="100" w:afterAutospacing="1"/>
    </w:pPr>
    <w:rPr>
      <w:rFonts w:eastAsia="Times New Roman"/>
    </w:rPr>
  </w:style>
  <w:style w:type="paragraph" w:customStyle="1" w:styleId="author-credentials">
    <w:name w:val="author-credentials"/>
    <w:basedOn w:val="Normal"/>
    <w:rsid w:val="00653962"/>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653962"/>
    <w:rPr>
      <w:rFonts w:ascii="Consolas" w:hAnsi="Consolas" w:cs="Consolas"/>
      <w:sz w:val="20"/>
      <w:szCs w:val="20"/>
    </w:rPr>
  </w:style>
  <w:style w:type="character" w:customStyle="1" w:styleId="StyleStyle4CharTimesNewRoman11ptBold">
    <w:name w:val="Style Style4 Char + Times New Roman 11 pt Bold"/>
    <w:basedOn w:val="DefaultParagraphFont"/>
    <w:rsid w:val="00653962"/>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653962"/>
    <w:rPr>
      <w:rFonts w:ascii="Times New Roman" w:hAnsi="Times New Roman"/>
      <w:i/>
      <w:iCs/>
      <w:sz w:val="20"/>
      <w:szCs w:val="24"/>
      <w:u w:val="single"/>
      <w:lang w:val="en-US" w:eastAsia="en-US" w:bidi="ar-SA"/>
    </w:rPr>
  </w:style>
  <w:style w:type="character" w:customStyle="1" w:styleId="headline">
    <w:name w:val="headline"/>
    <w:basedOn w:val="DefaultParagraphFont"/>
    <w:rsid w:val="00653962"/>
  </w:style>
  <w:style w:type="character" w:customStyle="1" w:styleId="CharChar4">
    <w:name w:val="Char Char4"/>
    <w:basedOn w:val="DefaultParagraphFont"/>
    <w:rsid w:val="00653962"/>
    <w:rPr>
      <w:rFonts w:cs="Arial"/>
      <w:b/>
      <w:bCs/>
      <w:iCs/>
      <w:szCs w:val="28"/>
      <w:lang w:val="en-US" w:eastAsia="en-US" w:bidi="ar-SA"/>
    </w:rPr>
  </w:style>
  <w:style w:type="character" w:customStyle="1" w:styleId="yshortcuts">
    <w:name w:val="yshortcuts"/>
    <w:basedOn w:val="DefaultParagraphFont"/>
    <w:rsid w:val="00653962"/>
  </w:style>
  <w:style w:type="character" w:customStyle="1" w:styleId="HotRouteChar0">
    <w:name w:val="Hot Route Char"/>
    <w:link w:val="HotRoute"/>
    <w:rsid w:val="00653962"/>
    <w:rPr>
      <w:rFonts w:ascii="Calibri" w:eastAsia="Times New Roman" w:hAnsi="Calibri"/>
      <w:sz w:val="22"/>
    </w:rPr>
  </w:style>
  <w:style w:type="paragraph" w:styleId="PlainText">
    <w:name w:val="Plain Text"/>
    <w:basedOn w:val="Normal"/>
    <w:link w:val="PlainTextChar"/>
    <w:rsid w:val="00653962"/>
    <w:rPr>
      <w:rFonts w:ascii="Courier New" w:eastAsia="Times New Roman" w:hAnsi="Courier New" w:cs="Courier New"/>
      <w:szCs w:val="20"/>
    </w:rPr>
  </w:style>
  <w:style w:type="character" w:customStyle="1" w:styleId="PlainTextChar">
    <w:name w:val="Plain Text Char"/>
    <w:basedOn w:val="DefaultParagraphFont"/>
    <w:link w:val="PlainText"/>
    <w:rsid w:val="00653962"/>
    <w:rPr>
      <w:rFonts w:ascii="Courier New" w:eastAsia="Times New Roman" w:hAnsi="Courier New" w:cs="Courier New"/>
      <w:sz w:val="22"/>
      <w:szCs w:val="20"/>
    </w:rPr>
  </w:style>
  <w:style w:type="character" w:customStyle="1" w:styleId="senselabelstart">
    <w:name w:val="sense_label start"/>
    <w:basedOn w:val="DefaultParagraphFont"/>
    <w:rsid w:val="00653962"/>
  </w:style>
  <w:style w:type="character" w:customStyle="1" w:styleId="sensecontent">
    <w:name w:val="sense_content"/>
    <w:basedOn w:val="DefaultParagraphFont"/>
    <w:rsid w:val="00653962"/>
  </w:style>
  <w:style w:type="character" w:customStyle="1" w:styleId="vi">
    <w:name w:val="vi"/>
    <w:basedOn w:val="DefaultParagraphFont"/>
    <w:rsid w:val="00653962"/>
  </w:style>
  <w:style w:type="character" w:customStyle="1" w:styleId="italic">
    <w:name w:val="italic"/>
    <w:basedOn w:val="DefaultParagraphFont"/>
    <w:rsid w:val="00653962"/>
  </w:style>
  <w:style w:type="paragraph" w:customStyle="1" w:styleId="Microtext0">
    <w:name w:val="Microtext"/>
    <w:basedOn w:val="Normal"/>
    <w:next w:val="Normal"/>
    <w:link w:val="MicrotextChar0"/>
    <w:qFormat/>
    <w:rsid w:val="00653962"/>
    <w:rPr>
      <w:sz w:val="12"/>
    </w:rPr>
  </w:style>
  <w:style w:type="character" w:customStyle="1" w:styleId="MicrotextChar0">
    <w:name w:val="Microtext Char"/>
    <w:link w:val="Microtext0"/>
    <w:rsid w:val="00653962"/>
    <w:rPr>
      <w:rFonts w:ascii="Calibri" w:hAnsi="Calibri"/>
      <w:sz w:val="12"/>
    </w:rPr>
  </w:style>
  <w:style w:type="character" w:customStyle="1" w:styleId="st">
    <w:name w:val="st"/>
    <w:basedOn w:val="DefaultParagraphFont"/>
    <w:rsid w:val="00653962"/>
  </w:style>
  <w:style w:type="paragraph" w:customStyle="1" w:styleId="Style6">
    <w:name w:val="Style6"/>
    <w:basedOn w:val="Normal"/>
    <w:link w:val="Style6Char"/>
    <w:autoRedefine/>
    <w:qFormat/>
    <w:rsid w:val="00653962"/>
    <w:rPr>
      <w:b/>
    </w:rPr>
  </w:style>
  <w:style w:type="character" w:customStyle="1" w:styleId="Style6Char">
    <w:name w:val="Style6 Char"/>
    <w:basedOn w:val="DefaultParagraphFont"/>
    <w:link w:val="Style6"/>
    <w:rsid w:val="00653962"/>
    <w:rPr>
      <w:rFonts w:ascii="Calibri" w:hAnsi="Calibri"/>
      <w:b/>
      <w:sz w:val="22"/>
    </w:rPr>
  </w:style>
  <w:style w:type="paragraph" w:customStyle="1" w:styleId="Style11">
    <w:name w:val="Style11"/>
    <w:basedOn w:val="Normal"/>
    <w:link w:val="Style11Char"/>
    <w:qFormat/>
    <w:rsid w:val="00653962"/>
    <w:rPr>
      <w:rFonts w:eastAsia="Times New Roman"/>
      <w:b/>
      <w:szCs w:val="20"/>
      <w:u w:val="thick"/>
    </w:rPr>
  </w:style>
  <w:style w:type="paragraph" w:customStyle="1" w:styleId="Style12">
    <w:name w:val="Style12"/>
    <w:basedOn w:val="Normal"/>
    <w:link w:val="Style12Char"/>
    <w:qFormat/>
    <w:rsid w:val="00653962"/>
    <w:rPr>
      <w:rFonts w:eastAsia="Times New Roman"/>
      <w:b/>
      <w:u w:val="thick"/>
    </w:rPr>
  </w:style>
  <w:style w:type="character" w:customStyle="1" w:styleId="Style11Char">
    <w:name w:val="Style11 Char"/>
    <w:basedOn w:val="DefaultParagraphFont"/>
    <w:link w:val="Style11"/>
    <w:rsid w:val="00653962"/>
    <w:rPr>
      <w:rFonts w:ascii="Calibri" w:eastAsia="Times New Roman" w:hAnsi="Calibri"/>
      <w:b/>
      <w:sz w:val="22"/>
      <w:szCs w:val="20"/>
      <w:u w:val="thick"/>
    </w:rPr>
  </w:style>
  <w:style w:type="character" w:customStyle="1" w:styleId="Style12Char">
    <w:name w:val="Style12 Char"/>
    <w:basedOn w:val="DefaultParagraphFont"/>
    <w:link w:val="Style12"/>
    <w:rsid w:val="00653962"/>
    <w:rPr>
      <w:rFonts w:ascii="Calibri" w:eastAsia="Times New Roman" w:hAnsi="Calibri"/>
      <w:b/>
      <w:sz w:val="22"/>
      <w:u w:val="thick"/>
    </w:rPr>
  </w:style>
  <w:style w:type="character" w:customStyle="1" w:styleId="caps-label">
    <w:name w:val="caps-label"/>
    <w:basedOn w:val="DefaultParagraphFont"/>
    <w:rsid w:val="00653962"/>
  </w:style>
  <w:style w:type="character" w:customStyle="1" w:styleId="wikiexternallink">
    <w:name w:val="wikiexternallink"/>
    <w:basedOn w:val="DefaultParagraphFont"/>
    <w:rsid w:val="00653962"/>
  </w:style>
  <w:style w:type="character" w:customStyle="1" w:styleId="wikigeneratedlinkcontent">
    <w:name w:val="wikigeneratedlinkcontent"/>
    <w:basedOn w:val="DefaultParagraphFont"/>
    <w:rsid w:val="00653962"/>
  </w:style>
  <w:style w:type="character" w:customStyle="1" w:styleId="ShrinkChar">
    <w:name w:val="Shrink Char"/>
    <w:link w:val="Shrink"/>
    <w:locked/>
    <w:rsid w:val="00653962"/>
    <w:rPr>
      <w:rFonts w:ascii="Garamond" w:eastAsia="Times New Roman" w:hAnsi="Garamond"/>
      <w:sz w:val="12"/>
    </w:rPr>
  </w:style>
  <w:style w:type="paragraph" w:customStyle="1" w:styleId="Shrink">
    <w:name w:val="Shrink"/>
    <w:link w:val="ShrinkChar"/>
    <w:qFormat/>
    <w:rsid w:val="00653962"/>
    <w:pPr>
      <w:ind w:left="288" w:right="288"/>
    </w:pPr>
    <w:rPr>
      <w:rFonts w:ascii="Garamond" w:eastAsia="Times New Roman" w:hAnsi="Garamond"/>
      <w:sz w:val="12"/>
    </w:rPr>
  </w:style>
  <w:style w:type="character" w:customStyle="1" w:styleId="aqj">
    <w:name w:val="aqj"/>
    <w:basedOn w:val="DefaultParagraphFont"/>
    <w:rsid w:val="00653962"/>
  </w:style>
  <w:style w:type="character" w:customStyle="1" w:styleId="StyleStyleBoldUnderlineIntenseEmphasisUnderlineapple-style-s">
    <w:name w:val="Style Style Bold UnderlineIntense EmphasisUnderlineapple-style-s..."/>
    <w:basedOn w:val="DefaultParagraphFont"/>
    <w:rsid w:val="00653962"/>
    <w:rPr>
      <w:b w:val="0"/>
      <w:bCs w:val="0"/>
      <w:sz w:val="22"/>
      <w:u w:val="single"/>
      <w:bdr w:val="none" w:sz="0" w:space="0" w:color="auto"/>
    </w:rPr>
  </w:style>
  <w:style w:type="paragraph" w:customStyle="1" w:styleId="blocktitle0">
    <w:name w:val="block title"/>
    <w:basedOn w:val="Normal"/>
    <w:link w:val="blocktitleChar"/>
    <w:autoRedefine/>
    <w:qFormat/>
    <w:rsid w:val="00653962"/>
    <w:pPr>
      <w:spacing w:after="240"/>
      <w:jc w:val="center"/>
      <w:outlineLvl w:val="0"/>
    </w:pPr>
    <w:rPr>
      <w:rFonts w:eastAsia="Calibri"/>
      <w:b/>
      <w:caps/>
      <w:sz w:val="28"/>
      <w:szCs w:val="28"/>
      <w:lang w:val="es-ES"/>
    </w:rPr>
  </w:style>
  <w:style w:type="character" w:customStyle="1" w:styleId="Boxed">
    <w:name w:val="Boxed"/>
    <w:qFormat/>
    <w:rsid w:val="00653962"/>
    <w:rPr>
      <w:rFonts w:ascii="Times New Roman" w:hAnsi="Times New Roman"/>
      <w:sz w:val="20"/>
      <w:bdr w:val="single" w:sz="6" w:space="0" w:color="auto"/>
    </w:rPr>
  </w:style>
  <w:style w:type="character" w:customStyle="1" w:styleId="UnderlineCard">
    <w:name w:val="Underline Card"/>
    <w:uiPriority w:val="6"/>
    <w:qFormat/>
    <w:rsid w:val="00653962"/>
    <w:rPr>
      <w:rFonts w:ascii="Arial" w:hAnsi="Arial"/>
      <w:b w:val="0"/>
      <w:bCs/>
      <w:sz w:val="20"/>
      <w:u w:val="single"/>
    </w:rPr>
  </w:style>
  <w:style w:type="character" w:customStyle="1" w:styleId="story-author">
    <w:name w:val="story-author"/>
    <w:basedOn w:val="DefaultParagraphFont"/>
    <w:rsid w:val="00653962"/>
  </w:style>
  <w:style w:type="paragraph" w:customStyle="1" w:styleId="type">
    <w:name w:val="type"/>
    <w:basedOn w:val="Normal"/>
    <w:qFormat/>
    <w:rsid w:val="00653962"/>
    <w:pPr>
      <w:spacing w:before="100" w:beforeAutospacing="1" w:after="100" w:afterAutospacing="1"/>
    </w:pPr>
    <w:rPr>
      <w:rFonts w:eastAsia="Times New Roman"/>
    </w:rPr>
  </w:style>
  <w:style w:type="character" w:customStyle="1" w:styleId="institution">
    <w:name w:val="institution"/>
    <w:basedOn w:val="DefaultParagraphFont"/>
    <w:rsid w:val="00653962"/>
  </w:style>
  <w:style w:type="character" w:customStyle="1" w:styleId="abodyblack3">
    <w:name w:val="abodyblack3"/>
    <w:basedOn w:val="DefaultParagraphFont"/>
    <w:rsid w:val="00653962"/>
  </w:style>
  <w:style w:type="paragraph" w:customStyle="1" w:styleId="UnderlineChar2CharChar">
    <w:name w:val="Underline Char2 Char Char"/>
    <w:basedOn w:val="Normal"/>
    <w:link w:val="UnderlineChar2CharCharChar"/>
    <w:qFormat/>
    <w:rsid w:val="00653962"/>
    <w:rPr>
      <w:rFonts w:eastAsia="MS Mincho"/>
      <w:szCs w:val="20"/>
      <w:u w:val="single"/>
    </w:rPr>
  </w:style>
  <w:style w:type="character" w:customStyle="1" w:styleId="UnderlineChar2CharCharChar">
    <w:name w:val="Underline Char2 Char Char Char"/>
    <w:link w:val="UnderlineChar2CharChar"/>
    <w:rsid w:val="00653962"/>
    <w:rPr>
      <w:rFonts w:ascii="Calibri" w:eastAsia="MS Mincho" w:hAnsi="Calibri"/>
      <w:sz w:val="22"/>
      <w:szCs w:val="20"/>
      <w:u w:val="single"/>
    </w:rPr>
  </w:style>
  <w:style w:type="character" w:customStyle="1" w:styleId="CharacterStyle1">
    <w:name w:val="Character Style 1"/>
    <w:rsid w:val="00653962"/>
    <w:rPr>
      <w:sz w:val="20"/>
      <w:szCs w:val="20"/>
    </w:rPr>
  </w:style>
  <w:style w:type="character" w:customStyle="1" w:styleId="FontStyle177">
    <w:name w:val="Font Style177"/>
    <w:basedOn w:val="DefaultParagraphFont"/>
    <w:uiPriority w:val="99"/>
    <w:rsid w:val="00653962"/>
    <w:rPr>
      <w:rFonts w:ascii="Times New Roman" w:hAnsi="Times New Roman" w:cs="Times New Roman"/>
      <w:sz w:val="20"/>
      <w:szCs w:val="20"/>
    </w:rPr>
  </w:style>
  <w:style w:type="character" w:customStyle="1" w:styleId="FontStyle173">
    <w:name w:val="Font Style173"/>
    <w:basedOn w:val="DefaultParagraphFont"/>
    <w:uiPriority w:val="99"/>
    <w:rsid w:val="00653962"/>
    <w:rPr>
      <w:rFonts w:ascii="Times New Roman" w:hAnsi="Times New Roman" w:cs="Times New Roman"/>
      <w:sz w:val="14"/>
      <w:szCs w:val="14"/>
    </w:rPr>
  </w:style>
  <w:style w:type="character" w:customStyle="1" w:styleId="FontStyle151">
    <w:name w:val="Font Style151"/>
    <w:basedOn w:val="DefaultParagraphFont"/>
    <w:uiPriority w:val="99"/>
    <w:rsid w:val="00653962"/>
    <w:rPr>
      <w:rFonts w:ascii="Arial Narrow" w:hAnsi="Arial Narrow" w:cs="Arial Narrow"/>
      <w:b/>
      <w:bCs/>
      <w:sz w:val="12"/>
      <w:szCs w:val="12"/>
    </w:rPr>
  </w:style>
  <w:style w:type="character" w:customStyle="1" w:styleId="FontStyle156">
    <w:name w:val="Font Style156"/>
    <w:basedOn w:val="DefaultParagraphFont"/>
    <w:uiPriority w:val="99"/>
    <w:rsid w:val="00653962"/>
    <w:rPr>
      <w:rFonts w:ascii="Arial Narrow" w:hAnsi="Arial Narrow" w:cs="Arial Narrow"/>
      <w:sz w:val="8"/>
      <w:szCs w:val="8"/>
    </w:rPr>
  </w:style>
  <w:style w:type="character" w:customStyle="1" w:styleId="FontStyle160">
    <w:name w:val="Font Style160"/>
    <w:basedOn w:val="DefaultParagraphFont"/>
    <w:uiPriority w:val="99"/>
    <w:rsid w:val="00653962"/>
    <w:rPr>
      <w:rFonts w:ascii="Times New Roman" w:hAnsi="Times New Roman" w:cs="Times New Roman"/>
      <w:b/>
      <w:bCs/>
      <w:sz w:val="20"/>
      <w:szCs w:val="20"/>
    </w:rPr>
  </w:style>
  <w:style w:type="character" w:customStyle="1" w:styleId="FontStyle178">
    <w:name w:val="Font Style178"/>
    <w:basedOn w:val="DefaultParagraphFont"/>
    <w:uiPriority w:val="99"/>
    <w:rsid w:val="00653962"/>
    <w:rPr>
      <w:rFonts w:ascii="Times New Roman" w:hAnsi="Times New Roman" w:cs="Times New Roman"/>
      <w:sz w:val="18"/>
      <w:szCs w:val="18"/>
    </w:rPr>
  </w:style>
  <w:style w:type="paragraph" w:customStyle="1" w:styleId="Style14">
    <w:name w:val="Style14"/>
    <w:basedOn w:val="Normal"/>
    <w:uiPriority w:val="99"/>
    <w:qFormat/>
    <w:rsid w:val="00653962"/>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653962"/>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653962"/>
    <w:rPr>
      <w:rFonts w:ascii="Times New Roman" w:hAnsi="Times New Roman" w:cs="Times New Roman"/>
      <w:sz w:val="12"/>
      <w:szCs w:val="12"/>
    </w:rPr>
  </w:style>
  <w:style w:type="paragraph" w:customStyle="1" w:styleId="Style9">
    <w:name w:val="Style9"/>
    <w:basedOn w:val="Normal"/>
    <w:uiPriority w:val="99"/>
    <w:qFormat/>
    <w:rsid w:val="00653962"/>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653962"/>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653962"/>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653962"/>
    <w:rPr>
      <w:rFonts w:ascii="Times New Roman" w:hAnsi="Times New Roman" w:cs="Times New Roman"/>
      <w:sz w:val="16"/>
      <w:szCs w:val="16"/>
    </w:rPr>
  </w:style>
  <w:style w:type="character" w:customStyle="1" w:styleId="f">
    <w:name w:val="f"/>
    <w:basedOn w:val="DefaultParagraphFont"/>
    <w:rsid w:val="00653962"/>
  </w:style>
  <w:style w:type="character" w:customStyle="1" w:styleId="TagsChar2">
    <w:name w:val="Tags Char2"/>
    <w:rsid w:val="00653962"/>
    <w:rPr>
      <w:b/>
      <w:sz w:val="24"/>
    </w:rPr>
  </w:style>
  <w:style w:type="paragraph" w:customStyle="1" w:styleId="CardsFont6ptChar">
    <w:name w:val="Cards + Font: 6 pt Char"/>
    <w:basedOn w:val="Normal"/>
    <w:link w:val="CardsFont6ptCharChar"/>
    <w:qFormat/>
    <w:rsid w:val="00653962"/>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653962"/>
    <w:rPr>
      <w:rFonts w:ascii="Calibri" w:eastAsia="Times New Roman" w:hAnsi="Calibri"/>
      <w:sz w:val="12"/>
    </w:rPr>
  </w:style>
  <w:style w:type="character" w:customStyle="1" w:styleId="FontStyle172">
    <w:name w:val="Font Style172"/>
    <w:basedOn w:val="DefaultParagraphFont"/>
    <w:uiPriority w:val="99"/>
    <w:rsid w:val="00653962"/>
    <w:rPr>
      <w:rFonts w:ascii="Times New Roman" w:hAnsi="Times New Roman" w:cs="Times New Roman"/>
      <w:b/>
      <w:bCs/>
      <w:sz w:val="16"/>
      <w:szCs w:val="16"/>
    </w:rPr>
  </w:style>
  <w:style w:type="paragraph" w:customStyle="1" w:styleId="Style18">
    <w:name w:val="Style18"/>
    <w:basedOn w:val="Normal"/>
    <w:uiPriority w:val="99"/>
    <w:qFormat/>
    <w:rsid w:val="00653962"/>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653962"/>
    <w:rPr>
      <w:rFonts w:ascii="Times New Roman" w:hAnsi="Times New Roman" w:cs="Times New Roman"/>
      <w:i/>
      <w:iCs/>
      <w:sz w:val="16"/>
      <w:szCs w:val="16"/>
    </w:rPr>
  </w:style>
  <w:style w:type="character" w:customStyle="1" w:styleId="FontStyle162">
    <w:name w:val="Font Style162"/>
    <w:basedOn w:val="DefaultParagraphFont"/>
    <w:uiPriority w:val="99"/>
    <w:rsid w:val="00653962"/>
    <w:rPr>
      <w:rFonts w:ascii="Times New Roman" w:hAnsi="Times New Roman" w:cs="Times New Roman"/>
      <w:b/>
      <w:bCs/>
      <w:sz w:val="18"/>
      <w:szCs w:val="18"/>
    </w:rPr>
  </w:style>
  <w:style w:type="character" w:customStyle="1" w:styleId="FontStyle167">
    <w:name w:val="Font Style167"/>
    <w:basedOn w:val="DefaultParagraphFont"/>
    <w:uiPriority w:val="99"/>
    <w:rsid w:val="00653962"/>
    <w:rPr>
      <w:rFonts w:ascii="Times New Roman" w:hAnsi="Times New Roman" w:cs="Times New Roman"/>
      <w:sz w:val="10"/>
      <w:szCs w:val="10"/>
    </w:rPr>
  </w:style>
  <w:style w:type="character" w:customStyle="1" w:styleId="FontStyle174">
    <w:name w:val="Font Style174"/>
    <w:basedOn w:val="DefaultParagraphFont"/>
    <w:uiPriority w:val="99"/>
    <w:rsid w:val="00653962"/>
    <w:rPr>
      <w:rFonts w:ascii="Arial Narrow" w:hAnsi="Arial Narrow" w:cs="Arial Narrow"/>
      <w:b/>
      <w:bCs/>
      <w:sz w:val="18"/>
      <w:szCs w:val="18"/>
    </w:rPr>
  </w:style>
  <w:style w:type="paragraph" w:customStyle="1" w:styleId="Style47">
    <w:name w:val="Style47"/>
    <w:basedOn w:val="Normal"/>
    <w:uiPriority w:val="99"/>
    <w:qFormat/>
    <w:rsid w:val="00653962"/>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653962"/>
    <w:rPr>
      <w:rFonts w:ascii="Times New Roman" w:hAnsi="Times New Roman" w:cs="Times New Roman"/>
      <w:sz w:val="12"/>
      <w:szCs w:val="12"/>
    </w:rPr>
  </w:style>
  <w:style w:type="paragraph" w:customStyle="1" w:styleId="Style24">
    <w:name w:val="Style24"/>
    <w:basedOn w:val="Normal"/>
    <w:uiPriority w:val="99"/>
    <w:qFormat/>
    <w:rsid w:val="00653962"/>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653962"/>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653962"/>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653962"/>
    <w:rPr>
      <w:rFonts w:ascii="Times New Roman" w:hAnsi="Times New Roman" w:cs="Times New Roman"/>
      <w:b/>
      <w:bCs/>
      <w:sz w:val="18"/>
      <w:szCs w:val="18"/>
    </w:rPr>
  </w:style>
  <w:style w:type="paragraph" w:customStyle="1" w:styleId="Style21">
    <w:name w:val="Style21"/>
    <w:basedOn w:val="Normal"/>
    <w:uiPriority w:val="99"/>
    <w:qFormat/>
    <w:rsid w:val="00653962"/>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653962"/>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653962"/>
    <w:rPr>
      <w:rFonts w:ascii="Calibri" w:hAnsi="Calibri"/>
      <w:sz w:val="20"/>
      <w:szCs w:val="20"/>
    </w:rPr>
  </w:style>
  <w:style w:type="paragraph" w:customStyle="1" w:styleId="Standard">
    <w:name w:val="Standard"/>
    <w:qFormat/>
    <w:rsid w:val="00653962"/>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53962"/>
    <w:rPr>
      <w:color w:val="000000"/>
      <w:sz w:val="32"/>
      <w:szCs w:val="32"/>
    </w:rPr>
  </w:style>
  <w:style w:type="paragraph" w:customStyle="1" w:styleId="Cardnon-underlined">
    <w:name w:val="Card non-underlined"/>
    <w:basedOn w:val="Normal"/>
    <w:link w:val="Cardnon-underlinedChar"/>
    <w:autoRedefine/>
    <w:uiPriority w:val="99"/>
    <w:qFormat/>
    <w:rsid w:val="00653962"/>
    <w:rPr>
      <w:rFonts w:eastAsia="Times New Roman"/>
      <w:szCs w:val="20"/>
    </w:rPr>
  </w:style>
  <w:style w:type="character" w:customStyle="1" w:styleId="Cardnon-underlinedChar">
    <w:name w:val="Card non-underlined Char"/>
    <w:basedOn w:val="DefaultParagraphFont"/>
    <w:link w:val="Cardnon-underlined"/>
    <w:uiPriority w:val="99"/>
    <w:rsid w:val="00653962"/>
    <w:rPr>
      <w:rFonts w:ascii="Calibri" w:eastAsia="Times New Roman" w:hAnsi="Calibri"/>
      <w:sz w:val="22"/>
      <w:szCs w:val="20"/>
    </w:rPr>
  </w:style>
  <w:style w:type="numbering" w:customStyle="1" w:styleId="NoList1">
    <w:name w:val="No List1"/>
    <w:next w:val="NoList"/>
    <w:semiHidden/>
    <w:unhideWhenUsed/>
    <w:rsid w:val="00653962"/>
  </w:style>
  <w:style w:type="character" w:customStyle="1" w:styleId="TitleChar2">
    <w:name w:val="Title Char2"/>
    <w:basedOn w:val="DefaultParagraphFont"/>
    <w:uiPriority w:val="10"/>
    <w:qFormat/>
    <w:locked/>
    <w:rsid w:val="00653962"/>
    <w:rPr>
      <w:b/>
      <w:bCs/>
      <w:u w:val="single"/>
    </w:rPr>
  </w:style>
  <w:style w:type="paragraph" w:styleId="TOC3">
    <w:name w:val="toc 3"/>
    <w:basedOn w:val="Normal"/>
    <w:next w:val="Normal"/>
    <w:autoRedefine/>
    <w:rsid w:val="00653962"/>
    <w:pPr>
      <w:ind w:left="400"/>
    </w:pPr>
    <w:rPr>
      <w:rFonts w:eastAsia="Times New Roman"/>
      <w:szCs w:val="20"/>
    </w:rPr>
  </w:style>
  <w:style w:type="paragraph" w:styleId="TOC4">
    <w:name w:val="toc 4"/>
    <w:basedOn w:val="Normal"/>
    <w:next w:val="Normal"/>
    <w:autoRedefine/>
    <w:rsid w:val="00653962"/>
    <w:pPr>
      <w:ind w:left="600"/>
    </w:pPr>
    <w:rPr>
      <w:rFonts w:eastAsia="Times New Roman"/>
      <w:szCs w:val="20"/>
    </w:rPr>
  </w:style>
  <w:style w:type="paragraph" w:styleId="TOC5">
    <w:name w:val="toc 5"/>
    <w:basedOn w:val="Normal"/>
    <w:next w:val="Normal"/>
    <w:autoRedefine/>
    <w:rsid w:val="00653962"/>
    <w:pPr>
      <w:ind w:left="800"/>
    </w:pPr>
    <w:rPr>
      <w:rFonts w:eastAsia="Times New Roman"/>
      <w:szCs w:val="20"/>
    </w:rPr>
  </w:style>
  <w:style w:type="paragraph" w:styleId="TOC6">
    <w:name w:val="toc 6"/>
    <w:basedOn w:val="Normal"/>
    <w:next w:val="Normal"/>
    <w:autoRedefine/>
    <w:rsid w:val="00653962"/>
    <w:pPr>
      <w:ind w:left="1000"/>
    </w:pPr>
    <w:rPr>
      <w:rFonts w:eastAsia="Times New Roman"/>
      <w:szCs w:val="20"/>
    </w:rPr>
  </w:style>
  <w:style w:type="paragraph" w:styleId="TOC7">
    <w:name w:val="toc 7"/>
    <w:basedOn w:val="Normal"/>
    <w:next w:val="Normal"/>
    <w:autoRedefine/>
    <w:rsid w:val="00653962"/>
    <w:pPr>
      <w:ind w:left="1200"/>
    </w:pPr>
    <w:rPr>
      <w:rFonts w:eastAsia="Times New Roman"/>
      <w:szCs w:val="20"/>
    </w:rPr>
  </w:style>
  <w:style w:type="paragraph" w:styleId="TOC8">
    <w:name w:val="toc 8"/>
    <w:basedOn w:val="Normal"/>
    <w:next w:val="Normal"/>
    <w:autoRedefine/>
    <w:rsid w:val="00653962"/>
    <w:pPr>
      <w:ind w:left="1400"/>
    </w:pPr>
    <w:rPr>
      <w:rFonts w:eastAsia="Times New Roman"/>
      <w:szCs w:val="20"/>
    </w:rPr>
  </w:style>
  <w:style w:type="character" w:customStyle="1" w:styleId="allocatoragentsleft">
    <w:name w:val="al_locatoragentsleft"/>
    <w:basedOn w:val="DefaultParagraphFont"/>
    <w:rsid w:val="00653962"/>
  </w:style>
  <w:style w:type="character" w:styleId="HTMLTypewriter">
    <w:name w:val="HTML Typewriter"/>
    <w:basedOn w:val="DefaultParagraphFont"/>
    <w:unhideWhenUsed/>
    <w:rsid w:val="00653962"/>
    <w:rPr>
      <w:rFonts w:ascii="Courier New" w:eastAsia="Times New Roman" w:hAnsi="Courier New" w:cs="Courier New"/>
      <w:sz w:val="20"/>
      <w:szCs w:val="20"/>
    </w:rPr>
  </w:style>
  <w:style w:type="character" w:customStyle="1" w:styleId="caps">
    <w:name w:val="caps"/>
    <w:basedOn w:val="DefaultParagraphFont"/>
    <w:rsid w:val="00653962"/>
  </w:style>
  <w:style w:type="character" w:customStyle="1" w:styleId="UnderlinesCharChar">
    <w:name w:val="Underlines Char Char"/>
    <w:basedOn w:val="DefaultParagraphFont"/>
    <w:rsid w:val="00653962"/>
    <w:rPr>
      <w:rFonts w:cs="Arial"/>
      <w:b/>
      <w:bCs/>
      <w:noProof w:val="0"/>
      <w:sz w:val="22"/>
      <w:szCs w:val="26"/>
      <w:u w:val="single"/>
      <w:lang w:val="en-US" w:eastAsia="en-US" w:bidi="ar-SA"/>
    </w:rPr>
  </w:style>
  <w:style w:type="paragraph" w:customStyle="1" w:styleId="Carding">
    <w:name w:val="Carding"/>
    <w:basedOn w:val="Normal"/>
    <w:uiPriority w:val="99"/>
    <w:qFormat/>
    <w:rsid w:val="00653962"/>
    <w:rPr>
      <w:rFonts w:eastAsia="Times New Roman"/>
      <w:sz w:val="18"/>
    </w:rPr>
  </w:style>
  <w:style w:type="character" w:customStyle="1" w:styleId="aunderline">
    <w:name w:val="aunderline"/>
    <w:basedOn w:val="DefaultParagraphFont"/>
    <w:rsid w:val="00653962"/>
    <w:rPr>
      <w:rFonts w:ascii="Times New Roman" w:hAnsi="Times New Roman"/>
      <w:sz w:val="20"/>
      <w:szCs w:val="24"/>
      <w:u w:val="thick"/>
    </w:rPr>
  </w:style>
  <w:style w:type="character" w:customStyle="1" w:styleId="tagChar1">
    <w:name w:val="tag Char1"/>
    <w:basedOn w:val="DefaultParagraphFont"/>
    <w:rsid w:val="00653962"/>
    <w:rPr>
      <w:b/>
      <w:noProof w:val="0"/>
      <w:sz w:val="24"/>
      <w:lang w:val="en-US" w:eastAsia="en-US" w:bidi="ar-SA"/>
    </w:rPr>
  </w:style>
  <w:style w:type="character" w:customStyle="1" w:styleId="tagChar2">
    <w:name w:val="tag Char2"/>
    <w:basedOn w:val="DefaultParagraphFont"/>
    <w:qFormat/>
    <w:rsid w:val="00653962"/>
    <w:rPr>
      <w:b/>
      <w:noProof w:val="0"/>
      <w:sz w:val="24"/>
      <w:lang w:val="en-US" w:eastAsia="en-US" w:bidi="ar-SA"/>
    </w:rPr>
  </w:style>
  <w:style w:type="character" w:customStyle="1" w:styleId="Taggin-New">
    <w:name w:val="Taggin - New"/>
    <w:basedOn w:val="DefaultParagraphFont"/>
    <w:rsid w:val="00653962"/>
    <w:rPr>
      <w:rFonts w:ascii="Arial Narrow" w:hAnsi="Arial Narrow"/>
      <w:b/>
      <w:sz w:val="22"/>
    </w:rPr>
  </w:style>
  <w:style w:type="character" w:customStyle="1" w:styleId="Boxing-New">
    <w:name w:val="Boxing - New"/>
    <w:basedOn w:val="DefaultParagraphFont"/>
    <w:rsid w:val="00653962"/>
    <w:rPr>
      <w:rFonts w:ascii="Arial Narrow" w:hAnsi="Arial Narrow"/>
      <w:sz w:val="16"/>
      <w:u w:val="none"/>
      <w:bdr w:val="single" w:sz="4" w:space="0" w:color="auto"/>
    </w:rPr>
  </w:style>
  <w:style w:type="character" w:customStyle="1" w:styleId="ilad">
    <w:name w:val="il_ad"/>
    <w:rsid w:val="00653962"/>
  </w:style>
  <w:style w:type="paragraph" w:customStyle="1" w:styleId="CardsHighlighted">
    <w:name w:val="Cards Highlighted"/>
    <w:next w:val="Normal"/>
    <w:link w:val="CardsHighlightedChar"/>
    <w:qFormat/>
    <w:rsid w:val="00653962"/>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53962"/>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53962"/>
    <w:rPr>
      <w:rFonts w:ascii="Garamond" w:hAnsi="Garamond"/>
      <w:sz w:val="22"/>
      <w:szCs w:val="24"/>
      <w:u w:val="single"/>
      <w:lang w:val="en-US" w:eastAsia="en-US" w:bidi="ar-SA"/>
    </w:rPr>
  </w:style>
  <w:style w:type="paragraph" w:customStyle="1" w:styleId="Style2">
    <w:name w:val="Style2"/>
    <w:basedOn w:val="Heading4"/>
    <w:qFormat/>
    <w:rsid w:val="00653962"/>
    <w:pPr>
      <w:spacing w:before="0"/>
    </w:pPr>
    <w:rPr>
      <w:rFonts w:eastAsia="Times New Roman" w:cs="Times New Roman"/>
      <w:iCs/>
      <w:caps/>
      <w:szCs w:val="20"/>
    </w:rPr>
  </w:style>
  <w:style w:type="character" w:customStyle="1" w:styleId="pagetitle">
    <w:name w:val="pagetitle"/>
    <w:basedOn w:val="DefaultParagraphFont"/>
    <w:rsid w:val="00653962"/>
  </w:style>
  <w:style w:type="paragraph" w:customStyle="1" w:styleId="text">
    <w:name w:val="text"/>
    <w:basedOn w:val="Normal"/>
    <w:uiPriority w:val="99"/>
    <w:qFormat/>
    <w:rsid w:val="00653962"/>
    <w:pPr>
      <w:spacing w:before="100" w:beforeAutospacing="1" w:after="100" w:afterAutospacing="1"/>
    </w:pPr>
    <w:rPr>
      <w:rFonts w:eastAsia="Times New Roman"/>
    </w:rPr>
  </w:style>
  <w:style w:type="character" w:customStyle="1" w:styleId="StyleUnderlineCharChar9ptBold1">
    <w:name w:val="Style Underline Char Char + 9 pt Bold1"/>
    <w:rsid w:val="0065396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53962"/>
    <w:rPr>
      <w:rFonts w:ascii="Times New Roman" w:hAnsi="Times New Roman"/>
      <w:sz w:val="20"/>
      <w:szCs w:val="24"/>
      <w:u w:val="single"/>
      <w:lang w:val="en-US" w:eastAsia="en-US" w:bidi="ar-SA"/>
    </w:rPr>
  </w:style>
  <w:style w:type="character" w:customStyle="1" w:styleId="Style9ptBoldUnderline">
    <w:name w:val="Style 9 pt Bold Underline"/>
    <w:rsid w:val="00653962"/>
    <w:rPr>
      <w:b/>
      <w:bCs/>
      <w:sz w:val="20"/>
      <w:u w:val="single"/>
    </w:rPr>
  </w:style>
  <w:style w:type="paragraph" w:customStyle="1" w:styleId="StyleUnderline9pt0">
    <w:name w:val="Style Underline + 9 pt"/>
    <w:link w:val="StyleUnderline9ptChar"/>
    <w:qFormat/>
    <w:rsid w:val="00653962"/>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53962"/>
    <w:rPr>
      <w:rFonts w:ascii="Arial" w:eastAsia="Times New Roman" w:hAnsi="Arial" w:cs="Times New Roman"/>
      <w:sz w:val="22"/>
      <w:szCs w:val="20"/>
      <w:u w:val="single"/>
    </w:rPr>
  </w:style>
  <w:style w:type="character" w:customStyle="1" w:styleId="StyleUnderlineChar1Bold">
    <w:name w:val="Style Underline Char1 + Bold"/>
    <w:rsid w:val="00653962"/>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53962"/>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653962"/>
    <w:rPr>
      <w:rFonts w:ascii="Calibri" w:hAnsi="Calibri" w:cs="Calibri"/>
      <w:kern w:val="32"/>
      <w:sz w:val="22"/>
      <w:szCs w:val="20"/>
      <w:u w:val="single"/>
      <w:lang w:eastAsia="ar-SA"/>
    </w:rPr>
  </w:style>
  <w:style w:type="character" w:customStyle="1" w:styleId="TagsCharCharChar">
    <w:name w:val="Tags Char Char Char"/>
    <w:basedOn w:val="DefaultParagraphFont"/>
    <w:rsid w:val="00653962"/>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53962"/>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653962"/>
    <w:rPr>
      <w:color w:val="000000"/>
      <w:sz w:val="20"/>
      <w:u w:val="single"/>
    </w:rPr>
  </w:style>
  <w:style w:type="character" w:customStyle="1" w:styleId="Style11ptBlack">
    <w:name w:val="Style 11 pt Black"/>
    <w:basedOn w:val="DefaultParagraphFont"/>
    <w:rsid w:val="00653962"/>
    <w:rPr>
      <w:color w:val="000000"/>
      <w:sz w:val="20"/>
    </w:rPr>
  </w:style>
  <w:style w:type="character" w:customStyle="1" w:styleId="StyleUnderlineCharTimesBold">
    <w:name w:val="Style Underline Char + Times Bold"/>
    <w:basedOn w:val="DefaultParagraphFont"/>
    <w:rsid w:val="00653962"/>
    <w:rPr>
      <w:rFonts w:ascii="Times" w:hAnsi="Times"/>
      <w:b w:val="0"/>
      <w:bCs/>
      <w:sz w:val="20"/>
      <w:u w:val="single"/>
    </w:rPr>
  </w:style>
  <w:style w:type="character" w:customStyle="1" w:styleId="blubigktbiz">
    <w:name w:val="blubigktbiz"/>
    <w:rsid w:val="00653962"/>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53962"/>
  </w:style>
  <w:style w:type="character" w:customStyle="1" w:styleId="StyleevidencetextBorderSinglesolidlineAuto05ptLChar">
    <w:name w:val="Style evidence text + Border: : (Single solid line Auto  0.5 pt L... Char"/>
    <w:link w:val="StyleevidencetextBorderSinglesolidlineAuto05ptL"/>
    <w:rsid w:val="00653962"/>
    <w:rPr>
      <w:rFonts w:ascii="Calibri" w:hAnsi="Calibri"/>
      <w:color w:val="000000"/>
      <w:sz w:val="22"/>
      <w:lang w:val="x-none" w:eastAsia="x-none"/>
    </w:rPr>
  </w:style>
  <w:style w:type="character" w:customStyle="1" w:styleId="Style4CharChar">
    <w:name w:val="Style4 Char Char"/>
    <w:basedOn w:val="DefaultParagraphFont"/>
    <w:rsid w:val="00653962"/>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53962"/>
    <w:rPr>
      <w:rFonts w:ascii="Times New Roman" w:hAnsi="Times New Roman" w:cs="Times New Roman"/>
      <w:sz w:val="16"/>
      <w:szCs w:val="16"/>
    </w:rPr>
  </w:style>
  <w:style w:type="character" w:customStyle="1" w:styleId="StyleEmphasisArial12ptBold">
    <w:name w:val="Style Emphasis + Arial 12 pt Bold"/>
    <w:rsid w:val="00653962"/>
    <w:rPr>
      <w:rFonts w:ascii="Arial" w:hAnsi="Arial"/>
      <w:b/>
      <w:bCs/>
      <w:i/>
      <w:iCs/>
      <w:sz w:val="24"/>
    </w:rPr>
  </w:style>
  <w:style w:type="character" w:customStyle="1" w:styleId="super">
    <w:name w:val="super"/>
    <w:rsid w:val="00653962"/>
  </w:style>
  <w:style w:type="character" w:customStyle="1" w:styleId="text30">
    <w:name w:val="text30"/>
    <w:rsid w:val="00653962"/>
  </w:style>
  <w:style w:type="character" w:customStyle="1" w:styleId="uppercase">
    <w:name w:val="uppercase"/>
    <w:rsid w:val="00653962"/>
  </w:style>
  <w:style w:type="character" w:customStyle="1" w:styleId="bodytext0">
    <w:name w:val="bodytext"/>
    <w:rsid w:val="00653962"/>
  </w:style>
  <w:style w:type="character" w:customStyle="1" w:styleId="entry-title">
    <w:name w:val="entry-title"/>
    <w:rsid w:val="00653962"/>
  </w:style>
  <w:style w:type="character" w:customStyle="1" w:styleId="BodyTextIndentChar1">
    <w:name w:val="Body Text Indent Char1"/>
    <w:basedOn w:val="DefaultParagraphFont"/>
    <w:uiPriority w:val="99"/>
    <w:semiHidden/>
    <w:rsid w:val="00653962"/>
    <w:rPr>
      <w:rFonts w:ascii="Times New Roman" w:hAnsi="Times New Roman" w:cs="Times New Roman"/>
      <w:sz w:val="20"/>
    </w:rPr>
  </w:style>
  <w:style w:type="character" w:customStyle="1" w:styleId="Style6pt">
    <w:name w:val="Style 6 pt"/>
    <w:basedOn w:val="DefaultParagraphFont"/>
    <w:qFormat/>
    <w:rsid w:val="00653962"/>
    <w:rPr>
      <w:sz w:val="12"/>
    </w:rPr>
  </w:style>
  <w:style w:type="character" w:customStyle="1" w:styleId="CiteCharCharCharCharCharChar">
    <w:name w:val="Cite Char Char Char Char Char Char"/>
    <w:basedOn w:val="DefaultParagraphFont"/>
    <w:rsid w:val="00653962"/>
    <w:rPr>
      <w:b/>
      <w:noProof w:val="0"/>
      <w:sz w:val="22"/>
      <w:szCs w:val="24"/>
      <w:u w:val="single"/>
      <w:lang w:val="en-US" w:eastAsia="en-US" w:bidi="ar-SA"/>
    </w:rPr>
  </w:style>
  <w:style w:type="character" w:customStyle="1" w:styleId="mainbody1">
    <w:name w:val="mainbody1"/>
    <w:basedOn w:val="DefaultParagraphFont"/>
    <w:rsid w:val="00653962"/>
    <w:rPr>
      <w:rFonts w:ascii="Verdana" w:hAnsi="Verdana" w:hint="default"/>
      <w:color w:val="000000"/>
      <w:sz w:val="22"/>
      <w:szCs w:val="22"/>
    </w:rPr>
  </w:style>
  <w:style w:type="character" w:customStyle="1" w:styleId="ssl4">
    <w:name w:val="ss_l4"/>
    <w:basedOn w:val="DefaultParagraphFont"/>
    <w:rsid w:val="00653962"/>
  </w:style>
  <w:style w:type="paragraph" w:customStyle="1" w:styleId="StyleNormalWeb11ptUnderline">
    <w:name w:val="Style Normal (Web) + 11 pt Underline"/>
    <w:basedOn w:val="NormalWeb"/>
    <w:link w:val="StyleNormalWeb11ptUnderlineChar"/>
    <w:qFormat/>
    <w:rsid w:val="00653962"/>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653962"/>
    <w:rPr>
      <w:rFonts w:ascii="Calibri" w:eastAsia="Calibri" w:hAnsi="Calibri"/>
      <w:sz w:val="22"/>
      <w:u w:val="single"/>
    </w:rPr>
  </w:style>
  <w:style w:type="character" w:customStyle="1" w:styleId="cit-first-element">
    <w:name w:val="cit-first-element"/>
    <w:basedOn w:val="DefaultParagraphFont"/>
    <w:rsid w:val="00653962"/>
  </w:style>
  <w:style w:type="character" w:customStyle="1" w:styleId="title1">
    <w:name w:val="title1"/>
    <w:basedOn w:val="DefaultParagraphFont"/>
    <w:rsid w:val="00653962"/>
  </w:style>
  <w:style w:type="character" w:customStyle="1" w:styleId="StyleThickunderline1">
    <w:name w:val="Style Thick underline1"/>
    <w:basedOn w:val="DefaultParagraphFont"/>
    <w:rsid w:val="00653962"/>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53962"/>
    <w:rPr>
      <w:rFonts w:ascii="Georgia" w:hAnsi="Georgia"/>
    </w:rPr>
  </w:style>
  <w:style w:type="character" w:customStyle="1" w:styleId="FooterChar1">
    <w:name w:val="Footer Char1"/>
    <w:basedOn w:val="DefaultParagraphFont"/>
    <w:uiPriority w:val="99"/>
    <w:semiHidden/>
    <w:rsid w:val="00653962"/>
    <w:rPr>
      <w:rFonts w:ascii="Georgia" w:hAnsi="Georgia"/>
    </w:rPr>
  </w:style>
  <w:style w:type="character" w:customStyle="1" w:styleId="AnalyticChar">
    <w:name w:val="Analytic Char"/>
    <w:basedOn w:val="DefaultParagraphFont"/>
    <w:link w:val="Analytic"/>
    <w:rsid w:val="00653962"/>
    <w:rPr>
      <w:rFonts w:ascii="Calibri" w:hAnsi="Calibri"/>
      <w:b/>
    </w:rPr>
  </w:style>
  <w:style w:type="character" w:customStyle="1" w:styleId="UnderlineBold0">
    <w:name w:val="Underline Bold"/>
    <w:uiPriority w:val="6"/>
    <w:qFormat/>
    <w:rsid w:val="00653962"/>
    <w:rPr>
      <w:b/>
      <w:sz w:val="20"/>
      <w:u w:val="single"/>
    </w:rPr>
  </w:style>
  <w:style w:type="paragraph" w:customStyle="1" w:styleId="Underline20">
    <w:name w:val="Underline2"/>
    <w:basedOn w:val="Normal"/>
    <w:link w:val="Underline2Char"/>
    <w:autoRedefine/>
    <w:uiPriority w:val="4"/>
    <w:qFormat/>
    <w:rsid w:val="00653962"/>
    <w:rPr>
      <w:b/>
      <w:u w:val="single"/>
    </w:rPr>
  </w:style>
  <w:style w:type="character" w:customStyle="1" w:styleId="Underline2Char">
    <w:name w:val="Underline2 Char"/>
    <w:basedOn w:val="DefaultParagraphFont"/>
    <w:link w:val="Underline20"/>
    <w:uiPriority w:val="4"/>
    <w:rsid w:val="00653962"/>
    <w:rPr>
      <w:rFonts w:ascii="Calibri" w:hAnsi="Calibri"/>
      <w:b/>
      <w:sz w:val="22"/>
      <w:u w:val="single"/>
    </w:rPr>
  </w:style>
  <w:style w:type="character" w:customStyle="1" w:styleId="NormalTextChar">
    <w:name w:val="Normal Text Char"/>
    <w:link w:val="NormalText"/>
    <w:rsid w:val="00653962"/>
    <w:rPr>
      <w:rFonts w:ascii="Calibri" w:eastAsia="Times New Roman" w:hAnsi="Calibri"/>
      <w:sz w:val="22"/>
      <w:szCs w:val="26"/>
    </w:rPr>
  </w:style>
  <w:style w:type="paragraph" w:customStyle="1" w:styleId="TableParagraph">
    <w:name w:val="Table Paragraph"/>
    <w:basedOn w:val="Normal"/>
    <w:uiPriority w:val="1"/>
    <w:qFormat/>
    <w:rsid w:val="00653962"/>
    <w:pPr>
      <w:widowControl w:val="0"/>
    </w:pPr>
  </w:style>
  <w:style w:type="character" w:customStyle="1" w:styleId="UnderlineChar0">
    <w:name w:val="UnderlineChar"/>
    <w:rsid w:val="00653962"/>
    <w:rPr>
      <w:sz w:val="24"/>
      <w:u w:val="single"/>
      <w:shd w:val="clear" w:color="auto" w:fill="auto"/>
    </w:rPr>
  </w:style>
  <w:style w:type="character" w:customStyle="1" w:styleId="foreground">
    <w:name w:val="foreground"/>
    <w:basedOn w:val="DefaultParagraphFont"/>
    <w:rsid w:val="00653962"/>
  </w:style>
  <w:style w:type="paragraph" w:customStyle="1" w:styleId="StyleCircled11pt">
    <w:name w:val="Style Circled + 11 pt"/>
    <w:basedOn w:val="Normal"/>
    <w:link w:val="StyleCircled11ptChar"/>
    <w:qFormat/>
    <w:rsid w:val="00653962"/>
    <w:rPr>
      <w:rFonts w:eastAsia="Times New Roman"/>
      <w:b/>
      <w:bCs/>
      <w:sz w:val="20"/>
      <w:u w:val="single"/>
    </w:rPr>
  </w:style>
  <w:style w:type="character" w:customStyle="1" w:styleId="StyleCircled11ptChar">
    <w:name w:val="Style Circled + 11 pt Char"/>
    <w:link w:val="StyleCircled11pt"/>
    <w:rsid w:val="00653962"/>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65396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653962"/>
    <w:rPr>
      <w:rFonts w:ascii="Times" w:eastAsia="Times New Roman" w:hAnsi="Times"/>
      <w:sz w:val="20"/>
      <w:szCs w:val="28"/>
      <w:u w:val="single"/>
    </w:rPr>
  </w:style>
  <w:style w:type="paragraph" w:customStyle="1" w:styleId="cite20">
    <w:name w:val="cite2"/>
    <w:basedOn w:val="Normal"/>
    <w:uiPriority w:val="99"/>
    <w:qFormat/>
    <w:rsid w:val="00653962"/>
    <w:rPr>
      <w:rFonts w:eastAsia="Times New Roman"/>
      <w:color w:val="000000"/>
      <w:sz w:val="20"/>
      <w:szCs w:val="20"/>
    </w:rPr>
  </w:style>
  <w:style w:type="character" w:customStyle="1" w:styleId="postby">
    <w:name w:val="post_by"/>
    <w:basedOn w:val="DefaultParagraphFont"/>
    <w:rsid w:val="00653962"/>
  </w:style>
  <w:style w:type="character" w:customStyle="1" w:styleId="Style11ptBorderSinglesolidlineAuto05ptLinewidth">
    <w:name w:val="Style 11 pt Border: : (Single solid line Auto  0.5 pt Line width)"/>
    <w:rsid w:val="00653962"/>
    <w:rPr>
      <w:sz w:val="20"/>
      <w:bdr w:val="single" w:sz="4" w:space="0" w:color="auto" w:frame="1"/>
    </w:rPr>
  </w:style>
  <w:style w:type="character" w:customStyle="1" w:styleId="StyleUnderlineChar9ptBorderSinglesolidlineAuto0">
    <w:name w:val="Style Underline Char + 9 pt Border: : (Single solid line Auto  0..."/>
    <w:rsid w:val="0065396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5396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5396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5396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53962"/>
    <w:rPr>
      <w:sz w:val="20"/>
      <w:szCs w:val="24"/>
      <w:u w:val="single"/>
      <w:bdr w:val="single" w:sz="4" w:space="0" w:color="auto"/>
      <w:lang w:val="en-US" w:eastAsia="en-US" w:bidi="ar-SA"/>
    </w:rPr>
  </w:style>
  <w:style w:type="character" w:customStyle="1" w:styleId="StyleLatinGaramondUnderline">
    <w:name w:val="Style (Latin) Garamond Underline"/>
    <w:rsid w:val="00653962"/>
    <w:rPr>
      <w:rFonts w:ascii="Times New Roman" w:hAnsi="Times New Roman"/>
      <w:sz w:val="20"/>
      <w:u w:val="single"/>
    </w:rPr>
  </w:style>
  <w:style w:type="character" w:customStyle="1" w:styleId="StyleLatinGaramond">
    <w:name w:val="Style (Latin) Garamond"/>
    <w:rsid w:val="00653962"/>
    <w:rPr>
      <w:rFonts w:ascii="Times New Roman" w:hAnsi="Times New Roman"/>
      <w:sz w:val="20"/>
    </w:rPr>
  </w:style>
  <w:style w:type="character" w:customStyle="1" w:styleId="styletimesnewroman12ptbold0">
    <w:name w:val="styletimesnewroman12ptbold"/>
    <w:basedOn w:val="DefaultParagraphFont"/>
    <w:rsid w:val="00653962"/>
  </w:style>
  <w:style w:type="character" w:customStyle="1" w:styleId="CharCharCharCharChar">
    <w:name w:val="Char Char Char Char Char"/>
    <w:aliases w:val="Char Char Char Char,Char Char Char Char Char Char Char1,Heading 2 Char1 Char Char Char Char Char Char"/>
    <w:basedOn w:val="DefaultParagraphFont"/>
    <w:rsid w:val="00653962"/>
    <w:rPr>
      <w:rFonts w:cs="Arial"/>
      <w:b/>
      <w:bCs/>
      <w:iCs/>
      <w:sz w:val="24"/>
      <w:szCs w:val="28"/>
      <w:lang w:val="en-US" w:eastAsia="en-US" w:bidi="ar-SA"/>
    </w:rPr>
  </w:style>
  <w:style w:type="character" w:customStyle="1" w:styleId="mainheading">
    <w:name w:val="mainheading"/>
    <w:basedOn w:val="DefaultParagraphFont"/>
    <w:rsid w:val="00653962"/>
  </w:style>
  <w:style w:type="paragraph" w:customStyle="1" w:styleId="BoldandUnderlineChar2CharChar">
    <w:name w:val="Bold and Underline Char2 Char Char"/>
    <w:basedOn w:val="Normal"/>
    <w:link w:val="BoldandUnderlineChar2CharCharChar"/>
    <w:qFormat/>
    <w:rsid w:val="00653962"/>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653962"/>
    <w:rPr>
      <w:rFonts w:ascii="Calibri" w:eastAsia="Times New Roman" w:hAnsi="Calibri"/>
      <w:b/>
      <w:sz w:val="22"/>
      <w:u w:val="single"/>
    </w:rPr>
  </w:style>
  <w:style w:type="character" w:customStyle="1" w:styleId="StyleUnderlineChar9ptChar">
    <w:name w:val="Style Underline Char + 9 pt Char"/>
    <w:basedOn w:val="UnderlineCharChar"/>
    <w:rsid w:val="00653962"/>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53962"/>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53962"/>
    <w:rPr>
      <w:sz w:val="16"/>
    </w:rPr>
  </w:style>
  <w:style w:type="paragraph" w:customStyle="1" w:styleId="Reduce8pt">
    <w:name w:val="Reduce 8pt"/>
    <w:basedOn w:val="Normal"/>
    <w:link w:val="Reduce8ptCharChar"/>
    <w:qFormat/>
    <w:rsid w:val="00653962"/>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653962"/>
    <w:pPr>
      <w:contextualSpacing/>
    </w:pPr>
    <w:rPr>
      <w:rFonts w:eastAsia="Calibri"/>
    </w:rPr>
  </w:style>
  <w:style w:type="character" w:customStyle="1" w:styleId="CardIndentedChar">
    <w:name w:val="Card (Indented) Char"/>
    <w:link w:val="CardIndented"/>
    <w:locked/>
    <w:rsid w:val="00653962"/>
    <w:rPr>
      <w:rFonts w:ascii="Calibri" w:hAnsi="Calibri"/>
      <w:sz w:val="22"/>
    </w:rPr>
  </w:style>
  <w:style w:type="character" w:customStyle="1" w:styleId="citenon-boldChar">
    <w:name w:val="cite non-bold Char"/>
    <w:basedOn w:val="DefaultParagraphFont"/>
    <w:link w:val="citenon-bold"/>
    <w:locked/>
    <w:rsid w:val="00653962"/>
    <w:rPr>
      <w:rFonts w:ascii="Garamond" w:eastAsia="Times New Roman" w:hAnsi="Garamond"/>
      <w:sz w:val="22"/>
      <w:szCs w:val="20"/>
    </w:rPr>
  </w:style>
  <w:style w:type="character" w:customStyle="1" w:styleId="boldciteChar4">
    <w:name w:val="bold cite Char4"/>
    <w:link w:val="boldcite"/>
    <w:locked/>
    <w:rsid w:val="00653962"/>
    <w:rPr>
      <w:rFonts w:eastAsia="Times New Roman" w:cs="Times New Roman"/>
      <w:b/>
      <w:color w:val="000000"/>
      <w:sz w:val="20"/>
      <w:u w:val="thick" w:color="000000"/>
    </w:rPr>
  </w:style>
  <w:style w:type="paragraph" w:customStyle="1" w:styleId="boldcite">
    <w:name w:val="bold cite"/>
    <w:basedOn w:val="Normal"/>
    <w:link w:val="boldciteChar4"/>
    <w:qFormat/>
    <w:rsid w:val="00653962"/>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53962"/>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653962"/>
    <w:rPr>
      <w:rFonts w:eastAsia="Calibri"/>
      <w:b/>
    </w:rPr>
  </w:style>
  <w:style w:type="character" w:customStyle="1" w:styleId="HeadingsBaseChar">
    <w:name w:val="Headings Base Char"/>
    <w:basedOn w:val="DefaultParagraphFont"/>
    <w:link w:val="HeadingsBase"/>
    <w:locked/>
    <w:rsid w:val="00653962"/>
    <w:rPr>
      <w:rFonts w:ascii="Times New Roman" w:hAnsi="Times New Roman" w:cs="Times New Roman"/>
      <w:b/>
      <w:sz w:val="32"/>
    </w:rPr>
  </w:style>
  <w:style w:type="paragraph" w:customStyle="1" w:styleId="HeadingsBase">
    <w:name w:val="Headings Base"/>
    <w:basedOn w:val="Normal"/>
    <w:link w:val="HeadingsBaseChar"/>
    <w:qFormat/>
    <w:rsid w:val="00653962"/>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653962"/>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653962"/>
    <w:pPr>
      <w:spacing w:line="480" w:lineRule="auto"/>
      <w:ind w:firstLine="720"/>
    </w:pPr>
    <w:rPr>
      <w:rFonts w:eastAsia="Calibri"/>
    </w:rPr>
  </w:style>
  <w:style w:type="paragraph" w:customStyle="1" w:styleId="SchoolBlockQuote">
    <w:name w:val="School Block Quote"/>
    <w:basedOn w:val="SchoolPaper"/>
    <w:qFormat/>
    <w:rsid w:val="00653962"/>
  </w:style>
  <w:style w:type="paragraph" w:customStyle="1" w:styleId="SchoolWorksCited">
    <w:name w:val="School Works Cited"/>
    <w:basedOn w:val="SchoolPaper"/>
    <w:qFormat/>
    <w:rsid w:val="00653962"/>
  </w:style>
  <w:style w:type="paragraph" w:customStyle="1" w:styleId="BlockQuote">
    <w:name w:val="Block Quote"/>
    <w:basedOn w:val="Normal"/>
    <w:qFormat/>
    <w:rsid w:val="00653962"/>
    <w:pPr>
      <w:ind w:left="720" w:right="720"/>
    </w:pPr>
    <w:rPr>
      <w:rFonts w:eastAsia="Calibri"/>
    </w:rPr>
  </w:style>
  <w:style w:type="paragraph" w:customStyle="1" w:styleId="PaperBody">
    <w:name w:val="Paper Body"/>
    <w:basedOn w:val="Normal"/>
    <w:qFormat/>
    <w:rsid w:val="00653962"/>
    <w:pPr>
      <w:spacing w:line="480" w:lineRule="auto"/>
      <w:ind w:firstLine="720"/>
    </w:pPr>
    <w:rPr>
      <w:rFonts w:eastAsia="Calibri"/>
    </w:rPr>
  </w:style>
  <w:style w:type="paragraph" w:customStyle="1" w:styleId="PaperCitation">
    <w:name w:val="Paper Citation"/>
    <w:basedOn w:val="Normal"/>
    <w:qFormat/>
    <w:rsid w:val="00653962"/>
    <w:pPr>
      <w:spacing w:line="480" w:lineRule="auto"/>
      <w:ind w:left="720" w:hanging="720"/>
    </w:pPr>
    <w:rPr>
      <w:rFonts w:eastAsia="Calibri"/>
    </w:rPr>
  </w:style>
  <w:style w:type="character" w:customStyle="1" w:styleId="hatChar">
    <w:name w:val="hat Char"/>
    <w:basedOn w:val="DefaultParagraphFont"/>
    <w:link w:val="hat"/>
    <w:locked/>
    <w:rsid w:val="00653962"/>
    <w:rPr>
      <w:rFonts w:ascii="Calibri" w:eastAsia="Times New Roman" w:hAnsi="Calibri"/>
      <w:b/>
      <w:bCs/>
      <w:sz w:val="32"/>
      <w:u w:val="single"/>
      <w:lang w:bidi="en-US"/>
    </w:rPr>
  </w:style>
  <w:style w:type="paragraph" w:customStyle="1" w:styleId="WW-Default">
    <w:name w:val="WW-Default"/>
    <w:qFormat/>
    <w:rsid w:val="00653962"/>
    <w:pPr>
      <w:suppressAutoHyphens/>
    </w:pPr>
    <w:rPr>
      <w:rFonts w:ascii="Georgia" w:eastAsia="Calibri" w:hAnsi="Georgia" w:cs="Calibri"/>
      <w:sz w:val="22"/>
      <w:szCs w:val="22"/>
      <w:lang w:eastAsia="ar-SA"/>
    </w:rPr>
  </w:style>
  <w:style w:type="paragraph" w:customStyle="1" w:styleId="B-TagCite">
    <w:name w:val="B-TagCite"/>
    <w:qFormat/>
    <w:rsid w:val="00653962"/>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53962"/>
    <w:rPr>
      <w:rFonts w:ascii="Times New Roman" w:hAnsi="Times New Roman" w:cs="Times New Roman"/>
      <w:b/>
      <w:sz w:val="20"/>
    </w:rPr>
  </w:style>
  <w:style w:type="paragraph" w:customStyle="1" w:styleId="MicroText">
    <w:name w:val="MicroText"/>
    <w:basedOn w:val="Normal"/>
    <w:next w:val="Normal"/>
    <w:link w:val="MicroTextChar"/>
    <w:qFormat/>
    <w:rsid w:val="00653962"/>
    <w:rPr>
      <w:rFonts w:ascii="Arial Narrow" w:hAnsi="Arial Narrow"/>
      <w:sz w:val="12"/>
    </w:rPr>
  </w:style>
  <w:style w:type="character" w:customStyle="1" w:styleId="Footnote2Char">
    <w:name w:val="Footnote2 Char"/>
    <w:link w:val="Footnote2"/>
    <w:locked/>
    <w:rsid w:val="00653962"/>
  </w:style>
  <w:style w:type="paragraph" w:customStyle="1" w:styleId="Footnote2">
    <w:name w:val="Footnote2"/>
    <w:basedOn w:val="Normal"/>
    <w:next w:val="Normal"/>
    <w:link w:val="Footnote2Char"/>
    <w:autoRedefine/>
    <w:qFormat/>
    <w:rsid w:val="00653962"/>
    <w:pPr>
      <w:spacing w:after="120" w:line="480" w:lineRule="auto"/>
    </w:pPr>
    <w:rPr>
      <w:rFonts w:asciiTheme="minorHAnsi" w:hAnsiTheme="minorHAnsi"/>
      <w:sz w:val="24"/>
    </w:rPr>
  </w:style>
  <w:style w:type="paragraph" w:customStyle="1" w:styleId="indent">
    <w:name w:val="indent"/>
    <w:basedOn w:val="Normal"/>
    <w:qFormat/>
    <w:rsid w:val="00653962"/>
    <w:pPr>
      <w:spacing w:before="100" w:beforeAutospacing="1" w:after="100" w:afterAutospacing="1"/>
    </w:pPr>
    <w:rPr>
      <w:rFonts w:eastAsia="Times New Roman"/>
    </w:rPr>
  </w:style>
  <w:style w:type="paragraph" w:customStyle="1" w:styleId="PageHeaderLine1">
    <w:name w:val="PageHeaderLine1"/>
    <w:basedOn w:val="Normal"/>
    <w:qFormat/>
    <w:rsid w:val="00653962"/>
    <w:pPr>
      <w:tabs>
        <w:tab w:val="right" w:pos="10800"/>
      </w:tabs>
    </w:pPr>
    <w:rPr>
      <w:rFonts w:eastAsia="Calibri"/>
      <w:b/>
    </w:rPr>
  </w:style>
  <w:style w:type="paragraph" w:customStyle="1" w:styleId="PageHeaderLine2">
    <w:name w:val="PageHeaderLine2"/>
    <w:basedOn w:val="Normal"/>
    <w:next w:val="Normal"/>
    <w:link w:val="PageHeaderLine2Char"/>
    <w:qFormat/>
    <w:rsid w:val="00653962"/>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653962"/>
    <w:rPr>
      <w:rFonts w:ascii="Times New Roman" w:hAnsi="Times New Roman" w:cs="Times New Roman"/>
      <w:sz w:val="20"/>
    </w:rPr>
  </w:style>
  <w:style w:type="paragraph" w:customStyle="1" w:styleId="CardText1">
    <w:name w:val="CardText"/>
    <w:basedOn w:val="Normal"/>
    <w:link w:val="CardTextChar3"/>
    <w:qFormat/>
    <w:rsid w:val="00653962"/>
    <w:pPr>
      <w:ind w:left="288"/>
    </w:pPr>
    <w:rPr>
      <w:rFonts w:ascii="Times New Roman" w:hAnsi="Times New Roman" w:cs="Times New Roman"/>
      <w:sz w:val="20"/>
    </w:rPr>
  </w:style>
  <w:style w:type="character" w:customStyle="1" w:styleId="stylestylebold12pt">
    <w:name w:val="stylestylebold12pt"/>
    <w:basedOn w:val="DefaultParagraphFont"/>
    <w:rsid w:val="00653962"/>
  </w:style>
  <w:style w:type="character" w:customStyle="1" w:styleId="styleboldunderline">
    <w:name w:val="styleboldunderline"/>
    <w:basedOn w:val="DefaultParagraphFont"/>
    <w:rsid w:val="00653962"/>
  </w:style>
  <w:style w:type="character" w:customStyle="1" w:styleId="box">
    <w:name w:val="box"/>
    <w:basedOn w:val="DefaultParagraphFont"/>
    <w:rsid w:val="00653962"/>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53962"/>
    <w:rPr>
      <w:rFonts w:ascii="Arial Narrow" w:hAnsi="Arial Narrow" w:cs="Arial Narrow" w:hint="default"/>
      <w:sz w:val="18"/>
      <w:szCs w:val="18"/>
    </w:rPr>
  </w:style>
  <w:style w:type="character" w:customStyle="1" w:styleId="FontStyle14">
    <w:name w:val="Font Style14"/>
    <w:basedOn w:val="DefaultParagraphFont"/>
    <w:uiPriority w:val="99"/>
    <w:rsid w:val="0065396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53962"/>
    <w:rPr>
      <w:rFonts w:ascii="Arial Narrow" w:hAnsi="Arial Narrow" w:cs="Arial Narrow" w:hint="default"/>
      <w:b/>
      <w:bCs/>
      <w:sz w:val="10"/>
      <w:szCs w:val="10"/>
    </w:rPr>
  </w:style>
  <w:style w:type="character" w:customStyle="1" w:styleId="CardTagandCiteChar">
    <w:name w:val="Card Tag and Cite Char"/>
    <w:basedOn w:val="DefaultParagraphFont"/>
    <w:rsid w:val="00653962"/>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653962"/>
    <w:rPr>
      <w:rFonts w:ascii="Arial Narrow" w:hAnsi="Arial Narrow"/>
      <w:b/>
      <w:color w:val="000000"/>
      <w:sz w:val="22"/>
      <w:szCs w:val="22"/>
      <w:u w:val="single"/>
    </w:rPr>
  </w:style>
  <w:style w:type="character" w:customStyle="1" w:styleId="SmallText0">
    <w:name w:val="SmallText"/>
    <w:rsid w:val="00653962"/>
    <w:rPr>
      <w:color w:val="000000"/>
    </w:rPr>
  </w:style>
  <w:style w:type="character" w:customStyle="1" w:styleId="CitesChar1">
    <w:name w:val="Cites Char1"/>
    <w:basedOn w:val="DefaultParagraphFont"/>
    <w:rsid w:val="00653962"/>
    <w:rPr>
      <w:b/>
      <w:bCs w:val="0"/>
      <w:szCs w:val="24"/>
      <w:u w:val="single"/>
      <w:lang w:val="en-US" w:eastAsia="en-US" w:bidi="ar-SA"/>
    </w:rPr>
  </w:style>
  <w:style w:type="character" w:customStyle="1" w:styleId="CardUnderlinedChar">
    <w:name w:val="Card Underlined Char"/>
    <w:basedOn w:val="DefaultParagraphFont"/>
    <w:rsid w:val="00653962"/>
    <w:rPr>
      <w:rFonts w:ascii="Arial Narrow" w:hAnsi="Arial Narrow" w:hint="default"/>
      <w:sz w:val="22"/>
      <w:szCs w:val="24"/>
      <w:u w:val="single"/>
      <w:lang w:val="en-US" w:eastAsia="en-US" w:bidi="ar-SA"/>
    </w:rPr>
  </w:style>
  <w:style w:type="character" w:customStyle="1" w:styleId="underline3">
    <w:name w:val="underline3"/>
    <w:basedOn w:val="underline2"/>
    <w:rsid w:val="00653962"/>
    <w:rPr>
      <w:rFonts w:ascii="Arial" w:hAnsi="Arial"/>
      <w:sz w:val="18"/>
      <w:u w:val="single"/>
      <w:bdr w:val="none" w:sz="0" w:space="0" w:color="auto" w:frame="1"/>
      <w:shd w:val="clear" w:color="auto" w:fill="FFFF00"/>
    </w:rPr>
  </w:style>
  <w:style w:type="character" w:customStyle="1" w:styleId="menu">
    <w:name w:val="menu"/>
    <w:basedOn w:val="DefaultParagraphFont"/>
    <w:rsid w:val="00653962"/>
  </w:style>
  <w:style w:type="character" w:customStyle="1" w:styleId="itxtrst">
    <w:name w:val="itxtrst"/>
    <w:rsid w:val="00653962"/>
  </w:style>
  <w:style w:type="character" w:customStyle="1" w:styleId="A-Underlining">
    <w:name w:val="A-Underlining"/>
    <w:basedOn w:val="DefaultParagraphFont"/>
    <w:rsid w:val="00653962"/>
    <w:rPr>
      <w:rFonts w:ascii="Garamond" w:hAnsi="Garamond" w:hint="default"/>
      <w:color w:val="auto"/>
      <w:sz w:val="24"/>
      <w:u w:val="single"/>
    </w:rPr>
  </w:style>
  <w:style w:type="character" w:customStyle="1" w:styleId="StyleUnderlineBold0">
    <w:name w:val="Style Underline + Bold"/>
    <w:rsid w:val="00653962"/>
    <w:rPr>
      <w:b/>
      <w:bCs/>
      <w:u w:val="single"/>
    </w:rPr>
  </w:style>
  <w:style w:type="character" w:customStyle="1" w:styleId="Underline-Highlighted">
    <w:name w:val="Underline-Highlighted"/>
    <w:uiPriority w:val="1"/>
    <w:qFormat/>
    <w:rsid w:val="00653962"/>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53962"/>
  </w:style>
  <w:style w:type="character" w:customStyle="1" w:styleId="newsmain">
    <w:name w:val="news_main"/>
    <w:basedOn w:val="DefaultParagraphFont"/>
    <w:rsid w:val="00653962"/>
  </w:style>
  <w:style w:type="character" w:customStyle="1" w:styleId="vitstoryheadline">
    <w:name w:val="vitstoryheadline"/>
    <w:rsid w:val="00653962"/>
  </w:style>
  <w:style w:type="character" w:customStyle="1" w:styleId="AuthorDate0">
    <w:name w:val="Author Date"/>
    <w:rsid w:val="00653962"/>
    <w:rPr>
      <w:b/>
      <w:bCs w:val="0"/>
      <w:sz w:val="24"/>
      <w:u w:val="thick"/>
    </w:rPr>
  </w:style>
  <w:style w:type="character" w:customStyle="1" w:styleId="red">
    <w:name w:val="red"/>
    <w:basedOn w:val="DefaultParagraphFont"/>
    <w:rsid w:val="00653962"/>
  </w:style>
  <w:style w:type="character" w:customStyle="1" w:styleId="at">
    <w:name w:val="at"/>
    <w:rsid w:val="00653962"/>
  </w:style>
  <w:style w:type="character" w:customStyle="1" w:styleId="org">
    <w:name w:val="org"/>
    <w:rsid w:val="00653962"/>
  </w:style>
  <w:style w:type="character" w:customStyle="1" w:styleId="pnumber">
    <w:name w:val="pnumber"/>
    <w:rsid w:val="00653962"/>
  </w:style>
  <w:style w:type="character" w:customStyle="1" w:styleId="ital">
    <w:name w:val="ital"/>
    <w:rsid w:val="00653962"/>
  </w:style>
  <w:style w:type="character" w:customStyle="1" w:styleId="orgdiv">
    <w:name w:val="orgdiv"/>
    <w:rsid w:val="00653962"/>
  </w:style>
  <w:style w:type="character" w:customStyle="1" w:styleId="orgname">
    <w:name w:val="orgname"/>
    <w:rsid w:val="00653962"/>
  </w:style>
  <w:style w:type="character" w:customStyle="1" w:styleId="city">
    <w:name w:val="city"/>
    <w:rsid w:val="00653962"/>
  </w:style>
  <w:style w:type="character" w:customStyle="1" w:styleId="state">
    <w:name w:val="state"/>
    <w:rsid w:val="00653962"/>
  </w:style>
  <w:style w:type="character" w:customStyle="1" w:styleId="country">
    <w:name w:val="country"/>
    <w:rsid w:val="00653962"/>
  </w:style>
  <w:style w:type="character" w:customStyle="1" w:styleId="articletitle">
    <w:name w:val="articletitle"/>
    <w:rsid w:val="00653962"/>
    <w:rPr>
      <w:rFonts w:ascii="Times New Roman" w:hAnsi="Times New Roman" w:cs="Times New Roman" w:hint="default"/>
    </w:rPr>
  </w:style>
  <w:style w:type="character" w:customStyle="1" w:styleId="6pointChar">
    <w:name w:val="6 point Char"/>
    <w:rsid w:val="00653962"/>
    <w:rPr>
      <w:rFonts w:ascii="Times New Roman" w:hAnsi="Times New Roman" w:cs="Times New Roman" w:hint="default"/>
      <w:sz w:val="12"/>
      <w:lang w:val="en-US" w:eastAsia="en-US"/>
    </w:rPr>
  </w:style>
  <w:style w:type="character" w:customStyle="1" w:styleId="StyleThickunderline">
    <w:name w:val="Style Thick underline"/>
    <w:qFormat/>
    <w:rsid w:val="00653962"/>
    <w:rPr>
      <w:u w:val="thick"/>
    </w:rPr>
  </w:style>
  <w:style w:type="character" w:customStyle="1" w:styleId="Box0">
    <w:name w:val="Box!"/>
    <w:rsid w:val="00653962"/>
    <w:rPr>
      <w:rFonts w:ascii="Garamond" w:hAnsi="Garamond" w:hint="default"/>
      <w:sz w:val="24"/>
      <w:u w:val="single"/>
      <w:bdr w:val="single" w:sz="4" w:space="0" w:color="auto" w:frame="1"/>
    </w:rPr>
  </w:style>
  <w:style w:type="character" w:customStyle="1" w:styleId="citechar">
    <w:name w:val="citechar"/>
    <w:basedOn w:val="DefaultParagraphFont"/>
    <w:rsid w:val="00653962"/>
  </w:style>
  <w:style w:type="character" w:customStyle="1" w:styleId="underlinechar2">
    <w:name w:val="underlinechar"/>
    <w:basedOn w:val="DefaultParagraphFont"/>
    <w:rsid w:val="00653962"/>
  </w:style>
  <w:style w:type="character" w:customStyle="1" w:styleId="CardUnderlineChar">
    <w:name w:val="Card Underline Char"/>
    <w:rsid w:val="00653962"/>
    <w:rPr>
      <w:szCs w:val="24"/>
      <w:u w:val="single"/>
      <w:lang w:val="en-US" w:eastAsia="en-US" w:bidi="ar-SA"/>
    </w:rPr>
  </w:style>
  <w:style w:type="character" w:customStyle="1" w:styleId="tagciteChar">
    <w:name w:val="tag/cite Char"/>
    <w:basedOn w:val="DefaultParagraphFont"/>
    <w:rsid w:val="00653962"/>
    <w:rPr>
      <w:b/>
      <w:bCs w:val="0"/>
      <w:sz w:val="24"/>
      <w:lang w:val="en-US" w:eastAsia="en-US" w:bidi="ar-SA"/>
    </w:rPr>
  </w:style>
  <w:style w:type="character" w:customStyle="1" w:styleId="8pointChar">
    <w:name w:val="8 point Char"/>
    <w:basedOn w:val="DefaultParagraphFont"/>
    <w:rsid w:val="00653962"/>
    <w:rPr>
      <w:sz w:val="16"/>
      <w:lang w:val="en-US" w:eastAsia="en-US" w:bidi="ar-SA"/>
    </w:rPr>
  </w:style>
  <w:style w:type="character" w:customStyle="1" w:styleId="BoldText12pt">
    <w:name w:val="Bold Text 12 pt"/>
    <w:rsid w:val="0065396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53962"/>
  </w:style>
  <w:style w:type="table" w:styleId="TableGrid">
    <w:name w:val="Table Grid"/>
    <w:basedOn w:val="TableNormal"/>
    <w:rsid w:val="0065396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53962"/>
    <w:rPr>
      <w:b/>
      <w:bCs w:val="0"/>
      <w:sz w:val="24"/>
      <w:lang w:val="en-US" w:eastAsia="en-US" w:bidi="ar-SA"/>
    </w:rPr>
  </w:style>
  <w:style w:type="character" w:customStyle="1" w:styleId="Mention11">
    <w:name w:val="Mention11"/>
    <w:basedOn w:val="DefaultParagraphFont"/>
    <w:uiPriority w:val="99"/>
    <w:semiHidden/>
    <w:unhideWhenUsed/>
    <w:rsid w:val="00653962"/>
    <w:rPr>
      <w:color w:val="2B579A"/>
      <w:shd w:val="clear" w:color="auto" w:fill="E6E6E6"/>
    </w:rPr>
  </w:style>
  <w:style w:type="paragraph" w:customStyle="1" w:styleId="Emphasize">
    <w:name w:val="Emphasize"/>
    <w:basedOn w:val="Normal"/>
    <w:uiPriority w:val="7"/>
    <w:qFormat/>
    <w:rsid w:val="0065396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653962"/>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53962"/>
  </w:style>
  <w:style w:type="character" w:customStyle="1" w:styleId="Heading3Char2">
    <w:name w:val="Heading 3 Char2"/>
    <w:aliases w:val="Heading 3 Char Char Char4, Char Char1, Char Char Char4"/>
    <w:basedOn w:val="DefaultParagraphFont"/>
    <w:rsid w:val="00653962"/>
    <w:rPr>
      <w:rFonts w:cs="Arial"/>
      <w:bCs/>
      <w:szCs w:val="26"/>
      <w:u w:val="single"/>
      <w:lang w:val="en-US" w:eastAsia="en-US" w:bidi="ar-SA"/>
    </w:rPr>
  </w:style>
  <w:style w:type="character" w:customStyle="1" w:styleId="Mention2">
    <w:name w:val="Mention2"/>
    <w:basedOn w:val="DefaultParagraphFont"/>
    <w:uiPriority w:val="99"/>
    <w:semiHidden/>
    <w:unhideWhenUsed/>
    <w:rsid w:val="00653962"/>
    <w:rPr>
      <w:color w:val="2B579A"/>
      <w:shd w:val="clear" w:color="auto" w:fill="E6E6E6"/>
    </w:rPr>
  </w:style>
  <w:style w:type="paragraph" w:customStyle="1" w:styleId="FlashTag">
    <w:name w:val="FlashTag"/>
    <w:basedOn w:val="Normal"/>
    <w:link w:val="FlashTagChar"/>
    <w:autoRedefine/>
    <w:uiPriority w:val="4"/>
    <w:qFormat/>
    <w:rsid w:val="00653962"/>
    <w:rPr>
      <w:rFonts w:asciiTheme="majorHAnsi" w:hAnsiTheme="majorHAnsi"/>
      <w:b/>
      <w:sz w:val="28"/>
    </w:rPr>
  </w:style>
  <w:style w:type="character" w:customStyle="1" w:styleId="FlashTagChar">
    <w:name w:val="FlashTag Char"/>
    <w:basedOn w:val="DefaultParagraphFont"/>
    <w:link w:val="FlashTag"/>
    <w:uiPriority w:val="4"/>
    <w:rsid w:val="00653962"/>
    <w:rPr>
      <w:rFonts w:asciiTheme="majorHAnsi" w:hAnsiTheme="majorHAnsi"/>
      <w:b/>
      <w:sz w:val="28"/>
    </w:rPr>
  </w:style>
  <w:style w:type="paragraph" w:customStyle="1" w:styleId="Warrant">
    <w:name w:val="Warrant"/>
    <w:autoRedefine/>
    <w:uiPriority w:val="4"/>
    <w:qFormat/>
    <w:rsid w:val="00653962"/>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653962"/>
  </w:style>
  <w:style w:type="character" w:customStyle="1" w:styleId="m3965771245576658108gmail-styleunderline">
    <w:name w:val="m_3965771245576658108gmail-styleunderline"/>
    <w:basedOn w:val="DefaultParagraphFont"/>
    <w:rsid w:val="00653962"/>
  </w:style>
  <w:style w:type="paragraph" w:customStyle="1" w:styleId="Header1">
    <w:name w:val="Header1"/>
    <w:aliases w:val="Header Char Char,Header Char Char Char Char Char Char Char Cha,Header Char2,Header Char1 Char,Char Char Char Cha"/>
    <w:basedOn w:val="Normal"/>
    <w:qFormat/>
    <w:rsid w:val="00653962"/>
    <w:pPr>
      <w:tabs>
        <w:tab w:val="center" w:pos="4680"/>
        <w:tab w:val="right" w:pos="9360"/>
      </w:tabs>
    </w:pPr>
  </w:style>
  <w:style w:type="character" w:customStyle="1" w:styleId="EndnoteTextChar">
    <w:name w:val="Endnote Text Char"/>
    <w:basedOn w:val="DefaultParagraphFont"/>
    <w:link w:val="EndnoteText"/>
    <w:locked/>
    <w:rsid w:val="00653962"/>
    <w:rPr>
      <w:rFonts w:ascii="Georgia" w:eastAsia="Times New Roman" w:hAnsi="Georgia"/>
      <w:szCs w:val="20"/>
    </w:rPr>
  </w:style>
  <w:style w:type="paragraph" w:styleId="EndnoteText">
    <w:name w:val="endnote text"/>
    <w:basedOn w:val="Normal"/>
    <w:link w:val="EndnoteTextChar"/>
    <w:unhideWhenUsed/>
    <w:rsid w:val="00653962"/>
    <w:rPr>
      <w:rFonts w:ascii="Georgia" w:eastAsia="Times New Roman" w:hAnsi="Georgia"/>
      <w:sz w:val="24"/>
      <w:szCs w:val="20"/>
    </w:rPr>
  </w:style>
  <w:style w:type="character" w:customStyle="1" w:styleId="EndnoteTextChar1">
    <w:name w:val="Endnote Text Char1"/>
    <w:basedOn w:val="DefaultParagraphFont"/>
    <w:semiHidden/>
    <w:rsid w:val="00653962"/>
    <w:rPr>
      <w:rFonts w:ascii="Calibri" w:hAnsi="Calibri"/>
      <w:sz w:val="20"/>
      <w:szCs w:val="20"/>
    </w:rPr>
  </w:style>
  <w:style w:type="character" w:customStyle="1" w:styleId="DateChar">
    <w:name w:val="Date Char"/>
    <w:aliases w:val="date Char"/>
    <w:basedOn w:val="DefaultParagraphFont"/>
    <w:link w:val="Date"/>
    <w:uiPriority w:val="99"/>
    <w:locked/>
    <w:rsid w:val="00653962"/>
    <w:rPr>
      <w:rFonts w:ascii="Georgia" w:eastAsia="Times New Roman" w:hAnsi="Georgia"/>
    </w:rPr>
  </w:style>
  <w:style w:type="paragraph" w:styleId="Date">
    <w:name w:val="Date"/>
    <w:aliases w:val="date"/>
    <w:basedOn w:val="Normal"/>
    <w:next w:val="Normal"/>
    <w:link w:val="DateChar"/>
    <w:uiPriority w:val="99"/>
    <w:unhideWhenUsed/>
    <w:rsid w:val="00653962"/>
    <w:rPr>
      <w:rFonts w:ascii="Georgia" w:eastAsia="Times New Roman" w:hAnsi="Georgia"/>
      <w:sz w:val="24"/>
    </w:rPr>
  </w:style>
  <w:style w:type="character" w:customStyle="1" w:styleId="DateChar1">
    <w:name w:val="Date Char1"/>
    <w:basedOn w:val="DefaultParagraphFont"/>
    <w:uiPriority w:val="99"/>
    <w:semiHidden/>
    <w:rsid w:val="00653962"/>
    <w:rPr>
      <w:rFonts w:ascii="Calibri" w:hAnsi="Calibri"/>
      <w:sz w:val="22"/>
    </w:rPr>
  </w:style>
  <w:style w:type="character" w:customStyle="1" w:styleId="BodyTextFirstIndentChar">
    <w:name w:val="Body Text First Indent Char"/>
    <w:basedOn w:val="BodyTextChar"/>
    <w:link w:val="BodyTextFirstIndent"/>
    <w:locked/>
    <w:rsid w:val="00653962"/>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653962"/>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653962"/>
    <w:rPr>
      <w:rFonts w:ascii="Calibri" w:hAnsi="Calibri"/>
      <w:sz w:val="22"/>
    </w:rPr>
  </w:style>
  <w:style w:type="character" w:customStyle="1" w:styleId="BodyTextIndent2Char1">
    <w:name w:val="Body Text Indent 2 Char1"/>
    <w:basedOn w:val="DefaultParagraphFont"/>
    <w:semiHidden/>
    <w:rsid w:val="00653962"/>
    <w:rPr>
      <w:rFonts w:ascii="Calibri" w:hAnsi="Calibri" w:cs="Calibri"/>
    </w:rPr>
  </w:style>
  <w:style w:type="character" w:customStyle="1" w:styleId="PlainTextChar1">
    <w:name w:val="Plain Text Char1"/>
    <w:basedOn w:val="DefaultParagraphFont"/>
    <w:semiHidden/>
    <w:rsid w:val="00653962"/>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
    <w:link w:val="NoSpacing"/>
    <w:uiPriority w:val="1"/>
    <w:qFormat/>
    <w:locked/>
    <w:rsid w:val="00653962"/>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653962"/>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653962"/>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653962"/>
    <w:rPr>
      <w:rFonts w:ascii="Calibri" w:hAnsi="Calibri" w:cs="Calibri"/>
      <w:i/>
      <w:iCs/>
      <w:color w:val="000000" w:themeColor="text1"/>
    </w:rPr>
  </w:style>
  <w:style w:type="paragraph" w:customStyle="1" w:styleId="CiteSpacing">
    <w:name w:val="Cite Spacing"/>
    <w:basedOn w:val="Normal"/>
    <w:uiPriority w:val="4"/>
    <w:qFormat/>
    <w:rsid w:val="00653962"/>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653962"/>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653962"/>
    <w:rPr>
      <w:rFonts w:ascii="Calibri" w:eastAsia="Calibri" w:hAnsi="Calibri"/>
      <w:b/>
      <w:sz w:val="22"/>
    </w:rPr>
  </w:style>
  <w:style w:type="paragraph" w:customStyle="1" w:styleId="Heading2-Bold">
    <w:name w:val="Heading 2 - Bold"/>
    <w:basedOn w:val="Normal"/>
    <w:autoRedefine/>
    <w:uiPriority w:val="99"/>
    <w:qFormat/>
    <w:rsid w:val="00653962"/>
    <w:rPr>
      <w:rFonts w:ascii="Garamond" w:eastAsia="Calibri" w:hAnsi="Garamond"/>
      <w:b/>
    </w:rPr>
  </w:style>
  <w:style w:type="paragraph" w:customStyle="1" w:styleId="tag">
    <w:name w:val="%tag"/>
    <w:basedOn w:val="Normal"/>
    <w:next w:val="Normal"/>
    <w:uiPriority w:val="99"/>
    <w:qFormat/>
    <w:rsid w:val="00653962"/>
    <w:rPr>
      <w:rFonts w:ascii="Garamond" w:eastAsia="Calibri" w:hAnsi="Garamond"/>
      <w:bCs/>
      <w:sz w:val="18"/>
    </w:rPr>
  </w:style>
  <w:style w:type="character" w:customStyle="1" w:styleId="Style2Char">
    <w:name w:val="Style 2 Char"/>
    <w:link w:val="Style20"/>
    <w:uiPriority w:val="99"/>
    <w:locked/>
    <w:rsid w:val="00653962"/>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53962"/>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65396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53962"/>
    <w:rPr>
      <w:rFonts w:ascii="Garamond" w:eastAsia="Times New Roman" w:hAnsi="Garamond"/>
      <w:sz w:val="24"/>
      <w:szCs w:val="20"/>
      <w:u w:val="single"/>
      <w:lang w:val="x-none" w:eastAsia="x-none"/>
    </w:rPr>
  </w:style>
  <w:style w:type="character" w:customStyle="1" w:styleId="textsmallChar0">
    <w:name w:val="textsmall Char"/>
    <w:link w:val="textsmall0"/>
    <w:locked/>
    <w:rsid w:val="00653962"/>
    <w:rPr>
      <w:rFonts w:ascii="Georgia" w:eastAsia="Times New Roman" w:hAnsi="Georgia"/>
      <w:sz w:val="18"/>
      <w:szCs w:val="20"/>
      <w:lang w:val="x-none" w:eastAsia="x-none"/>
    </w:rPr>
  </w:style>
  <w:style w:type="paragraph" w:customStyle="1" w:styleId="textsmall0">
    <w:name w:val="textsmall"/>
    <w:basedOn w:val="Normal"/>
    <w:link w:val="textsmallChar0"/>
    <w:qFormat/>
    <w:rsid w:val="00653962"/>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65396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53962"/>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653962"/>
    <w:rPr>
      <w:rFonts w:ascii="Arial" w:eastAsia="Times New Roman" w:hAnsi="Arial" w:cs="Arial"/>
      <w:sz w:val="12"/>
    </w:rPr>
  </w:style>
  <w:style w:type="paragraph" w:customStyle="1" w:styleId="Micro">
    <w:name w:val="Micro"/>
    <w:basedOn w:val="Normal"/>
    <w:next w:val="Normal"/>
    <w:link w:val="MicroChar"/>
    <w:qFormat/>
    <w:rsid w:val="00653962"/>
    <w:rPr>
      <w:rFonts w:ascii="Arial" w:eastAsia="Times New Roman" w:hAnsi="Arial" w:cs="Arial"/>
      <w:sz w:val="12"/>
    </w:rPr>
  </w:style>
  <w:style w:type="character" w:customStyle="1" w:styleId="CardNotUnderlinedChar1">
    <w:name w:val="Card Not Underlined Char1"/>
    <w:link w:val="CardNotUnderlined"/>
    <w:locked/>
    <w:rsid w:val="00653962"/>
    <w:rPr>
      <w:rFonts w:ascii="Bell MT" w:eastAsia="Calibri" w:hAnsi="Bell MT"/>
      <w:szCs w:val="20"/>
    </w:rPr>
  </w:style>
  <w:style w:type="paragraph" w:customStyle="1" w:styleId="CardNotUnderlined">
    <w:name w:val="Card Not Underlined"/>
    <w:basedOn w:val="Normal"/>
    <w:link w:val="CardNotUnderlinedChar1"/>
    <w:autoRedefine/>
    <w:qFormat/>
    <w:rsid w:val="00653962"/>
    <w:rPr>
      <w:rFonts w:ascii="Bell MT" w:eastAsia="Calibri" w:hAnsi="Bell MT"/>
      <w:sz w:val="24"/>
      <w:szCs w:val="20"/>
    </w:rPr>
  </w:style>
  <w:style w:type="paragraph" w:customStyle="1" w:styleId="h-lead">
    <w:name w:val="h-lead"/>
    <w:basedOn w:val="Normal"/>
    <w:uiPriority w:val="99"/>
    <w:qFormat/>
    <w:rsid w:val="00653962"/>
    <w:pPr>
      <w:spacing w:before="100" w:beforeAutospacing="1" w:after="100" w:afterAutospacing="1"/>
    </w:pPr>
    <w:rPr>
      <w:rFonts w:eastAsia="Times New Roman"/>
      <w:sz w:val="24"/>
    </w:rPr>
  </w:style>
  <w:style w:type="paragraph" w:customStyle="1" w:styleId="intro">
    <w:name w:val="intro"/>
    <w:basedOn w:val="Normal"/>
    <w:uiPriority w:val="99"/>
    <w:qFormat/>
    <w:rsid w:val="00653962"/>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653962"/>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65396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53962"/>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53962"/>
    <w:rPr>
      <w:rFonts w:eastAsia="Calibri"/>
    </w:rPr>
  </w:style>
  <w:style w:type="paragraph" w:customStyle="1" w:styleId="F3-TagAuthor">
    <w:name w:val="F3 - Tag/Author"/>
    <w:basedOn w:val="Normal"/>
    <w:uiPriority w:val="99"/>
    <w:qFormat/>
    <w:rsid w:val="00653962"/>
    <w:rPr>
      <w:rFonts w:eastAsia="Times New Roman"/>
      <w:b/>
    </w:rPr>
  </w:style>
  <w:style w:type="paragraph" w:customStyle="1" w:styleId="F5-UnderlineNormal">
    <w:name w:val="F5 - Underline Normal"/>
    <w:basedOn w:val="Normal"/>
    <w:uiPriority w:val="99"/>
    <w:qFormat/>
    <w:rsid w:val="00653962"/>
    <w:rPr>
      <w:rFonts w:eastAsia="Calibri"/>
      <w:u w:val="single"/>
    </w:rPr>
  </w:style>
  <w:style w:type="paragraph" w:customStyle="1" w:styleId="Brief-PrimarySource">
    <w:name w:val="Brief - Primary Source"/>
    <w:basedOn w:val="Normal"/>
    <w:uiPriority w:val="99"/>
    <w:qFormat/>
    <w:rsid w:val="00653962"/>
    <w:rPr>
      <w:rFonts w:eastAsia="Times New Roman"/>
      <w:b/>
      <w:sz w:val="24"/>
      <w:u w:val="single"/>
    </w:rPr>
  </w:style>
  <w:style w:type="paragraph" w:customStyle="1" w:styleId="Brief-Underline">
    <w:name w:val="Brief - Underline"/>
    <w:basedOn w:val="Normal"/>
    <w:uiPriority w:val="99"/>
    <w:qFormat/>
    <w:rsid w:val="00653962"/>
    <w:rPr>
      <w:rFonts w:eastAsia="Times New Roman"/>
      <w:u w:val="single"/>
    </w:rPr>
  </w:style>
  <w:style w:type="paragraph" w:customStyle="1" w:styleId="Brief">
    <w:name w:val="Brief"/>
    <w:basedOn w:val="Brief-PrimarySource"/>
    <w:uiPriority w:val="99"/>
    <w:qFormat/>
    <w:rsid w:val="00653962"/>
    <w:rPr>
      <w:b w:val="0"/>
    </w:rPr>
  </w:style>
  <w:style w:type="paragraph" w:customStyle="1" w:styleId="CM2">
    <w:name w:val="CM2"/>
    <w:basedOn w:val="Normal"/>
    <w:next w:val="Normal"/>
    <w:uiPriority w:val="99"/>
    <w:qFormat/>
    <w:rsid w:val="00653962"/>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653962"/>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653962"/>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653962"/>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653962"/>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653962"/>
    <w:pPr>
      <w:widowControl w:val="0"/>
      <w:spacing w:line="276" w:lineRule="atLeast"/>
    </w:pPr>
    <w:rPr>
      <w:color w:val="auto"/>
    </w:rPr>
  </w:style>
  <w:style w:type="paragraph" w:customStyle="1" w:styleId="CM34">
    <w:name w:val="CM34"/>
    <w:basedOn w:val="Default"/>
    <w:next w:val="Default"/>
    <w:uiPriority w:val="99"/>
    <w:qFormat/>
    <w:rsid w:val="00653962"/>
    <w:pPr>
      <w:widowControl w:val="0"/>
    </w:pPr>
    <w:rPr>
      <w:color w:val="auto"/>
    </w:rPr>
  </w:style>
  <w:style w:type="paragraph" w:customStyle="1" w:styleId="CM56">
    <w:name w:val="CM56"/>
    <w:basedOn w:val="Default"/>
    <w:next w:val="Default"/>
    <w:uiPriority w:val="99"/>
    <w:qFormat/>
    <w:rsid w:val="00653962"/>
    <w:pPr>
      <w:widowControl w:val="0"/>
    </w:pPr>
    <w:rPr>
      <w:rFonts w:eastAsia="Calibri"/>
      <w:color w:val="auto"/>
    </w:rPr>
  </w:style>
  <w:style w:type="paragraph" w:customStyle="1" w:styleId="CM58">
    <w:name w:val="CM58"/>
    <w:basedOn w:val="Default"/>
    <w:next w:val="Default"/>
    <w:uiPriority w:val="99"/>
    <w:qFormat/>
    <w:rsid w:val="00653962"/>
    <w:pPr>
      <w:widowControl w:val="0"/>
    </w:pPr>
    <w:rPr>
      <w:rFonts w:eastAsia="Calibri"/>
      <w:color w:val="auto"/>
    </w:rPr>
  </w:style>
  <w:style w:type="paragraph" w:customStyle="1" w:styleId="CM57">
    <w:name w:val="CM57"/>
    <w:basedOn w:val="Default"/>
    <w:next w:val="Default"/>
    <w:uiPriority w:val="99"/>
    <w:qFormat/>
    <w:rsid w:val="00653962"/>
    <w:pPr>
      <w:widowControl w:val="0"/>
    </w:pPr>
    <w:rPr>
      <w:rFonts w:eastAsia="Calibri"/>
      <w:color w:val="auto"/>
    </w:rPr>
  </w:style>
  <w:style w:type="paragraph" w:customStyle="1" w:styleId="CM1">
    <w:name w:val="CM1"/>
    <w:basedOn w:val="Default"/>
    <w:next w:val="Default"/>
    <w:uiPriority w:val="99"/>
    <w:qFormat/>
    <w:rsid w:val="00653962"/>
    <w:pPr>
      <w:widowControl w:val="0"/>
    </w:pPr>
    <w:rPr>
      <w:rFonts w:eastAsia="Calibri"/>
      <w:color w:val="auto"/>
    </w:rPr>
  </w:style>
  <w:style w:type="paragraph" w:customStyle="1" w:styleId="CM49">
    <w:name w:val="CM49"/>
    <w:basedOn w:val="Default"/>
    <w:next w:val="Default"/>
    <w:uiPriority w:val="99"/>
    <w:qFormat/>
    <w:rsid w:val="00653962"/>
    <w:pPr>
      <w:widowControl w:val="0"/>
    </w:pPr>
    <w:rPr>
      <w:rFonts w:eastAsia="Calibri"/>
      <w:color w:val="auto"/>
    </w:rPr>
  </w:style>
  <w:style w:type="paragraph" w:customStyle="1" w:styleId="CM41">
    <w:name w:val="CM41"/>
    <w:basedOn w:val="Default"/>
    <w:next w:val="Default"/>
    <w:uiPriority w:val="99"/>
    <w:qFormat/>
    <w:rsid w:val="00653962"/>
    <w:pPr>
      <w:widowControl w:val="0"/>
    </w:pPr>
    <w:rPr>
      <w:rFonts w:eastAsia="Calibri"/>
      <w:color w:val="auto"/>
    </w:rPr>
  </w:style>
  <w:style w:type="paragraph" w:customStyle="1" w:styleId="3rdOrderPara">
    <w:name w:val="3rd Order Para"/>
    <w:basedOn w:val="Default"/>
    <w:next w:val="Default"/>
    <w:rsid w:val="00653962"/>
    <w:pPr>
      <w:widowControl w:val="0"/>
    </w:pPr>
    <w:rPr>
      <w:rFonts w:eastAsia="Calibri"/>
      <w:color w:val="auto"/>
    </w:rPr>
  </w:style>
  <w:style w:type="paragraph" w:customStyle="1" w:styleId="2ndOrderPara">
    <w:name w:val="2nd Order Para"/>
    <w:basedOn w:val="Default"/>
    <w:next w:val="Default"/>
    <w:rsid w:val="00653962"/>
    <w:pPr>
      <w:widowControl w:val="0"/>
    </w:pPr>
    <w:rPr>
      <w:rFonts w:eastAsia="Calibri"/>
      <w:color w:val="auto"/>
    </w:rPr>
  </w:style>
  <w:style w:type="paragraph" w:customStyle="1" w:styleId="Normal-SIGN2">
    <w:name w:val="Normal-SIGN2"/>
    <w:basedOn w:val="Default"/>
    <w:next w:val="Default"/>
    <w:qFormat/>
    <w:rsid w:val="00653962"/>
    <w:pPr>
      <w:widowControl w:val="0"/>
    </w:pPr>
    <w:rPr>
      <w:rFonts w:eastAsia="Calibri"/>
      <w:color w:val="auto"/>
    </w:rPr>
  </w:style>
  <w:style w:type="paragraph" w:customStyle="1" w:styleId="Normal-SIGN1">
    <w:name w:val="Normal-SIGN1"/>
    <w:basedOn w:val="Default"/>
    <w:next w:val="Default"/>
    <w:uiPriority w:val="99"/>
    <w:qFormat/>
    <w:rsid w:val="00653962"/>
    <w:pPr>
      <w:widowControl w:val="0"/>
    </w:pPr>
    <w:rPr>
      <w:rFonts w:eastAsia="Calibri"/>
      <w:color w:val="auto"/>
    </w:rPr>
  </w:style>
  <w:style w:type="paragraph" w:customStyle="1" w:styleId="CM3">
    <w:name w:val="CM3"/>
    <w:basedOn w:val="Default"/>
    <w:next w:val="Default"/>
    <w:uiPriority w:val="99"/>
    <w:qFormat/>
    <w:rsid w:val="00653962"/>
    <w:pPr>
      <w:widowControl w:val="0"/>
      <w:spacing w:line="553" w:lineRule="atLeast"/>
    </w:pPr>
    <w:rPr>
      <w:rFonts w:eastAsia="Calibri"/>
      <w:color w:val="auto"/>
    </w:rPr>
  </w:style>
  <w:style w:type="paragraph" w:customStyle="1" w:styleId="CM33">
    <w:name w:val="CM33"/>
    <w:basedOn w:val="Default"/>
    <w:next w:val="Default"/>
    <w:uiPriority w:val="99"/>
    <w:qFormat/>
    <w:rsid w:val="00653962"/>
    <w:pPr>
      <w:widowControl w:val="0"/>
    </w:pPr>
    <w:rPr>
      <w:rFonts w:eastAsia="Calibri"/>
      <w:color w:val="auto"/>
    </w:rPr>
  </w:style>
  <w:style w:type="paragraph" w:customStyle="1" w:styleId="CM37">
    <w:name w:val="CM37"/>
    <w:basedOn w:val="Default"/>
    <w:next w:val="Default"/>
    <w:uiPriority w:val="99"/>
    <w:qFormat/>
    <w:rsid w:val="00653962"/>
    <w:pPr>
      <w:widowControl w:val="0"/>
    </w:pPr>
    <w:rPr>
      <w:rFonts w:eastAsia="Calibri"/>
      <w:color w:val="auto"/>
    </w:rPr>
  </w:style>
  <w:style w:type="paragraph" w:customStyle="1" w:styleId="CM7">
    <w:name w:val="CM7"/>
    <w:basedOn w:val="Default"/>
    <w:next w:val="Default"/>
    <w:uiPriority w:val="99"/>
    <w:qFormat/>
    <w:rsid w:val="00653962"/>
    <w:pPr>
      <w:widowControl w:val="0"/>
      <w:spacing w:line="553" w:lineRule="atLeast"/>
    </w:pPr>
    <w:rPr>
      <w:rFonts w:eastAsia="Calibri"/>
      <w:color w:val="auto"/>
    </w:rPr>
  </w:style>
  <w:style w:type="paragraph" w:customStyle="1" w:styleId="Brief-SecondarySource">
    <w:name w:val="Brief - Secondary Source"/>
    <w:basedOn w:val="Normal"/>
    <w:qFormat/>
    <w:rsid w:val="00653962"/>
    <w:rPr>
      <w:rFonts w:eastAsia="Times New Roman"/>
      <w:sz w:val="14"/>
      <w:szCs w:val="20"/>
    </w:rPr>
  </w:style>
  <w:style w:type="paragraph" w:customStyle="1" w:styleId="Brief-Card">
    <w:name w:val="Brief - Card"/>
    <w:basedOn w:val="Normal"/>
    <w:uiPriority w:val="99"/>
    <w:qFormat/>
    <w:rsid w:val="00653962"/>
    <w:rPr>
      <w:rFonts w:eastAsia="Times New Roman"/>
    </w:rPr>
  </w:style>
  <w:style w:type="paragraph" w:customStyle="1" w:styleId="Pa2">
    <w:name w:val="Pa2"/>
    <w:basedOn w:val="Default"/>
    <w:next w:val="Default"/>
    <w:uiPriority w:val="99"/>
    <w:qFormat/>
    <w:rsid w:val="00653962"/>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53962"/>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653962"/>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653962"/>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653962"/>
    <w:pPr>
      <w:widowControl w:val="0"/>
    </w:pPr>
    <w:rPr>
      <w:rFonts w:ascii="Arial Black" w:hAnsi="Arial Black"/>
      <w:color w:val="auto"/>
    </w:rPr>
  </w:style>
  <w:style w:type="paragraph" w:customStyle="1" w:styleId="Cover1">
    <w:name w:val="Cover 1"/>
    <w:basedOn w:val="Normal"/>
    <w:next w:val="Normal"/>
    <w:uiPriority w:val="99"/>
    <w:qFormat/>
    <w:rsid w:val="00653962"/>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653962"/>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653962"/>
    <w:pPr>
      <w:widowControl w:val="0"/>
    </w:pPr>
    <w:rPr>
      <w:color w:val="auto"/>
    </w:rPr>
  </w:style>
  <w:style w:type="paragraph" w:customStyle="1" w:styleId="Pa11">
    <w:name w:val="Pa11"/>
    <w:basedOn w:val="Normal"/>
    <w:next w:val="Normal"/>
    <w:uiPriority w:val="99"/>
    <w:qFormat/>
    <w:rsid w:val="00653962"/>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653962"/>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65396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653962"/>
    <w:pPr>
      <w:widowControl w:val="0"/>
    </w:pPr>
    <w:rPr>
      <w:rFonts w:eastAsia="Calibri"/>
      <w:color w:val="auto"/>
    </w:rPr>
  </w:style>
  <w:style w:type="paragraph" w:customStyle="1" w:styleId="CM5">
    <w:name w:val="CM5"/>
    <w:basedOn w:val="Default"/>
    <w:next w:val="Default"/>
    <w:qFormat/>
    <w:rsid w:val="00653962"/>
    <w:pPr>
      <w:widowControl w:val="0"/>
      <w:spacing w:line="553" w:lineRule="atLeast"/>
    </w:pPr>
    <w:rPr>
      <w:rFonts w:eastAsia="Calibri"/>
      <w:color w:val="auto"/>
    </w:rPr>
  </w:style>
  <w:style w:type="paragraph" w:customStyle="1" w:styleId="CM28">
    <w:name w:val="CM28"/>
    <w:basedOn w:val="Default"/>
    <w:next w:val="Default"/>
    <w:uiPriority w:val="99"/>
    <w:qFormat/>
    <w:rsid w:val="00653962"/>
    <w:pPr>
      <w:widowControl w:val="0"/>
    </w:pPr>
    <w:rPr>
      <w:rFonts w:eastAsia="Calibri"/>
      <w:color w:val="auto"/>
    </w:rPr>
  </w:style>
  <w:style w:type="paragraph" w:customStyle="1" w:styleId="CM8">
    <w:name w:val="CM8"/>
    <w:basedOn w:val="Default"/>
    <w:next w:val="Default"/>
    <w:uiPriority w:val="99"/>
    <w:qFormat/>
    <w:rsid w:val="00653962"/>
    <w:pPr>
      <w:widowControl w:val="0"/>
    </w:pPr>
    <w:rPr>
      <w:rFonts w:eastAsia="Calibri"/>
      <w:color w:val="auto"/>
    </w:rPr>
  </w:style>
  <w:style w:type="paragraph" w:customStyle="1" w:styleId="CM6">
    <w:name w:val="CM6"/>
    <w:basedOn w:val="Default"/>
    <w:next w:val="Default"/>
    <w:uiPriority w:val="99"/>
    <w:qFormat/>
    <w:rsid w:val="00653962"/>
    <w:pPr>
      <w:widowControl w:val="0"/>
      <w:spacing w:line="553" w:lineRule="atLeast"/>
    </w:pPr>
    <w:rPr>
      <w:rFonts w:eastAsia="Calibri"/>
      <w:color w:val="auto"/>
    </w:rPr>
  </w:style>
  <w:style w:type="paragraph" w:customStyle="1" w:styleId="CM22">
    <w:name w:val="CM22"/>
    <w:basedOn w:val="Default"/>
    <w:next w:val="Default"/>
    <w:uiPriority w:val="99"/>
    <w:qFormat/>
    <w:rsid w:val="00653962"/>
    <w:pPr>
      <w:widowControl w:val="0"/>
    </w:pPr>
    <w:rPr>
      <w:rFonts w:eastAsia="Calibri"/>
      <w:color w:val="auto"/>
    </w:rPr>
  </w:style>
  <w:style w:type="paragraph" w:customStyle="1" w:styleId="DoubleUnderlined">
    <w:name w:val="Double Underlined"/>
    <w:basedOn w:val="Heading2"/>
    <w:autoRedefine/>
    <w:uiPriority w:val="99"/>
    <w:qFormat/>
    <w:rsid w:val="00653962"/>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65396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653962"/>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653962"/>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653962"/>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653962"/>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53962"/>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653962"/>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65396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653962"/>
  </w:style>
  <w:style w:type="paragraph" w:customStyle="1" w:styleId="StyleUnderliningTimesNewRomanBoldNounderlineKernat16">
    <w:name w:val="Style Underlining + Times New Roman Bold No underline Kern at 16..."/>
    <w:basedOn w:val="Normal"/>
    <w:uiPriority w:val="99"/>
    <w:qFormat/>
    <w:rsid w:val="00653962"/>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53962"/>
    <w:rPr>
      <w:rFonts w:eastAsia="Times New Roman"/>
      <w:b/>
      <w:bCs/>
      <w:kern w:val="32"/>
      <w:sz w:val="32"/>
      <w:szCs w:val="32"/>
    </w:rPr>
  </w:style>
  <w:style w:type="paragraph" w:customStyle="1" w:styleId="StyleBoldUnderliningKernat16pt">
    <w:name w:val="Style Bold Underlining + Kern at 16 pt"/>
    <w:uiPriority w:val="99"/>
    <w:qFormat/>
    <w:rsid w:val="00653962"/>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53962"/>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653962"/>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653962"/>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53962"/>
    <w:pPr>
      <w:ind w:left="400"/>
    </w:pPr>
    <w:rPr>
      <w:rFonts w:eastAsia="Times New Roman"/>
      <w:szCs w:val="20"/>
    </w:rPr>
  </w:style>
  <w:style w:type="paragraph" w:customStyle="1" w:styleId="Paste">
    <w:name w:val="Paste"/>
    <w:basedOn w:val="Normal"/>
    <w:qFormat/>
    <w:rsid w:val="00653962"/>
    <w:rPr>
      <w:rFonts w:ascii="Arial Narrow" w:eastAsia="Times New Roman" w:hAnsi="Arial Narrow"/>
      <w:szCs w:val="20"/>
      <w:lang w:val="x-none" w:eastAsia="x-none"/>
    </w:rPr>
  </w:style>
  <w:style w:type="character" w:customStyle="1" w:styleId="UnderlineStyleChar">
    <w:name w:val="Underline Style Char"/>
    <w:link w:val="UnderlineStyle0"/>
    <w:locked/>
    <w:rsid w:val="00653962"/>
    <w:rPr>
      <w:rFonts w:ascii="Georgia" w:eastAsia="Times New Roman" w:hAnsi="Georgia"/>
      <w:b/>
      <w:u w:val="single"/>
    </w:rPr>
  </w:style>
  <w:style w:type="paragraph" w:customStyle="1" w:styleId="UnderlineStyle0">
    <w:name w:val="Underline Style"/>
    <w:basedOn w:val="Normal"/>
    <w:link w:val="UnderlineStyleChar"/>
    <w:qFormat/>
    <w:rsid w:val="00653962"/>
    <w:rPr>
      <w:rFonts w:ascii="Georgia" w:eastAsia="Times New Roman" w:hAnsi="Georgia"/>
      <w:b/>
      <w:sz w:val="24"/>
      <w:u w:val="single"/>
    </w:rPr>
  </w:style>
  <w:style w:type="paragraph" w:customStyle="1" w:styleId="Normalization">
    <w:name w:val="Normalization"/>
    <w:basedOn w:val="Normal"/>
    <w:uiPriority w:val="99"/>
    <w:qFormat/>
    <w:rsid w:val="00653962"/>
    <w:rPr>
      <w:rFonts w:eastAsia="Times New Roman"/>
      <w:sz w:val="18"/>
    </w:rPr>
  </w:style>
  <w:style w:type="paragraph" w:customStyle="1" w:styleId="BreifTitle">
    <w:name w:val="Breif Title"/>
    <w:basedOn w:val="Normal"/>
    <w:autoRedefine/>
    <w:uiPriority w:val="99"/>
    <w:qFormat/>
    <w:rsid w:val="00653962"/>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65396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653962"/>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53962"/>
    <w:rPr>
      <w:rFonts w:eastAsia="Times New Roman"/>
      <w:color w:val="333333"/>
    </w:rPr>
  </w:style>
  <w:style w:type="paragraph" w:customStyle="1" w:styleId="StyleTagandCiteFranklinGothicDemi">
    <w:name w:val="Style Tag and Cite + Franklin Gothic Demi"/>
    <w:basedOn w:val="Normal"/>
    <w:autoRedefine/>
    <w:uiPriority w:val="99"/>
    <w:qFormat/>
    <w:rsid w:val="00653962"/>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53962"/>
    <w:rPr>
      <w:bCs/>
    </w:rPr>
  </w:style>
  <w:style w:type="paragraph" w:customStyle="1" w:styleId="tagCharCharCharCharCharCharChar">
    <w:name w:val="tag Char Char Char Char Char Char Char"/>
    <w:basedOn w:val="Normal"/>
    <w:uiPriority w:val="99"/>
    <w:qFormat/>
    <w:rsid w:val="00653962"/>
    <w:rPr>
      <w:rFonts w:eastAsia="Times New Roman"/>
      <w:b/>
      <w:sz w:val="24"/>
      <w:szCs w:val="20"/>
    </w:rPr>
  </w:style>
  <w:style w:type="paragraph" w:customStyle="1" w:styleId="title-bold-medium">
    <w:name w:val="title-bold-medium"/>
    <w:basedOn w:val="Normal"/>
    <w:uiPriority w:val="99"/>
    <w:qFormat/>
    <w:rsid w:val="00653962"/>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653962"/>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653962"/>
    <w:rPr>
      <w:rFonts w:ascii="Arial Narrow" w:eastAsia="Times New Roman" w:hAnsi="Arial Narrow"/>
      <w:b/>
      <w:sz w:val="24"/>
    </w:rPr>
  </w:style>
  <w:style w:type="paragraph" w:customStyle="1" w:styleId="BLOCKTITLE1">
    <w:name w:val="BLOCK TITLE"/>
    <w:basedOn w:val="Heading1"/>
    <w:uiPriority w:val="99"/>
    <w:qFormat/>
    <w:rsid w:val="0065396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653962"/>
    <w:pPr>
      <w:widowControl w:val="0"/>
      <w:autoSpaceDE w:val="0"/>
      <w:autoSpaceDN w:val="0"/>
      <w:adjustRightInd w:val="0"/>
    </w:pPr>
    <w:rPr>
      <w:sz w:val="24"/>
      <w:szCs w:val="20"/>
    </w:rPr>
  </w:style>
  <w:style w:type="paragraph" w:customStyle="1" w:styleId="BriefTitle1">
    <w:name w:val="Brief Title 1"/>
    <w:basedOn w:val="Normal"/>
    <w:uiPriority w:val="99"/>
    <w:qFormat/>
    <w:rsid w:val="00653962"/>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653962"/>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653962"/>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653962"/>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653962"/>
    <w:pPr>
      <w:spacing w:before="100" w:beforeAutospacing="1" w:after="100" w:afterAutospacing="1"/>
    </w:pPr>
    <w:rPr>
      <w:rFonts w:eastAsia="Times New Roman"/>
    </w:rPr>
  </w:style>
  <w:style w:type="paragraph" w:customStyle="1" w:styleId="ToRead">
    <w:name w:val="To Read"/>
    <w:basedOn w:val="Normal"/>
    <w:uiPriority w:val="99"/>
    <w:qFormat/>
    <w:rsid w:val="00653962"/>
    <w:pPr>
      <w:ind w:left="720"/>
    </w:pPr>
    <w:rPr>
      <w:rFonts w:ascii="Verdana" w:eastAsia="Times New Roman" w:hAnsi="Verdana"/>
      <w:b/>
      <w:u w:val="single"/>
    </w:rPr>
  </w:style>
  <w:style w:type="paragraph" w:customStyle="1" w:styleId="Style1">
    <w:name w:val="Style 1"/>
    <w:basedOn w:val="Normal"/>
    <w:uiPriority w:val="99"/>
    <w:qFormat/>
    <w:rsid w:val="00653962"/>
    <w:pPr>
      <w:widowControl w:val="0"/>
      <w:ind w:firstLine="216"/>
    </w:pPr>
    <w:rPr>
      <w:rFonts w:eastAsia="Times New Roman"/>
      <w:noProof/>
      <w:color w:val="000000"/>
      <w:szCs w:val="20"/>
    </w:rPr>
  </w:style>
  <w:style w:type="paragraph" w:customStyle="1" w:styleId="Style40">
    <w:name w:val="Style 4"/>
    <w:basedOn w:val="Normal"/>
    <w:uiPriority w:val="99"/>
    <w:qFormat/>
    <w:rsid w:val="00653962"/>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653962"/>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653962"/>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653962"/>
    <w:pPr>
      <w:ind w:left="1660"/>
    </w:pPr>
  </w:style>
  <w:style w:type="paragraph" w:customStyle="1" w:styleId="PageNumber1">
    <w:name w:val="Page Number1"/>
    <w:basedOn w:val="Normal"/>
    <w:next w:val="Normal"/>
    <w:uiPriority w:val="99"/>
    <w:qFormat/>
    <w:rsid w:val="00653962"/>
    <w:rPr>
      <w:rFonts w:eastAsia="Times New Roman"/>
    </w:rPr>
  </w:style>
  <w:style w:type="paragraph" w:customStyle="1" w:styleId="Card1">
    <w:name w:val="Card1"/>
    <w:uiPriority w:val="99"/>
    <w:qFormat/>
    <w:rsid w:val="00653962"/>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53962"/>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653962"/>
    <w:pPr>
      <w:ind w:left="288" w:right="288"/>
    </w:pPr>
    <w:rPr>
      <w:rFonts w:eastAsia="Times New Roman"/>
    </w:rPr>
  </w:style>
  <w:style w:type="paragraph" w:customStyle="1" w:styleId="CaseListNormal">
    <w:name w:val="Case List Normal"/>
    <w:basedOn w:val="Normal"/>
    <w:uiPriority w:val="99"/>
    <w:qFormat/>
    <w:rsid w:val="00653962"/>
    <w:rPr>
      <w:rFonts w:ascii="Times" w:eastAsia="Times New Roman" w:hAnsi="Times"/>
      <w:szCs w:val="26"/>
    </w:rPr>
  </w:style>
  <w:style w:type="paragraph" w:customStyle="1" w:styleId="Body">
    <w:name w:val="Body"/>
    <w:basedOn w:val="Normal"/>
    <w:uiPriority w:val="99"/>
    <w:qFormat/>
    <w:rsid w:val="00653962"/>
    <w:pPr>
      <w:outlineLvl w:val="3"/>
    </w:pPr>
    <w:rPr>
      <w:rFonts w:eastAsia="Times New Roman"/>
      <w:szCs w:val="20"/>
    </w:rPr>
  </w:style>
  <w:style w:type="paragraph" w:customStyle="1" w:styleId="3text">
    <w:name w:val="3text"/>
    <w:basedOn w:val="Normal"/>
    <w:uiPriority w:val="99"/>
    <w:qFormat/>
    <w:rsid w:val="00653962"/>
    <w:pPr>
      <w:spacing w:before="100" w:beforeAutospacing="1" w:after="100" w:afterAutospacing="1"/>
    </w:pPr>
    <w:rPr>
      <w:rFonts w:eastAsia="Times New Roman"/>
      <w:sz w:val="24"/>
    </w:rPr>
  </w:style>
  <w:style w:type="paragraph" w:customStyle="1" w:styleId="TimesNewRoman12">
    <w:name w:val="TimesNewRoman12"/>
    <w:uiPriority w:val="99"/>
    <w:qFormat/>
    <w:rsid w:val="00653962"/>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53962"/>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653962"/>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653962"/>
    <w:rPr>
      <w:rFonts w:eastAsia="Times New Roman"/>
      <w:color w:val="000000"/>
      <w:sz w:val="18"/>
    </w:rPr>
  </w:style>
  <w:style w:type="paragraph" w:customStyle="1" w:styleId="text1">
    <w:name w:val="text1"/>
    <w:basedOn w:val="Normal"/>
    <w:autoRedefine/>
    <w:uiPriority w:val="99"/>
    <w:qFormat/>
    <w:rsid w:val="00653962"/>
    <w:rPr>
      <w:rFonts w:eastAsia="Times New Roman"/>
      <w:szCs w:val="20"/>
    </w:rPr>
  </w:style>
  <w:style w:type="paragraph" w:customStyle="1" w:styleId="RepeatBlockHeading">
    <w:name w:val="Repeat Block Heading"/>
    <w:basedOn w:val="Normal"/>
    <w:autoRedefine/>
    <w:uiPriority w:val="99"/>
    <w:qFormat/>
    <w:rsid w:val="00653962"/>
    <w:pPr>
      <w:jc w:val="center"/>
    </w:pPr>
    <w:rPr>
      <w:rFonts w:eastAsia="Times New Roman"/>
      <w:b/>
      <w:smallCaps/>
      <w:color w:val="000000"/>
      <w:sz w:val="24"/>
      <w:u w:val="thick"/>
    </w:rPr>
  </w:style>
  <w:style w:type="paragraph" w:customStyle="1" w:styleId="story-headline">
    <w:name w:val="story-headline"/>
    <w:basedOn w:val="Normal"/>
    <w:uiPriority w:val="99"/>
    <w:qFormat/>
    <w:rsid w:val="00653962"/>
    <w:pPr>
      <w:spacing w:before="72" w:after="72"/>
    </w:pPr>
    <w:rPr>
      <w:rFonts w:eastAsia="Times New Roman"/>
      <w:b/>
      <w:bCs/>
      <w:sz w:val="26"/>
      <w:szCs w:val="26"/>
    </w:rPr>
  </w:style>
  <w:style w:type="paragraph" w:customStyle="1" w:styleId="story-body">
    <w:name w:val="story-body"/>
    <w:basedOn w:val="Normal"/>
    <w:uiPriority w:val="99"/>
    <w:qFormat/>
    <w:rsid w:val="00653962"/>
    <w:pPr>
      <w:spacing w:before="100" w:beforeAutospacing="1" w:after="100" w:afterAutospacing="1"/>
    </w:pPr>
    <w:rPr>
      <w:rFonts w:eastAsia="Times New Roman"/>
    </w:rPr>
  </w:style>
  <w:style w:type="paragraph" w:customStyle="1" w:styleId="story-dateline">
    <w:name w:val="story-dateline"/>
    <w:basedOn w:val="Normal"/>
    <w:uiPriority w:val="99"/>
    <w:qFormat/>
    <w:rsid w:val="00653962"/>
    <w:rPr>
      <w:rFonts w:eastAsia="Times New Roman"/>
      <w:b/>
      <w:bCs/>
    </w:rPr>
  </w:style>
  <w:style w:type="paragraph" w:customStyle="1" w:styleId="TextofCards">
    <w:name w:val="Text of Cards"/>
    <w:basedOn w:val="Normal"/>
    <w:uiPriority w:val="99"/>
    <w:qFormat/>
    <w:rsid w:val="00653962"/>
    <w:rPr>
      <w:rFonts w:eastAsia="Times New Roman"/>
      <w:color w:val="000000"/>
      <w:spacing w:val="6"/>
      <w:szCs w:val="23"/>
    </w:rPr>
  </w:style>
  <w:style w:type="paragraph" w:customStyle="1" w:styleId="Corpotesto">
    <w:name w:val="Corpo testo"/>
    <w:basedOn w:val="Normal"/>
    <w:uiPriority w:val="99"/>
    <w:qFormat/>
    <w:rsid w:val="00653962"/>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653962"/>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653962"/>
    <w:rPr>
      <w:rFonts w:eastAsia="Times New Roman" w:cs="Calibri"/>
      <w:b/>
      <w:bCs/>
    </w:rPr>
  </w:style>
  <w:style w:type="paragraph" w:customStyle="1" w:styleId="inside-copy">
    <w:name w:val="inside-copy"/>
    <w:basedOn w:val="Normal"/>
    <w:uiPriority w:val="99"/>
    <w:qFormat/>
    <w:rsid w:val="00653962"/>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653962"/>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653962"/>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653962"/>
    <w:rPr>
      <w:rFonts w:ascii="Arial" w:hAnsi="Arial"/>
      <w:b w:val="0"/>
      <w:caps w:val="0"/>
      <w:sz w:val="20"/>
    </w:rPr>
  </w:style>
  <w:style w:type="paragraph" w:customStyle="1" w:styleId="ProjectTitleLine">
    <w:name w:val="Project Title Line"/>
    <w:basedOn w:val="Normal"/>
    <w:next w:val="Normal"/>
    <w:autoRedefine/>
    <w:uiPriority w:val="99"/>
    <w:qFormat/>
    <w:rsid w:val="00653962"/>
    <w:pPr>
      <w:jc w:val="center"/>
    </w:pPr>
    <w:rPr>
      <w:rFonts w:eastAsia="Times New Roman"/>
      <w:caps/>
      <w:szCs w:val="20"/>
    </w:rPr>
  </w:style>
  <w:style w:type="paragraph" w:customStyle="1" w:styleId="LanguageStrike">
    <w:name w:val="Language Strike"/>
    <w:basedOn w:val="Normal"/>
    <w:next w:val="Normal"/>
    <w:uiPriority w:val="99"/>
    <w:qFormat/>
    <w:rsid w:val="00653962"/>
    <w:rPr>
      <w:rFonts w:ascii="Arial Narrow" w:eastAsia="Times New Roman" w:hAnsi="Arial Narrow"/>
      <w:strike/>
    </w:rPr>
  </w:style>
  <w:style w:type="paragraph" w:customStyle="1" w:styleId="NormalVerdana">
    <w:name w:val="Normal + Verdana"/>
    <w:aliases w:val="10 pt,White,Normal + Arial"/>
    <w:basedOn w:val="Normal"/>
    <w:uiPriority w:val="99"/>
    <w:qFormat/>
    <w:rsid w:val="00653962"/>
    <w:rPr>
      <w:rFonts w:eastAsia="Times New Roman"/>
      <w:szCs w:val="20"/>
      <w:u w:val="single"/>
    </w:rPr>
  </w:style>
  <w:style w:type="paragraph" w:customStyle="1" w:styleId="Normal10pt">
    <w:name w:val="Normal + 10 pt"/>
    <w:basedOn w:val="Normal"/>
    <w:uiPriority w:val="99"/>
    <w:qFormat/>
    <w:rsid w:val="00653962"/>
    <w:rPr>
      <w:rFonts w:eastAsia="Times New Roman"/>
      <w:szCs w:val="20"/>
    </w:rPr>
  </w:style>
  <w:style w:type="paragraph" w:customStyle="1" w:styleId="cardChar1Char">
    <w:name w:val="card Char1 Char"/>
    <w:basedOn w:val="Normal"/>
    <w:uiPriority w:val="99"/>
    <w:qFormat/>
    <w:rsid w:val="00653962"/>
    <w:pPr>
      <w:ind w:left="288" w:right="288"/>
    </w:pPr>
    <w:rPr>
      <w:rFonts w:eastAsia="Times New Roman"/>
      <w:szCs w:val="20"/>
    </w:rPr>
  </w:style>
  <w:style w:type="paragraph" w:customStyle="1" w:styleId="CM12">
    <w:name w:val="CM12"/>
    <w:basedOn w:val="Default"/>
    <w:next w:val="Default"/>
    <w:uiPriority w:val="99"/>
    <w:qFormat/>
    <w:rsid w:val="00653962"/>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53962"/>
    <w:pPr>
      <w:widowControl w:val="0"/>
      <w:spacing w:after="480"/>
    </w:pPr>
    <w:rPr>
      <w:rFonts w:ascii="Granjon LT Std" w:hAnsi="Granjon LT Std"/>
      <w:color w:val="auto"/>
    </w:rPr>
  </w:style>
  <w:style w:type="paragraph" w:customStyle="1" w:styleId="CM10">
    <w:name w:val="CM10"/>
    <w:basedOn w:val="Default"/>
    <w:next w:val="Default"/>
    <w:uiPriority w:val="99"/>
    <w:qFormat/>
    <w:rsid w:val="00653962"/>
    <w:pPr>
      <w:widowControl w:val="0"/>
      <w:spacing w:line="320" w:lineRule="atLeast"/>
    </w:pPr>
    <w:rPr>
      <w:rFonts w:ascii="Granjon LT Std" w:hAnsi="Granjon LT Std"/>
      <w:color w:val="auto"/>
    </w:rPr>
  </w:style>
  <w:style w:type="paragraph" w:customStyle="1" w:styleId="bold">
    <w:name w:val="bold"/>
    <w:basedOn w:val="Normal"/>
    <w:uiPriority w:val="99"/>
    <w:qFormat/>
    <w:rsid w:val="00653962"/>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653962"/>
    <w:rPr>
      <w:rFonts w:ascii="Arial Narrow" w:eastAsia="Times New Roman" w:hAnsi="Arial Narrow"/>
      <w:strike/>
      <w:szCs w:val="20"/>
    </w:rPr>
  </w:style>
  <w:style w:type="paragraph" w:customStyle="1" w:styleId="textbodyblack">
    <w:name w:val="textbodyblack"/>
    <w:basedOn w:val="Normal"/>
    <w:uiPriority w:val="99"/>
    <w:qFormat/>
    <w:rsid w:val="00653962"/>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65396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6539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6539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65396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653962"/>
    <w:rPr>
      <w:rFonts w:ascii="Georgia" w:eastAsia="Times New Roman" w:hAnsi="Georgia"/>
      <w:b/>
      <w:bCs/>
      <w:szCs w:val="16"/>
      <w:u w:val="single"/>
    </w:rPr>
  </w:style>
  <w:style w:type="paragraph" w:customStyle="1" w:styleId="CiteCorrected">
    <w:name w:val="Cite Corrected"/>
    <w:basedOn w:val="Normal"/>
    <w:link w:val="CiteCorrectedChar"/>
    <w:qFormat/>
    <w:rsid w:val="00653962"/>
    <w:rPr>
      <w:rFonts w:ascii="Georgia" w:eastAsia="Times New Roman" w:hAnsi="Georgia"/>
      <w:b/>
      <w:bCs/>
      <w:sz w:val="24"/>
      <w:szCs w:val="16"/>
      <w:u w:val="single"/>
    </w:rPr>
  </w:style>
  <w:style w:type="paragraph" w:customStyle="1" w:styleId="CardText2">
    <w:name w:val="Card Text 2"/>
    <w:basedOn w:val="CardText10"/>
    <w:link w:val="CardText2Char"/>
    <w:qFormat/>
    <w:rsid w:val="0065396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653962"/>
    <w:pPr>
      <w:ind w:left="288"/>
    </w:pPr>
    <w:rPr>
      <w:rFonts w:eastAsia="SimSun"/>
      <w:szCs w:val="20"/>
      <w:lang w:eastAsia="zh-CN"/>
    </w:rPr>
  </w:style>
  <w:style w:type="paragraph" w:customStyle="1" w:styleId="story-body-text">
    <w:name w:val="story-body-text"/>
    <w:basedOn w:val="Normal"/>
    <w:uiPriority w:val="99"/>
    <w:qFormat/>
    <w:rsid w:val="00653962"/>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653962"/>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653962"/>
    <w:rPr>
      <w:u w:val="single"/>
    </w:rPr>
  </w:style>
  <w:style w:type="paragraph" w:customStyle="1" w:styleId="StyleCardText11ptUnderline">
    <w:name w:val="Style Card Text + 11 pt Underline"/>
    <w:link w:val="StyleCardText11ptUnderlineChar"/>
    <w:qFormat/>
    <w:rsid w:val="00653962"/>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53962"/>
    <w:rPr>
      <w:rFonts w:ascii="Georgia" w:hAnsi="Georgia"/>
      <w:sz w:val="16"/>
    </w:rPr>
  </w:style>
  <w:style w:type="paragraph" w:customStyle="1" w:styleId="StyleMinimizedText11pt">
    <w:name w:val="Style Minimized Text + 11 pt"/>
    <w:basedOn w:val="Normal"/>
    <w:link w:val="StyleMinimizedText11ptChar"/>
    <w:qFormat/>
    <w:rsid w:val="00653962"/>
    <w:rPr>
      <w:rFonts w:ascii="Georgia" w:hAnsi="Georgia"/>
      <w:sz w:val="16"/>
    </w:rPr>
  </w:style>
  <w:style w:type="character" w:customStyle="1" w:styleId="StyleMinimizedText11pt1Char">
    <w:name w:val="Style Minimized Text + 11 pt1 Char"/>
    <w:basedOn w:val="DefaultParagraphFont"/>
    <w:link w:val="StyleMinimizedText11pt1"/>
    <w:locked/>
    <w:rsid w:val="00653962"/>
    <w:rPr>
      <w:rFonts w:ascii="Georgia" w:hAnsi="Georgia"/>
      <w:sz w:val="16"/>
    </w:rPr>
  </w:style>
  <w:style w:type="paragraph" w:customStyle="1" w:styleId="StyleMinimizedText11pt1">
    <w:name w:val="Style Minimized Text + 11 pt1"/>
    <w:basedOn w:val="Normal"/>
    <w:link w:val="StyleMinimizedText11pt1Char"/>
    <w:qFormat/>
    <w:rsid w:val="00653962"/>
    <w:rPr>
      <w:rFonts w:ascii="Georgia" w:hAnsi="Georgia"/>
      <w:sz w:val="16"/>
    </w:rPr>
  </w:style>
  <w:style w:type="character" w:customStyle="1" w:styleId="Debate-CardSmalltextF2Char">
    <w:name w:val="Debate- Card Small text F2 Char"/>
    <w:link w:val="Debate-CardSmalltextF2"/>
    <w:locked/>
    <w:rsid w:val="00653962"/>
    <w:rPr>
      <w:rFonts w:ascii="Arial Narrow" w:hAnsi="Arial Narrow"/>
      <w:sz w:val="16"/>
    </w:rPr>
  </w:style>
  <w:style w:type="paragraph" w:customStyle="1" w:styleId="Debate-CardSmalltextF2">
    <w:name w:val="Debate- Card Small text F2"/>
    <w:basedOn w:val="Normal"/>
    <w:next w:val="Normal"/>
    <w:link w:val="Debate-CardSmalltextF2Char"/>
    <w:qFormat/>
    <w:rsid w:val="00653962"/>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653962"/>
    <w:rPr>
      <w:rFonts w:ascii="Arial Narrow" w:hAnsi="Arial Narrow"/>
      <w:b/>
      <w:sz w:val="18"/>
      <w:u w:val="single"/>
    </w:rPr>
  </w:style>
  <w:style w:type="paragraph" w:customStyle="1" w:styleId="Debate-EmphasizedText-F5">
    <w:name w:val="Debate- Emphasized Text- F5"/>
    <w:basedOn w:val="Normal"/>
    <w:link w:val="Debate-EmphasizedText-F5Char"/>
    <w:qFormat/>
    <w:rsid w:val="00653962"/>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65396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53962"/>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65396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53962"/>
    <w:rPr>
      <w:rFonts w:ascii="Times New Roman" w:eastAsia="Times New Roman" w:hAnsi="Times New Roman" w:cs="Calibri"/>
      <w:sz w:val="16"/>
    </w:rPr>
  </w:style>
  <w:style w:type="character" w:customStyle="1" w:styleId="CardStyleChar">
    <w:name w:val="Card Style Char"/>
    <w:link w:val="CardStyle"/>
    <w:locked/>
    <w:rsid w:val="00653962"/>
    <w:rPr>
      <w:rFonts w:ascii="Calibri" w:eastAsia="Times New Roman" w:hAnsi="Calibri"/>
      <w:sz w:val="22"/>
    </w:rPr>
  </w:style>
  <w:style w:type="paragraph" w:customStyle="1" w:styleId="emactive">
    <w:name w:val="emactive"/>
    <w:basedOn w:val="Normal"/>
    <w:uiPriority w:val="99"/>
    <w:qFormat/>
    <w:rsid w:val="00653962"/>
    <w:pPr>
      <w:spacing w:before="100" w:beforeAutospacing="1" w:after="100" w:afterAutospacing="1"/>
    </w:pPr>
    <w:rPr>
      <w:rFonts w:eastAsia="Times New Roman"/>
      <w:sz w:val="24"/>
    </w:rPr>
  </w:style>
  <w:style w:type="paragraph" w:customStyle="1" w:styleId="emready">
    <w:name w:val="emready"/>
    <w:basedOn w:val="Normal"/>
    <w:uiPriority w:val="99"/>
    <w:qFormat/>
    <w:rsid w:val="00653962"/>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65396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53962"/>
    <w:rPr>
      <w:rFonts w:ascii="Georgia" w:eastAsia="Times New Roman" w:hAnsi="Georgia" w:cs="Times New Roman"/>
      <w:b/>
      <w:sz w:val="24"/>
      <w:u w:val="single"/>
    </w:rPr>
  </w:style>
  <w:style w:type="character" w:customStyle="1" w:styleId="CardHighlightChar">
    <w:name w:val="Card Highlight Char"/>
    <w:link w:val="CardHighlight"/>
    <w:locked/>
    <w:rsid w:val="0065396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53962"/>
    <w:pPr>
      <w:shd w:val="clear" w:color="auto" w:fill="66FFFF"/>
    </w:pPr>
    <w:rPr>
      <w:rFonts w:eastAsia="Calibri" w:cs="Calibri"/>
      <w:sz w:val="24"/>
      <w:u w:val="single"/>
    </w:rPr>
  </w:style>
  <w:style w:type="character" w:customStyle="1" w:styleId="BlockHeaderHiddenChar">
    <w:name w:val="Block Header Hidden Char"/>
    <w:link w:val="BlockHeaderHidden"/>
    <w:locked/>
    <w:rsid w:val="0065396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53962"/>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53962"/>
    <w:pPr>
      <w:spacing w:before="100" w:beforeAutospacing="1" w:after="100" w:afterAutospacing="1"/>
    </w:pPr>
    <w:rPr>
      <w:rFonts w:eastAsia="Times New Roman"/>
      <w:sz w:val="24"/>
    </w:rPr>
  </w:style>
  <w:style w:type="paragraph" w:customStyle="1" w:styleId="norma">
    <w:name w:val="norma"/>
    <w:basedOn w:val="Heading3"/>
    <w:uiPriority w:val="99"/>
    <w:qFormat/>
    <w:rsid w:val="00653962"/>
    <w:rPr>
      <w:rFonts w:eastAsia="MS Gothic" w:cs="Arial"/>
      <w:sz w:val="24"/>
    </w:rPr>
  </w:style>
  <w:style w:type="paragraph" w:customStyle="1" w:styleId="nromal">
    <w:name w:val="nromal"/>
    <w:basedOn w:val="Normal"/>
    <w:uiPriority w:val="99"/>
    <w:qFormat/>
    <w:rsid w:val="00653962"/>
    <w:pPr>
      <w:keepNext/>
      <w:keepLines/>
      <w:spacing w:before="200"/>
      <w:outlineLvl w:val="3"/>
    </w:pPr>
    <w:rPr>
      <w:rFonts w:eastAsia="Times New Roman" w:cs="Cambria"/>
      <w:b/>
      <w:iCs/>
    </w:rPr>
  </w:style>
  <w:style w:type="paragraph" w:customStyle="1" w:styleId="natural">
    <w:name w:val="natural"/>
    <w:basedOn w:val="Normal"/>
    <w:uiPriority w:val="99"/>
    <w:qFormat/>
    <w:rsid w:val="00653962"/>
    <w:pPr>
      <w:keepNext/>
      <w:keepLines/>
      <w:spacing w:before="200"/>
      <w:outlineLvl w:val="3"/>
    </w:pPr>
    <w:rPr>
      <w:rFonts w:eastAsia="Times New Roman"/>
      <w:b/>
      <w:iCs/>
    </w:rPr>
  </w:style>
  <w:style w:type="paragraph" w:customStyle="1" w:styleId="nroaml">
    <w:name w:val="nroaml"/>
    <w:basedOn w:val="Normal"/>
    <w:uiPriority w:val="99"/>
    <w:qFormat/>
    <w:rsid w:val="00653962"/>
    <w:pPr>
      <w:keepNext/>
      <w:keepLines/>
      <w:spacing w:before="200"/>
      <w:outlineLvl w:val="3"/>
    </w:pPr>
    <w:rPr>
      <w:rFonts w:eastAsia="Times New Roman"/>
      <w:b/>
      <w:iCs/>
    </w:rPr>
  </w:style>
  <w:style w:type="paragraph" w:customStyle="1" w:styleId="noraml">
    <w:name w:val="noraml"/>
    <w:basedOn w:val="Normal"/>
    <w:uiPriority w:val="99"/>
    <w:qFormat/>
    <w:rsid w:val="00653962"/>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653962"/>
    <w:rPr>
      <w:rFonts w:ascii="Georgia" w:eastAsia="Calibri" w:hAnsi="Georgia"/>
      <w:sz w:val="16"/>
      <w:szCs w:val="16"/>
    </w:rPr>
  </w:style>
  <w:style w:type="paragraph" w:customStyle="1" w:styleId="SmallSizeParagraph">
    <w:name w:val="Small Size Paragraph"/>
    <w:basedOn w:val="Normal"/>
    <w:link w:val="SmallSizeParagraphChar"/>
    <w:qFormat/>
    <w:rsid w:val="00653962"/>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5396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53962"/>
    <w:pPr>
      <w:pBdr>
        <w:top w:val="single" w:sz="4" w:space="0" w:color="auto"/>
        <w:left w:val="single" w:sz="4" w:space="0" w:color="auto"/>
        <w:bottom w:val="single" w:sz="4" w:space="0" w:color="auto"/>
        <w:right w:val="single" w:sz="4" w:space="0" w:color="auto"/>
      </w:pBdr>
    </w:pPr>
    <w:rPr>
      <w:rFonts w:ascii="Georgia" w:eastAsiaTheme="minorEastAsia" w:hAnsi="Georgia"/>
      <w:b/>
      <w:bCs/>
      <w:sz w:val="24"/>
      <w:bdr w:val="single" w:sz="4" w:space="0" w:color="auto" w:frame="1"/>
    </w:rPr>
  </w:style>
  <w:style w:type="character" w:customStyle="1" w:styleId="LanguageEditingChar">
    <w:name w:val="Language Editing Char"/>
    <w:link w:val="LanguageEditing"/>
    <w:locked/>
    <w:rsid w:val="0065396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53962"/>
    <w:rPr>
      <w:rFonts w:ascii="Times New Roman" w:eastAsia="Times New Roman" w:hAnsi="Times New Roman" w:cs="Times New Roman"/>
      <w:strike/>
      <w:sz w:val="20"/>
    </w:rPr>
  </w:style>
  <w:style w:type="character" w:customStyle="1" w:styleId="CardT1Char">
    <w:name w:val="CardT1 Char"/>
    <w:link w:val="CardT1"/>
    <w:locked/>
    <w:rsid w:val="00653962"/>
    <w:rPr>
      <w:rFonts w:ascii="Arial" w:eastAsia="Calibri" w:hAnsi="Arial" w:cs="Arial"/>
      <w:kern w:val="2"/>
      <w:sz w:val="14"/>
      <w:szCs w:val="14"/>
      <w:lang w:eastAsia="zh-TW"/>
    </w:rPr>
  </w:style>
  <w:style w:type="paragraph" w:customStyle="1" w:styleId="CardT1">
    <w:name w:val="CardT1"/>
    <w:basedOn w:val="Normal"/>
    <w:link w:val="CardT1Char"/>
    <w:qFormat/>
    <w:rsid w:val="0065396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5396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53962"/>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53962"/>
    <w:pPr>
      <w:spacing w:before="100" w:beforeAutospacing="1" w:after="100" w:afterAutospacing="1"/>
    </w:pPr>
    <w:rPr>
      <w:rFonts w:eastAsia="Times New Roman"/>
      <w:sz w:val="24"/>
    </w:rPr>
  </w:style>
  <w:style w:type="paragraph" w:customStyle="1" w:styleId="CiteReal">
    <w:name w:val="Cite Real"/>
    <w:basedOn w:val="Normal"/>
    <w:next w:val="Normal"/>
    <w:qFormat/>
    <w:rsid w:val="00653962"/>
    <w:rPr>
      <w:rFonts w:eastAsia="MS Mincho"/>
      <w:b/>
      <w:sz w:val="24"/>
      <w:u w:val="single"/>
    </w:rPr>
  </w:style>
  <w:style w:type="paragraph" w:customStyle="1" w:styleId="2909F619802848F09E01365C32F34654">
    <w:name w:val="2909F619802848F09E01365C32F34654"/>
    <w:uiPriority w:val="99"/>
    <w:qFormat/>
    <w:rsid w:val="00653962"/>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53962"/>
    <w:rPr>
      <w:rFonts w:ascii="Georgia" w:eastAsia="Calibri" w:hAnsi="Georgia"/>
      <w:u w:val="single"/>
      <w:lang w:val="x-none" w:eastAsia="zh-CN"/>
    </w:rPr>
  </w:style>
  <w:style w:type="paragraph" w:customStyle="1" w:styleId="UnderlineS">
    <w:name w:val="Underline S"/>
    <w:basedOn w:val="Normal"/>
    <w:link w:val="UnderlineSChar"/>
    <w:qFormat/>
    <w:rsid w:val="00653962"/>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653962"/>
    <w:rPr>
      <w:rFonts w:ascii="Georgia" w:eastAsia="SimSun" w:hAnsi="Georgia"/>
      <w:sz w:val="12"/>
    </w:rPr>
  </w:style>
  <w:style w:type="paragraph" w:customStyle="1" w:styleId="Ununderlined">
    <w:name w:val="Ununderlined"/>
    <w:basedOn w:val="Normal"/>
    <w:link w:val="UnunderlinedChar"/>
    <w:qFormat/>
    <w:rsid w:val="00653962"/>
    <w:rPr>
      <w:rFonts w:ascii="Georgia" w:eastAsia="SimSun" w:hAnsi="Georgia"/>
      <w:sz w:val="12"/>
    </w:rPr>
  </w:style>
  <w:style w:type="character" w:customStyle="1" w:styleId="HighlightingChar">
    <w:name w:val="Highlighting Char"/>
    <w:link w:val="Highlighting"/>
    <w:locked/>
    <w:rsid w:val="00653962"/>
    <w:rPr>
      <w:rFonts w:ascii="Georgia" w:eastAsia="SimSun" w:hAnsi="Georgia"/>
      <w:u w:val="thick"/>
    </w:rPr>
  </w:style>
  <w:style w:type="paragraph" w:customStyle="1" w:styleId="Highlighting">
    <w:name w:val="Highlighting"/>
    <w:basedOn w:val="Normal"/>
    <w:link w:val="HighlightingChar"/>
    <w:autoRedefine/>
    <w:qFormat/>
    <w:rsid w:val="00653962"/>
    <w:rPr>
      <w:rFonts w:ascii="Georgia" w:eastAsia="SimSun" w:hAnsi="Georgia"/>
      <w:sz w:val="24"/>
      <w:u w:val="thick"/>
    </w:rPr>
  </w:style>
  <w:style w:type="character" w:customStyle="1" w:styleId="CITEChar0">
    <w:name w:val="CITE Char"/>
    <w:link w:val="CITE"/>
    <w:locked/>
    <w:rsid w:val="00653962"/>
    <w:rPr>
      <w:rFonts w:ascii="Arial" w:eastAsia="Times New Roman" w:hAnsi="Arial" w:cs="Arial"/>
      <w:iCs/>
      <w:smallCaps/>
      <w:sz w:val="20"/>
      <w:szCs w:val="20"/>
      <w:u w:val="double"/>
    </w:rPr>
  </w:style>
  <w:style w:type="paragraph" w:customStyle="1" w:styleId="CITE">
    <w:name w:val="CITE"/>
    <w:basedOn w:val="Heading2"/>
    <w:link w:val="CITEChar0"/>
    <w:autoRedefine/>
    <w:qFormat/>
    <w:rsid w:val="00653962"/>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653962"/>
    <w:pPr>
      <w:spacing w:before="100" w:beforeAutospacing="1" w:after="100" w:afterAutospacing="1"/>
    </w:pPr>
    <w:rPr>
      <w:rFonts w:eastAsia="Times New Roman"/>
      <w:sz w:val="24"/>
      <w:lang w:eastAsia="zh-CN"/>
    </w:rPr>
  </w:style>
  <w:style w:type="paragraph" w:customStyle="1" w:styleId="Analytics">
    <w:name w:val="Analytics"/>
    <w:basedOn w:val="Normal"/>
    <w:rsid w:val="00653962"/>
    <w:rPr>
      <w:rFonts w:eastAsia="Calibri"/>
      <w:b/>
      <w:sz w:val="24"/>
    </w:rPr>
  </w:style>
  <w:style w:type="paragraph" w:customStyle="1" w:styleId="D345FF3D873148C5AE3FBF3267827368">
    <w:name w:val="D345FF3D873148C5AE3FBF3267827368"/>
    <w:uiPriority w:val="99"/>
    <w:qFormat/>
    <w:rsid w:val="00653962"/>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53962"/>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53962"/>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653962"/>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53962"/>
    <w:rPr>
      <w:b/>
      <w:sz w:val="28"/>
    </w:rPr>
  </w:style>
  <w:style w:type="character" w:customStyle="1" w:styleId="SourcenameChar">
    <w:name w:val="Source name Char"/>
    <w:link w:val="Sourcename"/>
    <w:locked/>
    <w:rsid w:val="00653962"/>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53962"/>
    <w:rPr>
      <w:b/>
      <w:bCs/>
      <w:sz w:val="20"/>
    </w:rPr>
  </w:style>
  <w:style w:type="character" w:customStyle="1" w:styleId="underlinedcardChar">
    <w:name w:val="underlined card Char"/>
    <w:link w:val="underlinedcard0"/>
    <w:locked/>
    <w:rsid w:val="00653962"/>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53962"/>
    <w:rPr>
      <w:sz w:val="24"/>
      <w:u w:val="single"/>
    </w:rPr>
  </w:style>
  <w:style w:type="paragraph" w:customStyle="1" w:styleId="FullText">
    <w:name w:val="Full Text"/>
    <w:basedOn w:val="Normal"/>
    <w:uiPriority w:val="99"/>
    <w:qFormat/>
    <w:rsid w:val="00653962"/>
    <w:rPr>
      <w:rFonts w:eastAsia="Times New Roman"/>
    </w:rPr>
  </w:style>
  <w:style w:type="character" w:customStyle="1" w:styleId="TextUnderlineChar">
    <w:name w:val="Text Underline Char"/>
    <w:link w:val="TextUnderline"/>
    <w:locked/>
    <w:rsid w:val="0065396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53962"/>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65396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53962"/>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65396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53962"/>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653962"/>
    <w:pPr>
      <w:spacing w:before="240"/>
      <w:outlineLvl w:val="2"/>
    </w:pPr>
    <w:rPr>
      <w:rFonts w:eastAsia="Times New Roman"/>
      <w:b/>
    </w:rPr>
  </w:style>
  <w:style w:type="character" w:customStyle="1" w:styleId="CiteCardChar">
    <w:name w:val="Cite_Card Char"/>
    <w:link w:val="CiteCard0"/>
    <w:locked/>
    <w:rsid w:val="00653962"/>
    <w:rPr>
      <w:rFonts w:ascii="Times New Roman" w:eastAsia="Times New Roman" w:hAnsi="Times New Roman" w:cs="Arial"/>
      <w:bCs/>
      <w:sz w:val="20"/>
      <w:szCs w:val="20"/>
    </w:rPr>
  </w:style>
  <w:style w:type="paragraph" w:customStyle="1" w:styleId="CiteCard0">
    <w:name w:val="Cite_Card"/>
    <w:link w:val="CiteCardChar"/>
    <w:qFormat/>
    <w:rsid w:val="00653962"/>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53962"/>
    <w:pPr>
      <w:widowControl w:val="0"/>
    </w:pPr>
    <w:rPr>
      <w:rFonts w:eastAsia="MS Mincho"/>
      <w:color w:val="auto"/>
    </w:rPr>
  </w:style>
  <w:style w:type="paragraph" w:customStyle="1" w:styleId="dropcap">
    <w:name w:val="dropcap"/>
    <w:basedOn w:val="Normal"/>
    <w:uiPriority w:val="99"/>
    <w:qFormat/>
    <w:rsid w:val="00653962"/>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653962"/>
    <w:rPr>
      <w:rFonts w:ascii="Georgia" w:eastAsia="Times New Roman" w:hAnsi="Georgia"/>
      <w:sz w:val="22"/>
      <w:u w:val="single"/>
    </w:rPr>
  </w:style>
  <w:style w:type="paragraph" w:customStyle="1" w:styleId="StyleStyle49pt6">
    <w:name w:val="Style Style4 + 9 pt6"/>
    <w:basedOn w:val="Style4"/>
    <w:link w:val="StyleStyle49pt6Char"/>
    <w:qFormat/>
    <w:rsid w:val="00653962"/>
    <w:rPr>
      <w:rFonts w:ascii="Georgia" w:hAnsi="Georgia"/>
    </w:rPr>
  </w:style>
  <w:style w:type="character" w:customStyle="1" w:styleId="UnderlineCharCharCharCharChar">
    <w:name w:val="Underline Char Char Char Char Char"/>
    <w:link w:val="UnderlineCharCharCharChar"/>
    <w:locked/>
    <w:rsid w:val="0065396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53962"/>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5396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53962"/>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5396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53962"/>
    <w:rPr>
      <w:rFonts w:ascii="Georgia" w:hAnsi="Georgia" w:cs="Calibri"/>
      <w:b/>
      <w:bCs/>
      <w:sz w:val="24"/>
      <w:u w:val="single"/>
    </w:rPr>
  </w:style>
  <w:style w:type="character" w:customStyle="1" w:styleId="DebatenoramlChar">
    <w:name w:val="Debatenoraml Char"/>
    <w:link w:val="Debatenoraml"/>
    <w:locked/>
    <w:rsid w:val="00653962"/>
    <w:rPr>
      <w:rFonts w:ascii="Times New Roman" w:hAnsi="Times New Roman" w:cs="Times New Roman"/>
    </w:rPr>
  </w:style>
  <w:style w:type="paragraph" w:customStyle="1" w:styleId="Debatenoraml">
    <w:name w:val="Debatenoraml"/>
    <w:basedOn w:val="NoSpacing"/>
    <w:link w:val="DebatenoramlChar"/>
    <w:qFormat/>
    <w:rsid w:val="00653962"/>
    <w:rPr>
      <w:rFonts w:eastAsiaTheme="minorEastAsia"/>
    </w:rPr>
  </w:style>
  <w:style w:type="paragraph" w:customStyle="1" w:styleId="SynergyTag">
    <w:name w:val="SynergyTag"/>
    <w:basedOn w:val="Normal"/>
    <w:uiPriority w:val="99"/>
    <w:qFormat/>
    <w:rsid w:val="00653962"/>
    <w:rPr>
      <w:rFonts w:eastAsia="Calibri"/>
      <w:b/>
    </w:rPr>
  </w:style>
  <w:style w:type="character" w:customStyle="1" w:styleId="QualsChar">
    <w:name w:val="Quals Char"/>
    <w:link w:val="Quals"/>
    <w:locked/>
    <w:rsid w:val="00653962"/>
    <w:rPr>
      <w:rFonts w:ascii="Georgia" w:eastAsia="Calibri" w:hAnsi="Georgia"/>
      <w:sz w:val="18"/>
    </w:rPr>
  </w:style>
  <w:style w:type="paragraph" w:customStyle="1" w:styleId="Quals">
    <w:name w:val="Quals"/>
    <w:basedOn w:val="Normal"/>
    <w:link w:val="QualsChar"/>
    <w:qFormat/>
    <w:rsid w:val="00653962"/>
    <w:rPr>
      <w:rFonts w:ascii="Georgia" w:eastAsia="Calibri" w:hAnsi="Georgia"/>
      <w:sz w:val="18"/>
    </w:rPr>
  </w:style>
  <w:style w:type="paragraph" w:customStyle="1" w:styleId="times">
    <w:name w:val="times"/>
    <w:basedOn w:val="Normal"/>
    <w:qFormat/>
    <w:rsid w:val="00653962"/>
    <w:pPr>
      <w:spacing w:before="100" w:beforeAutospacing="1" w:after="100" w:afterAutospacing="1"/>
    </w:pPr>
    <w:rPr>
      <w:rFonts w:eastAsia="Times New Roman"/>
      <w:sz w:val="24"/>
    </w:rPr>
  </w:style>
  <w:style w:type="paragraph" w:customStyle="1" w:styleId="BodyA">
    <w:name w:val="Body A"/>
    <w:uiPriority w:val="99"/>
    <w:qFormat/>
    <w:rsid w:val="00653962"/>
    <w:rPr>
      <w:rFonts w:ascii="Helvetica" w:eastAsia="ヒラギノ角ゴ Pro W3" w:hAnsi="Helvetica" w:cs="Times New Roman"/>
      <w:color w:val="000000"/>
      <w:szCs w:val="20"/>
    </w:rPr>
  </w:style>
  <w:style w:type="character" w:customStyle="1" w:styleId="StarredChar">
    <w:name w:val="Starred Char"/>
    <w:link w:val="Starred"/>
    <w:locked/>
    <w:rsid w:val="00653962"/>
    <w:rPr>
      <w:rFonts w:ascii="Georgia" w:eastAsia="Times New Roman" w:hAnsi="Georgia"/>
      <w:b/>
      <w:caps/>
      <w:szCs w:val="28"/>
      <w:u w:val="single"/>
    </w:rPr>
  </w:style>
  <w:style w:type="paragraph" w:customStyle="1" w:styleId="Starred">
    <w:name w:val="Starred"/>
    <w:basedOn w:val="Normal"/>
    <w:link w:val="StarredChar"/>
    <w:qFormat/>
    <w:rsid w:val="00653962"/>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653962"/>
    <w:rPr>
      <w:rFonts w:ascii="Georgia" w:eastAsia="Times New Roman" w:hAnsi="Georgia"/>
      <w:b/>
      <w:caps/>
      <w:szCs w:val="28"/>
      <w:u w:val="single"/>
    </w:rPr>
  </w:style>
  <w:style w:type="paragraph" w:customStyle="1" w:styleId="NotStarred">
    <w:name w:val="NotStarred"/>
    <w:basedOn w:val="Normal"/>
    <w:link w:val="NotStarredChar"/>
    <w:qFormat/>
    <w:rsid w:val="00653962"/>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653962"/>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5396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53962"/>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653962"/>
    <w:rPr>
      <w:rFonts w:ascii="Georgia" w:eastAsia="Calibri" w:hAnsi="Georgia"/>
      <w:b/>
    </w:rPr>
  </w:style>
  <w:style w:type="paragraph" w:customStyle="1" w:styleId="H4Tag">
    <w:name w:val="H4 (Tag)"/>
    <w:basedOn w:val="Normal"/>
    <w:link w:val="H4TagChar1"/>
    <w:qFormat/>
    <w:rsid w:val="00653962"/>
    <w:rPr>
      <w:rFonts w:ascii="Georgia" w:eastAsia="Calibri" w:hAnsi="Georgia"/>
      <w:b/>
      <w:sz w:val="24"/>
    </w:rPr>
  </w:style>
  <w:style w:type="paragraph" w:customStyle="1" w:styleId="CM25">
    <w:name w:val="CM25"/>
    <w:basedOn w:val="Default"/>
    <w:next w:val="Default"/>
    <w:qFormat/>
    <w:rsid w:val="00653962"/>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53962"/>
    <w:rPr>
      <w:rFonts w:ascii="Georgia" w:hAnsi="Georgia"/>
      <w:b/>
    </w:rPr>
  </w:style>
  <w:style w:type="paragraph" w:customStyle="1" w:styleId="Debate-CardTagandCite-F6">
    <w:name w:val="Debate- Card Tag and Cite- F6"/>
    <w:basedOn w:val="Normal"/>
    <w:link w:val="Debate-CardTagandCite-F6Char"/>
    <w:qFormat/>
    <w:rsid w:val="00653962"/>
    <w:pPr>
      <w:contextualSpacing/>
    </w:pPr>
    <w:rPr>
      <w:rFonts w:ascii="Georgia" w:hAnsi="Georgia"/>
      <w:b/>
      <w:sz w:val="24"/>
    </w:rPr>
  </w:style>
  <w:style w:type="character" w:customStyle="1" w:styleId="CardtextChar4">
    <w:name w:val="Card text Char"/>
    <w:link w:val="Cardtext3"/>
    <w:locked/>
    <w:rsid w:val="00653962"/>
    <w:rPr>
      <w:rFonts w:ascii="Arial Narrow" w:hAnsi="Arial Narrow"/>
      <w:u w:val="single"/>
    </w:rPr>
  </w:style>
  <w:style w:type="paragraph" w:customStyle="1" w:styleId="Cardtext3">
    <w:name w:val="Card text"/>
    <w:link w:val="CardtextChar4"/>
    <w:qFormat/>
    <w:rsid w:val="00653962"/>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653962"/>
    <w:rPr>
      <w:rFonts w:ascii="Georgia" w:eastAsia="Times New Roman" w:hAnsi="Georgia"/>
      <w:b/>
      <w:szCs w:val="28"/>
      <w:u w:val="single"/>
    </w:rPr>
  </w:style>
  <w:style w:type="paragraph" w:customStyle="1" w:styleId="NewHeading2">
    <w:name w:val="NewHeading2"/>
    <w:basedOn w:val="Normal"/>
    <w:link w:val="NewHeading2Char"/>
    <w:qFormat/>
    <w:rsid w:val="00653962"/>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653962"/>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653962"/>
    <w:rPr>
      <w:rFonts w:eastAsia="Calibri"/>
    </w:rPr>
  </w:style>
  <w:style w:type="paragraph" w:customStyle="1" w:styleId="TagLine">
    <w:name w:val="Tag Line"/>
    <w:basedOn w:val="Normal"/>
    <w:next w:val="FullText"/>
    <w:uiPriority w:val="99"/>
    <w:qFormat/>
    <w:rsid w:val="00653962"/>
    <w:rPr>
      <w:rFonts w:ascii="Arial Narrow" w:eastAsia="Times New Roman" w:hAnsi="Arial Narrow"/>
      <w:b/>
      <w:sz w:val="28"/>
    </w:rPr>
  </w:style>
  <w:style w:type="paragraph" w:customStyle="1" w:styleId="Card6pt">
    <w:name w:val="Card 6pt"/>
    <w:basedOn w:val="Normal"/>
    <w:uiPriority w:val="99"/>
    <w:qFormat/>
    <w:rsid w:val="00653962"/>
    <w:pPr>
      <w:ind w:left="288" w:right="288"/>
    </w:pPr>
    <w:rPr>
      <w:rFonts w:eastAsia="Calibri"/>
      <w:color w:val="000000"/>
      <w:sz w:val="12"/>
      <w:szCs w:val="20"/>
    </w:rPr>
  </w:style>
  <w:style w:type="character" w:customStyle="1" w:styleId="FullCiteChar">
    <w:name w:val="Full Cite Char"/>
    <w:link w:val="FullCite"/>
    <w:locked/>
    <w:rsid w:val="00653962"/>
    <w:rPr>
      <w:rFonts w:ascii="Garamond" w:eastAsia="Calibri" w:hAnsi="Garamond"/>
    </w:rPr>
  </w:style>
  <w:style w:type="paragraph" w:customStyle="1" w:styleId="FullCite">
    <w:name w:val="Full Cite"/>
    <w:basedOn w:val="Normal"/>
    <w:next w:val="Normal"/>
    <w:link w:val="FullCiteChar"/>
    <w:qFormat/>
    <w:rsid w:val="00653962"/>
    <w:rPr>
      <w:rFonts w:ascii="Garamond" w:eastAsia="Calibri" w:hAnsi="Garamond"/>
      <w:sz w:val="24"/>
    </w:rPr>
  </w:style>
  <w:style w:type="character" w:customStyle="1" w:styleId="StyleCardStyleBlackUnderlineChar">
    <w:name w:val="Style Card Style + Black Underline Char"/>
    <w:link w:val="StyleCardStyleBlackUnderline"/>
    <w:locked/>
    <w:rsid w:val="0065396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53962"/>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653962"/>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653962"/>
    <w:rPr>
      <w:rFonts w:ascii="Century Gothic" w:eastAsia="Times New Roman" w:hAnsi="Century Gothic"/>
    </w:rPr>
  </w:style>
  <w:style w:type="character" w:customStyle="1" w:styleId="StylecardThickunderlineChar">
    <w:name w:val="Style card + Thick underline Char"/>
    <w:link w:val="StylecardThickunderline"/>
    <w:locked/>
    <w:rsid w:val="00653962"/>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653962"/>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653962"/>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653962"/>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653962"/>
    <w:pPr>
      <w:spacing w:after="200" w:line="276" w:lineRule="auto"/>
    </w:pPr>
    <w:rPr>
      <w:rFonts w:eastAsia="Calibri"/>
      <w:color w:val="auto"/>
      <w:sz w:val="22"/>
    </w:rPr>
  </w:style>
  <w:style w:type="paragraph" w:customStyle="1" w:styleId="font-null">
    <w:name w:val="font-null"/>
    <w:basedOn w:val="Normal"/>
    <w:uiPriority w:val="99"/>
    <w:qFormat/>
    <w:rsid w:val="00653962"/>
    <w:pPr>
      <w:spacing w:before="100" w:beforeAutospacing="1" w:after="100" w:afterAutospacing="1"/>
    </w:pPr>
    <w:rPr>
      <w:rFonts w:eastAsia="Times New Roman"/>
      <w:sz w:val="24"/>
    </w:rPr>
  </w:style>
  <w:style w:type="paragraph" w:customStyle="1" w:styleId="rteindent1">
    <w:name w:val="rteindent1"/>
    <w:basedOn w:val="Normal"/>
    <w:uiPriority w:val="99"/>
    <w:qFormat/>
    <w:rsid w:val="00653962"/>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653962"/>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53962"/>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653962"/>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653962"/>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653962"/>
    <w:pPr>
      <w:spacing w:before="100" w:beforeAutospacing="1" w:after="100" w:afterAutospacing="1"/>
    </w:pPr>
    <w:rPr>
      <w:rFonts w:eastAsia="Times New Roman"/>
      <w:sz w:val="24"/>
    </w:rPr>
  </w:style>
  <w:style w:type="paragraph" w:customStyle="1" w:styleId="class">
    <w:name w:val="class"/>
    <w:basedOn w:val="Normal"/>
    <w:uiPriority w:val="99"/>
    <w:qFormat/>
    <w:rsid w:val="00653962"/>
    <w:pPr>
      <w:spacing w:before="100" w:beforeAutospacing="1" w:after="100" w:afterAutospacing="1"/>
    </w:pPr>
    <w:rPr>
      <w:rFonts w:eastAsia="Times New Roman"/>
      <w:sz w:val="24"/>
    </w:rPr>
  </w:style>
  <w:style w:type="character" w:customStyle="1" w:styleId="blocktitleChar">
    <w:name w:val="block title Char"/>
    <w:link w:val="blocktitle0"/>
    <w:locked/>
    <w:rsid w:val="00653962"/>
    <w:rPr>
      <w:rFonts w:ascii="Calibri" w:eastAsia="Calibri" w:hAnsi="Calibri"/>
      <w:b/>
      <w:caps/>
      <w:sz w:val="28"/>
      <w:szCs w:val="28"/>
      <w:lang w:val="es-ES"/>
    </w:rPr>
  </w:style>
  <w:style w:type="paragraph" w:customStyle="1" w:styleId="Pa6">
    <w:name w:val="Pa6"/>
    <w:basedOn w:val="Normal"/>
    <w:next w:val="Normal"/>
    <w:uiPriority w:val="99"/>
    <w:qFormat/>
    <w:rsid w:val="00653962"/>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653962"/>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653962"/>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653962"/>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653962"/>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653962"/>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653962"/>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53962"/>
    <w:rPr>
      <w:rFonts w:ascii="Georgia" w:eastAsia="SimSun" w:hAnsi="Georgia"/>
      <w:b/>
      <w:bCs/>
      <w:sz w:val="24"/>
    </w:rPr>
  </w:style>
  <w:style w:type="paragraph" w:customStyle="1" w:styleId="summary">
    <w:name w:val="summary"/>
    <w:basedOn w:val="Normal"/>
    <w:uiPriority w:val="99"/>
    <w:qFormat/>
    <w:rsid w:val="00653962"/>
    <w:pPr>
      <w:spacing w:before="100" w:beforeAutospacing="1" w:after="100" w:afterAutospacing="1"/>
    </w:pPr>
    <w:rPr>
      <w:rFonts w:eastAsia="Times New Roman"/>
      <w:sz w:val="24"/>
    </w:rPr>
  </w:style>
  <w:style w:type="paragraph" w:customStyle="1" w:styleId="Caption2">
    <w:name w:val="Caption2"/>
    <w:basedOn w:val="Normal"/>
    <w:uiPriority w:val="99"/>
    <w:qFormat/>
    <w:rsid w:val="00653962"/>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65396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53962"/>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653962"/>
    <w:pPr>
      <w:jc w:val="center"/>
    </w:pPr>
    <w:rPr>
      <w:rFonts w:ascii="Book Antiqua" w:eastAsia="Times New Roman" w:hAnsi="Book Antiqua"/>
      <w:b/>
      <w:sz w:val="28"/>
    </w:rPr>
  </w:style>
  <w:style w:type="paragraph" w:customStyle="1" w:styleId="Little">
    <w:name w:val="Little"/>
    <w:basedOn w:val="Normal"/>
    <w:next w:val="Normal"/>
    <w:link w:val="LittleChar"/>
    <w:qFormat/>
    <w:rsid w:val="00653962"/>
    <w:pPr>
      <w:ind w:left="288"/>
    </w:pPr>
    <w:rPr>
      <w:rFonts w:ascii="Garamond" w:eastAsia="Times New Roman" w:hAnsi="Garamond"/>
    </w:rPr>
  </w:style>
  <w:style w:type="paragraph" w:customStyle="1" w:styleId="AAAcard">
    <w:name w:val="AAAcard"/>
    <w:basedOn w:val="Normal"/>
    <w:uiPriority w:val="99"/>
    <w:qFormat/>
    <w:rsid w:val="00653962"/>
    <w:pPr>
      <w:ind w:left="288" w:right="288"/>
    </w:pPr>
    <w:rPr>
      <w:rFonts w:eastAsia="Times New Roman"/>
    </w:rPr>
  </w:style>
  <w:style w:type="paragraph" w:customStyle="1" w:styleId="Caption3">
    <w:name w:val="Caption3"/>
    <w:basedOn w:val="Normal"/>
    <w:uiPriority w:val="99"/>
    <w:qFormat/>
    <w:rsid w:val="00653962"/>
    <w:pPr>
      <w:spacing w:before="100" w:beforeAutospacing="1" w:after="100" w:afterAutospacing="1"/>
    </w:pPr>
    <w:rPr>
      <w:rFonts w:eastAsia="Times New Roman"/>
      <w:sz w:val="24"/>
    </w:rPr>
  </w:style>
  <w:style w:type="paragraph" w:customStyle="1" w:styleId="body-12-5">
    <w:name w:val="body-12-5"/>
    <w:basedOn w:val="Normal"/>
    <w:uiPriority w:val="99"/>
    <w:qFormat/>
    <w:rsid w:val="00653962"/>
    <w:pPr>
      <w:spacing w:before="100" w:beforeAutospacing="1" w:after="100" w:afterAutospacing="1"/>
    </w:pPr>
    <w:rPr>
      <w:rFonts w:eastAsia="Times New Roman"/>
      <w:sz w:val="24"/>
    </w:rPr>
  </w:style>
  <w:style w:type="paragraph" w:customStyle="1" w:styleId="infuse">
    <w:name w:val="infuse"/>
    <w:basedOn w:val="Normal"/>
    <w:uiPriority w:val="99"/>
    <w:qFormat/>
    <w:rsid w:val="00653962"/>
    <w:pPr>
      <w:spacing w:before="100" w:beforeAutospacing="1" w:after="100" w:afterAutospacing="1"/>
    </w:pPr>
    <w:rPr>
      <w:rFonts w:eastAsia="Times New Roman"/>
      <w:sz w:val="24"/>
    </w:rPr>
  </w:style>
  <w:style w:type="paragraph" w:customStyle="1" w:styleId="fontreg">
    <w:name w:val="font_reg"/>
    <w:basedOn w:val="Normal"/>
    <w:uiPriority w:val="99"/>
    <w:qFormat/>
    <w:rsid w:val="00653962"/>
    <w:pPr>
      <w:spacing w:before="100" w:beforeAutospacing="1" w:after="100" w:afterAutospacing="1"/>
    </w:pPr>
    <w:rPr>
      <w:rFonts w:eastAsia="Times New Roman"/>
      <w:sz w:val="24"/>
    </w:rPr>
  </w:style>
  <w:style w:type="paragraph" w:customStyle="1" w:styleId="CITEF3">
    <w:name w:val="CITE F3"/>
    <w:uiPriority w:val="99"/>
    <w:qFormat/>
    <w:rsid w:val="00653962"/>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5396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5396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5396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53962"/>
    <w:pPr>
      <w:spacing w:after="200"/>
    </w:pPr>
    <w:rPr>
      <w:rFonts w:ascii="Calibri" w:eastAsia="Calibri" w:hAnsi="Calibri" w:cs="Times New Roman"/>
      <w:sz w:val="20"/>
      <w:szCs w:val="20"/>
      <w:u w:val="single"/>
    </w:rPr>
  </w:style>
  <w:style w:type="paragraph" w:customStyle="1" w:styleId="hotroute1">
    <w:name w:val="hot route!"/>
    <w:basedOn w:val="Normal"/>
    <w:qFormat/>
    <w:rsid w:val="00653962"/>
    <w:pPr>
      <w:ind w:left="144"/>
    </w:pPr>
    <w:rPr>
      <w:rFonts w:ascii="Cambria" w:eastAsia="Calibri" w:hAnsi="Cambria"/>
      <w:sz w:val="24"/>
    </w:rPr>
  </w:style>
  <w:style w:type="paragraph" w:customStyle="1" w:styleId="FreeFormA">
    <w:name w:val="Free Form A"/>
    <w:autoRedefine/>
    <w:uiPriority w:val="99"/>
    <w:qFormat/>
    <w:rsid w:val="00653962"/>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53962"/>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653962"/>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653962"/>
    <w:rPr>
      <w:rFonts w:ascii="Times New Roman" w:eastAsia="Times New Roman" w:hAnsi="Times New Roman" w:cs="Times New Roman"/>
      <w:sz w:val="10"/>
    </w:rPr>
  </w:style>
  <w:style w:type="paragraph" w:customStyle="1" w:styleId="subheader">
    <w:name w:val="subheader"/>
    <w:basedOn w:val="Normal"/>
    <w:uiPriority w:val="99"/>
    <w:qFormat/>
    <w:rsid w:val="00653962"/>
    <w:pPr>
      <w:spacing w:before="100" w:beforeAutospacing="1" w:after="100" w:afterAutospacing="1"/>
    </w:pPr>
    <w:rPr>
      <w:rFonts w:eastAsia="Times New Roman"/>
      <w:sz w:val="24"/>
    </w:rPr>
  </w:style>
  <w:style w:type="paragraph" w:customStyle="1" w:styleId="firstletter">
    <w:name w:val="firstletter"/>
    <w:basedOn w:val="Normal"/>
    <w:uiPriority w:val="99"/>
    <w:qFormat/>
    <w:rsid w:val="00653962"/>
    <w:pPr>
      <w:spacing w:before="100" w:beforeAutospacing="1" w:after="100" w:afterAutospacing="1"/>
    </w:pPr>
    <w:rPr>
      <w:rFonts w:eastAsia="Times New Roman"/>
      <w:sz w:val="24"/>
    </w:rPr>
  </w:style>
  <w:style w:type="paragraph" w:customStyle="1" w:styleId="more">
    <w:name w:val="more"/>
    <w:basedOn w:val="Normal"/>
    <w:uiPriority w:val="99"/>
    <w:qFormat/>
    <w:rsid w:val="00653962"/>
    <w:pPr>
      <w:spacing w:before="100" w:beforeAutospacing="1" w:after="100" w:afterAutospacing="1"/>
    </w:pPr>
    <w:rPr>
      <w:rFonts w:eastAsia="Times New Roman"/>
      <w:sz w:val="24"/>
    </w:rPr>
  </w:style>
  <w:style w:type="paragraph" w:customStyle="1" w:styleId="story">
    <w:name w:val="story"/>
    <w:basedOn w:val="Normal"/>
    <w:uiPriority w:val="99"/>
    <w:qFormat/>
    <w:rsid w:val="00653962"/>
    <w:pPr>
      <w:spacing w:before="100" w:beforeAutospacing="1" w:after="100" w:afterAutospacing="1"/>
    </w:pPr>
    <w:rPr>
      <w:rFonts w:eastAsia="Times New Roman"/>
      <w:sz w:val="24"/>
    </w:rPr>
  </w:style>
  <w:style w:type="paragraph" w:customStyle="1" w:styleId="H1numbered">
    <w:name w:val="H1 numbered"/>
    <w:basedOn w:val="Normal"/>
    <w:uiPriority w:val="99"/>
    <w:qFormat/>
    <w:rsid w:val="00653962"/>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653962"/>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653962"/>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653962"/>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653962"/>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653962"/>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653962"/>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653962"/>
    <w:pPr>
      <w:widowControl w:val="0"/>
      <w:spacing w:after="63"/>
    </w:pPr>
    <w:rPr>
      <w:rFonts w:ascii="Arial" w:hAnsi="Arial"/>
      <w:color w:val="auto"/>
    </w:rPr>
  </w:style>
  <w:style w:type="paragraph" w:customStyle="1" w:styleId="CM35">
    <w:name w:val="CM35"/>
    <w:basedOn w:val="Default"/>
    <w:next w:val="Default"/>
    <w:uiPriority w:val="99"/>
    <w:qFormat/>
    <w:rsid w:val="00653962"/>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53962"/>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53962"/>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53962"/>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5396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53962"/>
    <w:rPr>
      <w:rFonts w:ascii="Georgia" w:hAnsi="Georgia"/>
      <w:sz w:val="24"/>
      <w:szCs w:val="24"/>
      <w:lang w:val="x-none" w:eastAsia="x-none"/>
    </w:rPr>
  </w:style>
  <w:style w:type="character" w:customStyle="1" w:styleId="StyleCards11ptUnderlineChar">
    <w:name w:val="Style Cards + 11 pt Underline Char"/>
    <w:link w:val="StyleCards11ptUnderline"/>
    <w:locked/>
    <w:rsid w:val="0065396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53962"/>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65396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53962"/>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5396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53962"/>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5396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53962"/>
    <w:rPr>
      <w:rFonts w:ascii="Georgia" w:hAnsi="Georgia"/>
      <w:sz w:val="24"/>
      <w:lang w:val="x-none" w:eastAsia="x-none"/>
    </w:rPr>
  </w:style>
  <w:style w:type="character" w:customStyle="1" w:styleId="NormalFontChar">
    <w:name w:val="Normal Font Char"/>
    <w:link w:val="NormalFont"/>
    <w:locked/>
    <w:rsid w:val="00653962"/>
    <w:rPr>
      <w:rFonts w:ascii="Times New Roman" w:eastAsia="Times New Roman" w:hAnsi="Times New Roman" w:cs="Times New Roman"/>
      <w:sz w:val="20"/>
      <w:szCs w:val="20"/>
    </w:rPr>
  </w:style>
  <w:style w:type="paragraph" w:customStyle="1" w:styleId="NormalFont">
    <w:name w:val="Normal Font"/>
    <w:link w:val="NormalFontChar"/>
    <w:qFormat/>
    <w:rsid w:val="00653962"/>
    <w:rPr>
      <w:rFonts w:ascii="Times New Roman" w:eastAsia="Times New Roman" w:hAnsi="Times New Roman" w:cs="Times New Roman"/>
      <w:sz w:val="20"/>
      <w:szCs w:val="20"/>
    </w:rPr>
  </w:style>
  <w:style w:type="paragraph" w:customStyle="1" w:styleId="StyleSmall11pt">
    <w:name w:val="Style Small + 11 pt"/>
    <w:uiPriority w:val="99"/>
    <w:qFormat/>
    <w:rsid w:val="00653962"/>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5396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53962"/>
    <w:rPr>
      <w:u w:val="single"/>
      <w:lang w:val="x-none" w:eastAsia="x-none"/>
    </w:rPr>
  </w:style>
  <w:style w:type="character" w:customStyle="1" w:styleId="StyleNormalFont11ptBoldUnderlineChar">
    <w:name w:val="Style Normal Font + 11 pt Bold Underline Char"/>
    <w:link w:val="StyleNormalFont11ptBoldUnderline"/>
    <w:locked/>
    <w:rsid w:val="0065396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53962"/>
    <w:rPr>
      <w:b/>
      <w:bCs/>
      <w:u w:val="single"/>
      <w:lang w:val="x-none" w:eastAsia="x-none"/>
    </w:rPr>
  </w:style>
  <w:style w:type="paragraph" w:customStyle="1" w:styleId="Smallfont0">
    <w:name w:val="Smallfont"/>
    <w:basedOn w:val="Normal"/>
    <w:uiPriority w:val="99"/>
    <w:qFormat/>
    <w:rsid w:val="00653962"/>
    <w:rPr>
      <w:rFonts w:eastAsia="Times New Roman"/>
      <w:sz w:val="15"/>
    </w:rPr>
  </w:style>
  <w:style w:type="paragraph" w:customStyle="1" w:styleId="formatvorlage2">
    <w:name w:val="formatvorlage2"/>
    <w:basedOn w:val="Normal"/>
    <w:uiPriority w:val="99"/>
    <w:qFormat/>
    <w:rsid w:val="00653962"/>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65396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53962"/>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65396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53962"/>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65396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53962"/>
    <w:pPr>
      <w:ind w:left="144"/>
    </w:pPr>
    <w:rPr>
      <w:rFonts w:ascii="Georgia" w:eastAsia="Times New Roman" w:hAnsi="Georgia"/>
      <w:sz w:val="24"/>
      <w:lang w:val="x-none" w:eastAsia="x-none"/>
    </w:rPr>
  </w:style>
  <w:style w:type="paragraph" w:customStyle="1" w:styleId="deck">
    <w:name w:val="deck"/>
    <w:basedOn w:val="Normal"/>
    <w:uiPriority w:val="99"/>
    <w:qFormat/>
    <w:rsid w:val="00653962"/>
    <w:pPr>
      <w:spacing w:before="100" w:beforeAutospacing="1" w:after="100" w:afterAutospacing="1"/>
    </w:pPr>
    <w:rPr>
      <w:rFonts w:eastAsia="Times New Roman"/>
      <w:sz w:val="24"/>
    </w:rPr>
  </w:style>
  <w:style w:type="paragraph" w:customStyle="1" w:styleId="i1">
    <w:name w:val="i1"/>
    <w:basedOn w:val="Normal"/>
    <w:uiPriority w:val="99"/>
    <w:qFormat/>
    <w:rsid w:val="00653962"/>
    <w:pPr>
      <w:spacing w:before="100" w:beforeAutospacing="1" w:after="100" w:afterAutospacing="1"/>
    </w:pPr>
    <w:rPr>
      <w:rFonts w:eastAsia="Times New Roman"/>
      <w:sz w:val="24"/>
    </w:rPr>
  </w:style>
  <w:style w:type="paragraph" w:customStyle="1" w:styleId="question">
    <w:name w:val="question"/>
    <w:basedOn w:val="Normal"/>
    <w:uiPriority w:val="99"/>
    <w:qFormat/>
    <w:rsid w:val="00653962"/>
    <w:pPr>
      <w:spacing w:before="100" w:beforeAutospacing="1" w:after="100" w:afterAutospacing="1"/>
    </w:pPr>
    <w:rPr>
      <w:rFonts w:eastAsia="Times New Roman"/>
      <w:sz w:val="24"/>
    </w:rPr>
  </w:style>
  <w:style w:type="paragraph" w:customStyle="1" w:styleId="bodycopy">
    <w:name w:val="bodycopy"/>
    <w:basedOn w:val="Normal"/>
    <w:uiPriority w:val="99"/>
    <w:qFormat/>
    <w:rsid w:val="00653962"/>
    <w:pPr>
      <w:spacing w:before="100" w:beforeAutospacing="1" w:after="100" w:afterAutospacing="1"/>
    </w:pPr>
    <w:rPr>
      <w:rFonts w:eastAsia="Times New Roman"/>
      <w:sz w:val="24"/>
    </w:rPr>
  </w:style>
  <w:style w:type="paragraph" w:customStyle="1" w:styleId="Fifth">
    <w:name w:val="Fifth"/>
    <w:basedOn w:val="Normal"/>
    <w:link w:val="FifthChar"/>
    <w:qFormat/>
    <w:rsid w:val="00653962"/>
    <w:rPr>
      <w:rFonts w:eastAsia="Calibri"/>
    </w:rPr>
  </w:style>
  <w:style w:type="paragraph" w:customStyle="1" w:styleId="NoteLevel22">
    <w:name w:val="Note Level 22"/>
    <w:basedOn w:val="Normal"/>
    <w:next w:val="Normal"/>
    <w:uiPriority w:val="99"/>
    <w:qFormat/>
    <w:rsid w:val="00653962"/>
    <w:pPr>
      <w:keepNext/>
      <w:ind w:left="288" w:right="288"/>
    </w:pPr>
    <w:rPr>
      <w:rFonts w:eastAsia="MS Gothic"/>
      <w:szCs w:val="20"/>
    </w:rPr>
  </w:style>
  <w:style w:type="paragraph" w:customStyle="1" w:styleId="wp-caption-text">
    <w:name w:val="wp-caption-text"/>
    <w:basedOn w:val="Normal"/>
    <w:qFormat/>
    <w:rsid w:val="00653962"/>
    <w:pPr>
      <w:spacing w:before="100" w:beforeAutospacing="1" w:after="100" w:afterAutospacing="1"/>
    </w:pPr>
    <w:rPr>
      <w:rFonts w:eastAsia="Times New Roman"/>
      <w:sz w:val="24"/>
    </w:rPr>
  </w:style>
  <w:style w:type="paragraph" w:customStyle="1" w:styleId="svarticle">
    <w:name w:val="svarticle"/>
    <w:basedOn w:val="Normal"/>
    <w:uiPriority w:val="99"/>
    <w:qFormat/>
    <w:rsid w:val="00653962"/>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653962"/>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653962"/>
    <w:pPr>
      <w:spacing w:before="100" w:beforeAutospacing="1" w:after="100" w:afterAutospacing="1"/>
    </w:pPr>
  </w:style>
  <w:style w:type="paragraph" w:customStyle="1" w:styleId="description">
    <w:name w:val="description"/>
    <w:basedOn w:val="Normal"/>
    <w:uiPriority w:val="99"/>
    <w:qFormat/>
    <w:rsid w:val="00653962"/>
    <w:pPr>
      <w:spacing w:before="100" w:beforeAutospacing="1" w:after="100" w:afterAutospacing="1"/>
    </w:pPr>
  </w:style>
  <w:style w:type="paragraph" w:customStyle="1" w:styleId="graf">
    <w:name w:val="graf"/>
    <w:basedOn w:val="Normal"/>
    <w:uiPriority w:val="99"/>
    <w:qFormat/>
    <w:rsid w:val="00653962"/>
    <w:pPr>
      <w:spacing w:before="100" w:beforeAutospacing="1" w:after="100" w:afterAutospacing="1"/>
    </w:pPr>
  </w:style>
  <w:style w:type="paragraph" w:customStyle="1" w:styleId="column">
    <w:name w:val="column"/>
    <w:basedOn w:val="Normal"/>
    <w:uiPriority w:val="99"/>
    <w:qFormat/>
    <w:rsid w:val="00653962"/>
    <w:pPr>
      <w:spacing w:before="100" w:beforeAutospacing="1" w:after="100" w:afterAutospacing="1"/>
    </w:pPr>
  </w:style>
  <w:style w:type="paragraph" w:customStyle="1" w:styleId="recirc-container">
    <w:name w:val="recirc-container"/>
    <w:basedOn w:val="Normal"/>
    <w:uiPriority w:val="99"/>
    <w:qFormat/>
    <w:rsid w:val="00653962"/>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653962"/>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653962"/>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653962"/>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653962"/>
    <w:rPr>
      <w:rFonts w:ascii="Georgia" w:hAnsi="Georgia" w:hint="default"/>
      <w:i/>
      <w:iCs/>
      <w:color w:val="808080"/>
    </w:rPr>
  </w:style>
  <w:style w:type="character" w:customStyle="1" w:styleId="cardchar00">
    <w:name w:val="cardchar0"/>
    <w:basedOn w:val="DefaultParagraphFont"/>
    <w:rsid w:val="00653962"/>
  </w:style>
  <w:style w:type="character" w:customStyle="1" w:styleId="UnderlineNon-bold">
    <w:name w:val="Underline Non - bold"/>
    <w:rsid w:val="00653962"/>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653962"/>
  </w:style>
  <w:style w:type="character" w:customStyle="1" w:styleId="StyleHeading4UnderlinedsmalltextGaramondChar">
    <w:name w:val="Style Heading 4Underlinedsmall text + Garamond Char"/>
    <w:link w:val="StyleHeading4UnderlinedsmalltextGaramond"/>
    <w:locked/>
    <w:rsid w:val="00653962"/>
    <w:rPr>
      <w:rFonts w:ascii="Calibri" w:hAnsi="Calibri"/>
      <w:sz w:val="22"/>
    </w:rPr>
  </w:style>
  <w:style w:type="character" w:customStyle="1" w:styleId="Heading5Char2">
    <w:name w:val="Heading 5 Char2"/>
    <w:rsid w:val="00653962"/>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53962"/>
    <w:rPr>
      <w:rFonts w:ascii="Arial" w:hAnsi="Arial" w:cs="Arial"/>
      <w:vanish/>
      <w:sz w:val="16"/>
      <w:szCs w:val="16"/>
    </w:rPr>
  </w:style>
  <w:style w:type="paragraph" w:styleId="z-TopofForm">
    <w:name w:val="HTML Top of Form"/>
    <w:basedOn w:val="Normal"/>
    <w:next w:val="Normal"/>
    <w:link w:val="z-TopofFormChar"/>
    <w:hidden/>
    <w:uiPriority w:val="99"/>
    <w:unhideWhenUsed/>
    <w:rsid w:val="0065396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53962"/>
    <w:rPr>
      <w:rFonts w:ascii="Arial" w:hAnsi="Arial" w:cs="Arial"/>
      <w:vanish/>
      <w:sz w:val="16"/>
      <w:szCs w:val="16"/>
    </w:rPr>
  </w:style>
  <w:style w:type="character" w:customStyle="1" w:styleId="z-BottomofFormChar">
    <w:name w:val="z-Bottom of Form Char"/>
    <w:basedOn w:val="DefaultParagraphFont"/>
    <w:link w:val="z-BottomofForm"/>
    <w:uiPriority w:val="99"/>
    <w:rsid w:val="0065396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5396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653962"/>
    <w:rPr>
      <w:rFonts w:ascii="Arial" w:hAnsi="Arial" w:cs="Arial"/>
      <w:vanish/>
      <w:sz w:val="16"/>
      <w:szCs w:val="16"/>
    </w:rPr>
  </w:style>
  <w:style w:type="character" w:customStyle="1" w:styleId="Style2CharChar">
    <w:name w:val="Style2 Char Char"/>
    <w:rsid w:val="00653962"/>
    <w:rPr>
      <w:u w:val="thick"/>
      <w:lang w:val="en-US" w:eastAsia="en-US" w:bidi="ar-SA"/>
    </w:rPr>
  </w:style>
  <w:style w:type="character" w:customStyle="1" w:styleId="authordate1">
    <w:name w:val="authordate"/>
    <w:rsid w:val="00653962"/>
  </w:style>
  <w:style w:type="character" w:customStyle="1" w:styleId="underline0">
    <w:name w:val="%underline"/>
    <w:rsid w:val="00653962"/>
    <w:rPr>
      <w:rFonts w:ascii="Times New Roman" w:hAnsi="Times New Roman" w:cs="Times New Roman" w:hint="default"/>
      <w:strike w:val="0"/>
      <w:dstrike w:val="0"/>
      <w:sz w:val="16"/>
      <w:u w:val="none"/>
      <w:effect w:val="none"/>
    </w:rPr>
  </w:style>
  <w:style w:type="character" w:customStyle="1" w:styleId="AUNDERLINE0">
    <w:name w:val="AUNDERLINE"/>
    <w:qFormat/>
    <w:rsid w:val="00653962"/>
    <w:rPr>
      <w:rFonts w:ascii="Times New Roman" w:hAnsi="Times New Roman" w:cs="Times New Roman" w:hint="default"/>
      <w:sz w:val="20"/>
      <w:u w:val="single"/>
    </w:rPr>
  </w:style>
  <w:style w:type="character" w:customStyle="1" w:styleId="UnderlinedCharChar">
    <w:name w:val="Underlined Char Char"/>
    <w:rsid w:val="00653962"/>
    <w:rPr>
      <w:rFonts w:ascii="Garamond" w:hAnsi="Garamond" w:hint="default"/>
      <w:szCs w:val="28"/>
      <w:u w:val="single"/>
      <w:lang w:val="en-US" w:eastAsia="en-US" w:bidi="ar-SA"/>
    </w:rPr>
  </w:style>
  <w:style w:type="character" w:customStyle="1" w:styleId="slug-doi">
    <w:name w:val="slug-doi"/>
    <w:basedOn w:val="DefaultParagraphFont"/>
    <w:rsid w:val="00653962"/>
  </w:style>
  <w:style w:type="character" w:customStyle="1" w:styleId="af">
    <w:name w:val="af"/>
    <w:basedOn w:val="DefaultParagraphFont"/>
    <w:rsid w:val="00653962"/>
  </w:style>
  <w:style w:type="character" w:customStyle="1" w:styleId="ab">
    <w:name w:val="ab"/>
    <w:basedOn w:val="DefaultParagraphFont"/>
    <w:rsid w:val="00653962"/>
  </w:style>
  <w:style w:type="character" w:customStyle="1" w:styleId="em">
    <w:name w:val="em"/>
    <w:basedOn w:val="DefaultParagraphFont"/>
    <w:rsid w:val="00653962"/>
  </w:style>
  <w:style w:type="character" w:customStyle="1" w:styleId="au">
    <w:name w:val="au"/>
    <w:basedOn w:val="DefaultParagraphFont"/>
    <w:rsid w:val="00653962"/>
  </w:style>
  <w:style w:type="character" w:customStyle="1" w:styleId="ti">
    <w:name w:val="ti"/>
    <w:basedOn w:val="DefaultParagraphFont"/>
    <w:rsid w:val="00653962"/>
  </w:style>
  <w:style w:type="character" w:customStyle="1" w:styleId="subheadblue">
    <w:name w:val="subhead_blue"/>
    <w:basedOn w:val="DefaultParagraphFont"/>
    <w:rsid w:val="00653962"/>
  </w:style>
  <w:style w:type="character" w:customStyle="1" w:styleId="affiliation">
    <w:name w:val="affiliation"/>
    <w:basedOn w:val="DefaultParagraphFont"/>
    <w:rsid w:val="00653962"/>
  </w:style>
  <w:style w:type="character" w:customStyle="1" w:styleId="slug-doi-wrapper">
    <w:name w:val="slug-doi-wrapper"/>
    <w:basedOn w:val="DefaultParagraphFont"/>
    <w:rsid w:val="00653962"/>
  </w:style>
  <w:style w:type="character" w:customStyle="1" w:styleId="slug-metadata-noteahead-of-print">
    <w:name w:val="slug-metadata-note ahead-of-print"/>
    <w:basedOn w:val="DefaultParagraphFont"/>
    <w:rsid w:val="00653962"/>
  </w:style>
  <w:style w:type="character" w:customStyle="1" w:styleId="slug-ahead-of-print-date">
    <w:name w:val="slug-ahead-of-print-date"/>
    <w:basedOn w:val="DefaultParagraphFont"/>
    <w:rsid w:val="00653962"/>
  </w:style>
  <w:style w:type="character" w:customStyle="1" w:styleId="medium-bold">
    <w:name w:val="medium-bold"/>
    <w:basedOn w:val="DefaultParagraphFont"/>
    <w:rsid w:val="00653962"/>
  </w:style>
  <w:style w:type="character" w:customStyle="1" w:styleId="updated-short-citation">
    <w:name w:val="updated-short-citation"/>
    <w:basedOn w:val="DefaultParagraphFont"/>
    <w:rsid w:val="00653962"/>
  </w:style>
  <w:style w:type="character" w:customStyle="1" w:styleId="goohl0">
    <w:name w:val="goohl0"/>
    <w:basedOn w:val="DefaultParagraphFont"/>
    <w:rsid w:val="00653962"/>
  </w:style>
  <w:style w:type="character" w:customStyle="1" w:styleId="CharChar6">
    <w:name w:val="Char Char6"/>
    <w:rsid w:val="00653962"/>
    <w:rPr>
      <w:rFonts w:ascii="Arial" w:hAnsi="Arial" w:cs="Arial" w:hint="default"/>
      <w:bCs/>
      <w:sz w:val="16"/>
      <w:szCs w:val="26"/>
      <w:lang w:val="en-US" w:eastAsia="en-US" w:bidi="ar-SA"/>
    </w:rPr>
  </w:style>
  <w:style w:type="character" w:customStyle="1" w:styleId="TagCharChar1">
    <w:name w:val="Tag Char Char1"/>
    <w:rsid w:val="00653962"/>
    <w:rPr>
      <w:b/>
      <w:bCs w:val="0"/>
      <w:sz w:val="24"/>
      <w:szCs w:val="24"/>
      <w:lang w:val="en-US" w:eastAsia="en-US" w:bidi="ar-SA"/>
    </w:rPr>
  </w:style>
  <w:style w:type="character" w:customStyle="1" w:styleId="12TimesNewRoman">
    <w:name w:val="12 Times New Roman"/>
    <w:rsid w:val="0065396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5396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53962"/>
    <w:rPr>
      <w:rFonts w:ascii="Times New Roman" w:hAnsi="Times New Roman" w:cs="Times New Roman" w:hint="default"/>
      <w:strike w:val="0"/>
      <w:dstrike w:val="0"/>
      <w:sz w:val="14"/>
      <w:u w:val="none"/>
      <w:effect w:val="none"/>
    </w:rPr>
  </w:style>
  <w:style w:type="character" w:customStyle="1" w:styleId="F8-UnderlineBold">
    <w:name w:val="F8 - Underline/Bold"/>
    <w:rsid w:val="00653962"/>
    <w:rPr>
      <w:rFonts w:ascii="Times New Roman" w:hAnsi="Times New Roman" w:cs="Times New Roman" w:hint="default"/>
      <w:b/>
      <w:bCs w:val="0"/>
      <w:sz w:val="20"/>
      <w:u w:val="single"/>
    </w:rPr>
  </w:style>
  <w:style w:type="character" w:customStyle="1" w:styleId="F7-SmallFont">
    <w:name w:val="F7 - Small Font"/>
    <w:rsid w:val="00653962"/>
    <w:rPr>
      <w:rFonts w:ascii="Times New Roman" w:hAnsi="Times New Roman" w:cs="Times New Roman" w:hint="default"/>
      <w:sz w:val="14"/>
    </w:rPr>
  </w:style>
  <w:style w:type="character" w:customStyle="1" w:styleId="Brief-Bold">
    <w:name w:val="Brief - Bold"/>
    <w:rsid w:val="00653962"/>
    <w:rPr>
      <w:rFonts w:ascii="Times New Roman" w:hAnsi="Times New Roman" w:cs="Times New Roman" w:hint="default"/>
      <w:b/>
      <w:bCs w:val="0"/>
    </w:rPr>
  </w:style>
  <w:style w:type="character" w:customStyle="1" w:styleId="Card-Underline">
    <w:name w:val="Card - Underline"/>
    <w:rsid w:val="00653962"/>
    <w:rPr>
      <w:rFonts w:ascii="Times New Roman" w:hAnsi="Times New Roman" w:cs="Times New Roman" w:hint="default"/>
      <w:u w:val="single"/>
    </w:rPr>
  </w:style>
  <w:style w:type="character" w:customStyle="1" w:styleId="beriefunderline">
    <w:name w:val="berief = underline"/>
    <w:rsid w:val="00653962"/>
    <w:rPr>
      <w:rFonts w:ascii="Times New Roman" w:eastAsia="Times New Roman" w:hAnsi="Times New Roman" w:cs="Times New Roman" w:hint="default"/>
      <w:sz w:val="20"/>
      <w:u w:val="single"/>
    </w:rPr>
  </w:style>
  <w:style w:type="character" w:customStyle="1" w:styleId="BoldText10pt">
    <w:name w:val="Bold Text 10 pt"/>
    <w:rsid w:val="0065396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653962"/>
    <w:rPr>
      <w:i/>
      <w:iCs w:val="0"/>
    </w:rPr>
  </w:style>
  <w:style w:type="character" w:customStyle="1" w:styleId="eoeaheader">
    <w:name w:val="eoea_header"/>
    <w:basedOn w:val="DefaultParagraphFont"/>
    <w:rsid w:val="00653962"/>
  </w:style>
  <w:style w:type="character" w:customStyle="1" w:styleId="SC4208902">
    <w:name w:val="SC.4.208902"/>
    <w:rsid w:val="00653962"/>
    <w:rPr>
      <w:rFonts w:ascii="Century" w:hAnsi="Century" w:cs="Century" w:hint="default"/>
      <w:color w:val="000000"/>
      <w:sz w:val="22"/>
      <w:szCs w:val="22"/>
    </w:rPr>
  </w:style>
  <w:style w:type="character" w:customStyle="1" w:styleId="SC4208915">
    <w:name w:val="SC.4.208915"/>
    <w:rsid w:val="00653962"/>
    <w:rPr>
      <w:rFonts w:ascii="Century" w:hAnsi="Century" w:cs="Century" w:hint="default"/>
      <w:color w:val="000000"/>
      <w:sz w:val="13"/>
      <w:szCs w:val="13"/>
    </w:rPr>
  </w:style>
  <w:style w:type="character" w:customStyle="1" w:styleId="SC273764">
    <w:name w:val="SC.2.73764"/>
    <w:rsid w:val="00653962"/>
    <w:rPr>
      <w:rFonts w:ascii="Century" w:hAnsi="Century" w:cs="Century" w:hint="default"/>
      <w:color w:val="000000"/>
      <w:sz w:val="72"/>
      <w:szCs w:val="72"/>
    </w:rPr>
  </w:style>
  <w:style w:type="character" w:customStyle="1" w:styleId="SC273779">
    <w:name w:val="SC.2.73779"/>
    <w:rsid w:val="00653962"/>
    <w:rPr>
      <w:rFonts w:ascii="Century" w:hAnsi="Century" w:cs="Century" w:hint="default"/>
      <w:color w:val="000000"/>
      <w:sz w:val="40"/>
      <w:szCs w:val="40"/>
    </w:rPr>
  </w:style>
  <w:style w:type="character" w:customStyle="1" w:styleId="SC273763">
    <w:name w:val="SC.2.73763"/>
    <w:rsid w:val="00653962"/>
    <w:rPr>
      <w:rFonts w:ascii="Century" w:hAnsi="Century" w:cs="Century" w:hint="default"/>
      <w:b/>
      <w:bCs/>
      <w:color w:val="000000"/>
    </w:rPr>
  </w:style>
  <w:style w:type="character" w:customStyle="1" w:styleId="SC4208910">
    <w:name w:val="SC.4.208910"/>
    <w:rsid w:val="00653962"/>
    <w:rPr>
      <w:rFonts w:ascii="Century" w:hAnsi="Century" w:cs="Century" w:hint="default"/>
      <w:color w:val="000000"/>
      <w:sz w:val="28"/>
      <w:szCs w:val="28"/>
    </w:rPr>
  </w:style>
  <w:style w:type="character" w:customStyle="1" w:styleId="SC4208911">
    <w:name w:val="SC.4.208911"/>
    <w:rsid w:val="00653962"/>
    <w:rPr>
      <w:rFonts w:ascii="Century" w:hAnsi="Century" w:cs="Century" w:hint="default"/>
      <w:color w:val="000000"/>
    </w:rPr>
  </w:style>
  <w:style w:type="character" w:customStyle="1" w:styleId="articlesubtitle">
    <w:name w:val="article_sub_title"/>
    <w:basedOn w:val="DefaultParagraphFont"/>
    <w:rsid w:val="00653962"/>
  </w:style>
  <w:style w:type="character" w:customStyle="1" w:styleId="newsdate2">
    <w:name w:val="news_date2"/>
    <w:basedOn w:val="DefaultParagraphFont"/>
    <w:rsid w:val="00653962"/>
  </w:style>
  <w:style w:type="character" w:customStyle="1" w:styleId="readarticleheader">
    <w:name w:val="readarticleheader"/>
    <w:basedOn w:val="DefaultParagraphFont"/>
    <w:rsid w:val="00653962"/>
  </w:style>
  <w:style w:type="character" w:customStyle="1" w:styleId="UnderlineChar20">
    <w:name w:val="Underline Char2"/>
    <w:rsid w:val="00653962"/>
    <w:rPr>
      <w:rFonts w:ascii="Trebuchet MS" w:hAnsi="Trebuchet MS" w:hint="default"/>
      <w:u w:val="thick"/>
      <w:lang w:val="en-US" w:eastAsia="zh-CN" w:bidi="ar-SA"/>
    </w:rPr>
  </w:style>
  <w:style w:type="character" w:customStyle="1" w:styleId="BoldUnderliningChar">
    <w:name w:val="Bold Underlining Char"/>
    <w:rsid w:val="00653962"/>
    <w:rPr>
      <w:rFonts w:ascii="Arial Narrow" w:eastAsia="Times New Roman" w:hAnsi="Arial Narrow" w:hint="default"/>
      <w:b/>
      <w:bCs w:val="0"/>
      <w:szCs w:val="24"/>
      <w:u w:val="single"/>
      <w:lang w:val="en-GB" w:eastAsia="en-US" w:bidi="ar-SA"/>
    </w:rPr>
  </w:style>
  <w:style w:type="character" w:customStyle="1" w:styleId="medium-normal1">
    <w:name w:val="medium-normal1"/>
    <w:rsid w:val="00653962"/>
    <w:rPr>
      <w:rFonts w:ascii="Arial" w:hAnsi="Arial" w:cs="Arial" w:hint="default"/>
      <w:b w:val="0"/>
      <w:bCs w:val="0"/>
      <w:i w:val="0"/>
      <w:iCs w:val="0"/>
      <w:sz w:val="20"/>
      <w:szCs w:val="20"/>
    </w:rPr>
  </w:style>
  <w:style w:type="character" w:customStyle="1" w:styleId="UnderlinedCardChar0">
    <w:name w:val="Underlined Card Char"/>
    <w:rsid w:val="00653962"/>
    <w:rPr>
      <w:rFonts w:ascii="Palatino Linotype" w:hAnsi="Palatino Linotype" w:hint="default"/>
      <w:u w:val="single"/>
      <w:lang w:val="en-US" w:eastAsia="en-US" w:bidi="ar-SA"/>
    </w:rPr>
  </w:style>
  <w:style w:type="character" w:customStyle="1" w:styleId="char">
    <w:name w:val="char"/>
    <w:basedOn w:val="DefaultParagraphFont"/>
    <w:rsid w:val="00653962"/>
  </w:style>
  <w:style w:type="character" w:customStyle="1" w:styleId="UnderlineCharCharCharCharCharChar">
    <w:name w:val="Underline Char Char Char Char Char Char"/>
    <w:rsid w:val="00653962"/>
    <w:rPr>
      <w:rFonts w:ascii="Arial Narrow" w:hAnsi="Arial Narrow" w:hint="default"/>
      <w:szCs w:val="24"/>
      <w:u w:val="single"/>
      <w:lang w:val="en-US" w:eastAsia="en-US" w:bidi="ar-SA"/>
    </w:rPr>
  </w:style>
  <w:style w:type="character" w:customStyle="1" w:styleId="klink">
    <w:name w:val="klink"/>
    <w:basedOn w:val="DefaultParagraphFont"/>
    <w:rsid w:val="00653962"/>
  </w:style>
  <w:style w:type="character" w:customStyle="1" w:styleId="date10">
    <w:name w:val="date1"/>
    <w:basedOn w:val="DefaultParagraphFont"/>
    <w:rsid w:val="00653962"/>
  </w:style>
  <w:style w:type="character" w:customStyle="1" w:styleId="bolding1">
    <w:name w:val="bolding1"/>
    <w:rsid w:val="00653962"/>
    <w:rPr>
      <w:b/>
      <w:bCs/>
    </w:rPr>
  </w:style>
  <w:style w:type="character" w:customStyle="1" w:styleId="bookoptions1">
    <w:name w:val="book_options1"/>
    <w:rsid w:val="00653962"/>
    <w:rPr>
      <w:b/>
      <w:bCs/>
      <w:color w:val="333366"/>
    </w:rPr>
  </w:style>
  <w:style w:type="character" w:customStyle="1" w:styleId="descriptionblock">
    <w:name w:val="description block"/>
    <w:basedOn w:val="DefaultParagraphFont"/>
    <w:rsid w:val="00653962"/>
  </w:style>
  <w:style w:type="character" w:customStyle="1" w:styleId="detailsboxblock">
    <w:name w:val="detailsbox block"/>
    <w:basedOn w:val="DefaultParagraphFont"/>
    <w:rsid w:val="00653962"/>
  </w:style>
  <w:style w:type="character" w:customStyle="1" w:styleId="Char3">
    <w:name w:val="Char3"/>
    <w:rsid w:val="00653962"/>
    <w:rPr>
      <w:rFonts w:ascii="Arial" w:hAnsi="Arial" w:cs="Arial" w:hint="default"/>
      <w:bCs/>
      <w:u w:val="thick"/>
      <w:lang w:val="en-US" w:eastAsia="en-US" w:bidi="ar-SA"/>
    </w:rPr>
  </w:style>
  <w:style w:type="character" w:customStyle="1" w:styleId="texto11">
    <w:name w:val="texto11"/>
    <w:rsid w:val="00653962"/>
    <w:rPr>
      <w:rFonts w:ascii="Arial" w:hAnsi="Arial" w:cs="Arial" w:hint="default"/>
      <w:b w:val="0"/>
      <w:bCs w:val="0"/>
      <w:i w:val="0"/>
      <w:iCs w:val="0"/>
      <w:caps w:val="0"/>
      <w:color w:val="000000"/>
      <w:sz w:val="26"/>
      <w:szCs w:val="26"/>
    </w:rPr>
  </w:style>
  <w:style w:type="character" w:customStyle="1" w:styleId="CardTagChar">
    <w:name w:val="Card Tag Char"/>
    <w:rsid w:val="00653962"/>
    <w:rPr>
      <w:rFonts w:ascii="Arial Narrow" w:hAnsi="Arial Narrow" w:hint="default"/>
      <w:b/>
      <w:bCs w:val="0"/>
      <w:sz w:val="24"/>
      <w:szCs w:val="24"/>
      <w:lang w:val="en-US" w:eastAsia="en-US" w:bidi="ar-SA"/>
    </w:rPr>
  </w:style>
  <w:style w:type="character" w:customStyle="1" w:styleId="DebateCiteCharCharChar">
    <w:name w:val="Debate Cite Char Char Char"/>
    <w:rsid w:val="00653962"/>
    <w:rPr>
      <w:b/>
      <w:bCs w:val="0"/>
      <w:sz w:val="32"/>
      <w:szCs w:val="32"/>
      <w:lang w:val="en-US" w:eastAsia="en-US" w:bidi="ar-SA"/>
    </w:rPr>
  </w:style>
  <w:style w:type="character" w:customStyle="1" w:styleId="TagChar3">
    <w:name w:val="Tag Char3"/>
    <w:rsid w:val="00653962"/>
    <w:rPr>
      <w:rFonts w:ascii="Palatino Linotype" w:hAnsi="Palatino Linotype" w:hint="default"/>
      <w:b/>
      <w:bCs w:val="0"/>
      <w:sz w:val="24"/>
      <w:szCs w:val="24"/>
      <w:lang w:val="en-US" w:eastAsia="en-US" w:bidi="ar-SA"/>
    </w:rPr>
  </w:style>
  <w:style w:type="character" w:customStyle="1" w:styleId="TagandCiteChar">
    <w:name w:val="Tag and Cite Char"/>
    <w:rsid w:val="00653962"/>
    <w:rPr>
      <w:color w:val="333333"/>
      <w:sz w:val="22"/>
      <w:szCs w:val="22"/>
      <w:lang w:val="en-US" w:eastAsia="en-US" w:bidi="ar-SA"/>
    </w:rPr>
  </w:style>
  <w:style w:type="character" w:customStyle="1" w:styleId="Style10ptBold">
    <w:name w:val="Style 10 pt Bold"/>
    <w:rsid w:val="00653962"/>
    <w:rPr>
      <w:b/>
      <w:bCs/>
      <w:sz w:val="20"/>
    </w:rPr>
  </w:style>
  <w:style w:type="character" w:customStyle="1" w:styleId="text9">
    <w:name w:val="text9"/>
    <w:basedOn w:val="DefaultParagraphFont"/>
    <w:rsid w:val="00653962"/>
  </w:style>
  <w:style w:type="character" w:customStyle="1" w:styleId="text21">
    <w:name w:val="text21"/>
    <w:basedOn w:val="DefaultParagraphFont"/>
    <w:rsid w:val="00653962"/>
  </w:style>
  <w:style w:type="character" w:customStyle="1" w:styleId="text19">
    <w:name w:val="text19"/>
    <w:basedOn w:val="DefaultParagraphFont"/>
    <w:rsid w:val="00653962"/>
  </w:style>
  <w:style w:type="character" w:customStyle="1" w:styleId="term2">
    <w:name w:val="term2"/>
    <w:rsid w:val="00653962"/>
    <w:rPr>
      <w:b/>
      <w:bCs/>
    </w:rPr>
  </w:style>
  <w:style w:type="character" w:customStyle="1" w:styleId="pmterms12">
    <w:name w:val="pmterms12"/>
    <w:rsid w:val="00653962"/>
    <w:rPr>
      <w:b/>
      <w:bCs/>
      <w:i w:val="0"/>
      <w:iCs w:val="0"/>
      <w:color w:val="000000"/>
    </w:rPr>
  </w:style>
  <w:style w:type="character" w:customStyle="1" w:styleId="ToReadChar">
    <w:name w:val="To Read Char"/>
    <w:rsid w:val="00653962"/>
    <w:rPr>
      <w:rFonts w:ascii="Verdana" w:hAnsi="Verdana" w:hint="default"/>
      <w:b/>
      <w:bCs w:val="0"/>
      <w:szCs w:val="24"/>
      <w:u w:val="single"/>
      <w:lang w:val="en-US" w:eastAsia="en-US" w:bidi="ar-SA"/>
    </w:rPr>
  </w:style>
  <w:style w:type="character" w:customStyle="1" w:styleId="ToReadCharChar">
    <w:name w:val="To Read Char Char"/>
    <w:rsid w:val="00653962"/>
    <w:rPr>
      <w:rFonts w:ascii="Verdana" w:hAnsi="Verdana" w:hint="default"/>
      <w:b/>
      <w:bCs w:val="0"/>
      <w:szCs w:val="24"/>
      <w:u w:val="single"/>
      <w:lang w:val="en-US" w:eastAsia="en-US" w:bidi="ar-SA"/>
    </w:rPr>
  </w:style>
  <w:style w:type="character" w:customStyle="1" w:styleId="bio">
    <w:name w:val="bio"/>
    <w:basedOn w:val="DefaultParagraphFont"/>
    <w:rsid w:val="00653962"/>
  </w:style>
  <w:style w:type="character" w:customStyle="1" w:styleId="storytextstyle">
    <w:name w:val="storytextstyle"/>
    <w:basedOn w:val="DefaultParagraphFont"/>
    <w:rsid w:val="00653962"/>
  </w:style>
  <w:style w:type="character" w:customStyle="1" w:styleId="cardunderlinedCharChar">
    <w:name w:val="card underlined Char Char"/>
    <w:rsid w:val="00653962"/>
    <w:rPr>
      <w:rFonts w:ascii="Arial" w:hAnsi="Arial" w:cs="Arial" w:hint="default"/>
      <w:sz w:val="22"/>
      <w:szCs w:val="24"/>
      <w:u w:val="single"/>
      <w:lang w:val="en-US" w:eastAsia="en-US" w:bidi="ar-SA"/>
    </w:rPr>
  </w:style>
  <w:style w:type="character" w:customStyle="1" w:styleId="Style2Char0">
    <w:name w:val="Style2 Char"/>
    <w:rsid w:val="00653962"/>
    <w:rPr>
      <w:rFonts w:ascii="Book Antiqua" w:hAnsi="Book Antiqua" w:hint="default"/>
      <w:u w:val="thick"/>
      <w:lang w:val="en-US" w:eastAsia="en-US" w:bidi="ar-SA"/>
    </w:rPr>
  </w:style>
  <w:style w:type="character" w:customStyle="1" w:styleId="Style2Char1">
    <w:name w:val="Style2 Char1"/>
    <w:rsid w:val="00653962"/>
    <w:rPr>
      <w:rFonts w:ascii="Book Antiqua" w:hAnsi="Book Antiqua" w:hint="default"/>
      <w:szCs w:val="24"/>
      <w:u w:val="thick"/>
      <w:lang w:val="en-US" w:eastAsia="en-US" w:bidi="ar-SA"/>
    </w:rPr>
  </w:style>
  <w:style w:type="character" w:customStyle="1" w:styleId="articlehead21">
    <w:name w:val="articlehead21"/>
    <w:rsid w:val="00653962"/>
    <w:rPr>
      <w:rFonts w:ascii="Arial" w:hAnsi="Arial" w:cs="Arial" w:hint="default"/>
      <w:b/>
      <w:bCs/>
      <w:color w:val="660000"/>
      <w:sz w:val="20"/>
      <w:szCs w:val="20"/>
    </w:rPr>
  </w:style>
  <w:style w:type="character" w:customStyle="1" w:styleId="TagCiteChar1">
    <w:name w:val="Tag/Cite Char1"/>
    <w:rsid w:val="00653962"/>
    <w:rPr>
      <w:b/>
      <w:bCs w:val="0"/>
      <w:lang w:val="en-US" w:eastAsia="en-US" w:bidi="ar-SA"/>
    </w:rPr>
  </w:style>
  <w:style w:type="character" w:customStyle="1" w:styleId="goohl2">
    <w:name w:val="goohl2"/>
    <w:basedOn w:val="DefaultParagraphFont"/>
    <w:rsid w:val="00653962"/>
  </w:style>
  <w:style w:type="character" w:customStyle="1" w:styleId="CardCharChar0">
    <w:name w:val="Card Char Char"/>
    <w:rsid w:val="00653962"/>
    <w:rPr>
      <w:lang w:val="en-US" w:eastAsia="en-US" w:bidi="ar-SA"/>
    </w:rPr>
  </w:style>
  <w:style w:type="character" w:customStyle="1" w:styleId="BriefTitle1Char">
    <w:name w:val="Brief Title 1 Char"/>
    <w:rsid w:val="00653962"/>
    <w:rPr>
      <w:b/>
      <w:bCs w:val="0"/>
      <w:u w:val="single"/>
      <w:lang w:val="en-US" w:eastAsia="en-US" w:bidi="ar-SA"/>
    </w:rPr>
  </w:style>
  <w:style w:type="character" w:customStyle="1" w:styleId="TagCiteCharChar">
    <w:name w:val="Tag/Cite Char Char"/>
    <w:rsid w:val="00653962"/>
    <w:rPr>
      <w:b/>
      <w:bCs w:val="0"/>
      <w:lang w:val="en-US" w:eastAsia="en-US" w:bidi="ar-SA"/>
    </w:rPr>
  </w:style>
  <w:style w:type="character" w:customStyle="1" w:styleId="btx">
    <w:name w:val="btx"/>
    <w:basedOn w:val="DefaultParagraphFont"/>
    <w:rsid w:val="00653962"/>
  </w:style>
  <w:style w:type="character" w:customStyle="1" w:styleId="CardChar10">
    <w:name w:val="Card Char1"/>
    <w:rsid w:val="00653962"/>
    <w:rPr>
      <w:lang w:val="en-US" w:eastAsia="en-US" w:bidi="ar-SA"/>
    </w:rPr>
  </w:style>
  <w:style w:type="character" w:customStyle="1" w:styleId="prodgeneral1">
    <w:name w:val="prodgeneral1"/>
    <w:rsid w:val="00653962"/>
    <w:rPr>
      <w:rFonts w:ascii="Verdana" w:hAnsi="Verdana" w:hint="default"/>
      <w:b w:val="0"/>
      <w:bCs w:val="0"/>
      <w:caps w:val="0"/>
      <w:color w:val="000000"/>
      <w:spacing w:val="0"/>
      <w:sz w:val="16"/>
      <w:szCs w:val="16"/>
    </w:rPr>
  </w:style>
  <w:style w:type="character" w:customStyle="1" w:styleId="summary1">
    <w:name w:val="summary1"/>
    <w:rsid w:val="00653962"/>
    <w:rPr>
      <w:rFonts w:ascii="Arial" w:hAnsi="Arial" w:cs="Arial" w:hint="default"/>
      <w:sz w:val="18"/>
      <w:szCs w:val="18"/>
    </w:rPr>
  </w:style>
  <w:style w:type="character" w:customStyle="1" w:styleId="text3">
    <w:name w:val="text3"/>
    <w:basedOn w:val="DefaultParagraphFont"/>
    <w:rsid w:val="00653962"/>
  </w:style>
  <w:style w:type="character" w:customStyle="1" w:styleId="cardtextsmallChar">
    <w:name w:val="card text small Char"/>
    <w:rsid w:val="00653962"/>
    <w:rPr>
      <w:rFonts w:ascii="Arial Narrow" w:hAnsi="Arial Narrow" w:hint="default"/>
      <w:sz w:val="16"/>
      <w:szCs w:val="24"/>
      <w:lang w:val="en-US" w:eastAsia="en-US" w:bidi="ar-SA"/>
    </w:rPr>
  </w:style>
  <w:style w:type="character" w:customStyle="1" w:styleId="countrytitle1">
    <w:name w:val="countrytitle1"/>
    <w:rsid w:val="00653962"/>
    <w:rPr>
      <w:rFonts w:ascii="Verdana" w:hAnsi="Verdana" w:hint="default"/>
      <w:b/>
      <w:bCs/>
      <w:color w:val="293643"/>
      <w:sz w:val="24"/>
      <w:szCs w:val="24"/>
    </w:rPr>
  </w:style>
  <w:style w:type="character" w:customStyle="1" w:styleId="storyheader1">
    <w:name w:val="storyheader1"/>
    <w:rsid w:val="00653962"/>
    <w:rPr>
      <w:rFonts w:ascii="Verdana" w:hAnsi="Verdana" w:hint="default"/>
      <w:b/>
      <w:bCs/>
      <w:color w:val="000000"/>
      <w:sz w:val="21"/>
      <w:szCs w:val="21"/>
    </w:rPr>
  </w:style>
  <w:style w:type="character" w:customStyle="1" w:styleId="cardunderlinedChar0">
    <w:name w:val="card underlined Char"/>
    <w:rsid w:val="00653962"/>
    <w:rPr>
      <w:rFonts w:ascii="Arial" w:hAnsi="Arial" w:cs="Arial" w:hint="default"/>
      <w:sz w:val="22"/>
      <w:szCs w:val="24"/>
      <w:u w:val="single"/>
      <w:lang w:val="en-US" w:eastAsia="en-US" w:bidi="ar-SA"/>
    </w:rPr>
  </w:style>
  <w:style w:type="character" w:customStyle="1" w:styleId="article1">
    <w:name w:val="article1"/>
    <w:rsid w:val="00653962"/>
    <w:rPr>
      <w:rFonts w:ascii="Verdana" w:hAnsi="Verdana" w:hint="default"/>
      <w:color w:val="333333"/>
      <w:sz w:val="16"/>
      <w:szCs w:val="16"/>
    </w:rPr>
  </w:style>
  <w:style w:type="character" w:customStyle="1" w:styleId="story-posted-date1">
    <w:name w:val="story-posted-date1"/>
    <w:rsid w:val="0065396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5396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53962"/>
  </w:style>
  <w:style w:type="character" w:customStyle="1" w:styleId="textmedium">
    <w:name w:val="textmedium"/>
    <w:basedOn w:val="DefaultParagraphFont"/>
    <w:rsid w:val="00653962"/>
  </w:style>
  <w:style w:type="character" w:customStyle="1" w:styleId="citation1">
    <w:name w:val="citation1"/>
    <w:rsid w:val="00653962"/>
    <w:rPr>
      <w:rFonts w:ascii="Verdana" w:hAnsi="Verdana" w:hint="default"/>
      <w:sz w:val="17"/>
      <w:szCs w:val="17"/>
    </w:rPr>
  </w:style>
  <w:style w:type="character" w:customStyle="1" w:styleId="hithighlite">
    <w:name w:val="hithighlite"/>
    <w:basedOn w:val="DefaultParagraphFont"/>
    <w:rsid w:val="00653962"/>
  </w:style>
  <w:style w:type="character" w:customStyle="1" w:styleId="articlecontent">
    <w:name w:val="articlecontent"/>
    <w:basedOn w:val="DefaultParagraphFont"/>
    <w:rsid w:val="00653962"/>
  </w:style>
  <w:style w:type="character" w:customStyle="1" w:styleId="fource1">
    <w:name w:val="fource1"/>
    <w:rsid w:val="00653962"/>
    <w:rPr>
      <w:sz w:val="34"/>
      <w:szCs w:val="34"/>
    </w:rPr>
  </w:style>
  <w:style w:type="character" w:customStyle="1" w:styleId="LanguageStrikeChar">
    <w:name w:val="Language Strike Char"/>
    <w:rsid w:val="00653962"/>
    <w:rPr>
      <w:rFonts w:ascii="Arial Narrow" w:hAnsi="Arial Narrow" w:hint="default"/>
      <w:strike/>
      <w:szCs w:val="24"/>
      <w:lang w:val="en-US" w:eastAsia="en-US" w:bidi="ar-SA"/>
    </w:rPr>
  </w:style>
  <w:style w:type="character" w:customStyle="1" w:styleId="normal11">
    <w:name w:val="normal1"/>
    <w:basedOn w:val="DefaultParagraphFont"/>
    <w:rsid w:val="00653962"/>
  </w:style>
  <w:style w:type="character" w:customStyle="1" w:styleId="ds">
    <w:name w:val="ds"/>
    <w:basedOn w:val="DefaultParagraphFont"/>
    <w:rsid w:val="00653962"/>
  </w:style>
  <w:style w:type="character" w:customStyle="1" w:styleId="UnderliningChar1">
    <w:name w:val="Underlining Char1"/>
    <w:rsid w:val="00653962"/>
    <w:rPr>
      <w:rFonts w:ascii="Arial Narrow" w:hAnsi="Arial Narrow" w:hint="default"/>
      <w:szCs w:val="24"/>
      <w:u w:val="single"/>
      <w:lang w:val="en-US" w:eastAsia="en-US" w:bidi="ar-SA"/>
    </w:rPr>
  </w:style>
  <w:style w:type="character" w:customStyle="1" w:styleId="UnderliningChar2">
    <w:name w:val="Underlining Char2"/>
    <w:rsid w:val="00653962"/>
    <w:rPr>
      <w:rFonts w:ascii="Arial Narrow" w:hAnsi="Arial Narrow" w:hint="default"/>
      <w:szCs w:val="24"/>
      <w:u w:val="single"/>
      <w:lang w:val="en-US" w:eastAsia="en-US" w:bidi="ar-SA"/>
    </w:rPr>
  </w:style>
  <w:style w:type="character" w:customStyle="1" w:styleId="MicroTextChar1">
    <w:name w:val="MicroText Char1"/>
    <w:rsid w:val="00653962"/>
    <w:rPr>
      <w:rFonts w:ascii="Arial Narrow" w:hAnsi="Arial Narrow" w:hint="default"/>
      <w:sz w:val="12"/>
      <w:szCs w:val="24"/>
      <w:lang w:val="en-US" w:eastAsia="en-US" w:bidi="ar-SA"/>
    </w:rPr>
  </w:style>
  <w:style w:type="character" w:customStyle="1" w:styleId="DefaultPara">
    <w:name w:val="Default Para"/>
    <w:rsid w:val="00653962"/>
    <w:rPr>
      <w:sz w:val="20"/>
    </w:rPr>
  </w:style>
  <w:style w:type="character" w:customStyle="1" w:styleId="SYSHYPERTEXT">
    <w:name w:val="SYS_HYPERTEXT"/>
    <w:rsid w:val="00653962"/>
    <w:rPr>
      <w:color w:val="0000FF"/>
      <w:u w:val="single"/>
    </w:rPr>
  </w:style>
  <w:style w:type="character" w:customStyle="1" w:styleId="Hyperlink1">
    <w:name w:val="Hyperlink1"/>
    <w:rsid w:val="0065396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5396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53962"/>
    <w:rPr>
      <w:rFonts w:ascii="Arial Narrow" w:hAnsi="Arial Narrow" w:hint="default"/>
      <w:noProof w:val="0"/>
      <w:szCs w:val="24"/>
      <w:u w:val="single"/>
      <w:lang w:val="en-US" w:eastAsia="en-US" w:bidi="ar-SA"/>
    </w:rPr>
  </w:style>
  <w:style w:type="character" w:customStyle="1" w:styleId="BlockHeading1Char">
    <w:name w:val="Block Heading 1 Char"/>
    <w:rsid w:val="00653962"/>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53962"/>
    <w:rPr>
      <w:b/>
      <w:bCs w:val="0"/>
      <w:sz w:val="24"/>
      <w:szCs w:val="24"/>
      <w:u w:val="single"/>
      <w:lang w:val="en-US" w:eastAsia="en-US" w:bidi="ar-SA"/>
    </w:rPr>
  </w:style>
  <w:style w:type="character" w:customStyle="1" w:styleId="StyleTagTimesNewRomanChar">
    <w:name w:val="Style Tag + Times New Roman Char"/>
    <w:rsid w:val="0065396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53962"/>
    <w:rPr>
      <w:rFonts w:ascii="Arial Narrow" w:hAnsi="Arial Narrow" w:cs="Arial" w:hint="default"/>
      <w:b/>
      <w:bCs/>
      <w:iCs/>
      <w:sz w:val="24"/>
      <w:szCs w:val="28"/>
      <w:lang w:val="en-US" w:eastAsia="en-US" w:bidi="ar-SA"/>
    </w:rPr>
  </w:style>
  <w:style w:type="character" w:customStyle="1" w:styleId="UnderliningCharChar">
    <w:name w:val="Underlining Char Char"/>
    <w:rsid w:val="00653962"/>
    <w:rPr>
      <w:rFonts w:ascii="Arial Narrow" w:hAnsi="Arial Narrow" w:hint="default"/>
      <w:szCs w:val="24"/>
      <w:u w:val="single"/>
      <w:lang w:val="en-US" w:eastAsia="en-US" w:bidi="ar-SA"/>
    </w:rPr>
  </w:style>
  <w:style w:type="character" w:customStyle="1" w:styleId="StyleArialNarrow12ptBold">
    <w:name w:val="Style Arial Narrow 12 pt Bold"/>
    <w:rsid w:val="00653962"/>
    <w:rPr>
      <w:rFonts w:ascii="Arial Narrow" w:hAnsi="Arial Narrow" w:hint="default"/>
      <w:b/>
      <w:bCs/>
      <w:sz w:val="24"/>
    </w:rPr>
  </w:style>
  <w:style w:type="character" w:customStyle="1" w:styleId="Style1CharChar">
    <w:name w:val="Style1 Char Char"/>
    <w:rsid w:val="00653962"/>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653962"/>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653962"/>
    <w:rPr>
      <w:noProof w:val="0"/>
      <w:u w:val="single"/>
      <w:lang w:val="en-US" w:eastAsia="en-US" w:bidi="ar-SA"/>
    </w:rPr>
  </w:style>
  <w:style w:type="character" w:customStyle="1" w:styleId="UnderlinedCharChar1">
    <w:name w:val="Underlined Char Char1"/>
    <w:rsid w:val="00653962"/>
    <w:rPr>
      <w:rFonts w:ascii="Bell MT" w:eastAsia="Times New Roman" w:hAnsi="Bell MT" w:hint="default"/>
      <w:bCs/>
      <w:iCs/>
      <w:sz w:val="22"/>
      <w:u w:val="single"/>
    </w:rPr>
  </w:style>
  <w:style w:type="character" w:customStyle="1" w:styleId="Heading2CharChar2">
    <w:name w:val="Heading 2 Char Char2"/>
    <w:rsid w:val="00653962"/>
    <w:rPr>
      <w:rFonts w:ascii="Arial" w:hAnsi="Arial" w:cs="Arial" w:hint="default"/>
      <w:b/>
      <w:bCs/>
      <w:iCs/>
      <w:sz w:val="22"/>
      <w:szCs w:val="28"/>
      <w:lang w:val="en-US" w:eastAsia="en-US" w:bidi="ar-SA"/>
    </w:rPr>
  </w:style>
  <w:style w:type="character" w:customStyle="1" w:styleId="doctitle">
    <w:name w:val="doctitle"/>
    <w:rsid w:val="00653962"/>
  </w:style>
  <w:style w:type="character" w:customStyle="1" w:styleId="cardtext-underlined0">
    <w:name w:val="card text- underlined"/>
    <w:rsid w:val="00653962"/>
    <w:rPr>
      <w:rFonts w:ascii="Garamond" w:hAnsi="Garamond" w:hint="default"/>
      <w:u w:val="single"/>
    </w:rPr>
  </w:style>
  <w:style w:type="character" w:customStyle="1" w:styleId="BodyText1">
    <w:name w:val="Body Text1"/>
    <w:basedOn w:val="DefaultParagraphFont"/>
    <w:rsid w:val="00653962"/>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53962"/>
  </w:style>
  <w:style w:type="character" w:customStyle="1" w:styleId="BriefTitleChar">
    <w:name w:val="Brief Title Char"/>
    <w:basedOn w:val="DefaultParagraphFont"/>
    <w:rsid w:val="00653962"/>
    <w:rPr>
      <w:b/>
      <w:bCs w:val="0"/>
      <w:sz w:val="24"/>
      <w:szCs w:val="24"/>
      <w:u w:val="single"/>
      <w:lang w:val="en-US" w:eastAsia="en-US" w:bidi="ar-SA"/>
    </w:rPr>
  </w:style>
  <w:style w:type="character" w:customStyle="1" w:styleId="BriefTitle2Char">
    <w:name w:val="Brief Title 2 Char"/>
    <w:basedOn w:val="BriefTitleChar"/>
    <w:rsid w:val="0065396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53962"/>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653962"/>
    <w:rPr>
      <w:rFonts w:ascii="Georgia" w:hAnsi="Georgia" w:hint="default"/>
      <w:b/>
      <w:bCs w:val="0"/>
      <w:sz w:val="24"/>
    </w:rPr>
  </w:style>
  <w:style w:type="character" w:customStyle="1" w:styleId="Emphasis20">
    <w:name w:val="Emphasis 2"/>
    <w:uiPriority w:val="1"/>
    <w:qFormat/>
    <w:rsid w:val="00653962"/>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53962"/>
    <w:rPr>
      <w:rFonts w:ascii="AGaramond" w:hAnsi="AGaramond" w:cs="AGaramond" w:hint="default"/>
      <w:color w:val="211D1E"/>
      <w:sz w:val="14"/>
      <w:szCs w:val="14"/>
    </w:rPr>
  </w:style>
  <w:style w:type="character" w:customStyle="1" w:styleId="CharacterStyle2">
    <w:name w:val="Character Style 2"/>
    <w:uiPriority w:val="99"/>
    <w:rsid w:val="00653962"/>
    <w:rPr>
      <w:sz w:val="20"/>
      <w:szCs w:val="20"/>
    </w:rPr>
  </w:style>
  <w:style w:type="character" w:customStyle="1" w:styleId="cross-head">
    <w:name w:val="cross-head"/>
    <w:rsid w:val="00653962"/>
  </w:style>
  <w:style w:type="character" w:customStyle="1" w:styleId="dateline">
    <w:name w:val="dateline"/>
    <w:rsid w:val="00653962"/>
  </w:style>
  <w:style w:type="character" w:customStyle="1" w:styleId="Subtitle1">
    <w:name w:val="Subtitle1"/>
    <w:rsid w:val="00653962"/>
  </w:style>
  <w:style w:type="character" w:customStyle="1" w:styleId="metaorigin">
    <w:name w:val="meta_origin"/>
    <w:rsid w:val="00653962"/>
  </w:style>
  <w:style w:type="character" w:customStyle="1" w:styleId="mandelbrotrefrag">
    <w:name w:val="mandelbrot_refrag"/>
    <w:rsid w:val="00653962"/>
  </w:style>
  <w:style w:type="character" w:customStyle="1" w:styleId="eminfo">
    <w:name w:val="eminfo"/>
    <w:rsid w:val="00653962"/>
  </w:style>
  <w:style w:type="character" w:customStyle="1" w:styleId="emhighlight">
    <w:name w:val="emhighlight"/>
    <w:rsid w:val="00653962"/>
  </w:style>
  <w:style w:type="character" w:customStyle="1" w:styleId="name">
    <w:name w:val="name"/>
    <w:rsid w:val="00653962"/>
  </w:style>
  <w:style w:type="character" w:customStyle="1" w:styleId="tkrname">
    <w:name w:val="tkrname"/>
    <w:rsid w:val="00653962"/>
  </w:style>
  <w:style w:type="character" w:customStyle="1" w:styleId="tkrchange">
    <w:name w:val="tkrchange"/>
    <w:rsid w:val="00653962"/>
  </w:style>
  <w:style w:type="character" w:customStyle="1" w:styleId="source-org">
    <w:name w:val="source-org"/>
    <w:rsid w:val="00653962"/>
  </w:style>
  <w:style w:type="character" w:customStyle="1" w:styleId="updated">
    <w:name w:val="updated"/>
    <w:rsid w:val="00653962"/>
  </w:style>
  <w:style w:type="character" w:customStyle="1" w:styleId="last">
    <w:name w:val="last"/>
    <w:rsid w:val="00653962"/>
  </w:style>
  <w:style w:type="character" w:customStyle="1" w:styleId="Style11ptBoldUnderline1">
    <w:name w:val="Style 11 pt Bold Underline1"/>
    <w:rsid w:val="00653962"/>
    <w:rPr>
      <w:b/>
      <w:bCs/>
      <w:sz w:val="20"/>
      <w:u w:val="single"/>
    </w:rPr>
  </w:style>
  <w:style w:type="character" w:customStyle="1" w:styleId="StyleStyleunderlineBold11pt">
    <w:name w:val="Style Style underline + Bold + 11 pt"/>
    <w:rsid w:val="00653962"/>
    <w:rPr>
      <w:bCs/>
      <w:sz w:val="20"/>
      <w:u w:val="single"/>
    </w:rPr>
  </w:style>
  <w:style w:type="character" w:customStyle="1" w:styleId="StyleunderlineAsianTimesNewRomanBold">
    <w:name w:val="Style underline + (Asian) Times New Roman Bold"/>
    <w:rsid w:val="00653962"/>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53962"/>
    <w:rPr>
      <w:b/>
      <w:bCs/>
      <w:sz w:val="20"/>
      <w:u w:val="single"/>
      <w:bdr w:val="single" w:sz="4" w:space="0" w:color="auto" w:frame="1"/>
    </w:rPr>
  </w:style>
  <w:style w:type="character" w:customStyle="1" w:styleId="A5">
    <w:name w:val="A5"/>
    <w:uiPriority w:val="99"/>
    <w:rsid w:val="00653962"/>
    <w:rPr>
      <w:rFonts w:ascii="Times New Roman" w:hAnsi="Times New Roman" w:cs="Times New Roman" w:hint="default"/>
      <w:color w:val="000000"/>
      <w:sz w:val="13"/>
      <w:szCs w:val="13"/>
    </w:rPr>
  </w:style>
  <w:style w:type="character" w:customStyle="1" w:styleId="quotepeekbase">
    <w:name w:val="quotepeekbase"/>
    <w:rsid w:val="00653962"/>
  </w:style>
  <w:style w:type="character" w:customStyle="1" w:styleId="cardChar11">
    <w:name w:val="card Char1"/>
    <w:rsid w:val="00653962"/>
    <w:rPr>
      <w:rFonts w:ascii="Calibri" w:eastAsia="Calibri" w:hAnsi="Calibri" w:cs="Calibri" w:hint="default"/>
      <w:sz w:val="24"/>
      <w:szCs w:val="22"/>
      <w:lang w:val="x-none" w:eastAsia="x-none"/>
    </w:rPr>
  </w:style>
  <w:style w:type="character" w:customStyle="1" w:styleId="NormalCard">
    <w:name w:val="Normal Card"/>
    <w:uiPriority w:val="1"/>
    <w:qFormat/>
    <w:rsid w:val="00653962"/>
    <w:rPr>
      <w:rFonts w:ascii="Times New Roman" w:hAnsi="Times New Roman" w:cs="Times New Roman" w:hint="default"/>
      <w:sz w:val="24"/>
    </w:rPr>
  </w:style>
  <w:style w:type="character" w:customStyle="1" w:styleId="HighlightedUnderline0">
    <w:name w:val="Highlighted Underline"/>
    <w:uiPriority w:val="1"/>
    <w:qFormat/>
    <w:rsid w:val="0065396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53962"/>
    <w:rPr>
      <w:rFonts w:ascii="Times New Roman" w:hAnsi="Times New Roman" w:cs="Times New Roman" w:hint="default"/>
      <w:sz w:val="16"/>
      <w:szCs w:val="16"/>
    </w:rPr>
  </w:style>
  <w:style w:type="character" w:customStyle="1" w:styleId="timebox">
    <w:name w:val="timebox"/>
    <w:rsid w:val="00653962"/>
  </w:style>
  <w:style w:type="character" w:customStyle="1" w:styleId="Heading2Subtext">
    <w:name w:val="Heading 2 Subtext"/>
    <w:rsid w:val="00653962"/>
    <w:rPr>
      <w:rFonts w:ascii="Times New Roman" w:hAnsi="Times New Roman" w:cs="Times New Roman" w:hint="default"/>
      <w:sz w:val="16"/>
    </w:rPr>
  </w:style>
  <w:style w:type="character" w:customStyle="1" w:styleId="-SmallText-">
    <w:name w:val="-Small Text-"/>
    <w:rsid w:val="00653962"/>
    <w:rPr>
      <w:rFonts w:ascii="Garamond" w:hAnsi="Garamond" w:hint="default"/>
      <w:sz w:val="16"/>
    </w:rPr>
  </w:style>
  <w:style w:type="character" w:customStyle="1" w:styleId="label">
    <w:name w:val="label"/>
    <w:rsid w:val="00653962"/>
  </w:style>
  <w:style w:type="character" w:customStyle="1" w:styleId="BoldUnderlineCharChar">
    <w:name w:val="BoldUnderline Char Char"/>
    <w:rsid w:val="0065396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53962"/>
  </w:style>
  <w:style w:type="character" w:customStyle="1" w:styleId="FontStyle477">
    <w:name w:val="Font Style477"/>
    <w:basedOn w:val="DefaultParagraphFont"/>
    <w:uiPriority w:val="99"/>
    <w:rsid w:val="00653962"/>
    <w:rPr>
      <w:rFonts w:ascii="Times New Roman" w:hAnsi="Times New Roman" w:cs="Times New Roman" w:hint="default"/>
      <w:sz w:val="18"/>
      <w:szCs w:val="18"/>
    </w:rPr>
  </w:style>
  <w:style w:type="character" w:customStyle="1" w:styleId="FontStyle505">
    <w:name w:val="Font Style505"/>
    <w:basedOn w:val="DefaultParagraphFont"/>
    <w:uiPriority w:val="99"/>
    <w:rsid w:val="00653962"/>
    <w:rPr>
      <w:rFonts w:ascii="Times New Roman" w:hAnsi="Times New Roman" w:cs="Times New Roman" w:hint="default"/>
      <w:sz w:val="18"/>
      <w:szCs w:val="18"/>
    </w:rPr>
  </w:style>
  <w:style w:type="character" w:customStyle="1" w:styleId="FontStyle514">
    <w:name w:val="Font Style514"/>
    <w:basedOn w:val="DefaultParagraphFont"/>
    <w:uiPriority w:val="99"/>
    <w:rsid w:val="00653962"/>
    <w:rPr>
      <w:rFonts w:ascii="Times New Roman" w:hAnsi="Times New Roman" w:cs="Times New Roman" w:hint="default"/>
      <w:sz w:val="14"/>
      <w:szCs w:val="14"/>
    </w:rPr>
  </w:style>
  <w:style w:type="character" w:customStyle="1" w:styleId="FontStyle500">
    <w:name w:val="Font Style500"/>
    <w:basedOn w:val="DefaultParagraphFont"/>
    <w:uiPriority w:val="99"/>
    <w:rsid w:val="00653962"/>
    <w:rPr>
      <w:rFonts w:ascii="Times New Roman" w:hAnsi="Times New Roman" w:cs="Times New Roman" w:hint="default"/>
      <w:b/>
      <w:bCs/>
      <w:sz w:val="16"/>
      <w:szCs w:val="16"/>
    </w:rPr>
  </w:style>
  <w:style w:type="character" w:customStyle="1" w:styleId="CardCite1">
    <w:name w:val="CardCite1"/>
    <w:qFormat/>
    <w:rsid w:val="00653962"/>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5396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53962"/>
    <w:rPr>
      <w:rFonts w:ascii="Times New Roman" w:hAnsi="Times New Roman" w:cs="Times New Roman" w:hint="default"/>
      <w:b/>
      <w:bCs/>
      <w:sz w:val="22"/>
      <w:szCs w:val="22"/>
    </w:rPr>
  </w:style>
  <w:style w:type="character" w:customStyle="1" w:styleId="CharacterStyle3">
    <w:name w:val="Character Style 3"/>
    <w:uiPriority w:val="99"/>
    <w:rsid w:val="00653962"/>
    <w:rPr>
      <w:rFonts w:ascii="Bookman Old Style" w:hAnsi="Bookman Old Style" w:cs="Bookman Old Style" w:hint="default"/>
      <w:spacing w:val="-5"/>
      <w:sz w:val="18"/>
      <w:szCs w:val="18"/>
    </w:rPr>
  </w:style>
  <w:style w:type="character" w:customStyle="1" w:styleId="Style8pt1">
    <w:name w:val="Style 8 pt1"/>
    <w:rsid w:val="00653962"/>
    <w:rPr>
      <w:rFonts w:ascii="Georgia" w:hAnsi="Georgia" w:hint="default"/>
      <w:sz w:val="16"/>
    </w:rPr>
  </w:style>
  <w:style w:type="character" w:customStyle="1" w:styleId="UnderlineStyleChar7">
    <w:name w:val="Underline Style Char7"/>
    <w:rsid w:val="00653962"/>
    <w:rPr>
      <w:rFonts w:ascii="Garamond" w:hAnsi="Garamond" w:hint="default"/>
      <w:sz w:val="22"/>
      <w:szCs w:val="24"/>
      <w:u w:val="single"/>
      <w:lang w:val="en-US" w:eastAsia="en-US" w:bidi="ar-SA"/>
    </w:rPr>
  </w:style>
  <w:style w:type="character" w:customStyle="1" w:styleId="StyleArial6ptBold">
    <w:name w:val="Style Arial 6 pt Bold"/>
    <w:rsid w:val="00653962"/>
    <w:rPr>
      <w:rFonts w:ascii="Arial" w:hAnsi="Arial" w:cs="Arial" w:hint="default"/>
      <w:bCs/>
      <w:sz w:val="12"/>
    </w:rPr>
  </w:style>
  <w:style w:type="character" w:customStyle="1" w:styleId="Heading2Char5">
    <w:name w:val="Heading 2 Char5"/>
    <w:rsid w:val="00653962"/>
    <w:rPr>
      <w:rFonts w:ascii="Garamond" w:hAnsi="Garamond" w:cs="Arial" w:hint="default"/>
      <w:b/>
      <w:bCs/>
      <w:iCs/>
      <w:sz w:val="24"/>
      <w:szCs w:val="28"/>
      <w:lang w:val="en-US" w:eastAsia="en-US" w:bidi="ar-SA"/>
    </w:rPr>
  </w:style>
  <w:style w:type="character" w:customStyle="1" w:styleId="TagGreg">
    <w:name w:val="TagGreg"/>
    <w:uiPriority w:val="1"/>
    <w:qFormat/>
    <w:rsid w:val="00653962"/>
    <w:rPr>
      <w:b/>
      <w:bCs w:val="0"/>
      <w:sz w:val="24"/>
    </w:rPr>
  </w:style>
  <w:style w:type="character" w:customStyle="1" w:styleId="StyleDebateUnderline10pt">
    <w:name w:val="Style Debate Underline + 10 pt"/>
    <w:rsid w:val="00653962"/>
    <w:rPr>
      <w:rFonts w:ascii="Times New Roman" w:hAnsi="Times New Roman" w:cs="Times New Roman" w:hint="default"/>
      <w:sz w:val="20"/>
      <w:szCs w:val="20"/>
      <w:u w:val="single"/>
    </w:rPr>
  </w:style>
  <w:style w:type="character" w:customStyle="1" w:styleId="underlinedCharChar0">
    <w:name w:val="underlined Char Char"/>
    <w:locked/>
    <w:rsid w:val="00653962"/>
    <w:rPr>
      <w:u w:val="single"/>
    </w:rPr>
  </w:style>
  <w:style w:type="character" w:customStyle="1" w:styleId="SourceBold">
    <w:name w:val="Source Bold"/>
    <w:rsid w:val="00653962"/>
    <w:rPr>
      <w:rFonts w:ascii="Arial Narrow" w:hAnsi="Arial Narrow" w:hint="default"/>
      <w:b/>
      <w:bCs w:val="0"/>
      <w:strike w:val="0"/>
      <w:dstrike w:val="0"/>
      <w:sz w:val="24"/>
      <w:u w:val="none"/>
      <w:effect w:val="none"/>
    </w:rPr>
  </w:style>
  <w:style w:type="character" w:customStyle="1" w:styleId="2xBoldUnderline">
    <w:name w:val="2x_Bold_Underline"/>
    <w:rsid w:val="00653962"/>
    <w:rPr>
      <w:b/>
      <w:bCs/>
      <w:sz w:val="24"/>
      <w:u w:val="thick"/>
    </w:rPr>
  </w:style>
  <w:style w:type="character" w:customStyle="1" w:styleId="Dottedunderline">
    <w:name w:val="Dotted underline"/>
    <w:rsid w:val="00653962"/>
    <w:rPr>
      <w:u w:val="dotted"/>
    </w:rPr>
  </w:style>
  <w:style w:type="character" w:customStyle="1" w:styleId="readChar">
    <w:name w:val="read Char"/>
    <w:rsid w:val="00653962"/>
    <w:rPr>
      <w:szCs w:val="22"/>
      <w:u w:val="single"/>
      <w:lang w:val="en-US" w:eastAsia="en-US" w:bidi="ar-SA"/>
    </w:rPr>
  </w:style>
  <w:style w:type="character" w:customStyle="1" w:styleId="underlining0">
    <w:name w:val="underlining"/>
    <w:rsid w:val="00653962"/>
    <w:rPr>
      <w:u w:val="single"/>
    </w:rPr>
  </w:style>
  <w:style w:type="character" w:customStyle="1" w:styleId="btitle">
    <w:name w:val="btitle"/>
    <w:rsid w:val="00653962"/>
  </w:style>
  <w:style w:type="character" w:customStyle="1" w:styleId="green">
    <w:name w:val="green"/>
    <w:rsid w:val="00653962"/>
  </w:style>
  <w:style w:type="character" w:customStyle="1" w:styleId="BodyText20">
    <w:name w:val="Body Text2"/>
    <w:rsid w:val="0065396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65396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5396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5396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5396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5396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5396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53962"/>
    <w:rPr>
      <w:rFonts w:ascii="Sylfaen" w:hAnsi="Sylfaen" w:cs="Sylfaen" w:hint="default"/>
      <w:i/>
      <w:iCs/>
      <w:strike w:val="0"/>
      <w:dstrike w:val="0"/>
      <w:sz w:val="19"/>
      <w:szCs w:val="19"/>
      <w:u w:val="none"/>
      <w:effect w:val="none"/>
      <w:shd w:val="clear" w:color="auto" w:fill="FFFFFF"/>
    </w:rPr>
  </w:style>
  <w:style w:type="character" w:customStyle="1" w:styleId="1">
    <w:name w:val="1"/>
    <w:rsid w:val="00653962"/>
    <w:rPr>
      <w:rFonts w:ascii="Arial" w:hAnsi="Arial" w:cs="Arial" w:hint="default"/>
      <w:bCs/>
      <w:sz w:val="20"/>
      <w:u w:val="single"/>
      <w:lang w:val="en-US" w:eastAsia="en-US" w:bidi="ar-SA"/>
    </w:rPr>
  </w:style>
  <w:style w:type="character" w:customStyle="1" w:styleId="CharChar31">
    <w:name w:val="Char Char31"/>
    <w:rsid w:val="00653962"/>
    <w:rPr>
      <w:rFonts w:ascii="Arial" w:hAnsi="Arial" w:cs="Arial" w:hint="default"/>
      <w:b/>
      <w:bCs/>
      <w:iCs/>
      <w:lang w:val="en-US" w:eastAsia="en-US" w:bidi="ar-SA"/>
    </w:rPr>
  </w:style>
  <w:style w:type="character" w:customStyle="1" w:styleId="Subtitle2">
    <w:name w:val="Subtitle2"/>
    <w:rsid w:val="00653962"/>
  </w:style>
  <w:style w:type="character" w:customStyle="1" w:styleId="drop">
    <w:name w:val="drop"/>
    <w:rsid w:val="00653962"/>
  </w:style>
  <w:style w:type="character" w:customStyle="1" w:styleId="bioline">
    <w:name w:val="bioline"/>
    <w:rsid w:val="00653962"/>
  </w:style>
  <w:style w:type="character" w:customStyle="1" w:styleId="articletitle0">
    <w:name w:val="article_title"/>
    <w:rsid w:val="00653962"/>
  </w:style>
  <w:style w:type="character" w:customStyle="1" w:styleId="A4">
    <w:name w:val="A4"/>
    <w:uiPriority w:val="99"/>
    <w:rsid w:val="00653962"/>
    <w:rPr>
      <w:color w:val="000000"/>
    </w:rPr>
  </w:style>
  <w:style w:type="character" w:customStyle="1" w:styleId="s2">
    <w:name w:val="s2"/>
    <w:rsid w:val="00653962"/>
  </w:style>
  <w:style w:type="character" w:customStyle="1" w:styleId="s4">
    <w:name w:val="s4"/>
    <w:rsid w:val="00653962"/>
  </w:style>
  <w:style w:type="character" w:customStyle="1" w:styleId="s5">
    <w:name w:val="s5"/>
    <w:rsid w:val="00653962"/>
  </w:style>
  <w:style w:type="character" w:customStyle="1" w:styleId="cap">
    <w:name w:val="cap"/>
    <w:rsid w:val="00653962"/>
  </w:style>
  <w:style w:type="character" w:customStyle="1" w:styleId="rightsnotice">
    <w:name w:val="rightsnotice"/>
    <w:rsid w:val="00653962"/>
  </w:style>
  <w:style w:type="character" w:customStyle="1" w:styleId="Caption1">
    <w:name w:val="Caption1"/>
    <w:rsid w:val="00653962"/>
  </w:style>
  <w:style w:type="character" w:customStyle="1" w:styleId="credit">
    <w:name w:val="credit"/>
    <w:rsid w:val="00653962"/>
  </w:style>
  <w:style w:type="character" w:customStyle="1" w:styleId="scaps">
    <w:name w:val="scaps"/>
    <w:rsid w:val="00653962"/>
  </w:style>
  <w:style w:type="character" w:customStyle="1" w:styleId="current-article">
    <w:name w:val="current-article"/>
    <w:rsid w:val="00653962"/>
  </w:style>
  <w:style w:type="character" w:customStyle="1" w:styleId="related-current-indicator">
    <w:name w:val="related-current-indicator"/>
    <w:rsid w:val="00653962"/>
  </w:style>
  <w:style w:type="character" w:customStyle="1" w:styleId="bylclear">
    <w:name w:val="bylclear"/>
    <w:rsid w:val="00653962"/>
  </w:style>
  <w:style w:type="character" w:customStyle="1" w:styleId="timestamp">
    <w:name w:val="timestamp"/>
    <w:rsid w:val="00653962"/>
  </w:style>
  <w:style w:type="character" w:customStyle="1" w:styleId="comments">
    <w:name w:val="comments"/>
    <w:rsid w:val="00653962"/>
  </w:style>
  <w:style w:type="character" w:customStyle="1" w:styleId="essaytext">
    <w:name w:val="essaytext"/>
    <w:rsid w:val="00653962"/>
  </w:style>
  <w:style w:type="character" w:customStyle="1" w:styleId="username">
    <w:name w:val="username"/>
    <w:rsid w:val="00653962"/>
  </w:style>
  <w:style w:type="character" w:customStyle="1" w:styleId="toplinks">
    <w:name w:val="toplinks"/>
    <w:rsid w:val="00653962"/>
  </w:style>
  <w:style w:type="character" w:customStyle="1" w:styleId="A3">
    <w:name w:val="A3"/>
    <w:uiPriority w:val="99"/>
    <w:rsid w:val="00653962"/>
    <w:rPr>
      <w:rFonts w:ascii="Perpetua" w:hAnsi="Perpetua" w:cs="Perpetua" w:hint="default"/>
      <w:color w:val="000000"/>
      <w:sz w:val="15"/>
      <w:szCs w:val="15"/>
    </w:rPr>
  </w:style>
  <w:style w:type="character" w:customStyle="1" w:styleId="see">
    <w:name w:val="see"/>
    <w:rsid w:val="00653962"/>
  </w:style>
  <w:style w:type="character" w:customStyle="1" w:styleId="first-letter">
    <w:name w:val="first-letter"/>
    <w:rsid w:val="00653962"/>
  </w:style>
  <w:style w:type="character" w:customStyle="1" w:styleId="focusparagraph">
    <w:name w:val="focusparagraph"/>
    <w:rsid w:val="00653962"/>
  </w:style>
  <w:style w:type="character" w:customStyle="1" w:styleId="lightblue">
    <w:name w:val="lightblue"/>
    <w:rsid w:val="00653962"/>
  </w:style>
  <w:style w:type="character" w:customStyle="1" w:styleId="StyleUnderlineCharChar9pt">
    <w:name w:val="Style Underline Char Char + 9 pt"/>
    <w:rsid w:val="0065396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53962"/>
  </w:style>
  <w:style w:type="character" w:customStyle="1" w:styleId="Title10">
    <w:name w:val="Title1"/>
    <w:rsid w:val="00653962"/>
  </w:style>
  <w:style w:type="character" w:customStyle="1" w:styleId="BoldandUnderlineCharCharCharChar">
    <w:name w:val="Bold and Underline Char Char Char Char"/>
    <w:rsid w:val="00653962"/>
    <w:rPr>
      <w:b/>
      <w:bCs w:val="0"/>
      <w:noProof w:val="0"/>
      <w:u w:val="single"/>
      <w:lang w:val="en-US" w:eastAsia="en-US" w:bidi="ar-SA"/>
    </w:rPr>
  </w:style>
  <w:style w:type="character" w:customStyle="1" w:styleId="FontStyle29">
    <w:name w:val="Font Style29"/>
    <w:uiPriority w:val="99"/>
    <w:rsid w:val="00653962"/>
    <w:rPr>
      <w:rFonts w:ascii="Arial" w:hAnsi="Arial" w:cs="Arial" w:hint="default"/>
      <w:sz w:val="14"/>
      <w:szCs w:val="14"/>
    </w:rPr>
  </w:style>
  <w:style w:type="character" w:customStyle="1" w:styleId="CardsUnderlined">
    <w:name w:val="Cards Underlined"/>
    <w:rsid w:val="00653962"/>
    <w:rPr>
      <w:rFonts w:ascii="Helvetica" w:hAnsi="Helvetica" w:cs="Helvetica" w:hint="default"/>
      <w:sz w:val="22"/>
      <w:szCs w:val="24"/>
      <w:u w:val="thick"/>
    </w:rPr>
  </w:style>
  <w:style w:type="character" w:customStyle="1" w:styleId="titles">
    <w:name w:val="titles"/>
    <w:rsid w:val="00653962"/>
  </w:style>
  <w:style w:type="character" w:customStyle="1" w:styleId="articletext0">
    <w:name w:val="article_text"/>
    <w:rsid w:val="00653962"/>
  </w:style>
  <w:style w:type="character" w:customStyle="1" w:styleId="contentauthor">
    <w:name w:val="contentauthor"/>
    <w:rsid w:val="00653962"/>
  </w:style>
  <w:style w:type="character" w:customStyle="1" w:styleId="subarticleheader">
    <w:name w:val="subarticleheader"/>
    <w:rsid w:val="00653962"/>
  </w:style>
  <w:style w:type="character" w:customStyle="1" w:styleId="spelle">
    <w:name w:val="spelle"/>
    <w:rsid w:val="00653962"/>
  </w:style>
  <w:style w:type="character" w:customStyle="1" w:styleId="grame">
    <w:name w:val="grame"/>
    <w:rsid w:val="00653962"/>
  </w:style>
  <w:style w:type="character" w:customStyle="1" w:styleId="newstitle1">
    <w:name w:val="newstitle1"/>
    <w:rsid w:val="00653962"/>
  </w:style>
  <w:style w:type="character" w:customStyle="1" w:styleId="copy">
    <w:name w:val="copy"/>
    <w:rsid w:val="00653962"/>
  </w:style>
  <w:style w:type="character" w:customStyle="1" w:styleId="topheadline">
    <w:name w:val="topheadline"/>
    <w:rsid w:val="00653962"/>
  </w:style>
  <w:style w:type="character" w:customStyle="1" w:styleId="Stylereduce27pt">
    <w:name w:val="Style reduce2 + 7 pt"/>
    <w:rsid w:val="00653962"/>
    <w:rPr>
      <w:rFonts w:ascii="Times New Roman" w:hAnsi="Times New Roman" w:cs="Arial" w:hint="default"/>
      <w:color w:val="000000"/>
      <w:sz w:val="14"/>
      <w:szCs w:val="22"/>
    </w:rPr>
  </w:style>
  <w:style w:type="character" w:customStyle="1" w:styleId="srtitle">
    <w:name w:val="srtitle"/>
    <w:rsid w:val="00653962"/>
  </w:style>
  <w:style w:type="character" w:customStyle="1" w:styleId="st1">
    <w:name w:val="st1"/>
    <w:rsid w:val="00653962"/>
  </w:style>
  <w:style w:type="character" w:customStyle="1" w:styleId="StyleStyleGaramond">
    <w:name w:val="Style Style Garamond +"/>
    <w:rsid w:val="00653962"/>
    <w:rPr>
      <w:rFonts w:ascii="Garamond" w:hAnsi="Garamond" w:cs="Times New Roman" w:hint="default"/>
      <w:sz w:val="20"/>
    </w:rPr>
  </w:style>
  <w:style w:type="character" w:customStyle="1" w:styleId="quotechar0">
    <w:name w:val="quotechar"/>
    <w:rsid w:val="00653962"/>
  </w:style>
  <w:style w:type="character" w:customStyle="1" w:styleId="boldunderline0">
    <w:name w:val="boldunderline"/>
    <w:rsid w:val="00653962"/>
  </w:style>
  <w:style w:type="character" w:customStyle="1" w:styleId="A8">
    <w:name w:val="A8"/>
    <w:rsid w:val="00653962"/>
    <w:rPr>
      <w:rFonts w:ascii="Scala" w:hAnsi="Scala" w:cs="Scala" w:hint="default"/>
      <w:color w:val="000000"/>
      <w:sz w:val="15"/>
      <w:szCs w:val="15"/>
    </w:rPr>
  </w:style>
  <w:style w:type="character" w:customStyle="1" w:styleId="A0">
    <w:name w:val="A0"/>
    <w:uiPriority w:val="99"/>
    <w:rsid w:val="00653962"/>
    <w:rPr>
      <w:rFonts w:ascii="Scala" w:hAnsi="Scala" w:cs="Scala" w:hint="default"/>
      <w:color w:val="000000"/>
      <w:sz w:val="16"/>
      <w:szCs w:val="16"/>
    </w:rPr>
  </w:style>
  <w:style w:type="character" w:customStyle="1" w:styleId="Date11">
    <w:name w:val="Date11"/>
    <w:rsid w:val="00653962"/>
  </w:style>
  <w:style w:type="character" w:customStyle="1" w:styleId="Boxout">
    <w:name w:val="Box out"/>
    <w:uiPriority w:val="1"/>
    <w:qFormat/>
    <w:rsid w:val="00653962"/>
    <w:rPr>
      <w:rFonts w:ascii="Tahoma" w:hAnsi="Tahoma" w:cs="Tahoma" w:hint="default"/>
      <w:b/>
      <w:bCs w:val="0"/>
      <w:sz w:val="20"/>
      <w:u w:val="single"/>
      <w:bdr w:val="none" w:sz="0" w:space="0" w:color="auto" w:frame="1"/>
      <w:shd w:val="clear" w:color="auto" w:fill="A9E8F5"/>
    </w:rPr>
  </w:style>
  <w:style w:type="character" w:customStyle="1" w:styleId="metad">
    <w:name w:val="metad"/>
    <w:rsid w:val="00653962"/>
  </w:style>
  <w:style w:type="character" w:customStyle="1" w:styleId="sifr-alternate">
    <w:name w:val="sifr-alternate"/>
    <w:rsid w:val="00653962"/>
  </w:style>
  <w:style w:type="character" w:customStyle="1" w:styleId="justify1">
    <w:name w:val="justify1"/>
    <w:rsid w:val="00653962"/>
  </w:style>
  <w:style w:type="character" w:customStyle="1" w:styleId="artbody1">
    <w:name w:val="art_body1"/>
    <w:rsid w:val="00653962"/>
    <w:rPr>
      <w:rFonts w:ascii="Arial" w:hAnsi="Arial" w:cs="Arial" w:hint="default"/>
    </w:rPr>
  </w:style>
  <w:style w:type="character" w:customStyle="1" w:styleId="A1">
    <w:name w:val="A1"/>
    <w:uiPriority w:val="99"/>
    <w:rsid w:val="00653962"/>
    <w:rPr>
      <w:rFonts w:ascii="Book Antiqua" w:hAnsi="Book Antiqua" w:cs="Book Antiqua" w:hint="default"/>
      <w:color w:val="221E1F"/>
      <w:sz w:val="22"/>
      <w:szCs w:val="22"/>
    </w:rPr>
  </w:style>
  <w:style w:type="character" w:customStyle="1" w:styleId="reality">
    <w:name w:val="reality"/>
    <w:rsid w:val="00653962"/>
  </w:style>
  <w:style w:type="character" w:customStyle="1" w:styleId="text2">
    <w:name w:val="text2"/>
    <w:rsid w:val="00653962"/>
  </w:style>
  <w:style w:type="character" w:customStyle="1" w:styleId="StyleUnderlineChar2CharChar11pt">
    <w:name w:val="Style Underline Char2 Char Char + 11 pt"/>
    <w:rsid w:val="00653962"/>
    <w:rPr>
      <w:rFonts w:ascii="Times New Roman" w:hAnsi="Times New Roman" w:cs="Times New Roman" w:hint="default"/>
      <w:sz w:val="20"/>
      <w:u w:val="single"/>
    </w:rPr>
  </w:style>
  <w:style w:type="character" w:customStyle="1" w:styleId="StyleStyleBoldUnderline11pt">
    <w:name w:val="Style Style Bold Underline + 11 pt"/>
    <w:rsid w:val="00653962"/>
    <w:rPr>
      <w:b/>
      <w:bCs/>
      <w:sz w:val="20"/>
      <w:u w:val="single"/>
    </w:rPr>
  </w:style>
  <w:style w:type="character" w:customStyle="1" w:styleId="articlehead2">
    <w:name w:val="articlehead2"/>
    <w:rsid w:val="00653962"/>
  </w:style>
  <w:style w:type="character" w:customStyle="1" w:styleId="pronset">
    <w:name w:val="pronset"/>
    <w:rsid w:val="00653962"/>
  </w:style>
  <w:style w:type="character" w:customStyle="1" w:styleId="prondelim">
    <w:name w:val="prondelim"/>
    <w:rsid w:val="00653962"/>
  </w:style>
  <w:style w:type="character" w:customStyle="1" w:styleId="prontoggle">
    <w:name w:val="pron_toggle"/>
    <w:rsid w:val="00653962"/>
  </w:style>
  <w:style w:type="character" w:customStyle="1" w:styleId="boldface">
    <w:name w:val="boldface"/>
    <w:rsid w:val="00653962"/>
  </w:style>
  <w:style w:type="character" w:customStyle="1" w:styleId="secondary-bf">
    <w:name w:val="secondary-bf"/>
    <w:rsid w:val="00653962"/>
  </w:style>
  <w:style w:type="table" w:styleId="ColorfulGrid-Accent1">
    <w:name w:val="Colorful Grid Accent 1"/>
    <w:basedOn w:val="TableNormal"/>
    <w:link w:val="ColorfulGrid-Accent1Char"/>
    <w:uiPriority w:val="29"/>
    <w:unhideWhenUsed/>
    <w:rsid w:val="00653962"/>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53962"/>
    <w:rPr>
      <w:rFonts w:ascii="Times New Roman" w:hAnsi="Times New Roman" w:cs="Times New Roman" w:hint="default"/>
      <w:iCs/>
      <w:color w:val="000000"/>
      <w:sz w:val="16"/>
    </w:rPr>
  </w:style>
  <w:style w:type="character" w:customStyle="1" w:styleId="Boxout0">
    <w:name w:val="Boxout"/>
    <w:uiPriority w:val="1"/>
    <w:qFormat/>
    <w:rsid w:val="0065396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53962"/>
  </w:style>
  <w:style w:type="character" w:customStyle="1" w:styleId="pg">
    <w:name w:val="pg"/>
    <w:rsid w:val="00653962"/>
  </w:style>
  <w:style w:type="character" w:customStyle="1" w:styleId="detailtitle">
    <w:name w:val="detailtitle"/>
    <w:rsid w:val="00653962"/>
  </w:style>
  <w:style w:type="character" w:customStyle="1" w:styleId="storydate">
    <w:name w:val="storydate"/>
    <w:rsid w:val="00653962"/>
  </w:style>
  <w:style w:type="character" w:customStyle="1" w:styleId="preloadwrap">
    <w:name w:val="preloadwrap"/>
    <w:rsid w:val="00653962"/>
  </w:style>
  <w:style w:type="character" w:customStyle="1" w:styleId="creditwrap">
    <w:name w:val="creditwrap"/>
    <w:rsid w:val="00653962"/>
  </w:style>
  <w:style w:type="character" w:customStyle="1" w:styleId="DefaultChar1">
    <w:name w:val="Default Char1"/>
    <w:rsid w:val="00653962"/>
    <w:rPr>
      <w:noProof w:val="0"/>
      <w:color w:val="000000"/>
      <w:lang w:val="en-US" w:eastAsia="en-US" w:bidi="ar-SA"/>
    </w:rPr>
  </w:style>
  <w:style w:type="character" w:customStyle="1" w:styleId="textunderlineChar0">
    <w:name w:val="text underline Char"/>
    <w:rsid w:val="00653962"/>
    <w:rPr>
      <w:sz w:val="24"/>
      <w:szCs w:val="22"/>
      <w:u w:val="thick"/>
      <w:lang w:val="en-US" w:eastAsia="en-US" w:bidi="ar-SA"/>
    </w:rPr>
  </w:style>
  <w:style w:type="character" w:customStyle="1" w:styleId="BoldChar">
    <w:name w:val="Bold Char"/>
    <w:rsid w:val="00653962"/>
    <w:rPr>
      <w:rFonts w:ascii="Times New Roman" w:eastAsia="Times New Roman" w:hAnsi="Times New Roman" w:cs="Times New Roman" w:hint="default"/>
      <w:b/>
      <w:bCs w:val="0"/>
      <w:szCs w:val="24"/>
    </w:rPr>
  </w:style>
  <w:style w:type="character" w:customStyle="1" w:styleId="pmterms31">
    <w:name w:val="pmterms31"/>
    <w:rsid w:val="00653962"/>
    <w:rPr>
      <w:b/>
      <w:bCs/>
      <w:i w:val="0"/>
      <w:iCs w:val="0"/>
      <w:color w:val="000000"/>
    </w:rPr>
  </w:style>
  <w:style w:type="character" w:customStyle="1" w:styleId="copyrightdescription">
    <w:name w:val="copyrightdescription"/>
    <w:rsid w:val="00653962"/>
  </w:style>
  <w:style w:type="character" w:customStyle="1" w:styleId="ft01">
    <w:name w:val="ft01"/>
    <w:rsid w:val="00653962"/>
    <w:rPr>
      <w:rFonts w:ascii="Times" w:hAnsi="Times" w:cs="Times" w:hint="default"/>
      <w:color w:val="000000"/>
      <w:sz w:val="14"/>
      <w:szCs w:val="14"/>
    </w:rPr>
  </w:style>
  <w:style w:type="character" w:customStyle="1" w:styleId="ft11">
    <w:name w:val="ft11"/>
    <w:rsid w:val="00653962"/>
    <w:rPr>
      <w:rFonts w:ascii="Times" w:hAnsi="Times" w:cs="Times" w:hint="default"/>
      <w:color w:val="000000"/>
      <w:sz w:val="17"/>
      <w:szCs w:val="17"/>
    </w:rPr>
  </w:style>
  <w:style w:type="character" w:customStyle="1" w:styleId="ft21">
    <w:name w:val="ft21"/>
    <w:rsid w:val="00653962"/>
    <w:rPr>
      <w:rFonts w:ascii="Times" w:hAnsi="Times" w:cs="Times" w:hint="default"/>
      <w:color w:val="000000"/>
      <w:sz w:val="15"/>
      <w:szCs w:val="15"/>
    </w:rPr>
  </w:style>
  <w:style w:type="character" w:customStyle="1" w:styleId="ft31">
    <w:name w:val="ft31"/>
    <w:rsid w:val="00653962"/>
    <w:rPr>
      <w:rFonts w:ascii="Times" w:hAnsi="Times" w:cs="Times" w:hint="default"/>
      <w:color w:val="000000"/>
      <w:sz w:val="15"/>
      <w:szCs w:val="15"/>
    </w:rPr>
  </w:style>
  <w:style w:type="character" w:customStyle="1" w:styleId="dquo">
    <w:name w:val="dquo"/>
    <w:rsid w:val="00653962"/>
  </w:style>
  <w:style w:type="character" w:customStyle="1" w:styleId="caps2">
    <w:name w:val="caps2"/>
    <w:rsid w:val="00653962"/>
  </w:style>
  <w:style w:type="character" w:customStyle="1" w:styleId="CardsFont12ptCharCharCharChar">
    <w:name w:val="Cards + Font: 12 pt Char Char Char Char"/>
    <w:rsid w:val="00653962"/>
    <w:rPr>
      <w:sz w:val="24"/>
      <w:szCs w:val="24"/>
      <w:u w:val="thick"/>
      <w:lang w:val="en-US" w:eastAsia="en-US" w:bidi="ar-SA"/>
    </w:rPr>
  </w:style>
  <w:style w:type="character" w:customStyle="1" w:styleId="ccs">
    <w:name w:val="c cs"/>
    <w:rsid w:val="00653962"/>
  </w:style>
  <w:style w:type="character" w:customStyle="1" w:styleId="UnderlinedEvChar">
    <w:name w:val="Underlined Ev Char"/>
    <w:rsid w:val="00653962"/>
    <w:rPr>
      <w:rFonts w:ascii="Times New Roman" w:eastAsia="Times New Roman" w:hAnsi="Times New Roman" w:cs="Times New Roman" w:hint="default"/>
      <w:szCs w:val="24"/>
      <w:u w:val="single"/>
    </w:rPr>
  </w:style>
  <w:style w:type="character" w:customStyle="1" w:styleId="dropshadow">
    <w:name w:val="dropshadow"/>
    <w:rsid w:val="00653962"/>
  </w:style>
  <w:style w:type="character" w:customStyle="1" w:styleId="d05ws">
    <w:name w:val="d05ws"/>
    <w:rsid w:val="00653962"/>
  </w:style>
  <w:style w:type="character" w:customStyle="1" w:styleId="rzibod">
    <w:name w:val="rzibod"/>
    <w:rsid w:val="00653962"/>
  </w:style>
  <w:style w:type="character" w:customStyle="1" w:styleId="StyleBold1">
    <w:name w:val="Style Bold1"/>
    <w:rsid w:val="00653962"/>
    <w:rPr>
      <w:rFonts w:ascii="Georgia" w:hAnsi="Georgia" w:hint="default"/>
      <w:b/>
      <w:bCs/>
      <w:sz w:val="22"/>
    </w:rPr>
  </w:style>
  <w:style w:type="character" w:customStyle="1" w:styleId="headertext">
    <w:name w:val="headertext"/>
    <w:rsid w:val="00653962"/>
  </w:style>
  <w:style w:type="character" w:customStyle="1" w:styleId="endnote-reference">
    <w:name w:val="endnote-reference"/>
    <w:rsid w:val="00653962"/>
  </w:style>
  <w:style w:type="character" w:customStyle="1" w:styleId="officialsname">
    <w:name w:val="official_s_name"/>
    <w:rsid w:val="00653962"/>
  </w:style>
  <w:style w:type="character" w:customStyle="1" w:styleId="audience">
    <w:name w:val="audience"/>
    <w:rsid w:val="00653962"/>
  </w:style>
  <w:style w:type="character" w:customStyle="1" w:styleId="A7">
    <w:name w:val="A7"/>
    <w:uiPriority w:val="99"/>
    <w:rsid w:val="00653962"/>
    <w:rPr>
      <w:rFonts w:ascii="Myriad Pro" w:hAnsi="Myriad Pro" w:cs="Myriad Pro" w:hint="default"/>
      <w:color w:val="0066B1"/>
      <w:sz w:val="22"/>
      <w:szCs w:val="22"/>
    </w:rPr>
  </w:style>
  <w:style w:type="character" w:customStyle="1" w:styleId="normalchar">
    <w:name w:val="normal__char"/>
    <w:rsid w:val="00653962"/>
  </w:style>
  <w:style w:type="character" w:customStyle="1" w:styleId="hyperlink002cheading0020100200028block0020title0029char">
    <w:name w:val="hyperlink_002cheading_00201_0020_0028block_0020title_0029__char"/>
    <w:rsid w:val="00653962"/>
  </w:style>
  <w:style w:type="character" w:customStyle="1" w:styleId="underline002cstyle0020bold0020underlinechar">
    <w:name w:val="underline_002cstyle_0020bold_0020underline__char"/>
    <w:rsid w:val="00653962"/>
  </w:style>
  <w:style w:type="character" w:customStyle="1" w:styleId="copyboldblack">
    <w:name w:val="copyboldblack"/>
    <w:rsid w:val="00653962"/>
  </w:style>
  <w:style w:type="character" w:customStyle="1" w:styleId="copybold">
    <w:name w:val="copybold"/>
    <w:rsid w:val="00653962"/>
  </w:style>
  <w:style w:type="character" w:customStyle="1" w:styleId="author-date0">
    <w:name w:val="author-date"/>
    <w:rsid w:val="00653962"/>
  </w:style>
  <w:style w:type="character" w:customStyle="1" w:styleId="hidden">
    <w:name w:val="hidden"/>
    <w:rsid w:val="00653962"/>
  </w:style>
  <w:style w:type="character" w:customStyle="1" w:styleId="articlebegin">
    <w:name w:val="articlebegin"/>
    <w:rsid w:val="00653962"/>
  </w:style>
  <w:style w:type="character" w:customStyle="1" w:styleId="mediaoverlay">
    <w:name w:val="mediaoverlay"/>
    <w:rsid w:val="00653962"/>
  </w:style>
  <w:style w:type="character" w:customStyle="1" w:styleId="blogcaption">
    <w:name w:val="blog_caption"/>
    <w:rsid w:val="00653962"/>
  </w:style>
  <w:style w:type="character" w:customStyle="1" w:styleId="commnet-abuzz">
    <w:name w:val="commnet-abuzz"/>
    <w:rsid w:val="00653962"/>
  </w:style>
  <w:style w:type="character" w:customStyle="1" w:styleId="fbconnectbuttontext">
    <w:name w:val="fbconnectbutton_text"/>
    <w:rsid w:val="00653962"/>
  </w:style>
  <w:style w:type="character" w:customStyle="1" w:styleId="fbsharecountinner">
    <w:name w:val="fb_share_count_inner"/>
    <w:rsid w:val="00653962"/>
  </w:style>
  <w:style w:type="character" w:customStyle="1" w:styleId="stbuttontext">
    <w:name w:val="stbuttontext"/>
    <w:rsid w:val="00653962"/>
  </w:style>
  <w:style w:type="character" w:customStyle="1" w:styleId="source">
    <w:name w:val="source"/>
    <w:rsid w:val="00653962"/>
  </w:style>
  <w:style w:type="character" w:customStyle="1" w:styleId="pubdate">
    <w:name w:val="pubdate"/>
    <w:rsid w:val="00653962"/>
  </w:style>
  <w:style w:type="character" w:customStyle="1" w:styleId="grey">
    <w:name w:val="grey"/>
    <w:rsid w:val="00653962"/>
  </w:style>
  <w:style w:type="character" w:customStyle="1" w:styleId="postdate">
    <w:name w:val="post_date"/>
    <w:rsid w:val="00653962"/>
  </w:style>
  <w:style w:type="character" w:customStyle="1" w:styleId="bdx">
    <w:name w:val="bdx"/>
    <w:rsid w:val="00653962"/>
  </w:style>
  <w:style w:type="character" w:customStyle="1" w:styleId="bdl">
    <w:name w:val="bdl"/>
    <w:rsid w:val="00653962"/>
  </w:style>
  <w:style w:type="character" w:customStyle="1" w:styleId="breadcrumbitemcurrent">
    <w:name w:val="breadcrumbitemcurrent"/>
    <w:rsid w:val="00653962"/>
  </w:style>
  <w:style w:type="character" w:customStyle="1" w:styleId="bbl">
    <w:name w:val="bbl"/>
    <w:rsid w:val="00653962"/>
  </w:style>
  <w:style w:type="character" w:customStyle="1" w:styleId="Date2">
    <w:name w:val="Date2"/>
    <w:rsid w:val="00653962"/>
  </w:style>
  <w:style w:type="character" w:customStyle="1" w:styleId="company">
    <w:name w:val="company"/>
    <w:rsid w:val="00653962"/>
  </w:style>
  <w:style w:type="character" w:customStyle="1" w:styleId="itxtnewhookspan">
    <w:name w:val="itxtnewhookspan"/>
    <w:rsid w:val="00653962"/>
  </w:style>
  <w:style w:type="character" w:customStyle="1" w:styleId="gstxthlt">
    <w:name w:val="gstxt_hlt"/>
    <w:rsid w:val="00653962"/>
  </w:style>
  <w:style w:type="character" w:customStyle="1" w:styleId="SubtleEmphasis1">
    <w:name w:val="Subtle Emphasis1"/>
    <w:uiPriority w:val="19"/>
    <w:qFormat/>
    <w:rsid w:val="00653962"/>
    <w:rPr>
      <w:rFonts w:ascii="Times New Roman" w:hAnsi="Times New Roman" w:cs="Times New Roman" w:hint="default"/>
      <w:b/>
      <w:bCs w:val="0"/>
      <w:iCs/>
      <w:color w:val="auto"/>
      <w:sz w:val="22"/>
    </w:rPr>
  </w:style>
  <w:style w:type="character" w:customStyle="1" w:styleId="StyleBoldRed">
    <w:name w:val="Style Bold Red"/>
    <w:rsid w:val="00653962"/>
    <w:rPr>
      <w:b/>
      <w:bCs/>
      <w:color w:val="auto"/>
    </w:rPr>
  </w:style>
  <w:style w:type="character" w:customStyle="1" w:styleId="StyleTimesNewRoman8pt">
    <w:name w:val="Style Times New Roman 8 pt"/>
    <w:rsid w:val="00653962"/>
    <w:rPr>
      <w:rFonts w:ascii="Georgia" w:hAnsi="Georgia" w:hint="default"/>
      <w:sz w:val="16"/>
    </w:rPr>
  </w:style>
  <w:style w:type="character" w:customStyle="1" w:styleId="StyleStyle7pt8pt">
    <w:name w:val="Style Style 7 pt + 8 pt"/>
    <w:rsid w:val="00653962"/>
    <w:rPr>
      <w:sz w:val="16"/>
    </w:rPr>
  </w:style>
  <w:style w:type="character" w:customStyle="1" w:styleId="StyleStyleThickunderlineBold1">
    <w:name w:val="Style Style Thick underline + Bold1"/>
    <w:rsid w:val="00653962"/>
    <w:rPr>
      <w:b/>
      <w:bCs/>
      <w:u w:val="thick"/>
    </w:rPr>
  </w:style>
  <w:style w:type="character" w:customStyle="1" w:styleId="StyleUnderline2">
    <w:name w:val="Style Underline2"/>
    <w:rsid w:val="00653962"/>
    <w:rPr>
      <w:u w:val="single"/>
    </w:rPr>
  </w:style>
  <w:style w:type="character" w:customStyle="1" w:styleId="ShrinkText">
    <w:name w:val="Shrink Text"/>
    <w:rsid w:val="00653962"/>
    <w:rPr>
      <w:sz w:val="16"/>
    </w:rPr>
  </w:style>
  <w:style w:type="character" w:customStyle="1" w:styleId="smallcaps">
    <w:name w:val="smallcaps"/>
    <w:rsid w:val="00653962"/>
  </w:style>
  <w:style w:type="character" w:customStyle="1" w:styleId="goldbldtext">
    <w:name w:val="goldbldtext"/>
    <w:rsid w:val="00653962"/>
  </w:style>
  <w:style w:type="character" w:customStyle="1" w:styleId="cardshighlight0">
    <w:name w:val="cardshighlight"/>
    <w:rsid w:val="00653962"/>
  </w:style>
  <w:style w:type="character" w:customStyle="1" w:styleId="cardsfont12pt1">
    <w:name w:val="cardsfont12pt"/>
    <w:rsid w:val="00653962"/>
  </w:style>
  <w:style w:type="character" w:customStyle="1" w:styleId="ft1">
    <w:name w:val="ft1"/>
    <w:rsid w:val="00653962"/>
  </w:style>
  <w:style w:type="character" w:customStyle="1" w:styleId="ft6">
    <w:name w:val="ft6"/>
    <w:rsid w:val="00653962"/>
  </w:style>
  <w:style w:type="character" w:customStyle="1" w:styleId="kicker">
    <w:name w:val="kicker"/>
    <w:rsid w:val="00653962"/>
  </w:style>
  <w:style w:type="character" w:customStyle="1" w:styleId="backcontent">
    <w:name w:val="backcontent"/>
    <w:rsid w:val="00653962"/>
  </w:style>
  <w:style w:type="character" w:customStyle="1" w:styleId="daystmp">
    <w:name w:val="daystmp"/>
    <w:rsid w:val="00653962"/>
  </w:style>
  <w:style w:type="character" w:customStyle="1" w:styleId="cardsfont12ptchar">
    <w:name w:val="cardsfont12ptchar"/>
    <w:rsid w:val="00653962"/>
  </w:style>
  <w:style w:type="character" w:customStyle="1" w:styleId="gal">
    <w:name w:val="gal"/>
    <w:rsid w:val="00653962"/>
  </w:style>
  <w:style w:type="character" w:customStyle="1" w:styleId="submitted">
    <w:name w:val="submitted"/>
    <w:rsid w:val="00653962"/>
  </w:style>
  <w:style w:type="character" w:customStyle="1" w:styleId="imagedateline">
    <w:name w:val="image_dateline"/>
    <w:rsid w:val="00653962"/>
  </w:style>
  <w:style w:type="character" w:customStyle="1" w:styleId="authordatecharchar">
    <w:name w:val="authordatecharchar"/>
    <w:rsid w:val="00653962"/>
  </w:style>
  <w:style w:type="character" w:customStyle="1" w:styleId="style1char0">
    <w:name w:val="style1char"/>
    <w:rsid w:val="00653962"/>
  </w:style>
  <w:style w:type="character" w:customStyle="1" w:styleId="tagcharchar0">
    <w:name w:val="tagcharchar"/>
    <w:rsid w:val="00653962"/>
  </w:style>
  <w:style w:type="character" w:customStyle="1" w:styleId="underlinedcharchar2">
    <w:name w:val="underlinedcharchar"/>
    <w:rsid w:val="00653962"/>
  </w:style>
  <w:style w:type="character" w:customStyle="1" w:styleId="BoxedChar">
    <w:name w:val="Boxed Char"/>
    <w:rsid w:val="00653962"/>
    <w:rPr>
      <w:rFonts w:ascii="Arial Narrow" w:hAnsi="Arial Narrow" w:hint="default"/>
      <w:b/>
      <w:bCs w:val="0"/>
      <w:sz w:val="18"/>
      <w:bdr w:val="single" w:sz="6" w:space="0" w:color="auto" w:frame="1"/>
    </w:rPr>
  </w:style>
  <w:style w:type="character" w:customStyle="1" w:styleId="Style11ptUnderline2">
    <w:name w:val="Style 11 pt Underline2"/>
    <w:rsid w:val="00653962"/>
    <w:rPr>
      <w:sz w:val="20"/>
      <w:u w:val="single"/>
    </w:rPr>
  </w:style>
  <w:style w:type="character" w:customStyle="1" w:styleId="Style11ptBoldUnderline2">
    <w:name w:val="Style 11 pt Bold Underline2"/>
    <w:rsid w:val="00653962"/>
    <w:rPr>
      <w:b/>
      <w:bCs/>
      <w:sz w:val="20"/>
      <w:u w:val="single"/>
    </w:rPr>
  </w:style>
  <w:style w:type="character" w:customStyle="1" w:styleId="nw">
    <w:name w:val="nw"/>
    <w:rsid w:val="00653962"/>
  </w:style>
  <w:style w:type="character" w:customStyle="1" w:styleId="Styleunderline11ptBoldBorderSinglesolidlineAuto">
    <w:name w:val="Style underline + 11 pt Bold Border: : (Single solid line Auto ..."/>
    <w:rsid w:val="00653962"/>
    <w:rPr>
      <w:b/>
      <w:bCs/>
      <w:sz w:val="20"/>
      <w:u w:val="single"/>
      <w:bdr w:val="single" w:sz="4" w:space="0" w:color="auto" w:frame="1"/>
    </w:rPr>
  </w:style>
  <w:style w:type="character" w:customStyle="1" w:styleId="cardCharCharChar1">
    <w:name w:val="card Char Char Char1"/>
    <w:rsid w:val="00653962"/>
    <w:rPr>
      <w:lang w:val="en-US" w:eastAsia="en-US" w:bidi="ar-SA"/>
    </w:rPr>
  </w:style>
  <w:style w:type="character" w:customStyle="1" w:styleId="authors1">
    <w:name w:val="authors1"/>
    <w:rsid w:val="00653962"/>
    <w:rPr>
      <w:rFonts w:ascii="Verdana" w:hAnsi="Verdana" w:hint="default"/>
      <w:b/>
      <w:bCs/>
      <w:color w:val="006699"/>
      <w:sz w:val="20"/>
      <w:szCs w:val="20"/>
    </w:rPr>
  </w:style>
  <w:style w:type="character" w:customStyle="1" w:styleId="headlinesectionlarge">
    <w:name w:val="headline_section_large"/>
    <w:rsid w:val="00653962"/>
  </w:style>
  <w:style w:type="character" w:customStyle="1" w:styleId="Styleunderline11ptBlack">
    <w:name w:val="Style underline + 11 pt Black"/>
    <w:rsid w:val="00653962"/>
    <w:rPr>
      <w:color w:val="000000"/>
      <w:sz w:val="20"/>
      <w:u w:val="single"/>
    </w:rPr>
  </w:style>
  <w:style w:type="character" w:customStyle="1" w:styleId="Styleunderline11ptBoldBlack">
    <w:name w:val="Style underline + 11 pt Bold Black"/>
    <w:rsid w:val="00653962"/>
    <w:rPr>
      <w:b/>
      <w:bCs/>
      <w:color w:val="000000"/>
      <w:sz w:val="20"/>
      <w:u w:val="single"/>
    </w:rPr>
  </w:style>
  <w:style w:type="character" w:customStyle="1" w:styleId="Style11ptBoldBlackUnderline">
    <w:name w:val="Style 11 pt Bold Black Underline"/>
    <w:rsid w:val="00653962"/>
    <w:rPr>
      <w:b/>
      <w:bCs/>
      <w:color w:val="000000"/>
      <w:sz w:val="20"/>
      <w:u w:val="single"/>
    </w:rPr>
  </w:style>
  <w:style w:type="character" w:customStyle="1" w:styleId="Style11ptBoldBlackUnderlineBorderSinglesolidline">
    <w:name w:val="Style 11 pt Bold Black Underline Border: : (Single solid line ..."/>
    <w:rsid w:val="00653962"/>
    <w:rPr>
      <w:b/>
      <w:bCs/>
      <w:color w:val="000000"/>
      <w:sz w:val="20"/>
      <w:u w:val="single"/>
      <w:bdr w:val="single" w:sz="4" w:space="0" w:color="auto" w:frame="1"/>
    </w:rPr>
  </w:style>
  <w:style w:type="character" w:customStyle="1" w:styleId="StyleLatinMeridien-Italic11ptItalicUnderline">
    <w:name w:val="Style (Latin) Meridien-Italic 11 pt Italic Underline"/>
    <w:rsid w:val="00653962"/>
    <w:rPr>
      <w:rFonts w:ascii="Meridien-Italic" w:hAnsi="Meridien-Italic" w:hint="default"/>
      <w:i/>
      <w:iCs/>
      <w:sz w:val="20"/>
      <w:u w:val="single"/>
    </w:rPr>
  </w:style>
  <w:style w:type="character" w:customStyle="1" w:styleId="Citation-AuthorDate">
    <w:name w:val="Citation - Author/Date"/>
    <w:rsid w:val="00653962"/>
    <w:rPr>
      <w:b/>
      <w:bCs w:val="0"/>
      <w:smallCaps/>
      <w:sz w:val="24"/>
      <w:u w:val="single"/>
    </w:rPr>
  </w:style>
  <w:style w:type="character" w:customStyle="1" w:styleId="underlinestylechar0">
    <w:name w:val="underlinestylechar"/>
    <w:rsid w:val="00653962"/>
  </w:style>
  <w:style w:type="character" w:customStyle="1" w:styleId="highlight">
    <w:name w:val="highlight"/>
    <w:rsid w:val="00653962"/>
  </w:style>
  <w:style w:type="character" w:customStyle="1" w:styleId="DottedUnderline0">
    <w:name w:val="Dotted Underline"/>
    <w:rsid w:val="00653962"/>
    <w:rPr>
      <w:rFonts w:ascii="Times New Roman" w:hAnsi="Times New Roman" w:cs="Times New Roman" w:hint="default"/>
      <w:sz w:val="20"/>
      <w:u w:val="dottedHeavy"/>
    </w:rPr>
  </w:style>
  <w:style w:type="character" w:customStyle="1" w:styleId="titleauthoretc">
    <w:name w:val="titleauthoretc"/>
    <w:rsid w:val="00653962"/>
  </w:style>
  <w:style w:type="character" w:customStyle="1" w:styleId="labeltext">
    <w:name w:val="labeltext"/>
    <w:rsid w:val="00653962"/>
  </w:style>
  <w:style w:type="character" w:customStyle="1" w:styleId="viewlink">
    <w:name w:val="viewlink"/>
    <w:rsid w:val="00653962"/>
  </w:style>
  <w:style w:type="character" w:customStyle="1" w:styleId="share">
    <w:name w:val="share"/>
    <w:rsid w:val="00653962"/>
  </w:style>
  <w:style w:type="character" w:customStyle="1" w:styleId="inlinkchart">
    <w:name w:val="inlink_chart"/>
    <w:rsid w:val="00653962"/>
  </w:style>
  <w:style w:type="character" w:customStyle="1" w:styleId="underLight">
    <w:name w:val="underLight"/>
    <w:uiPriority w:val="1"/>
    <w:qFormat/>
    <w:rsid w:val="0065396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53962"/>
  </w:style>
  <w:style w:type="character" w:customStyle="1" w:styleId="author-rss">
    <w:name w:val="author-rss"/>
    <w:rsid w:val="00653962"/>
  </w:style>
  <w:style w:type="character" w:customStyle="1" w:styleId="fbsharecountwrapper">
    <w:name w:val="fb_share_count_wrapper"/>
    <w:rsid w:val="00653962"/>
  </w:style>
  <w:style w:type="character" w:customStyle="1" w:styleId="fbbuttontext">
    <w:name w:val="fb_button_text"/>
    <w:rsid w:val="00653962"/>
  </w:style>
  <w:style w:type="character" w:customStyle="1" w:styleId="hw">
    <w:name w:val="hw"/>
    <w:rsid w:val="00653962"/>
  </w:style>
  <w:style w:type="character" w:customStyle="1" w:styleId="linktotop">
    <w:name w:val="linktotop"/>
    <w:rsid w:val="00653962"/>
  </w:style>
  <w:style w:type="character" w:customStyle="1" w:styleId="maintextbldleft">
    <w:name w:val="maintextbldleft"/>
    <w:rsid w:val="00653962"/>
  </w:style>
  <w:style w:type="character" w:customStyle="1" w:styleId="maintextleft">
    <w:name w:val="maintextleft"/>
    <w:rsid w:val="00653962"/>
  </w:style>
  <w:style w:type="character" w:customStyle="1" w:styleId="descriptionstyle1block">
    <w:name w:val="description style1 block"/>
    <w:rsid w:val="00653962"/>
  </w:style>
  <w:style w:type="character" w:customStyle="1" w:styleId="gutter-right-1">
    <w:name w:val="gutter-right-1"/>
    <w:basedOn w:val="DefaultParagraphFont"/>
    <w:rsid w:val="00653962"/>
  </w:style>
  <w:style w:type="character" w:customStyle="1" w:styleId="ssl3">
    <w:name w:val="ss_l3"/>
    <w:rsid w:val="00653962"/>
  </w:style>
  <w:style w:type="character" w:customStyle="1" w:styleId="FontStyle39">
    <w:name w:val="Font Style39"/>
    <w:uiPriority w:val="99"/>
    <w:rsid w:val="00653962"/>
    <w:rPr>
      <w:rFonts w:ascii="Constantia" w:hAnsi="Constantia" w:cs="Constantia" w:hint="default"/>
      <w:b/>
      <w:bCs/>
      <w:sz w:val="18"/>
      <w:szCs w:val="18"/>
    </w:rPr>
  </w:style>
  <w:style w:type="character" w:customStyle="1" w:styleId="6">
    <w:name w:val="6"/>
    <w:rsid w:val="00653962"/>
    <w:rPr>
      <w:rFonts w:ascii="Arial" w:hAnsi="Arial" w:cs="Arial" w:hint="default"/>
      <w:bCs/>
      <w:sz w:val="20"/>
      <w:u w:val="single"/>
      <w:lang w:val="en-US" w:eastAsia="en-US" w:bidi="ar-SA"/>
    </w:rPr>
  </w:style>
  <w:style w:type="character" w:customStyle="1" w:styleId="Header11">
    <w:name w:val="Header11"/>
    <w:rsid w:val="00653962"/>
  </w:style>
  <w:style w:type="character" w:customStyle="1" w:styleId="posa">
    <w:name w:val="pos(a)"/>
    <w:basedOn w:val="DefaultParagraphFont"/>
    <w:rsid w:val="00653962"/>
  </w:style>
  <w:style w:type="character" w:customStyle="1" w:styleId="u-hiddeninnarrowenv">
    <w:name w:val="u-hiddeninnarrowenv"/>
    <w:basedOn w:val="DefaultParagraphFont"/>
    <w:rsid w:val="00653962"/>
  </w:style>
  <w:style w:type="character" w:customStyle="1" w:styleId="followbutton-bird">
    <w:name w:val="followbutton-bird"/>
    <w:basedOn w:val="DefaultParagraphFont"/>
    <w:rsid w:val="00653962"/>
  </w:style>
  <w:style w:type="character" w:customStyle="1" w:styleId="tweetauthor-name">
    <w:name w:val="tweetauthor-name"/>
    <w:basedOn w:val="DefaultParagraphFont"/>
    <w:rsid w:val="00653962"/>
  </w:style>
  <w:style w:type="character" w:customStyle="1" w:styleId="tweetauthor-verifiedbadge">
    <w:name w:val="tweetauthor-verifiedbadge"/>
    <w:basedOn w:val="DefaultParagraphFont"/>
    <w:rsid w:val="00653962"/>
  </w:style>
  <w:style w:type="character" w:customStyle="1" w:styleId="tweetauthor-screenname">
    <w:name w:val="tweetauthor-screenname"/>
    <w:basedOn w:val="DefaultParagraphFont"/>
    <w:rsid w:val="00653962"/>
  </w:style>
  <w:style w:type="character" w:customStyle="1" w:styleId="u-hiddenvisually">
    <w:name w:val="u-hiddenvisually"/>
    <w:basedOn w:val="DefaultParagraphFont"/>
    <w:rsid w:val="00653962"/>
  </w:style>
  <w:style w:type="character" w:customStyle="1" w:styleId="tweetaction-stat">
    <w:name w:val="tweetaction-stat"/>
    <w:basedOn w:val="DefaultParagraphFont"/>
    <w:rsid w:val="00653962"/>
  </w:style>
  <w:style w:type="character" w:customStyle="1" w:styleId="related">
    <w:name w:val="related"/>
    <w:basedOn w:val="DefaultParagraphFont"/>
    <w:rsid w:val="00653962"/>
  </w:style>
  <w:style w:type="character" w:customStyle="1" w:styleId="related-content">
    <w:name w:val="related-content"/>
    <w:basedOn w:val="DefaultParagraphFont"/>
    <w:rsid w:val="00653962"/>
  </w:style>
  <w:style w:type="character" w:customStyle="1" w:styleId="name-of-author">
    <w:name w:val="name-of-author"/>
    <w:basedOn w:val="DefaultParagraphFont"/>
    <w:rsid w:val="00653962"/>
  </w:style>
  <w:style w:type="character" w:customStyle="1" w:styleId="first-name">
    <w:name w:val="first-name"/>
    <w:basedOn w:val="DefaultParagraphFont"/>
    <w:rsid w:val="00653962"/>
  </w:style>
  <w:style w:type="character" w:customStyle="1" w:styleId="last-name">
    <w:name w:val="last-name"/>
    <w:basedOn w:val="DefaultParagraphFont"/>
    <w:rsid w:val="00653962"/>
  </w:style>
  <w:style w:type="character" w:customStyle="1" w:styleId="caption10">
    <w:name w:val="caption1"/>
    <w:basedOn w:val="DefaultParagraphFont"/>
    <w:rsid w:val="00653962"/>
  </w:style>
  <w:style w:type="character" w:customStyle="1" w:styleId="recirc-text">
    <w:name w:val="&quot;recirc-text”"/>
    <w:basedOn w:val="DefaultParagraphFont"/>
    <w:rsid w:val="00653962"/>
  </w:style>
  <w:style w:type="character" w:customStyle="1" w:styleId="video-icon">
    <w:name w:val="video-icon"/>
    <w:basedOn w:val="DefaultParagraphFont"/>
    <w:rsid w:val="00653962"/>
  </w:style>
  <w:style w:type="character" w:customStyle="1" w:styleId="powa-shot-play-btn-text">
    <w:name w:val="powa-shot-play-btn-text"/>
    <w:basedOn w:val="DefaultParagraphFont"/>
    <w:rsid w:val="00653962"/>
  </w:style>
  <w:style w:type="character" w:customStyle="1" w:styleId="powa-shot-click">
    <w:name w:val="powa-shot-click"/>
    <w:basedOn w:val="DefaultParagraphFont"/>
    <w:rsid w:val="00653962"/>
  </w:style>
  <w:style w:type="character" w:customStyle="1" w:styleId="wpv-blurb">
    <w:name w:val="wpv-blurb"/>
    <w:basedOn w:val="DefaultParagraphFont"/>
    <w:rsid w:val="00653962"/>
  </w:style>
  <w:style w:type="character" w:customStyle="1" w:styleId="pb-caption">
    <w:name w:val="pb-caption"/>
    <w:basedOn w:val="DefaultParagraphFont"/>
    <w:rsid w:val="00653962"/>
  </w:style>
  <w:style w:type="character" w:customStyle="1" w:styleId="Heading5Char1">
    <w:name w:val="Heading 5 Char1"/>
    <w:aliases w:val="Text Char1"/>
    <w:basedOn w:val="DefaultParagraphFont"/>
    <w:semiHidden/>
    <w:rsid w:val="00653962"/>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53962"/>
    <w:rPr>
      <w:vertAlign w:val="baseline"/>
    </w:rPr>
  </w:style>
  <w:style w:type="character" w:customStyle="1" w:styleId="Heading7Char1">
    <w:name w:val="Heading 7 Char1"/>
    <w:basedOn w:val="DefaultParagraphFont"/>
    <w:semiHidden/>
    <w:rsid w:val="00653962"/>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5396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53962"/>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53962"/>
    <w:rPr>
      <w:rFonts w:ascii="Calibri" w:hAnsi="Calibri" w:cs="Calibri"/>
    </w:rPr>
  </w:style>
  <w:style w:type="numbering" w:customStyle="1" w:styleId="NoList2">
    <w:name w:val="No List2"/>
    <w:next w:val="NoList"/>
    <w:uiPriority w:val="99"/>
    <w:semiHidden/>
    <w:unhideWhenUsed/>
    <w:rsid w:val="00653962"/>
  </w:style>
  <w:style w:type="numbering" w:customStyle="1" w:styleId="NoList3">
    <w:name w:val="No List3"/>
    <w:next w:val="NoList"/>
    <w:uiPriority w:val="99"/>
    <w:semiHidden/>
    <w:unhideWhenUsed/>
    <w:rsid w:val="00653962"/>
  </w:style>
  <w:style w:type="numbering" w:customStyle="1" w:styleId="NoList4">
    <w:name w:val="No List4"/>
    <w:next w:val="NoList"/>
    <w:uiPriority w:val="99"/>
    <w:semiHidden/>
    <w:unhideWhenUsed/>
    <w:rsid w:val="00653962"/>
  </w:style>
  <w:style w:type="numbering" w:customStyle="1" w:styleId="NoList5">
    <w:name w:val="No List5"/>
    <w:next w:val="NoList"/>
    <w:semiHidden/>
    <w:unhideWhenUsed/>
    <w:rsid w:val="00653962"/>
  </w:style>
  <w:style w:type="paragraph" w:styleId="BlockText">
    <w:name w:val="Block Text"/>
    <w:basedOn w:val="Normal"/>
    <w:rsid w:val="00653962"/>
    <w:pPr>
      <w:ind w:left="229" w:right="229"/>
    </w:pPr>
    <w:rPr>
      <w:rFonts w:ascii="Verdana" w:eastAsia="Times New Roman" w:hAnsi="Verdana"/>
      <w:szCs w:val="20"/>
    </w:rPr>
  </w:style>
  <w:style w:type="paragraph" w:styleId="NormalIndent">
    <w:name w:val="Normal Indent"/>
    <w:basedOn w:val="Normal"/>
    <w:rsid w:val="00653962"/>
    <w:pPr>
      <w:ind w:left="720"/>
    </w:pPr>
    <w:rPr>
      <w:rFonts w:eastAsia="Times New Roman"/>
      <w:szCs w:val="20"/>
    </w:rPr>
  </w:style>
  <w:style w:type="paragraph" w:styleId="EnvelopeReturn">
    <w:name w:val="envelope return"/>
    <w:basedOn w:val="Normal"/>
    <w:rsid w:val="00653962"/>
    <w:rPr>
      <w:rFonts w:eastAsia="Times New Roman"/>
      <w:sz w:val="24"/>
      <w:szCs w:val="20"/>
    </w:rPr>
  </w:style>
  <w:style w:type="paragraph" w:styleId="EnvelopeAddress">
    <w:name w:val="envelope address"/>
    <w:basedOn w:val="Normal"/>
    <w:rsid w:val="00653962"/>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653962"/>
  </w:style>
  <w:style w:type="numbering" w:customStyle="1" w:styleId="NoList7">
    <w:name w:val="No List7"/>
    <w:next w:val="NoList"/>
    <w:semiHidden/>
    <w:unhideWhenUsed/>
    <w:rsid w:val="00653962"/>
  </w:style>
  <w:style w:type="paragraph" w:styleId="ListBullet">
    <w:name w:val="List Bullet"/>
    <w:basedOn w:val="Normal"/>
    <w:link w:val="ListBulletChar"/>
    <w:uiPriority w:val="99"/>
    <w:unhideWhenUsed/>
    <w:rsid w:val="00653962"/>
    <w:pPr>
      <w:tabs>
        <w:tab w:val="num" w:pos="360"/>
      </w:tabs>
      <w:ind w:left="360" w:hanging="360"/>
      <w:contextualSpacing/>
    </w:pPr>
    <w:rPr>
      <w:rFonts w:eastAsia="Calibri"/>
    </w:rPr>
  </w:style>
  <w:style w:type="table" w:styleId="MediumGrid1">
    <w:name w:val="Medium Grid 1"/>
    <w:basedOn w:val="TableNormal"/>
    <w:uiPriority w:val="67"/>
    <w:rsid w:val="00653962"/>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653962"/>
    <w:rPr>
      <w:rFonts w:ascii="Arial Narrow" w:eastAsia="SimSun" w:hAnsi="Arial Narrow" w:cs="Calibri"/>
      <w:sz w:val="20"/>
      <w:szCs w:val="22"/>
    </w:rPr>
  </w:style>
  <w:style w:type="numbering" w:customStyle="1" w:styleId="NoList11">
    <w:name w:val="No List11"/>
    <w:next w:val="NoList"/>
    <w:uiPriority w:val="99"/>
    <w:semiHidden/>
    <w:unhideWhenUsed/>
    <w:rsid w:val="00653962"/>
  </w:style>
  <w:style w:type="numbering" w:customStyle="1" w:styleId="NoList111">
    <w:name w:val="No List111"/>
    <w:next w:val="NoList"/>
    <w:uiPriority w:val="99"/>
    <w:semiHidden/>
    <w:unhideWhenUsed/>
    <w:rsid w:val="00653962"/>
  </w:style>
  <w:style w:type="numbering" w:customStyle="1" w:styleId="NoList1111">
    <w:name w:val="No List1111"/>
    <w:next w:val="NoList"/>
    <w:uiPriority w:val="99"/>
    <w:semiHidden/>
    <w:unhideWhenUsed/>
    <w:rsid w:val="00653962"/>
  </w:style>
  <w:style w:type="numbering" w:customStyle="1" w:styleId="NoList11111">
    <w:name w:val="No List11111"/>
    <w:next w:val="NoList"/>
    <w:uiPriority w:val="99"/>
    <w:semiHidden/>
    <w:unhideWhenUsed/>
    <w:rsid w:val="00653962"/>
  </w:style>
  <w:style w:type="numbering" w:customStyle="1" w:styleId="NoList111111">
    <w:name w:val="No List111111"/>
    <w:next w:val="NoList"/>
    <w:uiPriority w:val="99"/>
    <w:semiHidden/>
    <w:unhideWhenUsed/>
    <w:rsid w:val="00653962"/>
  </w:style>
  <w:style w:type="numbering" w:customStyle="1" w:styleId="NoList1111111">
    <w:name w:val="No List1111111"/>
    <w:next w:val="NoList"/>
    <w:uiPriority w:val="99"/>
    <w:semiHidden/>
    <w:unhideWhenUsed/>
    <w:rsid w:val="00653962"/>
  </w:style>
  <w:style w:type="numbering" w:customStyle="1" w:styleId="NoList11111111">
    <w:name w:val="No List11111111"/>
    <w:next w:val="NoList"/>
    <w:uiPriority w:val="99"/>
    <w:semiHidden/>
    <w:unhideWhenUsed/>
    <w:rsid w:val="00653962"/>
  </w:style>
  <w:style w:type="numbering" w:customStyle="1" w:styleId="NoList111111111">
    <w:name w:val="No List111111111"/>
    <w:next w:val="NoList"/>
    <w:uiPriority w:val="99"/>
    <w:semiHidden/>
    <w:unhideWhenUsed/>
    <w:rsid w:val="00653962"/>
  </w:style>
  <w:style w:type="numbering" w:customStyle="1" w:styleId="NoList1111111111">
    <w:name w:val="No List1111111111"/>
    <w:next w:val="NoList"/>
    <w:uiPriority w:val="99"/>
    <w:semiHidden/>
    <w:unhideWhenUsed/>
    <w:rsid w:val="00653962"/>
  </w:style>
  <w:style w:type="numbering" w:customStyle="1" w:styleId="NoList11111111111">
    <w:name w:val="No List11111111111"/>
    <w:next w:val="NoList"/>
    <w:uiPriority w:val="99"/>
    <w:semiHidden/>
    <w:unhideWhenUsed/>
    <w:rsid w:val="00653962"/>
  </w:style>
  <w:style w:type="numbering" w:customStyle="1" w:styleId="NoList111111111111">
    <w:name w:val="No List111111111111"/>
    <w:next w:val="NoList"/>
    <w:uiPriority w:val="99"/>
    <w:semiHidden/>
    <w:unhideWhenUsed/>
    <w:rsid w:val="00653962"/>
  </w:style>
  <w:style w:type="numbering" w:customStyle="1" w:styleId="NoList1111111111111">
    <w:name w:val="No List1111111111111"/>
    <w:next w:val="NoList"/>
    <w:uiPriority w:val="99"/>
    <w:semiHidden/>
    <w:unhideWhenUsed/>
    <w:rsid w:val="00653962"/>
  </w:style>
  <w:style w:type="numbering" w:customStyle="1" w:styleId="NoList11111111111111">
    <w:name w:val="No List11111111111111"/>
    <w:next w:val="NoList"/>
    <w:uiPriority w:val="99"/>
    <w:semiHidden/>
    <w:unhideWhenUsed/>
    <w:rsid w:val="00653962"/>
  </w:style>
  <w:style w:type="numbering" w:customStyle="1" w:styleId="NoList111111111111111">
    <w:name w:val="No List111111111111111"/>
    <w:next w:val="NoList"/>
    <w:uiPriority w:val="99"/>
    <w:semiHidden/>
    <w:unhideWhenUsed/>
    <w:rsid w:val="00653962"/>
  </w:style>
  <w:style w:type="numbering" w:customStyle="1" w:styleId="NoList1111111111111111">
    <w:name w:val="No List1111111111111111"/>
    <w:next w:val="NoList"/>
    <w:uiPriority w:val="99"/>
    <w:semiHidden/>
    <w:unhideWhenUsed/>
    <w:rsid w:val="00653962"/>
  </w:style>
  <w:style w:type="numbering" w:customStyle="1" w:styleId="NoList11111111111111111">
    <w:name w:val="No List11111111111111111"/>
    <w:next w:val="NoList"/>
    <w:uiPriority w:val="99"/>
    <w:semiHidden/>
    <w:unhideWhenUsed/>
    <w:rsid w:val="00653962"/>
  </w:style>
  <w:style w:type="character" w:customStyle="1" w:styleId="FontStyle220">
    <w:name w:val="Font Style220"/>
    <w:basedOn w:val="DefaultParagraphFont"/>
    <w:uiPriority w:val="99"/>
    <w:rsid w:val="00653962"/>
    <w:rPr>
      <w:rFonts w:ascii="Candara" w:hAnsi="Candara" w:cs="Candara" w:hint="default"/>
      <w:i/>
      <w:iCs/>
      <w:sz w:val="18"/>
      <w:szCs w:val="18"/>
    </w:rPr>
  </w:style>
  <w:style w:type="character" w:customStyle="1" w:styleId="FontStyle290">
    <w:name w:val="Font Style290"/>
    <w:basedOn w:val="DefaultParagraphFont"/>
    <w:uiPriority w:val="99"/>
    <w:rsid w:val="0065396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53962"/>
    <w:rPr>
      <w:rFonts w:ascii="Arial" w:hAnsi="Arial" w:cs="Arial"/>
      <w:b/>
      <w:bCs/>
      <w:sz w:val="16"/>
      <w:szCs w:val="16"/>
    </w:rPr>
  </w:style>
  <w:style w:type="paragraph" w:customStyle="1" w:styleId="analytic0">
    <w:name w:val="analytic"/>
    <w:basedOn w:val="Normal"/>
    <w:link w:val="analyticChar0"/>
    <w:uiPriority w:val="4"/>
    <w:qFormat/>
    <w:rsid w:val="00653962"/>
    <w:pPr>
      <w:spacing w:before="120"/>
    </w:pPr>
    <w:rPr>
      <w:b/>
      <w:sz w:val="20"/>
    </w:rPr>
  </w:style>
  <w:style w:type="character" w:customStyle="1" w:styleId="analyticChar0">
    <w:name w:val="analytic Char"/>
    <w:basedOn w:val="DefaultParagraphFont"/>
    <w:link w:val="analytic0"/>
    <w:uiPriority w:val="4"/>
    <w:rsid w:val="00653962"/>
    <w:rPr>
      <w:rFonts w:ascii="Calibri" w:hAnsi="Calibri"/>
      <w:b/>
      <w:sz w:val="20"/>
    </w:rPr>
  </w:style>
  <w:style w:type="character" w:customStyle="1" w:styleId="m-5498913268213319940gmail-styleunderline">
    <w:name w:val="m_-5498913268213319940gmail-styleunderline"/>
    <w:basedOn w:val="DefaultParagraphFont"/>
    <w:rsid w:val="00653962"/>
  </w:style>
  <w:style w:type="paragraph" w:customStyle="1" w:styleId="speakable">
    <w:name w:val="speakable"/>
    <w:basedOn w:val="Normal"/>
    <w:uiPriority w:val="99"/>
    <w:qFormat/>
    <w:rsid w:val="00653962"/>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653962"/>
  </w:style>
  <w:style w:type="character" w:customStyle="1" w:styleId="copyright">
    <w:name w:val="copyright"/>
    <w:basedOn w:val="DefaultParagraphFont"/>
    <w:rsid w:val="00653962"/>
  </w:style>
  <w:style w:type="character" w:customStyle="1" w:styleId="TagCharCharCharChar">
    <w:name w:val="Tag Char Char Char Char"/>
    <w:basedOn w:val="DefaultParagraphFont"/>
    <w:rsid w:val="00653962"/>
    <w:rPr>
      <w:rFonts w:ascii="Calibri" w:hAnsi="Calibri" w:cs="Calibri"/>
      <w:b/>
      <w:sz w:val="24"/>
    </w:rPr>
  </w:style>
  <w:style w:type="paragraph" w:customStyle="1" w:styleId="g-body">
    <w:name w:val="g-body"/>
    <w:basedOn w:val="Normal"/>
    <w:uiPriority w:val="99"/>
    <w:qFormat/>
    <w:rsid w:val="00653962"/>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653962"/>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653962"/>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653962"/>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653962"/>
    <w:pPr>
      <w:spacing w:before="100" w:beforeAutospacing="1" w:after="100" w:afterAutospacing="1"/>
    </w:pPr>
    <w:rPr>
      <w:sz w:val="24"/>
    </w:rPr>
  </w:style>
  <w:style w:type="paragraph" w:customStyle="1" w:styleId="style41">
    <w:name w:val="style4"/>
    <w:basedOn w:val="Normal"/>
    <w:uiPriority w:val="99"/>
    <w:qFormat/>
    <w:rsid w:val="00653962"/>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653962"/>
    <w:pPr>
      <w:spacing w:before="100" w:beforeAutospacing="1" w:after="100" w:afterAutospacing="1"/>
    </w:pPr>
    <w:rPr>
      <w:rFonts w:ascii="Times New Roman" w:hAnsi="Times New Roman"/>
      <w:sz w:val="24"/>
    </w:rPr>
  </w:style>
  <w:style w:type="character" w:customStyle="1" w:styleId="adtext">
    <w:name w:val="adtext"/>
    <w:basedOn w:val="DefaultParagraphFont"/>
    <w:rsid w:val="00653962"/>
  </w:style>
  <w:style w:type="character" w:customStyle="1" w:styleId="UL-Bold">
    <w:name w:val="UL-Bold"/>
    <w:basedOn w:val="DefaultParagraphFont"/>
    <w:rsid w:val="00653962"/>
    <w:rPr>
      <w:u w:val="thick"/>
    </w:rPr>
  </w:style>
  <w:style w:type="character" w:customStyle="1" w:styleId="UL-None">
    <w:name w:val="UL-None"/>
    <w:basedOn w:val="DefaultParagraphFont"/>
    <w:rsid w:val="00653962"/>
    <w:rPr>
      <w:strike w:val="0"/>
      <w:dstrike w:val="0"/>
      <w:u w:val="none"/>
      <w:effect w:val="none"/>
    </w:rPr>
  </w:style>
  <w:style w:type="character" w:customStyle="1" w:styleId="gl">
    <w:name w:val="gl"/>
    <w:basedOn w:val="DefaultParagraphFont"/>
    <w:rsid w:val="00653962"/>
  </w:style>
  <w:style w:type="character" w:customStyle="1" w:styleId="qu730rj69h">
    <w:name w:val="qu730rj69h"/>
    <w:basedOn w:val="DefaultParagraphFont"/>
    <w:rsid w:val="00653962"/>
  </w:style>
  <w:style w:type="paragraph" w:customStyle="1" w:styleId="optext">
    <w:name w:val="optext"/>
    <w:basedOn w:val="Normal"/>
    <w:uiPriority w:val="99"/>
    <w:qFormat/>
    <w:rsid w:val="00653962"/>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653962"/>
  </w:style>
  <w:style w:type="character" w:customStyle="1" w:styleId="icr880">
    <w:name w:val="icr880"/>
    <w:basedOn w:val="DefaultParagraphFont"/>
    <w:rsid w:val="00653962"/>
  </w:style>
  <w:style w:type="character" w:customStyle="1" w:styleId="hx23q54">
    <w:name w:val="hx23q54"/>
    <w:basedOn w:val="DefaultParagraphFont"/>
    <w:rsid w:val="00653962"/>
  </w:style>
  <w:style w:type="character" w:customStyle="1" w:styleId="m-5348258726587825636gmail-style13ptbold">
    <w:name w:val="m_-5348258726587825636gmail-style13ptbold"/>
    <w:basedOn w:val="DefaultParagraphFont"/>
    <w:rsid w:val="00653962"/>
  </w:style>
  <w:style w:type="character" w:customStyle="1" w:styleId="m-5348258726587825636gmail-styleunderline">
    <w:name w:val="m_-5348258726587825636gmail-styleunderline"/>
    <w:basedOn w:val="DefaultParagraphFont"/>
    <w:rsid w:val="00653962"/>
  </w:style>
  <w:style w:type="character" w:customStyle="1" w:styleId="UnderlineCharChar1">
    <w:name w:val="Underline Char Char1"/>
    <w:basedOn w:val="DefaultParagraphFont"/>
    <w:rsid w:val="00653962"/>
    <w:rPr>
      <w:u w:val="single"/>
      <w:lang w:val="en-US" w:eastAsia="en-US" w:bidi="ar-SA"/>
    </w:rPr>
  </w:style>
  <w:style w:type="character" w:customStyle="1" w:styleId="m4385445901877740177gmail-styleunderline">
    <w:name w:val="m_4385445901877740177gmail-styleunderline"/>
    <w:basedOn w:val="DefaultParagraphFont"/>
    <w:rsid w:val="00653962"/>
  </w:style>
  <w:style w:type="character" w:customStyle="1" w:styleId="CardsFont12ptCharChar">
    <w:name w:val="Cards + Font: 12 pt Char Char"/>
    <w:basedOn w:val="DefaultParagraphFont"/>
    <w:rsid w:val="00653962"/>
    <w:rPr>
      <w:sz w:val="24"/>
      <w:szCs w:val="24"/>
      <w:u w:val="thick"/>
      <w:lang w:val="en-US" w:eastAsia="en-US" w:bidi="ar-SA"/>
    </w:rPr>
  </w:style>
  <w:style w:type="character" w:customStyle="1" w:styleId="NothingChar1">
    <w:name w:val="Nothing Char1"/>
    <w:basedOn w:val="DefaultParagraphFont"/>
    <w:rsid w:val="00653962"/>
    <w:rPr>
      <w:lang w:val="en-US" w:eastAsia="en-US" w:bidi="ar-SA"/>
    </w:rPr>
  </w:style>
  <w:style w:type="paragraph" w:customStyle="1" w:styleId="useless">
    <w:name w:val="useless"/>
    <w:basedOn w:val="Normal"/>
    <w:uiPriority w:val="99"/>
    <w:qFormat/>
    <w:rsid w:val="00653962"/>
    <w:rPr>
      <w:rFonts w:ascii="Times New Roman" w:eastAsia="Times New Roman" w:hAnsi="Times New Roman"/>
      <w:sz w:val="12"/>
    </w:rPr>
  </w:style>
  <w:style w:type="character" w:customStyle="1" w:styleId="DDIUnderline">
    <w:name w:val="DDI Underline"/>
    <w:qFormat/>
    <w:rsid w:val="00653962"/>
    <w:rPr>
      <w:rFonts w:ascii="Times New Roman" w:hAnsi="Times New Roman"/>
      <w:sz w:val="24"/>
      <w:u w:val="single"/>
    </w:rPr>
  </w:style>
  <w:style w:type="character" w:customStyle="1" w:styleId="Char1">
    <w:name w:val="Char1"/>
    <w:basedOn w:val="DefaultParagraphFont"/>
    <w:rsid w:val="00653962"/>
    <w:rPr>
      <w:rFonts w:cs="Arial"/>
      <w:b/>
      <w:bCs/>
      <w:iCs/>
      <w:sz w:val="24"/>
      <w:szCs w:val="28"/>
      <w:lang w:val="en-US" w:eastAsia="en-US" w:bidi="ar-SA"/>
    </w:rPr>
  </w:style>
  <w:style w:type="paragraph" w:customStyle="1" w:styleId="ALLCAPS">
    <w:name w:val="ALL CAPS"/>
    <w:basedOn w:val="Normal"/>
    <w:link w:val="ALLCAPSChar"/>
    <w:rsid w:val="00653962"/>
    <w:rPr>
      <w:rFonts w:ascii="Times New Roman" w:eastAsia="Times New Roman" w:hAnsi="Times New Roman"/>
      <w:b/>
      <w:caps/>
    </w:rPr>
  </w:style>
  <w:style w:type="character" w:customStyle="1" w:styleId="ALLCAPSChar">
    <w:name w:val="ALL CAPS Char"/>
    <w:basedOn w:val="DefaultParagraphFont"/>
    <w:link w:val="ALLCAPS"/>
    <w:rsid w:val="00653962"/>
    <w:rPr>
      <w:rFonts w:ascii="Times New Roman" w:eastAsia="Times New Roman" w:hAnsi="Times New Roman"/>
      <w:b/>
      <w:caps/>
      <w:sz w:val="22"/>
    </w:rPr>
  </w:style>
  <w:style w:type="paragraph" w:customStyle="1" w:styleId="TagCharCharCharCharCharCharChar0">
    <w:name w:val="Tag Char Char Char Char Char Char Char"/>
    <w:basedOn w:val="Normal"/>
    <w:link w:val="TagCharCharCharCharCharCharCharChar"/>
    <w:qFormat/>
    <w:rsid w:val="00653962"/>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653962"/>
    <w:rPr>
      <w:rFonts w:ascii="Times New Roman" w:eastAsia="Times New Roman" w:hAnsi="Times New Roman"/>
      <w:b/>
    </w:rPr>
  </w:style>
  <w:style w:type="character" w:customStyle="1" w:styleId="10ptnotbold">
    <w:name w:val="10ptnotbold"/>
    <w:basedOn w:val="DefaultParagraphFont"/>
    <w:rsid w:val="00653962"/>
    <w:rPr>
      <w:sz w:val="20"/>
    </w:rPr>
  </w:style>
  <w:style w:type="character" w:customStyle="1" w:styleId="Cites-AuthorDate">
    <w:name w:val="Cites-Author/Date"/>
    <w:rsid w:val="00653962"/>
    <w:rPr>
      <w:rFonts w:ascii="Helvetica" w:hAnsi="Helvetica"/>
      <w:b/>
      <w:sz w:val="22"/>
      <w:szCs w:val="24"/>
      <w:u w:val="thick"/>
    </w:rPr>
  </w:style>
  <w:style w:type="paragraph" w:customStyle="1" w:styleId="CiteTag">
    <w:name w:val="Cite/Tag"/>
    <w:basedOn w:val="Normal"/>
    <w:uiPriority w:val="99"/>
    <w:qFormat/>
    <w:rsid w:val="00653962"/>
    <w:rPr>
      <w:rFonts w:ascii="Times New Roman" w:eastAsia="Cambria" w:hAnsi="Times New Roman"/>
      <w:b/>
    </w:rPr>
  </w:style>
  <w:style w:type="character" w:customStyle="1" w:styleId="CardsFont6ptChar1">
    <w:name w:val="Cards + Font: 6 pt Char1"/>
    <w:basedOn w:val="CardsChar"/>
    <w:link w:val="CardsFont6pt"/>
    <w:rsid w:val="00653962"/>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653962"/>
  </w:style>
  <w:style w:type="character" w:customStyle="1" w:styleId="m489902567989944824gmail-styleunderline">
    <w:name w:val="m_489902567989944824gmail-styleunderline"/>
    <w:basedOn w:val="DefaultParagraphFont"/>
    <w:rsid w:val="00653962"/>
  </w:style>
  <w:style w:type="character" w:customStyle="1" w:styleId="UnresolvedMention2">
    <w:name w:val="Unresolved Mention2"/>
    <w:basedOn w:val="DefaultParagraphFont"/>
    <w:uiPriority w:val="99"/>
    <w:semiHidden/>
    <w:rsid w:val="00653962"/>
    <w:rPr>
      <w:color w:val="808080"/>
      <w:shd w:val="clear" w:color="auto" w:fill="E6E6E6"/>
    </w:rPr>
  </w:style>
  <w:style w:type="character" w:customStyle="1" w:styleId="swauthor">
    <w:name w:val="sw_author"/>
    <w:rsid w:val="00653962"/>
  </w:style>
  <w:style w:type="character" w:customStyle="1" w:styleId="UnderlineCharChar3">
    <w:name w:val="Underline Char Char3"/>
    <w:rsid w:val="00653962"/>
    <w:rPr>
      <w:szCs w:val="24"/>
      <w:u w:val="single"/>
      <w:lang w:val="en-US" w:eastAsia="en-US" w:bidi="ar-SA"/>
    </w:rPr>
  </w:style>
  <w:style w:type="character" w:customStyle="1" w:styleId="tl8wme">
    <w:name w:val="tl8wme"/>
    <w:basedOn w:val="DefaultParagraphFont"/>
    <w:rsid w:val="00653962"/>
  </w:style>
  <w:style w:type="character" w:customStyle="1" w:styleId="Mention3">
    <w:name w:val="Mention3"/>
    <w:basedOn w:val="DefaultParagraphFont"/>
    <w:uiPriority w:val="99"/>
    <w:semiHidden/>
    <w:unhideWhenUsed/>
    <w:rsid w:val="00653962"/>
    <w:rPr>
      <w:color w:val="2B579A"/>
      <w:shd w:val="clear" w:color="auto" w:fill="E6E6E6"/>
    </w:rPr>
  </w:style>
  <w:style w:type="character" w:customStyle="1" w:styleId="m-5251091010484660064gmail-style13ptbold">
    <w:name w:val="m_-5251091010484660064gmail-style13ptbold"/>
    <w:basedOn w:val="DefaultParagraphFont"/>
    <w:rsid w:val="00653962"/>
  </w:style>
  <w:style w:type="character" w:customStyle="1" w:styleId="m-5251091010484660064gmail-styleunderline">
    <w:name w:val="m_-5251091010484660064gmail-styleunderline"/>
    <w:basedOn w:val="DefaultParagraphFont"/>
    <w:rsid w:val="00653962"/>
  </w:style>
  <w:style w:type="character" w:customStyle="1" w:styleId="tablecaption">
    <w:name w:val="tablecaption"/>
    <w:basedOn w:val="DefaultParagraphFont"/>
    <w:rsid w:val="00653962"/>
  </w:style>
  <w:style w:type="character" w:customStyle="1" w:styleId="StyleLatinHelvetica105ptBlack">
    <w:name w:val="Style (Latin) Helvetica 10.5 pt Black"/>
    <w:basedOn w:val="DefaultParagraphFont"/>
    <w:rsid w:val="00653962"/>
    <w:rPr>
      <w:rFonts w:ascii="Times New Roman" w:hAnsi="Times New Roman"/>
      <w:color w:val="000000"/>
      <w:sz w:val="21"/>
    </w:rPr>
  </w:style>
  <w:style w:type="character" w:customStyle="1" w:styleId="m-413333960618644972gmail-style13ptbold">
    <w:name w:val="m_-413333960618644972gmail-style13ptbold"/>
    <w:basedOn w:val="DefaultParagraphFont"/>
    <w:rsid w:val="00653962"/>
  </w:style>
  <w:style w:type="character" w:customStyle="1" w:styleId="m-413333960618644972gmail-styleunderline">
    <w:name w:val="m_-413333960618644972gmail-styleunderline"/>
    <w:basedOn w:val="DefaultParagraphFont"/>
    <w:rsid w:val="00653962"/>
  </w:style>
  <w:style w:type="character" w:customStyle="1" w:styleId="m8314098763611656848gmail-stylestylebold12pt">
    <w:name w:val="m_8314098763611656848gmail-stylestylebold12pt"/>
    <w:basedOn w:val="DefaultParagraphFont"/>
    <w:rsid w:val="00653962"/>
  </w:style>
  <w:style w:type="character" w:customStyle="1" w:styleId="m8314098763611656848gmail-styleboldunderline">
    <w:name w:val="m_8314098763611656848gmail-styleboldunderline"/>
    <w:basedOn w:val="DefaultParagraphFont"/>
    <w:rsid w:val="00653962"/>
  </w:style>
  <w:style w:type="paragraph" w:customStyle="1" w:styleId="Spacer">
    <w:name w:val="Spacer"/>
    <w:basedOn w:val="Heading1"/>
    <w:link w:val="SpacerChar"/>
    <w:autoRedefine/>
    <w:uiPriority w:val="4"/>
    <w:qFormat/>
    <w:rsid w:val="00653962"/>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653962"/>
    <w:rPr>
      <w:rFonts w:ascii="Calibri" w:eastAsiaTheme="majorEastAsia" w:hAnsi="Calibri" w:cstheme="majorBidi"/>
      <w:b/>
      <w:bCs/>
      <w:szCs w:val="32"/>
    </w:rPr>
  </w:style>
  <w:style w:type="paragraph" w:customStyle="1" w:styleId="msonormal0">
    <w:name w:val="msonormal"/>
    <w:basedOn w:val="Normal"/>
    <w:rsid w:val="00653962"/>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653962"/>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653962"/>
    <w:rPr>
      <w:rFonts w:ascii="Georgia" w:eastAsia="Times New Roman" w:hAnsi="Georgia" w:cs="Arial" w:hint="default"/>
      <w:b/>
      <w:bCs/>
      <w:kern w:val="32"/>
      <w:sz w:val="28"/>
      <w:szCs w:val="32"/>
    </w:rPr>
  </w:style>
  <w:style w:type="character" w:customStyle="1" w:styleId="SmallChar0">
    <w:name w:val="Small Char"/>
    <w:qFormat/>
    <w:rsid w:val="00653962"/>
    <w:rPr>
      <w:rFonts w:ascii="Arial Narrow" w:hAnsi="Arial Narrow" w:cs="Times New Roman"/>
      <w:color w:val="000000"/>
      <w:sz w:val="16"/>
    </w:rPr>
  </w:style>
  <w:style w:type="character" w:customStyle="1" w:styleId="CiteReal0">
    <w:name w:val="CiteReal"/>
    <w:uiPriority w:val="1"/>
    <w:qFormat/>
    <w:rsid w:val="00653962"/>
    <w:rPr>
      <w:rFonts w:ascii="Arial" w:hAnsi="Arial"/>
      <w:b/>
      <w:sz w:val="24"/>
      <w:u w:val="single"/>
    </w:rPr>
  </w:style>
  <w:style w:type="character" w:customStyle="1" w:styleId="dropcap1">
    <w:name w:val="dropcap1"/>
    <w:rsid w:val="00653962"/>
  </w:style>
  <w:style w:type="paragraph" w:customStyle="1" w:styleId="Style31">
    <w:name w:val="Style31"/>
    <w:basedOn w:val="Normal"/>
    <w:uiPriority w:val="99"/>
    <w:rsid w:val="00653962"/>
    <w:pPr>
      <w:spacing w:line="197" w:lineRule="exact"/>
      <w:jc w:val="both"/>
    </w:pPr>
    <w:rPr>
      <w:rFonts w:ascii="Palatino Linotype" w:hAnsi="Palatino Linotype" w:cs="Palatino Linotype"/>
    </w:rPr>
  </w:style>
  <w:style w:type="paragraph" w:customStyle="1" w:styleId="Style42">
    <w:name w:val="Style42"/>
    <w:basedOn w:val="Normal"/>
    <w:uiPriority w:val="99"/>
    <w:rsid w:val="00653962"/>
    <w:pPr>
      <w:spacing w:line="202" w:lineRule="exact"/>
      <w:jc w:val="both"/>
    </w:pPr>
    <w:rPr>
      <w:rFonts w:ascii="Palatino Linotype" w:hAnsi="Palatino Linotype" w:cs="Palatino Linotype"/>
    </w:rPr>
  </w:style>
  <w:style w:type="paragraph" w:customStyle="1" w:styleId="Style51">
    <w:name w:val="Style51"/>
    <w:basedOn w:val="Normal"/>
    <w:uiPriority w:val="99"/>
    <w:rsid w:val="00653962"/>
    <w:pPr>
      <w:spacing w:line="200" w:lineRule="exact"/>
      <w:jc w:val="both"/>
    </w:pPr>
    <w:rPr>
      <w:rFonts w:ascii="Palatino Linotype" w:hAnsi="Palatino Linotype" w:cs="Palatino Linotype"/>
    </w:rPr>
  </w:style>
  <w:style w:type="character" w:customStyle="1" w:styleId="FontStyle72">
    <w:name w:val="Font Style72"/>
    <w:uiPriority w:val="99"/>
    <w:rsid w:val="00653962"/>
    <w:rPr>
      <w:rFonts w:ascii="Cambria" w:hAnsi="Cambria" w:cs="Cambria" w:hint="default"/>
      <w:sz w:val="16"/>
      <w:szCs w:val="16"/>
    </w:rPr>
  </w:style>
  <w:style w:type="character" w:customStyle="1" w:styleId="FontStyle73">
    <w:name w:val="Font Style73"/>
    <w:uiPriority w:val="99"/>
    <w:rsid w:val="00653962"/>
    <w:rPr>
      <w:rFonts w:ascii="Cambria" w:hAnsi="Cambria" w:cs="Cambria" w:hint="default"/>
      <w:i/>
      <w:iCs/>
      <w:sz w:val="16"/>
      <w:szCs w:val="16"/>
    </w:rPr>
  </w:style>
  <w:style w:type="character" w:customStyle="1" w:styleId="UnderlinestyleChar2">
    <w:name w:val="Underline style Char2"/>
    <w:rsid w:val="00653962"/>
    <w:rPr>
      <w:sz w:val="22"/>
      <w:szCs w:val="24"/>
      <w:u w:val="single"/>
      <w:lang w:val="en-US" w:eastAsia="en-US" w:bidi="ar-SA"/>
    </w:rPr>
  </w:style>
  <w:style w:type="paragraph" w:customStyle="1" w:styleId="CitationCharChar">
    <w:name w:val="Citation Char Char"/>
    <w:basedOn w:val="Normal"/>
    <w:uiPriority w:val="6"/>
    <w:qFormat/>
    <w:rsid w:val="00653962"/>
    <w:pPr>
      <w:ind w:left="1440" w:right="1440"/>
    </w:pPr>
    <w:rPr>
      <w:rFonts w:ascii="Cambria" w:eastAsia="Verdana" w:hAnsi="Cambria" w:cs="Cambria"/>
      <w:szCs w:val="20"/>
      <w:u w:val="single"/>
    </w:rPr>
  </w:style>
  <w:style w:type="character" w:customStyle="1" w:styleId="FontStyle49">
    <w:name w:val="Font Style49"/>
    <w:uiPriority w:val="99"/>
    <w:rsid w:val="00653962"/>
    <w:rPr>
      <w:rFonts w:ascii="Cambria" w:hAnsi="Cambria" w:cs="Cambria"/>
      <w:sz w:val="20"/>
      <w:szCs w:val="20"/>
    </w:rPr>
  </w:style>
  <w:style w:type="character" w:customStyle="1" w:styleId="FontStyle50">
    <w:name w:val="Font Style50"/>
    <w:uiPriority w:val="99"/>
    <w:rsid w:val="0065396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53962"/>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53962"/>
    <w:rPr>
      <w:rFonts w:ascii="Cambria" w:eastAsia="Cambria" w:hAnsi="Cambria" w:cs="Cambria"/>
      <w:spacing w:val="-3"/>
      <w:sz w:val="22"/>
      <w:szCs w:val="20"/>
    </w:rPr>
  </w:style>
  <w:style w:type="character" w:customStyle="1" w:styleId="kn">
    <w:name w:val="kn"/>
    <w:basedOn w:val="DefaultParagraphFont"/>
    <w:rsid w:val="00653962"/>
  </w:style>
  <w:style w:type="character" w:customStyle="1" w:styleId="StyleStyleUnderlineUnderlineStyleBoldUnderlineIntenseEmphas">
    <w:name w:val="Style Style UnderlineUnderlineStyle Bold UnderlineIntense Emphas..."/>
    <w:basedOn w:val="DefaultParagraphFont"/>
    <w:rsid w:val="00653962"/>
    <w:rPr>
      <w:b/>
      <w:bCs/>
      <w:sz w:val="26"/>
      <w:u w:val="single"/>
    </w:rPr>
  </w:style>
  <w:style w:type="character" w:customStyle="1" w:styleId="articoloinside">
    <w:name w:val="articolo_inside"/>
    <w:rsid w:val="00653962"/>
  </w:style>
  <w:style w:type="paragraph" w:customStyle="1" w:styleId="pagetools">
    <w:name w:val="pagetools"/>
    <w:basedOn w:val="Normal"/>
    <w:rsid w:val="00653962"/>
    <w:pPr>
      <w:spacing w:before="100" w:beforeAutospacing="1" w:after="100" w:afterAutospacing="1"/>
    </w:pPr>
    <w:rPr>
      <w:rFonts w:ascii="Cambria" w:eastAsia="Cambria" w:hAnsi="Cambria"/>
      <w:sz w:val="24"/>
    </w:rPr>
  </w:style>
  <w:style w:type="character" w:customStyle="1" w:styleId="desc">
    <w:name w:val="desc"/>
    <w:basedOn w:val="DefaultParagraphFont"/>
    <w:rsid w:val="00653962"/>
  </w:style>
  <w:style w:type="character" w:customStyle="1" w:styleId="job">
    <w:name w:val="job"/>
    <w:basedOn w:val="DefaultParagraphFont"/>
    <w:rsid w:val="00653962"/>
  </w:style>
  <w:style w:type="character" w:customStyle="1" w:styleId="publisher">
    <w:name w:val="publisher"/>
    <w:basedOn w:val="DefaultParagraphFont"/>
    <w:rsid w:val="00653962"/>
  </w:style>
  <w:style w:type="character" w:customStyle="1" w:styleId="pubyear">
    <w:name w:val="pubyear"/>
    <w:basedOn w:val="DefaultParagraphFont"/>
    <w:rsid w:val="00653962"/>
  </w:style>
  <w:style w:type="character" w:customStyle="1" w:styleId="pubcity">
    <w:name w:val="pubcity"/>
    <w:basedOn w:val="DefaultParagraphFont"/>
    <w:rsid w:val="00653962"/>
  </w:style>
  <w:style w:type="character" w:customStyle="1" w:styleId="bodycontentlink">
    <w:name w:val="bodycontentlink"/>
    <w:basedOn w:val="DefaultParagraphFont"/>
    <w:rsid w:val="00653962"/>
  </w:style>
  <w:style w:type="paragraph" w:customStyle="1" w:styleId="C-Text">
    <w:name w:val="C-Text"/>
    <w:basedOn w:val="Normal"/>
    <w:rsid w:val="00653962"/>
    <w:pPr>
      <w:tabs>
        <w:tab w:val="num" w:pos="720"/>
      </w:tabs>
      <w:ind w:left="720" w:hanging="360"/>
    </w:pPr>
    <w:rPr>
      <w:rFonts w:ascii="Book Antiqua" w:hAnsi="Book Antiqua"/>
      <w:sz w:val="24"/>
    </w:rPr>
  </w:style>
  <w:style w:type="character" w:customStyle="1" w:styleId="ecdate">
    <w:name w:val="ec_date"/>
    <w:basedOn w:val="DefaultParagraphFont"/>
    <w:rsid w:val="00653962"/>
    <w:rPr>
      <w:rFonts w:ascii="Symbol" w:hAnsi="Symbol" w:hint="default"/>
      <w:sz w:val="20"/>
      <w:szCs w:val="20"/>
      <w:shd w:val="clear" w:color="auto" w:fill="FFFFFF"/>
    </w:rPr>
  </w:style>
  <w:style w:type="paragraph" w:customStyle="1" w:styleId="ecmsonormal">
    <w:name w:val="ec_msonormal"/>
    <w:basedOn w:val="Normal"/>
    <w:rsid w:val="00653962"/>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53962"/>
  </w:style>
  <w:style w:type="character" w:customStyle="1" w:styleId="articleheadline">
    <w:name w:val="articleheadline"/>
    <w:basedOn w:val="DefaultParagraphFont"/>
    <w:rsid w:val="00653962"/>
  </w:style>
  <w:style w:type="paragraph" w:customStyle="1" w:styleId="u-intro">
    <w:name w:val="u-intro"/>
    <w:basedOn w:val="Normal"/>
    <w:rsid w:val="00653962"/>
    <w:pPr>
      <w:spacing w:before="100" w:beforeAutospacing="1" w:after="100" w:afterAutospacing="1"/>
    </w:pPr>
    <w:rPr>
      <w:sz w:val="24"/>
    </w:rPr>
  </w:style>
  <w:style w:type="character" w:customStyle="1" w:styleId="u-byline">
    <w:name w:val="u-byline"/>
    <w:basedOn w:val="DefaultParagraphFont"/>
    <w:rsid w:val="00653962"/>
  </w:style>
  <w:style w:type="character" w:customStyle="1" w:styleId="articlebya">
    <w:name w:val="articleby_a"/>
    <w:basedOn w:val="DefaultParagraphFont"/>
    <w:rsid w:val="00653962"/>
  </w:style>
  <w:style w:type="character" w:customStyle="1" w:styleId="popupwinby">
    <w:name w:val="popupwinby"/>
    <w:basedOn w:val="DefaultParagraphFont"/>
    <w:rsid w:val="00653962"/>
  </w:style>
  <w:style w:type="character" w:customStyle="1" w:styleId="storyheader">
    <w:name w:val="storyheader"/>
    <w:basedOn w:val="DefaultParagraphFont"/>
    <w:rsid w:val="00653962"/>
  </w:style>
  <w:style w:type="character" w:customStyle="1" w:styleId="marron">
    <w:name w:val="marron"/>
    <w:basedOn w:val="DefaultParagraphFont"/>
    <w:rsid w:val="00653962"/>
  </w:style>
  <w:style w:type="paragraph" w:customStyle="1" w:styleId="StyleNormalWeb10pt">
    <w:name w:val="Style Normal (Web) + 10 pt"/>
    <w:basedOn w:val="NormalWeb"/>
    <w:next w:val="Normal"/>
    <w:rsid w:val="00653962"/>
    <w:rPr>
      <w:rFonts w:ascii="Bookman Old Style" w:eastAsiaTheme="minorHAnsi" w:hAnsi="Bookman Old Style"/>
      <w:sz w:val="20"/>
      <w:lang w:bidi="ar-SA"/>
    </w:rPr>
  </w:style>
  <w:style w:type="character" w:customStyle="1" w:styleId="StyleNormalWeb10ptChar">
    <w:name w:val="Style Normal (Web) + 10 pt Char"/>
    <w:basedOn w:val="DefaultParagraphFont"/>
    <w:rsid w:val="00653962"/>
    <w:rPr>
      <w:szCs w:val="24"/>
      <w:lang w:val="en-US" w:eastAsia="en-US" w:bidi="ar-SA"/>
    </w:rPr>
  </w:style>
  <w:style w:type="paragraph" w:customStyle="1" w:styleId="TagCiteShells">
    <w:name w:val="Tag/Cite/Shells"/>
    <w:basedOn w:val="Normal"/>
    <w:rsid w:val="00653962"/>
    <w:rPr>
      <w:b/>
    </w:rPr>
  </w:style>
  <w:style w:type="paragraph" w:customStyle="1" w:styleId="DefinitionTerm">
    <w:name w:val="Definition Term"/>
    <w:basedOn w:val="Normal"/>
    <w:next w:val="Normal"/>
    <w:rsid w:val="00653962"/>
    <w:rPr>
      <w:snapToGrid w:val="0"/>
      <w:sz w:val="24"/>
    </w:rPr>
  </w:style>
  <w:style w:type="character" w:customStyle="1" w:styleId="Style3CharChar">
    <w:name w:val="Style3 Char Char"/>
    <w:basedOn w:val="DefaultParagraphFont"/>
    <w:rsid w:val="0065396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53962"/>
    <w:pPr>
      <w:spacing w:after="60"/>
    </w:pPr>
    <w:rPr>
      <w:rFonts w:eastAsia="Segoe UI" w:cs="Cambria"/>
      <w:caps/>
      <w:sz w:val="20"/>
      <w:lang w:eastAsia="zh-CN"/>
    </w:rPr>
  </w:style>
  <w:style w:type="character" w:customStyle="1" w:styleId="NormalChar0">
    <w:name w:val="Normal Char"/>
    <w:basedOn w:val="DefaultParagraphFont"/>
    <w:rsid w:val="00653962"/>
    <w:rPr>
      <w:lang w:eastAsia="en-US"/>
    </w:rPr>
  </w:style>
  <w:style w:type="character" w:customStyle="1" w:styleId="BoldUnderlineChar2">
    <w:name w:val="Bold + Underline Char"/>
    <w:basedOn w:val="DefaultParagraphFont"/>
    <w:rsid w:val="00653962"/>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653962"/>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653962"/>
  </w:style>
  <w:style w:type="character" w:customStyle="1" w:styleId="CharacterStyle7">
    <w:name w:val="Character Style 7"/>
    <w:rsid w:val="00653962"/>
    <w:rPr>
      <w:rFonts w:ascii="Trebuchet MS" w:hAnsi="Trebuchet MS" w:cs="Trebuchet MS"/>
      <w:sz w:val="20"/>
      <w:szCs w:val="20"/>
      <w:u w:val="single"/>
    </w:rPr>
  </w:style>
  <w:style w:type="character" w:customStyle="1" w:styleId="StyleStyle4Char">
    <w:name w:val="Style Style4 + Char"/>
    <w:basedOn w:val="DefaultParagraphFont"/>
    <w:rsid w:val="0065396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5396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53962"/>
    <w:rPr>
      <w:rFonts w:ascii="Symbol" w:hAnsi="Symbol"/>
      <w:sz w:val="21"/>
      <w:szCs w:val="21"/>
      <w:u w:val="thick"/>
    </w:rPr>
  </w:style>
  <w:style w:type="character" w:customStyle="1" w:styleId="UnderlinedEvidenceCharChar">
    <w:name w:val="Underlined Evidence Char Char"/>
    <w:basedOn w:val="DefaultParagraphFont"/>
    <w:rsid w:val="00653962"/>
    <w:rPr>
      <w:rFonts w:ascii="Symbol" w:hAnsi="Symbol"/>
      <w:sz w:val="21"/>
      <w:szCs w:val="21"/>
      <w:u w:val="thick"/>
      <w:lang w:val="en-US" w:eastAsia="en-US" w:bidi="ar-SA"/>
    </w:rPr>
  </w:style>
  <w:style w:type="character" w:styleId="PlaceholderText">
    <w:name w:val="Placeholder Text"/>
    <w:basedOn w:val="DefaultParagraphFont"/>
    <w:uiPriority w:val="99"/>
    <w:rsid w:val="00653962"/>
    <w:rPr>
      <w:color w:val="808080"/>
    </w:rPr>
  </w:style>
  <w:style w:type="paragraph" w:customStyle="1" w:styleId="Cite8">
    <w:name w:val="Cite8"/>
    <w:basedOn w:val="Normal"/>
    <w:autoRedefine/>
    <w:qFormat/>
    <w:rsid w:val="00653962"/>
    <w:rPr>
      <w:rFonts w:ascii="Trebuchet MS" w:eastAsia="Verdana" w:hAnsi="Trebuchet MS" w:cs="Cambria"/>
    </w:rPr>
  </w:style>
  <w:style w:type="paragraph" w:customStyle="1" w:styleId="8font">
    <w:name w:val="8font"/>
    <w:basedOn w:val="Normal"/>
    <w:next w:val="Normal"/>
    <w:autoRedefine/>
    <w:rsid w:val="00653962"/>
    <w:rPr>
      <w:rFonts w:eastAsia="Cambria Math" w:cs="Cambria"/>
      <w:szCs w:val="16"/>
    </w:rPr>
  </w:style>
  <w:style w:type="character" w:customStyle="1" w:styleId="NoterefInText">
    <w:name w:val="_NoterefInText"/>
    <w:uiPriority w:val="99"/>
    <w:rsid w:val="00653962"/>
    <w:rPr>
      <w:rFonts w:cs="AKDPE C+ Utopia"/>
      <w:color w:val="000000"/>
    </w:rPr>
  </w:style>
  <w:style w:type="character" w:customStyle="1" w:styleId="postauthor">
    <w:name w:val="postauthor"/>
    <w:basedOn w:val="DefaultParagraphFont"/>
    <w:rsid w:val="00653962"/>
  </w:style>
  <w:style w:type="paragraph" w:customStyle="1" w:styleId="notes-source-hasnotes">
    <w:name w:val="notes-source-hasnotes"/>
    <w:basedOn w:val="Normal"/>
    <w:rsid w:val="00653962"/>
    <w:pPr>
      <w:spacing w:before="100" w:beforeAutospacing="1" w:after="100" w:afterAutospacing="1"/>
    </w:pPr>
    <w:rPr>
      <w:rFonts w:ascii="Tahoma" w:hAnsi="Tahoma"/>
      <w:szCs w:val="20"/>
    </w:rPr>
  </w:style>
  <w:style w:type="character" w:customStyle="1" w:styleId="span">
    <w:name w:val="span"/>
    <w:basedOn w:val="DefaultParagraphFont"/>
    <w:rsid w:val="00653962"/>
  </w:style>
  <w:style w:type="character" w:customStyle="1" w:styleId="maintitle">
    <w:name w:val="maintitle"/>
    <w:basedOn w:val="DefaultParagraphFont"/>
    <w:rsid w:val="00653962"/>
  </w:style>
  <w:style w:type="character" w:customStyle="1" w:styleId="thirdparty-logo">
    <w:name w:val="thirdparty-logo"/>
    <w:basedOn w:val="DefaultParagraphFont"/>
    <w:rsid w:val="00653962"/>
  </w:style>
  <w:style w:type="character" w:customStyle="1" w:styleId="posted">
    <w:name w:val="posted"/>
    <w:basedOn w:val="DefaultParagraphFont"/>
    <w:rsid w:val="00653962"/>
  </w:style>
  <w:style w:type="character" w:customStyle="1" w:styleId="ticker">
    <w:name w:val="ticker"/>
    <w:basedOn w:val="DefaultParagraphFont"/>
    <w:rsid w:val="00653962"/>
  </w:style>
  <w:style w:type="paragraph" w:customStyle="1" w:styleId="articlemeta">
    <w:name w:val="articlemeta"/>
    <w:basedOn w:val="Normal"/>
    <w:rsid w:val="00653962"/>
    <w:pPr>
      <w:spacing w:before="100" w:beforeAutospacing="1" w:after="100" w:afterAutospacing="1"/>
    </w:pPr>
    <w:rPr>
      <w:rFonts w:ascii="Tahoma" w:hAnsi="Tahoma"/>
      <w:szCs w:val="20"/>
    </w:rPr>
  </w:style>
  <w:style w:type="character" w:customStyle="1" w:styleId="vcard">
    <w:name w:val="vcard"/>
    <w:basedOn w:val="DefaultParagraphFont"/>
    <w:rsid w:val="00653962"/>
  </w:style>
  <w:style w:type="character" w:customStyle="1" w:styleId="print-footnote">
    <w:name w:val="print-footnote"/>
    <w:basedOn w:val="DefaultParagraphFont"/>
    <w:rsid w:val="00653962"/>
  </w:style>
  <w:style w:type="character" w:customStyle="1" w:styleId="datestring">
    <w:name w:val="datestring"/>
    <w:basedOn w:val="DefaultParagraphFont"/>
    <w:rsid w:val="00653962"/>
  </w:style>
  <w:style w:type="paragraph" w:customStyle="1" w:styleId="noindent0">
    <w:name w:val="no_indent"/>
    <w:basedOn w:val="Normal"/>
    <w:rsid w:val="00653962"/>
    <w:pPr>
      <w:spacing w:before="100" w:beforeAutospacing="1" w:after="100" w:afterAutospacing="1"/>
    </w:pPr>
    <w:rPr>
      <w:rFonts w:ascii="Tahoma" w:hAnsi="Tahoma"/>
      <w:szCs w:val="20"/>
    </w:rPr>
  </w:style>
  <w:style w:type="character" w:customStyle="1" w:styleId="email">
    <w:name w:val="email"/>
    <w:basedOn w:val="DefaultParagraphFont"/>
    <w:rsid w:val="00653962"/>
  </w:style>
  <w:style w:type="paragraph" w:customStyle="1" w:styleId="left">
    <w:name w:val="left"/>
    <w:basedOn w:val="Normal"/>
    <w:rsid w:val="00653962"/>
    <w:pPr>
      <w:spacing w:before="100" w:beforeAutospacing="1" w:after="100" w:afterAutospacing="1"/>
    </w:pPr>
    <w:rPr>
      <w:rFonts w:ascii="Tahoma" w:hAnsi="Tahoma"/>
      <w:szCs w:val="20"/>
    </w:rPr>
  </w:style>
  <w:style w:type="paragraph" w:customStyle="1" w:styleId="right">
    <w:name w:val="right"/>
    <w:basedOn w:val="Normal"/>
    <w:rsid w:val="00653962"/>
    <w:pPr>
      <w:spacing w:before="100" w:beforeAutospacing="1" w:after="100" w:afterAutospacing="1"/>
    </w:pPr>
    <w:rPr>
      <w:rFonts w:ascii="Tahoma" w:hAnsi="Tahoma"/>
      <w:szCs w:val="20"/>
    </w:rPr>
  </w:style>
  <w:style w:type="character" w:customStyle="1" w:styleId="gptad">
    <w:name w:val="gptad"/>
    <w:basedOn w:val="DefaultParagraphFont"/>
    <w:rsid w:val="00653962"/>
  </w:style>
  <w:style w:type="paragraph" w:customStyle="1" w:styleId="creditpostedmodified">
    <w:name w:val="credit_posted_modified"/>
    <w:basedOn w:val="Normal"/>
    <w:rsid w:val="00653962"/>
    <w:pPr>
      <w:spacing w:before="100" w:beforeAutospacing="1" w:after="100" w:afterAutospacing="1"/>
    </w:pPr>
    <w:rPr>
      <w:rFonts w:ascii="Tahoma" w:hAnsi="Tahoma"/>
      <w:szCs w:val="20"/>
    </w:rPr>
  </w:style>
  <w:style w:type="character" w:customStyle="1" w:styleId="creditline">
    <w:name w:val="creditline"/>
    <w:basedOn w:val="DefaultParagraphFont"/>
    <w:rsid w:val="00653962"/>
  </w:style>
  <w:style w:type="character" w:customStyle="1" w:styleId="grd">
    <w:name w:val="grd"/>
    <w:basedOn w:val="DefaultParagraphFont"/>
    <w:rsid w:val="00653962"/>
  </w:style>
  <w:style w:type="paragraph" w:customStyle="1" w:styleId="hs-text-container">
    <w:name w:val="hs-text-container"/>
    <w:basedOn w:val="Normal"/>
    <w:rsid w:val="00653962"/>
    <w:pPr>
      <w:spacing w:before="100" w:beforeAutospacing="1" w:after="100" w:afterAutospacing="1"/>
    </w:pPr>
    <w:rPr>
      <w:rFonts w:ascii="Tahoma" w:hAnsi="Tahoma"/>
      <w:szCs w:val="20"/>
    </w:rPr>
  </w:style>
  <w:style w:type="character" w:customStyle="1" w:styleId="created">
    <w:name w:val="created"/>
    <w:basedOn w:val="DefaultParagraphFont"/>
    <w:rsid w:val="00653962"/>
  </w:style>
  <w:style w:type="character" w:customStyle="1" w:styleId="changed">
    <w:name w:val="changed"/>
    <w:basedOn w:val="DefaultParagraphFont"/>
    <w:rsid w:val="00653962"/>
  </w:style>
  <w:style w:type="character" w:customStyle="1" w:styleId="article-author-name">
    <w:name w:val="article-author-name"/>
    <w:basedOn w:val="DefaultParagraphFont"/>
    <w:rsid w:val="00653962"/>
  </w:style>
  <w:style w:type="character" w:customStyle="1" w:styleId="bioexcerpt">
    <w:name w:val="bio_excerpt"/>
    <w:basedOn w:val="DefaultParagraphFont"/>
    <w:rsid w:val="00653962"/>
  </w:style>
  <w:style w:type="character" w:customStyle="1" w:styleId="commentcount">
    <w:name w:val="comment_count"/>
    <w:basedOn w:val="DefaultParagraphFont"/>
    <w:rsid w:val="00653962"/>
  </w:style>
  <w:style w:type="character" w:customStyle="1" w:styleId="searchtermshighlighted">
    <w:name w:val="searchtermshighlighted"/>
    <w:basedOn w:val="DefaultParagraphFont"/>
    <w:rsid w:val="00653962"/>
  </w:style>
  <w:style w:type="character" w:customStyle="1" w:styleId="contributornametrigger">
    <w:name w:val="contributornametrigger"/>
    <w:basedOn w:val="DefaultParagraphFont"/>
    <w:rsid w:val="00653962"/>
  </w:style>
  <w:style w:type="character" w:customStyle="1" w:styleId="bylinepipe">
    <w:name w:val="bylinepipe"/>
    <w:basedOn w:val="DefaultParagraphFont"/>
    <w:rsid w:val="00653962"/>
  </w:style>
  <w:style w:type="character" w:customStyle="1" w:styleId="lucenesearchresulturlb">
    <w:name w:val="lucene_search_result_url_b"/>
    <w:basedOn w:val="DefaultParagraphFont"/>
    <w:rsid w:val="00653962"/>
  </w:style>
  <w:style w:type="character" w:customStyle="1" w:styleId="faculty-title">
    <w:name w:val="faculty-title"/>
    <w:basedOn w:val="DefaultParagraphFont"/>
    <w:rsid w:val="00653962"/>
  </w:style>
  <w:style w:type="character" w:customStyle="1" w:styleId="count">
    <w:name w:val="count"/>
    <w:basedOn w:val="DefaultParagraphFont"/>
    <w:rsid w:val="00653962"/>
  </w:style>
  <w:style w:type="character" w:customStyle="1" w:styleId="volume">
    <w:name w:val="volume"/>
    <w:basedOn w:val="DefaultParagraphFont"/>
    <w:rsid w:val="00653962"/>
  </w:style>
  <w:style w:type="character" w:customStyle="1" w:styleId="issue">
    <w:name w:val="issue"/>
    <w:basedOn w:val="DefaultParagraphFont"/>
    <w:rsid w:val="00653962"/>
  </w:style>
  <w:style w:type="character" w:customStyle="1" w:styleId="pages">
    <w:name w:val="pages"/>
    <w:basedOn w:val="DefaultParagraphFont"/>
    <w:rsid w:val="00653962"/>
  </w:style>
  <w:style w:type="character" w:customStyle="1" w:styleId="field-content">
    <w:name w:val="field-content"/>
    <w:basedOn w:val="DefaultParagraphFont"/>
    <w:rsid w:val="00653962"/>
  </w:style>
  <w:style w:type="character" w:customStyle="1" w:styleId="person">
    <w:name w:val="person"/>
    <w:basedOn w:val="DefaultParagraphFont"/>
    <w:rsid w:val="00653962"/>
  </w:style>
  <w:style w:type="character" w:customStyle="1" w:styleId="corresponding">
    <w:name w:val="corresponding"/>
    <w:basedOn w:val="DefaultParagraphFont"/>
    <w:rsid w:val="00653962"/>
  </w:style>
  <w:style w:type="character" w:customStyle="1" w:styleId="entry-date">
    <w:name w:val="entry-date"/>
    <w:basedOn w:val="DefaultParagraphFont"/>
    <w:rsid w:val="00653962"/>
  </w:style>
  <w:style w:type="paragraph" w:customStyle="1" w:styleId="entry-meta">
    <w:name w:val="entry-meta"/>
    <w:basedOn w:val="Normal"/>
    <w:rsid w:val="00653962"/>
    <w:pPr>
      <w:spacing w:before="100" w:beforeAutospacing="1" w:after="100" w:afterAutospacing="1"/>
    </w:pPr>
    <w:rPr>
      <w:rFonts w:ascii="Tahoma" w:hAnsi="Tahoma"/>
      <w:szCs w:val="20"/>
    </w:rPr>
  </w:style>
  <w:style w:type="character" w:customStyle="1" w:styleId="post-time">
    <w:name w:val="post-time"/>
    <w:basedOn w:val="DefaultParagraphFont"/>
    <w:rsid w:val="00653962"/>
  </w:style>
  <w:style w:type="character" w:customStyle="1" w:styleId="post-category">
    <w:name w:val="post-category"/>
    <w:basedOn w:val="DefaultParagraphFont"/>
    <w:rsid w:val="00653962"/>
  </w:style>
  <w:style w:type="character" w:customStyle="1" w:styleId="post-author">
    <w:name w:val="post-author"/>
    <w:basedOn w:val="DefaultParagraphFont"/>
    <w:rsid w:val="00653962"/>
  </w:style>
  <w:style w:type="character" w:customStyle="1" w:styleId="A10">
    <w:name w:val="A10"/>
    <w:uiPriority w:val="99"/>
    <w:rsid w:val="00653962"/>
    <w:rPr>
      <w:rFonts w:cs="MS Mincho"/>
      <w:color w:val="000000"/>
      <w:sz w:val="11"/>
      <w:szCs w:val="11"/>
    </w:rPr>
  </w:style>
  <w:style w:type="paragraph" w:customStyle="1" w:styleId="Pa10">
    <w:name w:val="Pa10"/>
    <w:basedOn w:val="Default"/>
    <w:next w:val="Default"/>
    <w:uiPriority w:val="99"/>
    <w:rsid w:val="00653962"/>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653962"/>
    <w:pPr>
      <w:widowControl w:val="0"/>
      <w:spacing w:line="241" w:lineRule="atLeast"/>
    </w:pPr>
    <w:rPr>
      <w:rFonts w:ascii="Verdana" w:eastAsiaTheme="minorEastAsia" w:hAnsi="Verdana" w:cs="Cambria"/>
      <w:color w:val="auto"/>
    </w:rPr>
  </w:style>
  <w:style w:type="character" w:customStyle="1" w:styleId="A9">
    <w:name w:val="A9"/>
    <w:uiPriority w:val="99"/>
    <w:rsid w:val="00653962"/>
    <w:rPr>
      <w:rFonts w:cs="MS Mincho"/>
      <w:color w:val="000000"/>
      <w:sz w:val="14"/>
      <w:szCs w:val="14"/>
    </w:rPr>
  </w:style>
  <w:style w:type="paragraph" w:customStyle="1" w:styleId="articledetails">
    <w:name w:val="articledetails"/>
    <w:basedOn w:val="Normal"/>
    <w:rsid w:val="00653962"/>
    <w:pPr>
      <w:spacing w:before="100" w:beforeAutospacing="1" w:after="100" w:afterAutospacing="1"/>
    </w:pPr>
    <w:rPr>
      <w:rFonts w:ascii="Tahoma" w:hAnsi="Tahoma"/>
      <w:szCs w:val="20"/>
    </w:rPr>
  </w:style>
  <w:style w:type="character" w:customStyle="1" w:styleId="posted-and-updated">
    <w:name w:val="posted-and-updated"/>
    <w:basedOn w:val="DefaultParagraphFont"/>
    <w:rsid w:val="00653962"/>
  </w:style>
  <w:style w:type="paragraph" w:customStyle="1" w:styleId="aff">
    <w:name w:val="aff"/>
    <w:basedOn w:val="Normal"/>
    <w:rsid w:val="00653962"/>
    <w:pPr>
      <w:spacing w:before="100" w:beforeAutospacing="1" w:after="100" w:afterAutospacing="1"/>
    </w:pPr>
    <w:rPr>
      <w:rFonts w:ascii="Tahoma" w:hAnsi="Tahoma"/>
      <w:szCs w:val="20"/>
    </w:rPr>
  </w:style>
  <w:style w:type="character" w:customStyle="1" w:styleId="entry-author">
    <w:name w:val="entry-author"/>
    <w:basedOn w:val="DefaultParagraphFont"/>
    <w:rsid w:val="00653962"/>
  </w:style>
  <w:style w:type="character" w:customStyle="1" w:styleId="entry-author-name">
    <w:name w:val="entry-author-name"/>
    <w:basedOn w:val="DefaultParagraphFont"/>
    <w:rsid w:val="00653962"/>
  </w:style>
  <w:style w:type="character" w:customStyle="1" w:styleId="arial11">
    <w:name w:val="arial_11"/>
    <w:basedOn w:val="DefaultParagraphFont"/>
    <w:rsid w:val="00653962"/>
  </w:style>
  <w:style w:type="character" w:customStyle="1" w:styleId="contrib-degrees">
    <w:name w:val="contrib-degrees"/>
    <w:basedOn w:val="DefaultParagraphFont"/>
    <w:rsid w:val="00653962"/>
  </w:style>
  <w:style w:type="character" w:customStyle="1" w:styleId="contrib-on-behalf-of">
    <w:name w:val="contrib-on-behalf-of"/>
    <w:basedOn w:val="DefaultParagraphFont"/>
    <w:rsid w:val="00653962"/>
  </w:style>
  <w:style w:type="character" w:customStyle="1" w:styleId="pubtime">
    <w:name w:val="pubtime"/>
    <w:basedOn w:val="DefaultParagraphFont"/>
    <w:rsid w:val="00653962"/>
  </w:style>
  <w:style w:type="character" w:customStyle="1" w:styleId="time">
    <w:name w:val="time"/>
    <w:basedOn w:val="DefaultParagraphFont"/>
    <w:rsid w:val="00653962"/>
  </w:style>
  <w:style w:type="character" w:customStyle="1" w:styleId="fbcommentscount">
    <w:name w:val="fb_comments_count"/>
    <w:basedOn w:val="DefaultParagraphFont"/>
    <w:rsid w:val="00653962"/>
  </w:style>
  <w:style w:type="character" w:customStyle="1" w:styleId="stsharethiscustom">
    <w:name w:val="st_sharethis_custom"/>
    <w:basedOn w:val="DefaultParagraphFont"/>
    <w:rsid w:val="00653962"/>
  </w:style>
  <w:style w:type="paragraph" w:customStyle="1" w:styleId="permalinkable">
    <w:name w:val="permalinkable"/>
    <w:basedOn w:val="Normal"/>
    <w:rsid w:val="00653962"/>
    <w:pPr>
      <w:spacing w:before="100" w:beforeAutospacing="1" w:after="100" w:afterAutospacing="1"/>
    </w:pPr>
    <w:rPr>
      <w:rFonts w:ascii="Tahoma" w:hAnsi="Tahoma"/>
      <w:szCs w:val="20"/>
    </w:rPr>
  </w:style>
  <w:style w:type="character" w:customStyle="1" w:styleId="post-date">
    <w:name w:val="post-date"/>
    <w:basedOn w:val="DefaultParagraphFont"/>
    <w:rsid w:val="00653962"/>
  </w:style>
  <w:style w:type="character" w:customStyle="1" w:styleId="link-external">
    <w:name w:val="link-external"/>
    <w:basedOn w:val="DefaultParagraphFont"/>
    <w:rsid w:val="00653962"/>
  </w:style>
  <w:style w:type="character" w:customStyle="1" w:styleId="articleauthor">
    <w:name w:val="article_author"/>
    <w:basedOn w:val="DefaultParagraphFont"/>
    <w:rsid w:val="00653962"/>
  </w:style>
  <w:style w:type="character" w:customStyle="1" w:styleId="articleissue">
    <w:name w:val="article_issue"/>
    <w:basedOn w:val="DefaultParagraphFont"/>
    <w:rsid w:val="00653962"/>
  </w:style>
  <w:style w:type="character" w:customStyle="1" w:styleId="a-size-large">
    <w:name w:val="a-size-large"/>
    <w:basedOn w:val="DefaultParagraphFont"/>
    <w:rsid w:val="00653962"/>
  </w:style>
  <w:style w:type="character" w:customStyle="1" w:styleId="a-size-medium">
    <w:name w:val="a-size-medium"/>
    <w:basedOn w:val="DefaultParagraphFont"/>
    <w:rsid w:val="00653962"/>
  </w:style>
  <w:style w:type="character" w:customStyle="1" w:styleId="contribution">
    <w:name w:val="contribution"/>
    <w:basedOn w:val="DefaultParagraphFont"/>
    <w:rsid w:val="00653962"/>
  </w:style>
  <w:style w:type="character" w:customStyle="1" w:styleId="a-color-secondary">
    <w:name w:val="a-color-secondary"/>
    <w:basedOn w:val="DefaultParagraphFont"/>
    <w:rsid w:val="00653962"/>
  </w:style>
  <w:style w:type="paragraph" w:customStyle="1" w:styleId="sbyline">
    <w:name w:val="sbyline"/>
    <w:basedOn w:val="Normal"/>
    <w:rsid w:val="00653962"/>
    <w:pPr>
      <w:spacing w:before="100" w:beforeAutospacing="1" w:after="100" w:afterAutospacing="1"/>
    </w:pPr>
    <w:rPr>
      <w:rFonts w:ascii="Tahoma" w:hAnsi="Tahoma"/>
      <w:szCs w:val="20"/>
    </w:rPr>
  </w:style>
  <w:style w:type="character" w:customStyle="1" w:styleId="ui-author">
    <w:name w:val="ui-author"/>
    <w:basedOn w:val="DefaultParagraphFont"/>
    <w:rsid w:val="00653962"/>
  </w:style>
  <w:style w:type="character" w:customStyle="1" w:styleId="ui-staffline">
    <w:name w:val="ui-staffline"/>
    <w:basedOn w:val="DefaultParagraphFont"/>
    <w:rsid w:val="00653962"/>
  </w:style>
  <w:style w:type="paragraph" w:customStyle="1" w:styleId="promotion-tag-p">
    <w:name w:val="promotion-tag-p"/>
    <w:basedOn w:val="Normal"/>
    <w:rsid w:val="00653962"/>
    <w:pPr>
      <w:spacing w:before="100" w:beforeAutospacing="1" w:after="100" w:afterAutospacing="1"/>
    </w:pPr>
    <w:rPr>
      <w:rFonts w:ascii="Tahoma" w:hAnsi="Tahoma"/>
      <w:szCs w:val="20"/>
    </w:rPr>
  </w:style>
  <w:style w:type="paragraph" w:customStyle="1" w:styleId="heading">
    <w:name w:val="heading"/>
    <w:basedOn w:val="Normal"/>
    <w:rsid w:val="00653962"/>
    <w:pPr>
      <w:spacing w:before="100" w:beforeAutospacing="1" w:after="100" w:afterAutospacing="1"/>
    </w:pPr>
    <w:rPr>
      <w:rFonts w:ascii="Tahoma" w:hAnsi="Tahoma"/>
      <w:szCs w:val="20"/>
    </w:rPr>
  </w:style>
  <w:style w:type="character" w:customStyle="1" w:styleId="value">
    <w:name w:val="value"/>
    <w:basedOn w:val="DefaultParagraphFont"/>
    <w:rsid w:val="00653962"/>
  </w:style>
  <w:style w:type="character" w:customStyle="1" w:styleId="specialissuelabel">
    <w:name w:val="specialissuelabel"/>
    <w:basedOn w:val="DefaultParagraphFont"/>
    <w:rsid w:val="00653962"/>
  </w:style>
  <w:style w:type="character" w:customStyle="1" w:styleId="referencediv">
    <w:name w:val="referencediv"/>
    <w:basedOn w:val="DefaultParagraphFont"/>
    <w:rsid w:val="00653962"/>
  </w:style>
  <w:style w:type="character" w:customStyle="1" w:styleId="wp-smiley">
    <w:name w:val="wp-smiley"/>
    <w:basedOn w:val="DefaultParagraphFont"/>
    <w:rsid w:val="00653962"/>
  </w:style>
  <w:style w:type="character" w:customStyle="1" w:styleId="meta-prep">
    <w:name w:val="meta-prep"/>
    <w:basedOn w:val="DefaultParagraphFont"/>
    <w:rsid w:val="00653962"/>
  </w:style>
  <w:style w:type="character" w:customStyle="1" w:styleId="artjournal">
    <w:name w:val="art_journal"/>
    <w:basedOn w:val="DefaultParagraphFont"/>
    <w:rsid w:val="00653962"/>
  </w:style>
  <w:style w:type="character" w:customStyle="1" w:styleId="artdatevolumeissuepart">
    <w:name w:val="art_datevolumeissuepart"/>
    <w:basedOn w:val="DefaultParagraphFont"/>
    <w:rsid w:val="00653962"/>
  </w:style>
  <w:style w:type="character" w:customStyle="1" w:styleId="artpages">
    <w:name w:val="art_pages"/>
    <w:basedOn w:val="DefaultParagraphFont"/>
    <w:rsid w:val="00653962"/>
  </w:style>
  <w:style w:type="character" w:customStyle="1" w:styleId="singlehighlightclass">
    <w:name w:val="single_highlight_class"/>
    <w:basedOn w:val="DefaultParagraphFont"/>
    <w:rsid w:val="00653962"/>
  </w:style>
  <w:style w:type="character" w:customStyle="1" w:styleId="degree">
    <w:name w:val="degree"/>
    <w:basedOn w:val="DefaultParagraphFont"/>
    <w:rsid w:val="00653962"/>
  </w:style>
  <w:style w:type="character" w:customStyle="1" w:styleId="major">
    <w:name w:val="major"/>
    <w:basedOn w:val="DefaultParagraphFont"/>
    <w:rsid w:val="00653962"/>
  </w:style>
  <w:style w:type="character" w:customStyle="1" w:styleId="authors">
    <w:name w:val="authors"/>
    <w:basedOn w:val="DefaultParagraphFont"/>
    <w:rsid w:val="00653962"/>
  </w:style>
  <w:style w:type="character" w:customStyle="1" w:styleId="views">
    <w:name w:val="views"/>
    <w:basedOn w:val="DefaultParagraphFont"/>
    <w:rsid w:val="00653962"/>
  </w:style>
  <w:style w:type="character" w:customStyle="1" w:styleId="stmainservices">
    <w:name w:val="stmainservices"/>
    <w:basedOn w:val="DefaultParagraphFont"/>
    <w:rsid w:val="00653962"/>
  </w:style>
  <w:style w:type="character" w:customStyle="1" w:styleId="stbubblehcount">
    <w:name w:val="stbubble_hcount"/>
    <w:basedOn w:val="DefaultParagraphFont"/>
    <w:rsid w:val="00653962"/>
  </w:style>
  <w:style w:type="paragraph" w:customStyle="1" w:styleId="Document">
    <w:name w:val="_Document"/>
    <w:basedOn w:val="Default"/>
    <w:next w:val="Default"/>
    <w:uiPriority w:val="99"/>
    <w:rsid w:val="00653962"/>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653962"/>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653962"/>
    <w:pPr>
      <w:widowControl w:val="0"/>
    </w:pPr>
    <w:rPr>
      <w:rFonts w:ascii="AKDPE C+ Utopia" w:eastAsiaTheme="minorEastAsia" w:hAnsi="AKDPE C+ Utopia" w:cs="Cambria"/>
      <w:color w:val="auto"/>
    </w:rPr>
  </w:style>
  <w:style w:type="paragraph" w:customStyle="1" w:styleId="collapsed-hide">
    <w:name w:val="collapsed-hide"/>
    <w:basedOn w:val="Normal"/>
    <w:rsid w:val="00653962"/>
    <w:pPr>
      <w:spacing w:before="100" w:beforeAutospacing="1" w:after="100" w:afterAutospacing="1"/>
    </w:pPr>
    <w:rPr>
      <w:rFonts w:ascii="Tahoma" w:hAnsi="Tahoma"/>
      <w:szCs w:val="20"/>
    </w:rPr>
  </w:style>
  <w:style w:type="paragraph" w:customStyle="1" w:styleId="Pa7">
    <w:name w:val="Pa7"/>
    <w:basedOn w:val="Default"/>
    <w:next w:val="Default"/>
    <w:uiPriority w:val="99"/>
    <w:rsid w:val="00653962"/>
    <w:pPr>
      <w:widowControl w:val="0"/>
      <w:spacing w:line="211" w:lineRule="atLeast"/>
    </w:pPr>
    <w:rPr>
      <w:rFonts w:ascii="Courier New" w:eastAsiaTheme="minorEastAsia" w:hAnsi="Courier New" w:cs="Cambria"/>
      <w:color w:val="auto"/>
    </w:rPr>
  </w:style>
  <w:style w:type="paragraph" w:customStyle="1" w:styleId="odd">
    <w:name w:val="odd"/>
    <w:basedOn w:val="Normal"/>
    <w:rsid w:val="00653962"/>
    <w:pPr>
      <w:spacing w:before="100" w:beforeAutospacing="1" w:after="100" w:afterAutospacing="1"/>
    </w:pPr>
    <w:rPr>
      <w:rFonts w:ascii="Tahoma" w:hAnsi="Tahoma"/>
      <w:szCs w:val="20"/>
    </w:rPr>
  </w:style>
  <w:style w:type="character" w:customStyle="1" w:styleId="article-date">
    <w:name w:val="article-date"/>
    <w:basedOn w:val="DefaultParagraphFont"/>
    <w:rsid w:val="00653962"/>
  </w:style>
  <w:style w:type="character" w:customStyle="1" w:styleId="article-author">
    <w:name w:val="article-author"/>
    <w:basedOn w:val="DefaultParagraphFont"/>
    <w:rsid w:val="00653962"/>
  </w:style>
  <w:style w:type="character" w:customStyle="1" w:styleId="tolocaltime">
    <w:name w:val="tolocaltime"/>
    <w:basedOn w:val="DefaultParagraphFont"/>
    <w:rsid w:val="00653962"/>
  </w:style>
  <w:style w:type="character" w:customStyle="1" w:styleId="pb-byline">
    <w:name w:val="pb-byline"/>
    <w:basedOn w:val="DefaultParagraphFont"/>
    <w:rsid w:val="00653962"/>
  </w:style>
  <w:style w:type="character" w:customStyle="1" w:styleId="pb-timestamp">
    <w:name w:val="pb-timestamp"/>
    <w:basedOn w:val="DefaultParagraphFont"/>
    <w:rsid w:val="00653962"/>
  </w:style>
  <w:style w:type="paragraph" w:customStyle="1" w:styleId="Pa8">
    <w:name w:val="Pa8"/>
    <w:basedOn w:val="Default"/>
    <w:next w:val="Default"/>
    <w:uiPriority w:val="99"/>
    <w:rsid w:val="00653962"/>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653962"/>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653962"/>
  </w:style>
  <w:style w:type="character" w:customStyle="1" w:styleId="even">
    <w:name w:val="even"/>
    <w:basedOn w:val="DefaultParagraphFont"/>
    <w:rsid w:val="00653962"/>
  </w:style>
  <w:style w:type="paragraph" w:customStyle="1" w:styleId="volissue">
    <w:name w:val="volissue"/>
    <w:basedOn w:val="Normal"/>
    <w:rsid w:val="00653962"/>
    <w:pPr>
      <w:spacing w:before="100" w:beforeAutospacing="1" w:after="100" w:afterAutospacing="1"/>
    </w:pPr>
    <w:rPr>
      <w:rFonts w:ascii="Tahoma" w:hAnsi="Tahoma"/>
      <w:szCs w:val="20"/>
    </w:rPr>
  </w:style>
  <w:style w:type="character" w:customStyle="1" w:styleId="view-count">
    <w:name w:val="view-count"/>
    <w:basedOn w:val="DefaultParagraphFont"/>
    <w:rsid w:val="00653962"/>
  </w:style>
  <w:style w:type="character" w:customStyle="1" w:styleId="tChar">
    <w:name w:val="t Char"/>
    <w:rsid w:val="00653962"/>
    <w:rPr>
      <w:rFonts w:ascii="Georgia" w:eastAsia="Times New Roman" w:hAnsi="Georgia" w:cs="Calibri"/>
      <w:b/>
      <w:lang w:val="x-none" w:eastAsia="x-none"/>
    </w:rPr>
  </w:style>
  <w:style w:type="paragraph" w:customStyle="1" w:styleId="BoldUnderlineChar20">
    <w:name w:val="BoldUnderline Char2"/>
    <w:link w:val="BoldUnderlineChar2Char"/>
    <w:rsid w:val="00653962"/>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53962"/>
    <w:rPr>
      <w:rFonts w:ascii="Times New Roman" w:eastAsia="Times New Roman" w:hAnsi="Times New Roman" w:cs="Times New Roman"/>
      <w:b/>
      <w:sz w:val="20"/>
      <w:u w:val="single"/>
    </w:rPr>
  </w:style>
  <w:style w:type="character" w:customStyle="1" w:styleId="UnderlineCharChar4">
    <w:name w:val="Underline Char Char4"/>
    <w:rsid w:val="00653962"/>
    <w:rPr>
      <w:szCs w:val="24"/>
      <w:u w:val="single"/>
      <w:lang w:val="en-US" w:eastAsia="en-US" w:bidi="ar-SA"/>
    </w:rPr>
  </w:style>
  <w:style w:type="character" w:customStyle="1" w:styleId="BoldUnderlineCharChar3">
    <w:name w:val="BoldUnderline Char Char3"/>
    <w:rsid w:val="00653962"/>
    <w:rPr>
      <w:b/>
      <w:szCs w:val="24"/>
      <w:u w:val="single"/>
      <w:lang w:val="en-US" w:eastAsia="en-US" w:bidi="ar-SA"/>
    </w:rPr>
  </w:style>
  <w:style w:type="character" w:customStyle="1" w:styleId="BoldUnderlineCharChar2">
    <w:name w:val="BoldUnderline Char Char2"/>
    <w:rsid w:val="00653962"/>
    <w:rPr>
      <w:b/>
      <w:szCs w:val="24"/>
      <w:u w:val="single"/>
      <w:lang w:val="en-US" w:eastAsia="en-US" w:bidi="ar-SA"/>
    </w:rPr>
  </w:style>
  <w:style w:type="paragraph" w:customStyle="1" w:styleId="UnderlineCard0">
    <w:name w:val="UnderlineCard"/>
    <w:basedOn w:val="Heading3"/>
    <w:link w:val="UnderlineCardChar"/>
    <w:qFormat/>
    <w:rsid w:val="00653962"/>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653962"/>
    <w:rPr>
      <w:rFonts w:ascii="Calibri" w:eastAsia="Calibri" w:hAnsi="Calibri" w:cs="Times New Roman"/>
      <w:sz w:val="20"/>
      <w:szCs w:val="20"/>
      <w:u w:val="single"/>
      <w:lang w:val="x-none" w:eastAsia="x-none"/>
    </w:rPr>
  </w:style>
  <w:style w:type="character" w:customStyle="1" w:styleId="5Notunderlined">
    <w:name w:val="5 Not underlined"/>
    <w:rsid w:val="00653962"/>
    <w:rPr>
      <w:rFonts w:ascii="Times New Roman" w:hAnsi="Times New Roman"/>
      <w:sz w:val="16"/>
    </w:rPr>
  </w:style>
  <w:style w:type="character" w:customStyle="1" w:styleId="volume-issue">
    <w:name w:val="volume-issue"/>
    <w:rsid w:val="00653962"/>
    <w:rPr>
      <w:rFonts w:cs="Times New Roman"/>
    </w:rPr>
  </w:style>
  <w:style w:type="character" w:customStyle="1" w:styleId="i">
    <w:name w:val="i"/>
    <w:basedOn w:val="DefaultParagraphFont"/>
    <w:uiPriority w:val="99"/>
    <w:rsid w:val="00653962"/>
  </w:style>
  <w:style w:type="character" w:customStyle="1" w:styleId="storytext">
    <w:name w:val="storytext"/>
    <w:basedOn w:val="DefaultParagraphFont"/>
    <w:rsid w:val="00653962"/>
  </w:style>
  <w:style w:type="character" w:customStyle="1" w:styleId="heading3char0">
    <w:name w:val="heading3char"/>
    <w:rsid w:val="00653962"/>
  </w:style>
  <w:style w:type="character" w:customStyle="1" w:styleId="boldness1">
    <w:name w:val="boldness1"/>
    <w:rsid w:val="00653962"/>
  </w:style>
  <w:style w:type="paragraph" w:customStyle="1" w:styleId="Cardd">
    <w:name w:val="Cardd"/>
    <w:basedOn w:val="Normal"/>
    <w:uiPriority w:val="4"/>
    <w:qFormat/>
    <w:rsid w:val="00653962"/>
    <w:pPr>
      <w:ind w:left="288" w:right="288"/>
    </w:pPr>
  </w:style>
  <w:style w:type="paragraph" w:customStyle="1" w:styleId="document0">
    <w:name w:val="document"/>
    <w:basedOn w:val="Normal"/>
    <w:rsid w:val="00653962"/>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653962"/>
    <w:rPr>
      <w:rFonts w:cs="Arial"/>
      <w:bCs/>
      <w:szCs w:val="26"/>
      <w:u w:val="single"/>
      <w:lang w:val="en-US" w:eastAsia="en-US" w:bidi="ar-SA"/>
    </w:rPr>
  </w:style>
  <w:style w:type="character" w:customStyle="1" w:styleId="current-selection">
    <w:name w:val="current-selection"/>
    <w:basedOn w:val="DefaultParagraphFont"/>
    <w:rsid w:val="00653962"/>
  </w:style>
  <w:style w:type="character" w:customStyle="1" w:styleId="a2">
    <w:name w:val="_"/>
    <w:basedOn w:val="DefaultParagraphFont"/>
    <w:rsid w:val="00653962"/>
  </w:style>
  <w:style w:type="paragraph" w:customStyle="1" w:styleId="Shrink6">
    <w:name w:val="Shrink 6"/>
    <w:basedOn w:val="Normal"/>
    <w:qFormat/>
    <w:rsid w:val="00653962"/>
    <w:rPr>
      <w:rFonts w:eastAsia="Calibri" w:cs="Times New Roman"/>
      <w:sz w:val="12"/>
    </w:rPr>
  </w:style>
  <w:style w:type="character" w:customStyle="1" w:styleId="messagecontent">
    <w:name w:val="message_content"/>
    <w:rsid w:val="00653962"/>
  </w:style>
  <w:style w:type="character" w:customStyle="1" w:styleId="StyleUnderlineChar">
    <w:name w:val="Style Underline Char"/>
    <w:basedOn w:val="DefaultParagraphFont"/>
    <w:rsid w:val="00653962"/>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65396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653962"/>
    <w:rPr>
      <w:rFonts w:ascii="Calibri" w:eastAsia="Times New Roman" w:hAnsi="Calibri" w:cs="Arial"/>
      <w:b/>
      <w:bCs/>
      <w:kern w:val="32"/>
      <w:szCs w:val="32"/>
      <w:u w:val="single"/>
    </w:rPr>
  </w:style>
  <w:style w:type="character" w:customStyle="1" w:styleId="twelptblackblack1">
    <w:name w:val="twelptblackblack1"/>
    <w:basedOn w:val="DefaultParagraphFont"/>
    <w:rsid w:val="00653962"/>
    <w:rPr>
      <w:rFonts w:ascii="Verdana" w:hAnsi="Verdana" w:hint="default"/>
      <w:color w:val="000000"/>
      <w:sz w:val="16"/>
      <w:szCs w:val="16"/>
    </w:rPr>
  </w:style>
  <w:style w:type="character" w:customStyle="1" w:styleId="Heading3CharCharCharChar1">
    <w:name w:val="Heading 3 Char Char Char Char1"/>
    <w:rsid w:val="00653962"/>
    <w:rPr>
      <w:rFonts w:cs="Arial"/>
      <w:bCs/>
      <w:szCs w:val="26"/>
      <w:u w:val="single"/>
      <w:lang w:val="en-US" w:eastAsia="en-US" w:bidi="ar-SA"/>
    </w:rPr>
  </w:style>
  <w:style w:type="paragraph" w:customStyle="1" w:styleId="conintrotext">
    <w:name w:val="conintrotext"/>
    <w:basedOn w:val="Normal"/>
    <w:uiPriority w:val="99"/>
    <w:rsid w:val="00653962"/>
    <w:pPr>
      <w:spacing w:before="100" w:beforeAutospacing="1" w:after="100" w:afterAutospacing="1"/>
    </w:pPr>
    <w:rPr>
      <w:rFonts w:eastAsia="Times New Roman"/>
      <w:sz w:val="24"/>
    </w:rPr>
  </w:style>
  <w:style w:type="character" w:customStyle="1" w:styleId="comment-body">
    <w:name w:val="comment-body"/>
    <w:rsid w:val="00653962"/>
  </w:style>
  <w:style w:type="character" w:customStyle="1" w:styleId="UnderlineCharCharChar1">
    <w:name w:val="Underline Char Char Char1"/>
    <w:rsid w:val="0065396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5396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653962"/>
    <w:rPr>
      <w:rFonts w:asciiTheme="minorHAnsi" w:eastAsia="MS Mincho" w:hAnsiTheme="minorHAnsi"/>
      <w:b/>
      <w:sz w:val="24"/>
      <w:u w:val="single"/>
    </w:rPr>
  </w:style>
  <w:style w:type="character" w:customStyle="1" w:styleId="mw-headline">
    <w:name w:val="mw-headline"/>
    <w:rsid w:val="00653962"/>
  </w:style>
  <w:style w:type="character" w:customStyle="1" w:styleId="flagicon">
    <w:name w:val="flagicon"/>
    <w:rsid w:val="00653962"/>
  </w:style>
  <w:style w:type="paragraph" w:customStyle="1" w:styleId="assert">
    <w:name w:val="assert"/>
    <w:basedOn w:val="Normal"/>
    <w:uiPriority w:val="99"/>
    <w:rsid w:val="00653962"/>
    <w:pPr>
      <w:spacing w:before="100" w:beforeAutospacing="1" w:after="100" w:afterAutospacing="1"/>
    </w:pPr>
    <w:rPr>
      <w:rFonts w:eastAsia="Times New Roman"/>
      <w:sz w:val="24"/>
    </w:rPr>
  </w:style>
  <w:style w:type="character" w:customStyle="1" w:styleId="apturelink">
    <w:name w:val="apturelink"/>
    <w:rsid w:val="00653962"/>
  </w:style>
  <w:style w:type="character" w:customStyle="1" w:styleId="apturelinkicon">
    <w:name w:val="apturelinkicon"/>
    <w:rsid w:val="00653962"/>
  </w:style>
  <w:style w:type="paragraph" w:customStyle="1" w:styleId="Default1">
    <w:name w:val="Default1"/>
    <w:basedOn w:val="Default"/>
    <w:next w:val="Default"/>
    <w:uiPriority w:val="99"/>
    <w:rsid w:val="00653962"/>
    <w:rPr>
      <w:color w:val="auto"/>
    </w:rPr>
  </w:style>
  <w:style w:type="paragraph" w:customStyle="1" w:styleId="center">
    <w:name w:val="center"/>
    <w:basedOn w:val="Normal"/>
    <w:uiPriority w:val="99"/>
    <w:rsid w:val="00653962"/>
    <w:pPr>
      <w:spacing w:before="100" w:beforeAutospacing="1" w:after="100" w:afterAutospacing="1"/>
    </w:pPr>
    <w:rPr>
      <w:rFonts w:eastAsia="Times New Roman"/>
      <w:sz w:val="24"/>
    </w:rPr>
  </w:style>
  <w:style w:type="character" w:customStyle="1" w:styleId="LittleChar">
    <w:name w:val="Little Char"/>
    <w:link w:val="Little"/>
    <w:rsid w:val="00653962"/>
    <w:rPr>
      <w:rFonts w:ascii="Garamond" w:eastAsia="Times New Roman" w:hAnsi="Garamond"/>
      <w:sz w:val="22"/>
    </w:rPr>
  </w:style>
  <w:style w:type="character" w:customStyle="1" w:styleId="UnderlineChar1Char">
    <w:name w:val="Underline Char1 Char"/>
    <w:rsid w:val="0065396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5396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653962"/>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5396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653962"/>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5396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653962"/>
    <w:rPr>
      <w:rFonts w:asciiTheme="minorHAnsi" w:eastAsia="MS Mincho" w:hAnsiTheme="minorHAnsi"/>
      <w:b/>
      <w:sz w:val="24"/>
      <w:u w:val="single"/>
    </w:rPr>
  </w:style>
  <w:style w:type="paragraph" w:customStyle="1" w:styleId="CardBody">
    <w:name w:val="Card Body"/>
    <w:basedOn w:val="Normal"/>
    <w:link w:val="CardBodyChar"/>
    <w:rsid w:val="00653962"/>
    <w:rPr>
      <w:rFonts w:eastAsia="Times New Roman"/>
    </w:rPr>
  </w:style>
  <w:style w:type="character" w:customStyle="1" w:styleId="CardBodyChar">
    <w:name w:val="Card Body Char"/>
    <w:link w:val="CardBody"/>
    <w:rsid w:val="00653962"/>
    <w:rPr>
      <w:rFonts w:ascii="Calibri" w:eastAsia="Times New Roman" w:hAnsi="Calibri"/>
      <w:sz w:val="22"/>
    </w:rPr>
  </w:style>
  <w:style w:type="character" w:customStyle="1" w:styleId="ptitleinside">
    <w:name w:val="p_title_inside"/>
    <w:rsid w:val="00653962"/>
  </w:style>
  <w:style w:type="paragraph" w:customStyle="1" w:styleId="StyleBoldandUnderlineChar11ptBorderSinglesolidline">
    <w:name w:val="Style Bold and Underline Char + 11 pt Border: : (Single solid line..."/>
    <w:link w:val="StyleBoldandUnderlineChar11ptBorderSinglesolidlineChar"/>
    <w:rsid w:val="00653962"/>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53962"/>
    <w:rPr>
      <w:rFonts w:eastAsia="Times New Roman"/>
      <w:b/>
      <w:bCs/>
      <w:sz w:val="22"/>
      <w:szCs w:val="20"/>
      <w:u w:val="single"/>
      <w:bdr w:val="single" w:sz="4" w:space="0" w:color="auto"/>
    </w:rPr>
  </w:style>
  <w:style w:type="character" w:customStyle="1" w:styleId="Heading1CharChar1">
    <w:name w:val="Heading 1 Char Char1"/>
    <w:rsid w:val="00653962"/>
    <w:rPr>
      <w:rFonts w:cs="Arial"/>
      <w:b/>
      <w:bCs/>
      <w:szCs w:val="32"/>
      <w:lang w:val="en-US" w:eastAsia="en-US" w:bidi="ar-SA"/>
    </w:rPr>
  </w:style>
  <w:style w:type="paragraph" w:customStyle="1" w:styleId="Indentation">
    <w:name w:val="Indentation"/>
    <w:basedOn w:val="Normal"/>
    <w:uiPriority w:val="99"/>
    <w:rsid w:val="00653962"/>
    <w:pPr>
      <w:ind w:left="288" w:right="288"/>
    </w:pPr>
  </w:style>
  <w:style w:type="character" w:customStyle="1" w:styleId="StyleUnderlineCharChar9ptBold">
    <w:name w:val="Style Underline Char Char + 9 pt Bold"/>
    <w:rsid w:val="0065396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53962"/>
    <w:rPr>
      <w:rFonts w:eastAsia="Times New Roman"/>
      <w:u w:val="single"/>
    </w:rPr>
  </w:style>
  <w:style w:type="character" w:customStyle="1" w:styleId="StyleStyle4ArialNarrow9ptChar">
    <w:name w:val="Style Style4 + Arial Narrow 9 pt Char"/>
    <w:link w:val="StyleStyle4ArialNarrow9pt"/>
    <w:rsid w:val="00653962"/>
    <w:rPr>
      <w:rFonts w:ascii="Calibri" w:eastAsia="Times New Roman" w:hAnsi="Calibri"/>
      <w:sz w:val="22"/>
      <w:u w:val="single"/>
    </w:rPr>
  </w:style>
  <w:style w:type="paragraph" w:customStyle="1" w:styleId="StyleStyle4ArialNarrow9ptBold">
    <w:name w:val="Style Style4 + Arial Narrow 9 pt Bold"/>
    <w:basedOn w:val="Normal"/>
    <w:link w:val="StyleStyle4ArialNarrow9ptBoldChar"/>
    <w:rsid w:val="00653962"/>
    <w:rPr>
      <w:rFonts w:eastAsia="Times New Roman"/>
      <w:b/>
      <w:bCs/>
      <w:u w:val="single"/>
    </w:rPr>
  </w:style>
  <w:style w:type="character" w:customStyle="1" w:styleId="StyleStyle4ArialNarrow9ptBoldChar">
    <w:name w:val="Style Style4 + Arial Narrow 9 pt Bold Char"/>
    <w:link w:val="StyleStyle4ArialNarrow9ptBold"/>
    <w:rsid w:val="00653962"/>
    <w:rPr>
      <w:rFonts w:ascii="Calibri" w:eastAsia="Times New Roman" w:hAnsi="Calibri"/>
      <w:b/>
      <w:bCs/>
      <w:sz w:val="22"/>
      <w:u w:val="single"/>
    </w:rPr>
  </w:style>
  <w:style w:type="character" w:customStyle="1" w:styleId="StyleBoldandUnderlineCharChar29pt">
    <w:name w:val="Style Bold and Underline Char Char2 + 9 pt"/>
    <w:rsid w:val="00653962"/>
    <w:rPr>
      <w:rFonts w:ascii="Times New Roman" w:hAnsi="Times New Roman"/>
      <w:b/>
      <w:bCs/>
      <w:noProof w:val="0"/>
      <w:sz w:val="20"/>
      <w:u w:val="single"/>
    </w:rPr>
  </w:style>
  <w:style w:type="character" w:customStyle="1" w:styleId="StyleUnderlineCharChar19pt">
    <w:name w:val="Style Underline Char Char1 + 9 pt"/>
    <w:rsid w:val="0065396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5396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53962"/>
    <w:rPr>
      <w:rFonts w:ascii="Georgia" w:eastAsia="Times New Roman" w:hAnsi="Georgia"/>
      <w:b/>
      <w:smallCaps/>
      <w:sz w:val="24"/>
      <w:szCs w:val="24"/>
      <w:u w:val="single"/>
    </w:rPr>
  </w:style>
  <w:style w:type="character" w:customStyle="1" w:styleId="CardTextCharChar">
    <w:name w:val="Card Text Char Char"/>
    <w:rsid w:val="00653962"/>
    <w:rPr>
      <w:rFonts w:ascii="Times New Roman" w:eastAsia="Times New Roman" w:hAnsi="Times New Roman" w:cs="Times New Roman"/>
      <w:sz w:val="20"/>
      <w:szCs w:val="20"/>
    </w:rPr>
  </w:style>
  <w:style w:type="character" w:customStyle="1" w:styleId="citeChar1">
    <w:name w:val="cite Char"/>
    <w:locked/>
    <w:rsid w:val="00653962"/>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65396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53962"/>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653962"/>
    <w:rPr>
      <w:i/>
      <w:iCs/>
      <w:sz w:val="20"/>
      <w:u w:val="single"/>
    </w:rPr>
  </w:style>
  <w:style w:type="character" w:customStyle="1" w:styleId="HIGHLIGHT0">
    <w:name w:val="HIGHLIGHT"/>
    <w:uiPriority w:val="1"/>
    <w:rsid w:val="00653962"/>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653962"/>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653962"/>
    <w:rPr>
      <w:rFonts w:ascii="Times New Roman" w:eastAsia="Times New Roman" w:hAnsi="Times New Roman" w:cs="Times New Roman"/>
      <w:b/>
      <w:sz w:val="28"/>
    </w:rPr>
  </w:style>
  <w:style w:type="character" w:customStyle="1" w:styleId="FifthChar">
    <w:name w:val="Fifth Char"/>
    <w:link w:val="Fifth"/>
    <w:rsid w:val="00653962"/>
    <w:rPr>
      <w:rFonts w:ascii="Calibri" w:eastAsia="Calibri" w:hAnsi="Calibri"/>
      <w:sz w:val="22"/>
    </w:rPr>
  </w:style>
  <w:style w:type="paragraph" w:customStyle="1" w:styleId="Third">
    <w:name w:val="Third"/>
    <w:basedOn w:val="Normal"/>
    <w:link w:val="ThirdChar"/>
    <w:rsid w:val="00653962"/>
    <w:rPr>
      <w:rFonts w:eastAsia="Times New Roman"/>
      <w:b/>
      <w:u w:val="single"/>
      <w:lang w:val="x-none" w:eastAsia="x-none"/>
    </w:rPr>
  </w:style>
  <w:style w:type="character" w:customStyle="1" w:styleId="ThirdChar">
    <w:name w:val="Third Char"/>
    <w:link w:val="Third"/>
    <w:rsid w:val="00653962"/>
    <w:rPr>
      <w:rFonts w:ascii="Calibri" w:eastAsia="Times New Roman" w:hAnsi="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653962"/>
    <w:pPr>
      <w:widowControl w:val="0"/>
      <w:jc w:val="both"/>
      <w:outlineLvl w:val="1"/>
    </w:pPr>
    <w:rPr>
      <w:rFonts w:ascii="Times New Roman" w:eastAsia="Times New Roman" w:hAnsi="Times New Roman" w:cs="Times New Roman"/>
      <w:b/>
    </w:rPr>
  </w:style>
  <w:style w:type="character" w:customStyle="1" w:styleId="CardsCharChar">
    <w:name w:val="Cards Char Char"/>
    <w:rsid w:val="00653962"/>
    <w:rPr>
      <w:rFonts w:ascii="Times New Roman" w:eastAsia="Times New Roman" w:hAnsi="Times New Roman"/>
      <w:szCs w:val="24"/>
    </w:rPr>
  </w:style>
  <w:style w:type="character" w:customStyle="1" w:styleId="article-record-publication-volume-issue">
    <w:name w:val="article-record-publication-volume-issue"/>
    <w:rsid w:val="00653962"/>
  </w:style>
  <w:style w:type="character" w:customStyle="1" w:styleId="NothingCharChar">
    <w:name w:val="Nothing Char Char"/>
    <w:link w:val="NothingCharCharChar"/>
    <w:rsid w:val="00653962"/>
  </w:style>
  <w:style w:type="paragraph" w:customStyle="1" w:styleId="DebateUnderlineBoldChar">
    <w:name w:val="Debate Underline Bold Char"/>
    <w:basedOn w:val="Normal"/>
    <w:link w:val="DebateUnderlineBoldCharChar"/>
    <w:rsid w:val="00653962"/>
    <w:pPr>
      <w:jc w:val="both"/>
    </w:pPr>
    <w:rPr>
      <w:rFonts w:eastAsia="Times New Roman"/>
      <w:b/>
      <w:u w:val="thick"/>
    </w:rPr>
  </w:style>
  <w:style w:type="character" w:customStyle="1" w:styleId="DebateUnderlineBoldCharChar">
    <w:name w:val="Debate Underline Bold Char Char"/>
    <w:link w:val="DebateUnderlineBoldChar"/>
    <w:rsid w:val="00653962"/>
    <w:rPr>
      <w:rFonts w:ascii="Calibri" w:eastAsia="Times New Roman" w:hAnsi="Calibri"/>
      <w:b/>
      <w:sz w:val="22"/>
      <w:u w:val="thick"/>
    </w:rPr>
  </w:style>
  <w:style w:type="character" w:customStyle="1" w:styleId="resultbodyblack">
    <w:name w:val="resultbodyblack"/>
    <w:rsid w:val="00653962"/>
    <w:rPr>
      <w:rFonts w:cs="Times New Roman"/>
    </w:rPr>
  </w:style>
  <w:style w:type="paragraph" w:customStyle="1" w:styleId="bloctitles">
    <w:name w:val="bloc titles"/>
    <w:basedOn w:val="Heading1"/>
    <w:next w:val="Normal"/>
    <w:link w:val="bloctitlesChar"/>
    <w:autoRedefine/>
    <w:rsid w:val="00653962"/>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653962"/>
    <w:rPr>
      <w:rFonts w:ascii="Calibri" w:eastAsia="Malgun Gothic" w:hAnsi="Calibri" w:cs="Arial"/>
      <w:b/>
      <w:bCs/>
      <w:sz w:val="28"/>
      <w:szCs w:val="32"/>
      <w:u w:val="single"/>
    </w:rPr>
  </w:style>
  <w:style w:type="paragraph" w:customStyle="1" w:styleId="CiteSmallText">
    <w:name w:val="Cite Small Text"/>
    <w:basedOn w:val="Normal"/>
    <w:uiPriority w:val="99"/>
    <w:rsid w:val="00653962"/>
    <w:pPr>
      <w:widowControl w:val="0"/>
      <w:spacing w:after="200"/>
    </w:pPr>
    <w:rPr>
      <w:rFonts w:ascii="Helvetica Neue" w:hAnsi="Helvetica Neue"/>
      <w:b/>
      <w:sz w:val="18"/>
    </w:rPr>
  </w:style>
  <w:style w:type="character" w:customStyle="1" w:styleId="3TagCite">
    <w:name w:val="3 Tag/Cite"/>
    <w:rsid w:val="00653962"/>
    <w:rPr>
      <w:rFonts w:ascii="Times New Roman" w:hAnsi="Times New Roman"/>
      <w:b/>
    </w:rPr>
  </w:style>
  <w:style w:type="character" w:customStyle="1" w:styleId="4Qualifications">
    <w:name w:val="4 Qualifications"/>
    <w:rsid w:val="00653962"/>
    <w:rPr>
      <w:rFonts w:ascii="Times New Roman" w:hAnsi="Times New Roman"/>
      <w:sz w:val="19"/>
    </w:rPr>
  </w:style>
  <w:style w:type="character" w:customStyle="1" w:styleId="6Underlined">
    <w:name w:val="6 Underlined"/>
    <w:rsid w:val="00653962"/>
    <w:rPr>
      <w:rFonts w:ascii="Times New Roman" w:hAnsi="Times New Roman"/>
      <w:b/>
      <w:sz w:val="21"/>
      <w:u w:val="single"/>
    </w:rPr>
  </w:style>
  <w:style w:type="paragraph" w:customStyle="1" w:styleId="Cards1CharChar">
    <w:name w:val="Cards1 Char Char"/>
    <w:basedOn w:val="Normal"/>
    <w:link w:val="Cards1CharCharChar"/>
    <w:rsid w:val="00653962"/>
    <w:pPr>
      <w:autoSpaceDE w:val="0"/>
      <w:autoSpaceDN w:val="0"/>
      <w:adjustRightInd w:val="0"/>
      <w:ind w:left="432" w:right="432"/>
      <w:jc w:val="both"/>
    </w:pPr>
    <w:rPr>
      <w:lang w:val="x-none"/>
    </w:rPr>
  </w:style>
  <w:style w:type="character" w:customStyle="1" w:styleId="Cards1CharCharChar">
    <w:name w:val="Cards1 Char Char Char"/>
    <w:link w:val="Cards1CharChar"/>
    <w:rsid w:val="00653962"/>
    <w:rPr>
      <w:rFonts w:ascii="Calibri" w:hAnsi="Calibri"/>
      <w:sz w:val="22"/>
      <w:lang w:val="x-none"/>
    </w:rPr>
  </w:style>
  <w:style w:type="character" w:customStyle="1" w:styleId="UnderlineCharCharCharCharCharCharCharChar">
    <w:name w:val="Underline Char Char Char Char Char Char Char Char"/>
    <w:link w:val="UnderlineCharCharCharCharCharCharChar"/>
    <w:rsid w:val="00653962"/>
    <w:rPr>
      <w:u w:val="single"/>
    </w:rPr>
  </w:style>
  <w:style w:type="paragraph" w:customStyle="1" w:styleId="UnderlineCharCharCharCharCharCharChar">
    <w:name w:val="Underline Char Char Char Char Char Char Char"/>
    <w:basedOn w:val="Normal"/>
    <w:link w:val="UnderlineCharCharCharCharCharCharCharChar"/>
    <w:rsid w:val="00653962"/>
    <w:rPr>
      <w:rFonts w:asciiTheme="minorHAnsi" w:hAnsiTheme="minorHAnsi"/>
      <w:sz w:val="24"/>
      <w:u w:val="single"/>
    </w:rPr>
  </w:style>
  <w:style w:type="paragraph" w:customStyle="1" w:styleId="CitesCharChar">
    <w:name w:val="Cites Char Char"/>
    <w:next w:val="Normal"/>
    <w:link w:val="CitesCharCharChar"/>
    <w:rsid w:val="00653962"/>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653962"/>
    <w:rPr>
      <w:rFonts w:ascii="Times New Roman" w:eastAsia="Times New Roman" w:hAnsi="Times New Roman" w:cs="Times New Roman"/>
      <w:sz w:val="20"/>
    </w:rPr>
  </w:style>
  <w:style w:type="character" w:customStyle="1" w:styleId="nohighlighting">
    <w:name w:val="no highlighting"/>
    <w:rsid w:val="0065396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53962"/>
    <w:rPr>
      <w:rFonts w:ascii="Cambria" w:hAnsi="Cambria" w:hint="default"/>
      <w:sz w:val="21"/>
      <w:u w:val="single"/>
    </w:rPr>
  </w:style>
  <w:style w:type="paragraph" w:customStyle="1" w:styleId="Swag">
    <w:name w:val="Swag"/>
    <w:basedOn w:val="Normal"/>
    <w:link w:val="SwagChar"/>
    <w:qFormat/>
    <w:rsid w:val="00653962"/>
    <w:rPr>
      <w:color w:val="0000FF"/>
      <w:sz w:val="12"/>
      <w:u w:val="single"/>
    </w:rPr>
  </w:style>
  <w:style w:type="character" w:customStyle="1" w:styleId="SwagChar">
    <w:name w:val="Swag Char"/>
    <w:link w:val="Swag"/>
    <w:rsid w:val="00653962"/>
    <w:rPr>
      <w:rFonts w:ascii="Calibri" w:hAnsi="Calibri"/>
      <w:color w:val="0000FF"/>
      <w:sz w:val="12"/>
      <w:u w:val="single"/>
    </w:rPr>
  </w:style>
  <w:style w:type="paragraph" w:customStyle="1" w:styleId="StyleUnderlineTimesNewRoman1">
    <w:name w:val="Style Underline + Times New Roman1"/>
    <w:link w:val="StyleUnderlineTimesNewRoman1Char"/>
    <w:rsid w:val="00653962"/>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53962"/>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53962"/>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53962"/>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653962"/>
    <w:rPr>
      <w:rFonts w:ascii="Garamond" w:eastAsia="MS Mincho" w:hAnsi="Garamond"/>
    </w:rPr>
  </w:style>
  <w:style w:type="character" w:customStyle="1" w:styleId="StyleStyleCardTextLeft-075Right0Char">
    <w:name w:val="Style Style Card Text + Left:  -0.75&quot; + Right:  0&quot; Char"/>
    <w:link w:val="StyleStyleCardTextLeft-075Right0"/>
    <w:rsid w:val="00653962"/>
    <w:rPr>
      <w:rFonts w:ascii="Garamond" w:eastAsia="MS Mincho" w:hAnsi="Garamond"/>
      <w:sz w:val="22"/>
    </w:rPr>
  </w:style>
  <w:style w:type="character" w:customStyle="1" w:styleId="CharChar61">
    <w:name w:val="Char Char61"/>
    <w:rsid w:val="00653962"/>
    <w:rPr>
      <w:rFonts w:cs="Arial"/>
      <w:bCs/>
      <w:sz w:val="16"/>
      <w:szCs w:val="26"/>
      <w:lang w:val="en-US" w:eastAsia="en-US" w:bidi="ar-SA"/>
    </w:rPr>
  </w:style>
  <w:style w:type="character" w:customStyle="1" w:styleId="ListBulletChar">
    <w:name w:val="List Bullet Char"/>
    <w:link w:val="ListBullet"/>
    <w:uiPriority w:val="99"/>
    <w:rsid w:val="00653962"/>
    <w:rPr>
      <w:rFonts w:ascii="Calibri" w:eastAsia="Calibri" w:hAnsi="Calibri"/>
      <w:sz w:val="22"/>
    </w:rPr>
  </w:style>
  <w:style w:type="paragraph" w:customStyle="1" w:styleId="subhead10">
    <w:name w:val="subhead1"/>
    <w:basedOn w:val="Normal"/>
    <w:uiPriority w:val="99"/>
    <w:rsid w:val="00653962"/>
    <w:pPr>
      <w:spacing w:before="100" w:beforeAutospacing="1" w:after="100" w:afterAutospacing="1"/>
    </w:pPr>
    <w:rPr>
      <w:rFonts w:eastAsia="Times New Roman"/>
      <w:sz w:val="24"/>
    </w:rPr>
  </w:style>
  <w:style w:type="character" w:customStyle="1" w:styleId="styledate">
    <w:name w:val="styledate"/>
    <w:rsid w:val="00653962"/>
  </w:style>
  <w:style w:type="character" w:customStyle="1" w:styleId="BoldandUnderlineChar1">
    <w:name w:val="Bold and Underline Char1"/>
    <w:rsid w:val="00653962"/>
    <w:rPr>
      <w:b/>
      <w:szCs w:val="24"/>
      <w:u w:val="single"/>
      <w:lang w:val="en-US" w:eastAsia="en-US" w:bidi="ar-SA"/>
    </w:rPr>
  </w:style>
  <w:style w:type="character" w:customStyle="1" w:styleId="BoldandUnderlineChar1Char2">
    <w:name w:val="Bold and Underline Char1 Char2"/>
    <w:rsid w:val="00653962"/>
    <w:rPr>
      <w:b/>
      <w:szCs w:val="24"/>
      <w:u w:val="single"/>
      <w:lang w:val="en-US" w:eastAsia="en-US" w:bidi="ar-SA"/>
    </w:rPr>
  </w:style>
  <w:style w:type="character" w:customStyle="1" w:styleId="BoldandUnderlineCharChar1">
    <w:name w:val="Bold and Underline Char Char1"/>
    <w:rsid w:val="00653962"/>
    <w:rPr>
      <w:b/>
      <w:szCs w:val="24"/>
      <w:u w:val="single"/>
      <w:lang w:val="en-US" w:eastAsia="en-US" w:bidi="ar-SA"/>
    </w:rPr>
  </w:style>
  <w:style w:type="character" w:customStyle="1" w:styleId="BoldandUnderlineChar6">
    <w:name w:val="Bold and Underline Char6"/>
    <w:rsid w:val="00653962"/>
    <w:rPr>
      <w:b/>
      <w:szCs w:val="24"/>
      <w:u w:val="single"/>
      <w:lang w:val="en-US" w:eastAsia="en-US" w:bidi="ar-SA"/>
    </w:rPr>
  </w:style>
  <w:style w:type="character" w:customStyle="1" w:styleId="title-link-wrapper">
    <w:name w:val="title-link-wrapper"/>
    <w:rsid w:val="00653962"/>
  </w:style>
  <w:style w:type="character" w:customStyle="1" w:styleId="medium-font">
    <w:name w:val="medium-font"/>
    <w:rsid w:val="00653962"/>
  </w:style>
  <w:style w:type="paragraph" w:customStyle="1" w:styleId="abstract">
    <w:name w:val="abstract"/>
    <w:basedOn w:val="Normal"/>
    <w:uiPriority w:val="99"/>
    <w:rsid w:val="00653962"/>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653962"/>
    <w:rPr>
      <w:rFonts w:eastAsia="Times New Roman"/>
      <w:b/>
      <w:bCs/>
      <w:u w:val="single"/>
    </w:rPr>
  </w:style>
  <w:style w:type="character" w:customStyle="1" w:styleId="StyleUnderlineChar11ptBold2Char">
    <w:name w:val="Style Underline Char + 11 pt Bold2 Char"/>
    <w:link w:val="StyleUnderlineChar11ptBold2"/>
    <w:rsid w:val="00653962"/>
    <w:rPr>
      <w:rFonts w:ascii="Calibri" w:eastAsia="Times New Roman" w:hAnsi="Calibri"/>
      <w:b/>
      <w:bCs/>
      <w:sz w:val="22"/>
      <w:u w:val="single"/>
    </w:rPr>
  </w:style>
  <w:style w:type="character" w:customStyle="1" w:styleId="ReallySamllTextChar">
    <w:name w:val="ReallySamllText Char"/>
    <w:rsid w:val="00653962"/>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653962"/>
    <w:rPr>
      <w:rFonts w:eastAsia="Times New Roman"/>
      <w:u w:val="single"/>
    </w:rPr>
  </w:style>
  <w:style w:type="character" w:customStyle="1" w:styleId="StyleStyleUnderlineTimesNewRoman11ptChar">
    <w:name w:val="Style Style Underline + Times New Roman + 11 pt Char"/>
    <w:link w:val="StyleStyleUnderlineTimesNewRoman11pt"/>
    <w:rsid w:val="00653962"/>
    <w:rPr>
      <w:rFonts w:ascii="Calibri" w:eastAsia="Times New Roman" w:hAnsi="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53962"/>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653962"/>
    <w:rPr>
      <w:rFonts w:ascii="Calibri" w:eastAsia="Times New Roman" w:hAnsi="Calibri"/>
      <w:sz w:val="22"/>
      <w:u w:val="single"/>
    </w:rPr>
  </w:style>
  <w:style w:type="character" w:customStyle="1" w:styleId="style10">
    <w:name w:val="style1"/>
    <w:rsid w:val="00653962"/>
  </w:style>
  <w:style w:type="character" w:customStyle="1" w:styleId="pmtermsel">
    <w:name w:val="pmtermsel"/>
    <w:rsid w:val="00653962"/>
  </w:style>
  <w:style w:type="character" w:customStyle="1" w:styleId="showipapr">
    <w:name w:val="show_ipapr"/>
    <w:rsid w:val="00653962"/>
  </w:style>
  <w:style w:type="character" w:customStyle="1" w:styleId="dnindex">
    <w:name w:val="dnindex"/>
    <w:rsid w:val="00653962"/>
  </w:style>
  <w:style w:type="character" w:customStyle="1" w:styleId="23">
    <w:name w:val="23"/>
    <w:rsid w:val="00653962"/>
    <w:rPr>
      <w:rFonts w:ascii="Times New Roman" w:hAnsi="Times New Roman" w:cs="Arial"/>
      <w:bCs/>
      <w:sz w:val="20"/>
      <w:u w:val="single"/>
      <w:lang w:val="en-US" w:eastAsia="en-US" w:bidi="ar-SA"/>
    </w:rPr>
  </w:style>
  <w:style w:type="character" w:customStyle="1" w:styleId="33">
    <w:name w:val="33"/>
    <w:rsid w:val="00653962"/>
    <w:rPr>
      <w:rFonts w:ascii="Times New Roman" w:hAnsi="Times New Roman" w:cs="Arial"/>
      <w:b/>
      <w:bCs/>
      <w:sz w:val="20"/>
      <w:u w:val="single"/>
      <w:lang w:val="en-US" w:eastAsia="en-US" w:bidi="ar-SA"/>
    </w:rPr>
  </w:style>
  <w:style w:type="character" w:customStyle="1" w:styleId="55">
    <w:name w:val="55"/>
    <w:rsid w:val="00653962"/>
    <w:rPr>
      <w:rFonts w:cs="Arial"/>
      <w:bCs/>
      <w:sz w:val="20"/>
      <w:u w:val="single"/>
      <w:lang w:val="en-US" w:eastAsia="en-US" w:bidi="ar-SA"/>
    </w:rPr>
  </w:style>
  <w:style w:type="character" w:customStyle="1" w:styleId="authoraffil">
    <w:name w:val="authoraffil"/>
    <w:rsid w:val="00653962"/>
  </w:style>
  <w:style w:type="character" w:customStyle="1" w:styleId="CharChar8">
    <w:name w:val="Char Char8"/>
    <w:rsid w:val="00653962"/>
    <w:rPr>
      <w:rFonts w:ascii="Georgia" w:eastAsia="Times New Roman" w:hAnsi="Georgia"/>
      <w:b/>
      <w:bCs/>
      <w:sz w:val="30"/>
      <w:szCs w:val="28"/>
      <w:u w:val="single"/>
    </w:rPr>
  </w:style>
  <w:style w:type="character" w:customStyle="1" w:styleId="FontStyle13">
    <w:name w:val="Font Style13"/>
    <w:uiPriority w:val="99"/>
    <w:rsid w:val="00653962"/>
    <w:rPr>
      <w:rFonts w:ascii="Constantia" w:hAnsi="Constantia" w:cs="Constantia"/>
      <w:sz w:val="18"/>
      <w:szCs w:val="18"/>
    </w:rPr>
  </w:style>
  <w:style w:type="character" w:customStyle="1" w:styleId="TagsCharCharCharChar">
    <w:name w:val="Tags Char Char Char Char"/>
    <w:rsid w:val="00653962"/>
    <w:rPr>
      <w:rFonts w:ascii="Times New Roman" w:eastAsia="Times New Roman" w:hAnsi="Times New Roman" w:cs="Times New Roman"/>
      <w:b/>
      <w:sz w:val="24"/>
      <w:szCs w:val="24"/>
    </w:rPr>
  </w:style>
  <w:style w:type="character" w:customStyle="1" w:styleId="Citation1Char">
    <w:name w:val="Citation1 Char"/>
    <w:link w:val="Citation10"/>
    <w:locked/>
    <w:rsid w:val="00653962"/>
    <w:rPr>
      <w:rFonts w:ascii="Georgia" w:hAnsi="Georgia"/>
      <w:b/>
      <w:u w:val="single"/>
    </w:rPr>
  </w:style>
  <w:style w:type="paragraph" w:customStyle="1" w:styleId="Citation10">
    <w:name w:val="Citation1"/>
    <w:basedOn w:val="Normal"/>
    <w:link w:val="Citation1Char"/>
    <w:qFormat/>
    <w:rsid w:val="00653962"/>
    <w:rPr>
      <w:rFonts w:ascii="Georgia" w:hAnsi="Georgia"/>
      <w:b/>
      <w:sz w:val="24"/>
      <w:u w:val="single"/>
    </w:rPr>
  </w:style>
  <w:style w:type="character" w:customStyle="1" w:styleId="TaglineChar">
    <w:name w:val="Tagline Char"/>
    <w:link w:val="Tagline0"/>
    <w:locked/>
    <w:rsid w:val="00653962"/>
    <w:rPr>
      <w:rFonts w:ascii="Georgia" w:hAnsi="Georgia"/>
      <w:b/>
    </w:rPr>
  </w:style>
  <w:style w:type="paragraph" w:customStyle="1" w:styleId="Tagline0">
    <w:name w:val="Tagline"/>
    <w:basedOn w:val="Normal"/>
    <w:link w:val="TaglineChar"/>
    <w:qFormat/>
    <w:rsid w:val="00653962"/>
    <w:rPr>
      <w:rFonts w:ascii="Georgia" w:hAnsi="Georgia"/>
      <w:b/>
      <w:sz w:val="24"/>
    </w:rPr>
  </w:style>
  <w:style w:type="paragraph" w:customStyle="1" w:styleId="NothingCharCharChar">
    <w:name w:val="Nothing Char Char Char"/>
    <w:link w:val="NothingCharChar"/>
    <w:rsid w:val="00653962"/>
    <w:pPr>
      <w:jc w:val="both"/>
    </w:pPr>
  </w:style>
  <w:style w:type="paragraph" w:customStyle="1" w:styleId="StyleLeft021">
    <w:name w:val="Style Left:  0.2&quot;1"/>
    <w:basedOn w:val="Normal"/>
    <w:uiPriority w:val="99"/>
    <w:rsid w:val="00653962"/>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53962"/>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53962"/>
    <w:rPr>
      <w:rFonts w:ascii="Calibri" w:eastAsia="Times New Roman" w:hAnsi="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53962"/>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53962"/>
    <w:rPr>
      <w:rFonts w:ascii="Calibri" w:eastAsia="Times New Roman" w:hAnsi="Calibri"/>
      <w:sz w:val="22"/>
      <w:u w:val="single"/>
      <w:bdr w:val="single" w:sz="4" w:space="0" w:color="auto"/>
    </w:rPr>
  </w:style>
  <w:style w:type="character" w:customStyle="1" w:styleId="boldcitationChar">
    <w:name w:val="bold citation Char"/>
    <w:rsid w:val="00653962"/>
    <w:rPr>
      <w:rFonts w:ascii="Arial" w:hAnsi="Arial"/>
      <w:b/>
      <w:sz w:val="28"/>
      <w:szCs w:val="24"/>
      <w:u w:val="thick"/>
      <w:lang w:val="en-US" w:eastAsia="en-US" w:bidi="ar-SA"/>
    </w:rPr>
  </w:style>
  <w:style w:type="paragraph" w:customStyle="1" w:styleId="BlockTitle20">
    <w:name w:val="Block Title #2"/>
    <w:basedOn w:val="Normal"/>
    <w:uiPriority w:val="99"/>
    <w:rsid w:val="00653962"/>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653962"/>
    <w:rPr>
      <w:b/>
    </w:rPr>
  </w:style>
  <w:style w:type="character" w:customStyle="1" w:styleId="BoldunderlineChar3">
    <w:name w:val="Bold/underline Char"/>
    <w:rsid w:val="00653962"/>
    <w:rPr>
      <w:rFonts w:eastAsia="SimSun"/>
      <w:b/>
      <w:noProof w:val="0"/>
      <w:sz w:val="24"/>
      <w:szCs w:val="24"/>
      <w:u w:val="single"/>
      <w:lang w:val="en-US" w:eastAsia="zh-CN" w:bidi="ar-SA"/>
    </w:rPr>
  </w:style>
  <w:style w:type="character" w:customStyle="1" w:styleId="underlinetextchar0">
    <w:name w:val="underlinetextchar"/>
    <w:rsid w:val="00653962"/>
  </w:style>
  <w:style w:type="character" w:customStyle="1" w:styleId="boldciteChar1">
    <w:name w:val="bold cite Char1"/>
    <w:rsid w:val="00653962"/>
    <w:rPr>
      <w:b/>
      <w:sz w:val="28"/>
      <w:u w:val="thick" w:color="000000"/>
    </w:rPr>
  </w:style>
  <w:style w:type="character" w:customStyle="1" w:styleId="tagCharCharChar1">
    <w:name w:val="tag Char Char Char1"/>
    <w:rsid w:val="00653962"/>
    <w:rPr>
      <w:b/>
      <w:sz w:val="24"/>
      <w:lang w:val="en-US" w:eastAsia="en-US" w:bidi="ar-SA"/>
    </w:rPr>
  </w:style>
  <w:style w:type="character" w:customStyle="1" w:styleId="underlinecardChar0">
    <w:name w:val="underline card Char"/>
    <w:rsid w:val="00653962"/>
    <w:rPr>
      <w:rFonts w:ascii="Arial" w:hAnsi="Arial"/>
      <w:sz w:val="18"/>
      <w:szCs w:val="24"/>
      <w:u w:val="single"/>
      <w:lang w:val="en-US" w:eastAsia="en-US" w:bidi="ar-SA"/>
    </w:rPr>
  </w:style>
  <w:style w:type="paragraph" w:customStyle="1" w:styleId="date-comments">
    <w:name w:val="date-comments"/>
    <w:basedOn w:val="Normal"/>
    <w:uiPriority w:val="99"/>
    <w:rsid w:val="00653962"/>
    <w:pPr>
      <w:spacing w:before="100" w:beforeAutospacing="1" w:after="100" w:afterAutospacing="1"/>
    </w:pPr>
    <w:rPr>
      <w:rFonts w:ascii="Times" w:hAnsi="Times"/>
      <w:szCs w:val="20"/>
    </w:rPr>
  </w:style>
  <w:style w:type="character" w:customStyle="1" w:styleId="articleauthor0">
    <w:name w:val="articleauthor"/>
    <w:rsid w:val="00653962"/>
  </w:style>
  <w:style w:type="character" w:customStyle="1" w:styleId="bodysubtoc">
    <w:name w:val="bodysubtoc"/>
    <w:rsid w:val="00653962"/>
  </w:style>
  <w:style w:type="character" w:customStyle="1" w:styleId="lefttitlesmaller">
    <w:name w:val="lefttitlesmaller"/>
    <w:rsid w:val="00653962"/>
  </w:style>
  <w:style w:type="character" w:customStyle="1" w:styleId="mb">
    <w:name w:val="mb"/>
    <w:rsid w:val="00653962"/>
  </w:style>
  <w:style w:type="character" w:customStyle="1" w:styleId="submitted-date">
    <w:name w:val="submitted-date"/>
    <w:rsid w:val="00653962"/>
  </w:style>
  <w:style w:type="character" w:customStyle="1" w:styleId="submitted-time">
    <w:name w:val="submitted-time"/>
    <w:rsid w:val="00653962"/>
  </w:style>
  <w:style w:type="character" w:customStyle="1" w:styleId="A20">
    <w:name w:val="A2"/>
    <w:uiPriority w:val="99"/>
    <w:rsid w:val="00653962"/>
    <w:rPr>
      <w:rFonts w:ascii="Sabon LT Std" w:hAnsi="Sabon LT Std" w:cs="Sabon LT Std" w:hint="default"/>
      <w:color w:val="000000"/>
      <w:sz w:val="15"/>
      <w:szCs w:val="15"/>
    </w:rPr>
  </w:style>
  <w:style w:type="character" w:customStyle="1" w:styleId="searchword">
    <w:name w:val="searchword"/>
    <w:rsid w:val="00653962"/>
  </w:style>
  <w:style w:type="paragraph" w:customStyle="1" w:styleId="Heading2Char2CharChar12">
    <w:name w:val="Heading 2 Char2 Char Char12"/>
    <w:aliases w:val="Char Char Char Char Char Char1 Char Char Char Char Char1,Char Char22"/>
    <w:next w:val="Normal"/>
    <w:uiPriority w:val="99"/>
    <w:rsid w:val="00653962"/>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53962"/>
    <w:rPr>
      <w:rFonts w:ascii="Times New Roman" w:hAnsi="Times New Roman" w:cs="Times New Roman"/>
      <w:sz w:val="18"/>
      <w:szCs w:val="18"/>
    </w:rPr>
  </w:style>
  <w:style w:type="character" w:customStyle="1" w:styleId="bylines">
    <w:name w:val="bylines"/>
    <w:basedOn w:val="DefaultParagraphFont"/>
    <w:rsid w:val="00653962"/>
  </w:style>
  <w:style w:type="character" w:customStyle="1" w:styleId="StyleStyleBoldUnderlineUnderlineIntenseEmphasis1apple-style-2">
    <w:name w:val="Style Style Bold UnderlineUnderlineIntense Emphasis1apple-style-...2"/>
    <w:basedOn w:val="DefaultParagraphFont"/>
    <w:rsid w:val="00653962"/>
    <w:rPr>
      <w:b w:val="0"/>
      <w:bCs/>
      <w:sz w:val="22"/>
      <w:u w:val="single"/>
    </w:rPr>
  </w:style>
  <w:style w:type="character" w:customStyle="1" w:styleId="FontStyle57">
    <w:name w:val="Font Style57"/>
    <w:rsid w:val="00653962"/>
    <w:rPr>
      <w:rFonts w:ascii="Georgia" w:hAnsi="Georgia" w:cs="Georgia"/>
      <w:b/>
      <w:bCs/>
      <w:sz w:val="14"/>
      <w:szCs w:val="14"/>
    </w:rPr>
  </w:style>
  <w:style w:type="character" w:customStyle="1" w:styleId="FontStyle89">
    <w:name w:val="Font Style89"/>
    <w:rsid w:val="00653962"/>
    <w:rPr>
      <w:rFonts w:ascii="Times New Roman" w:hAnsi="Times New Roman" w:cs="Times New Roman"/>
      <w:b/>
      <w:bCs/>
      <w:smallCaps/>
      <w:spacing w:val="40"/>
      <w:sz w:val="16"/>
      <w:szCs w:val="16"/>
    </w:rPr>
  </w:style>
  <w:style w:type="character" w:customStyle="1" w:styleId="style3Char0">
    <w:name w:val="style 3 Char"/>
    <w:rsid w:val="00653962"/>
    <w:rPr>
      <w:sz w:val="18"/>
      <w:szCs w:val="24"/>
      <w:lang w:val="en-US" w:eastAsia="en-US" w:bidi="ar-SA"/>
    </w:rPr>
  </w:style>
  <w:style w:type="paragraph" w:customStyle="1" w:styleId="003Cite">
    <w:name w:val="003Cite"/>
    <w:basedOn w:val="Normal"/>
    <w:rsid w:val="00653962"/>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653962"/>
    <w:pPr>
      <w:jc w:val="both"/>
    </w:pPr>
    <w:rPr>
      <w:b/>
      <w:color w:val="000000"/>
      <w:u w:val="single"/>
    </w:rPr>
  </w:style>
  <w:style w:type="character" w:customStyle="1" w:styleId="NormalBoldChar">
    <w:name w:val="Normal + Bold Char"/>
    <w:aliases w:val="Double Underline Char"/>
    <w:basedOn w:val="DefaultParagraphFont"/>
    <w:link w:val="NormalBold"/>
    <w:rsid w:val="00653962"/>
    <w:rPr>
      <w:rFonts w:ascii="Calibri" w:hAnsi="Calibri"/>
      <w:b/>
      <w:color w:val="000000"/>
      <w:sz w:val="22"/>
      <w:u w:val="single"/>
    </w:rPr>
  </w:style>
  <w:style w:type="paragraph" w:customStyle="1" w:styleId="StyleCards12ptThickunderline">
    <w:name w:val="Style Cards + 12 pt Thick underline"/>
    <w:basedOn w:val="Normal"/>
    <w:link w:val="StyleCards12ptThickunderlineChar2"/>
    <w:rsid w:val="00653962"/>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653962"/>
    <w:rPr>
      <w:rFonts w:ascii="Times New Roman" w:eastAsia="Times New Roman" w:hAnsi="Times New Roman" w:cs="Times New Roman"/>
      <w:u w:val="thick"/>
      <w:lang w:val="x-none" w:eastAsia="x-none"/>
    </w:rPr>
  </w:style>
  <w:style w:type="character" w:customStyle="1" w:styleId="BlockHeadingsChar1">
    <w:name w:val="Block Headings Char1"/>
    <w:rsid w:val="00653962"/>
    <w:rPr>
      <w:b/>
      <w:caps/>
    </w:rPr>
  </w:style>
  <w:style w:type="character" w:customStyle="1" w:styleId="Longcite">
    <w:name w:val="Longcite"/>
    <w:rsid w:val="00653962"/>
    <w:rPr>
      <w:sz w:val="16"/>
    </w:rPr>
  </w:style>
  <w:style w:type="paragraph" w:customStyle="1" w:styleId="NormalUnderline0">
    <w:name w:val="Normal + Underline"/>
    <w:basedOn w:val="Normal"/>
    <w:link w:val="NormalUnderlineChar0"/>
    <w:rsid w:val="00653962"/>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653962"/>
    <w:rPr>
      <w:rFonts w:ascii="Times New Roman" w:eastAsia="Times New Roman" w:hAnsi="Times New Roman" w:cs="Times New Roman"/>
      <w:b/>
      <w:u w:val="single"/>
      <w:lang w:val="x-none" w:eastAsia="x-none"/>
    </w:rPr>
  </w:style>
  <w:style w:type="character" w:customStyle="1" w:styleId="FontStyle170">
    <w:name w:val="Font Style170"/>
    <w:uiPriority w:val="99"/>
    <w:rsid w:val="00653962"/>
    <w:rPr>
      <w:rFonts w:ascii="Bookman Old Style" w:hAnsi="Bookman Old Style" w:cs="Bookman Old Style"/>
      <w:sz w:val="16"/>
      <w:szCs w:val="16"/>
    </w:rPr>
  </w:style>
  <w:style w:type="character" w:customStyle="1" w:styleId="FontStyle17">
    <w:name w:val="Font Style17"/>
    <w:uiPriority w:val="99"/>
    <w:rsid w:val="00653962"/>
    <w:rPr>
      <w:rFonts w:ascii="Book Antiqua" w:hAnsi="Book Antiqua" w:cs="Book Antiqua"/>
      <w:i/>
      <w:iCs/>
      <w:spacing w:val="10"/>
      <w:sz w:val="22"/>
      <w:szCs w:val="22"/>
    </w:rPr>
  </w:style>
  <w:style w:type="character" w:customStyle="1" w:styleId="FontStyle329">
    <w:name w:val="Font Style329"/>
    <w:basedOn w:val="DefaultParagraphFont"/>
    <w:uiPriority w:val="99"/>
    <w:rsid w:val="00653962"/>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653962"/>
  </w:style>
  <w:style w:type="character" w:customStyle="1" w:styleId="DateTimeChar">
    <w:name w:val="DateTime Char"/>
    <w:basedOn w:val="DefaultParagraphFont"/>
    <w:link w:val="DateTime"/>
    <w:uiPriority w:val="4"/>
    <w:rsid w:val="00653962"/>
    <w:rPr>
      <w:rFonts w:ascii="Calibri" w:hAnsi="Calibri"/>
      <w:sz w:val="22"/>
    </w:rPr>
  </w:style>
  <w:style w:type="paragraph" w:customStyle="1" w:styleId="Lecture">
    <w:name w:val="Lecture"/>
    <w:next w:val="BodyText"/>
    <w:link w:val="LectureChar"/>
    <w:autoRedefine/>
    <w:uiPriority w:val="4"/>
    <w:qFormat/>
    <w:rsid w:val="00653962"/>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53962"/>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653962"/>
  </w:style>
  <w:style w:type="character" w:customStyle="1" w:styleId="m-8559461887574130099gmail-styleunderline">
    <w:name w:val="m_-8559461887574130099gmail-styleunderline"/>
    <w:basedOn w:val="DefaultParagraphFont"/>
    <w:rsid w:val="00653962"/>
  </w:style>
  <w:style w:type="paragraph" w:styleId="NoSpacing">
    <w:name w:val="No Spacing"/>
    <w:link w:val="NoSpacingChar"/>
    <w:uiPriority w:val="1"/>
    <w:qFormat/>
    <w:rsid w:val="0065396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alert.com/space-junk-accidents-could-trigger-armed-conflict-expert-warns" TargetMode="External"/><Relationship Id="rId18" Type="http://schemas.openxmlformats.org/officeDocument/2006/relationships/hyperlink" Target="https://www2.ucar.edu/atmosnews/just-published/3995/nuclear-war-and-ultraviolet-radiatio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climate.envsci.rutgers.edu/pdf/RobockToonSAD.pdf" TargetMode="External"/><Relationship Id="rId2" Type="http://schemas.openxmlformats.org/officeDocument/2006/relationships/customXml" Target="../customXml/item2.xml"/><Relationship Id="rId16" Type="http://schemas.openxmlformats.org/officeDocument/2006/relationships/hyperlink" Target="https://ratical.org/radiation/NuclearExtinction/StarrNuclearWinterOct09.pdf" TargetMode="External"/><Relationship Id="rId20" Type="http://schemas.openxmlformats.org/officeDocument/2006/relationships/hyperlink" Target="https://doi.org/10.1080/01495930231735085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ezero.medium.com/get-ready-for-the-kessler-syndrome-to-wreck-outer-space-7f29cfe62c3e" TargetMode="External"/><Relationship Id="rId5" Type="http://schemas.openxmlformats.org/officeDocument/2006/relationships/numbering" Target="numbering.xml"/><Relationship Id="rId15" Type="http://schemas.openxmlformats.org/officeDocument/2006/relationships/hyperlink" Target="https://ratical.org/radiation/NuclearExtinction/StevenStarr022815.html" TargetMode="External"/><Relationship Id="rId10" Type="http://schemas.openxmlformats.org/officeDocument/2006/relationships/image" Target="media/image1.jpeg"/><Relationship Id="rId19" Type="http://schemas.openxmlformats.org/officeDocument/2006/relationships/hyperlink" Target="https://www.culsr.org/articles/the-international-legal-regulation-of-space-debris" TargetMode="External"/><Relationship Id="rId4" Type="http://schemas.openxmlformats.org/officeDocument/2006/relationships/customXml" Target="../customXml/item4.xml"/><Relationship Id="rId9" Type="http://schemas.openxmlformats.org/officeDocument/2006/relationships/hyperlink" Target="https://www.sciencedirect.com/science/article/pii/S246889671930045X?via%3Dihub" TargetMode="External"/><Relationship Id="rId14" Type="http://schemas.openxmlformats.org/officeDocument/2006/relationships/hyperlink" Target="http://www.psr.or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shi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4D4F83-CB3B-4C47-8A38-2CF2C0405C7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14</Pages>
  <Words>8063</Words>
  <Characters>45963</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53919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Rushil Chetty</dc:creator>
  <cp:keywords>5.2</cp:keywords>
  <dc:description/>
  <cp:lastModifiedBy>Rushil Chetty</cp:lastModifiedBy>
  <cp:revision>4</cp:revision>
  <dcterms:created xsi:type="dcterms:W3CDTF">2022-01-07T22:20:00Z</dcterms:created>
  <dcterms:modified xsi:type="dcterms:W3CDTF">2022-01-07T23:59:00Z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