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ED8E3" w14:textId="75690640" w:rsidR="00FE2E1E" w:rsidRDefault="002C392C" w:rsidP="002C392C">
      <w:pPr>
        <w:pStyle w:val="Heading2"/>
      </w:pPr>
      <w:r>
        <w:t>1AC</w:t>
      </w:r>
      <w:r w:rsidR="004A662C">
        <w:t xml:space="preserve"> </w:t>
      </w:r>
    </w:p>
    <w:p w14:paraId="36F33E07" w14:textId="77777777" w:rsidR="00FE2E1E" w:rsidRPr="00B20019" w:rsidRDefault="00FE2E1E" w:rsidP="00FE2E1E">
      <w:pPr>
        <w:pStyle w:val="Heading4"/>
      </w:pPr>
      <w:r>
        <w:t>The advantage is debris:</w:t>
      </w:r>
    </w:p>
    <w:p w14:paraId="2C9F69E9" w14:textId="77777777" w:rsidR="00FE2E1E" w:rsidRDefault="00FE2E1E" w:rsidP="00FE2E1E">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7AAEE18A" w14:textId="77777777" w:rsidR="00FE2E1E" w:rsidRDefault="00FE2E1E" w:rsidP="00FE2E1E">
      <w:r w:rsidRPr="00FD719B">
        <w:rPr>
          <w:rStyle w:val="Style13ptBold"/>
        </w:rPr>
        <w:t>Hattenbach 19</w:t>
      </w:r>
      <w:r>
        <w:rPr>
          <w:rStyle w:val="Style13ptBold"/>
        </w:rPr>
        <w:t>.</w:t>
      </w:r>
      <w:r>
        <w:t xml:space="preserve"> </w:t>
      </w:r>
      <w:r w:rsidRPr="00FD719B">
        <w:t xml:space="preserve">Jan Hattenbach sat down with Stijn Lemmens,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6" w:history="1">
        <w:r w:rsidRPr="006416E2">
          <w:rPr>
            <w:rStyle w:val="Hyperlink"/>
          </w:rPr>
          <w:t>https://skyandtelescope.org/astronomy-news/starlink-space-debris/</w:t>
        </w:r>
      </w:hyperlink>
      <w:r>
        <w:t>] Justin</w:t>
      </w:r>
    </w:p>
    <w:p w14:paraId="220F596E" w14:textId="77777777" w:rsidR="00FE2E1E" w:rsidRPr="00FD719B" w:rsidRDefault="00FE2E1E" w:rsidP="00FE2E1E">
      <w:pPr>
        <w:rPr>
          <w:u w:val="single"/>
        </w:rPr>
      </w:pPr>
      <w:r w:rsidRPr="00F85D86">
        <w:rPr>
          <w:sz w:val="16"/>
        </w:rPr>
        <w:t xml:space="preserve">Jan Hattenbach: </w:t>
      </w:r>
      <w:r w:rsidRPr="00FD719B">
        <w:rPr>
          <w:u w:val="single"/>
        </w:rPr>
        <w:t xml:space="preserve">The </w:t>
      </w:r>
      <w:r w:rsidRPr="00F85D86">
        <w:rPr>
          <w:rStyle w:val="Emphasis"/>
        </w:rPr>
        <w:t>recent launch</w:t>
      </w:r>
      <w:r w:rsidRPr="00FD719B">
        <w:rPr>
          <w:u w:val="single"/>
        </w:rPr>
        <w:t xml:space="preserve"> of the first </w:t>
      </w:r>
      <w:r w:rsidRPr="00C62E98">
        <w:rPr>
          <w:rStyle w:val="Emphasis"/>
          <w:highlight w:val="green"/>
        </w:rPr>
        <w:t>60 “</w:t>
      </w:r>
      <w:proofErr w:type="spellStart"/>
      <w:r w:rsidRPr="00C62E98">
        <w:rPr>
          <w:rStyle w:val="Emphasis"/>
          <w:highlight w:val="green"/>
        </w:rPr>
        <w:t>Starlink</w:t>
      </w:r>
      <w:proofErr w:type="spellEnd"/>
      <w:r w:rsidRPr="00C62E98">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C62E98">
        <w:rPr>
          <w:rStyle w:val="Emphasis"/>
          <w:highlight w:val="green"/>
        </w:rPr>
        <w:t>increase</w:t>
      </w:r>
      <w:r w:rsidRPr="00FD719B">
        <w:rPr>
          <w:u w:val="single"/>
        </w:rPr>
        <w:t xml:space="preserve"> the risk of creating more </w:t>
      </w:r>
      <w:r w:rsidRPr="00C62E98">
        <w:rPr>
          <w:rStyle w:val="Emphasis"/>
          <w:highlight w:val="green"/>
        </w:rPr>
        <w:t>space junk</w:t>
      </w:r>
      <w:r w:rsidRPr="00FD719B">
        <w:rPr>
          <w:u w:val="single"/>
        </w:rPr>
        <w:t>, even calling it a threat to space flight itself. What is your opinion — is this criticism justified or exaggerated?</w:t>
      </w:r>
    </w:p>
    <w:p w14:paraId="41E692D3" w14:textId="77777777" w:rsidR="00FE2E1E" w:rsidRPr="00F85D86" w:rsidRDefault="00FE2E1E" w:rsidP="00FE2E1E">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459B7587" w14:textId="77777777" w:rsidR="00FE2E1E" w:rsidRPr="00FD719B" w:rsidRDefault="00FE2E1E" w:rsidP="00FE2E1E">
      <w:pPr>
        <w:rPr>
          <w:u w:val="single"/>
        </w:rPr>
      </w:pPr>
      <w:r w:rsidRPr="00F85D86">
        <w:rPr>
          <w:sz w:val="16"/>
        </w:rPr>
        <w:t xml:space="preserve">Stijn Lemmens: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C62E98">
        <w:rPr>
          <w:highlight w:val="green"/>
          <w:u w:val="single"/>
        </w:rPr>
        <w:t>include</w:t>
      </w:r>
      <w:r w:rsidRPr="00FD719B">
        <w:rPr>
          <w:u w:val="single"/>
        </w:rPr>
        <w:t xml:space="preserve"> up to </w:t>
      </w:r>
      <w:r w:rsidRPr="00C62E98">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C62E98">
        <w:rPr>
          <w:rStyle w:val="Emphasis"/>
          <w:highlight w:val="green"/>
        </w:rPr>
        <w:t>doubling</w:t>
      </w:r>
      <w:r w:rsidRPr="00F85D86">
        <w:rPr>
          <w:rStyle w:val="Emphasis"/>
        </w:rPr>
        <w:t xml:space="preserve"> the amount of </w:t>
      </w:r>
      <w:r w:rsidRPr="00C62E98">
        <w:rPr>
          <w:rStyle w:val="Emphasis"/>
          <w:highlight w:val="green"/>
        </w:rPr>
        <w:t>traffic</w:t>
      </w:r>
      <w:r w:rsidRPr="00C62E98">
        <w:rPr>
          <w:highlight w:val="green"/>
          <w:u w:val="single"/>
        </w:rPr>
        <w:t xml:space="preserve"> in space over a </w:t>
      </w:r>
      <w:r w:rsidRPr="00C62E98">
        <w:rPr>
          <w:rStyle w:val="Emphasis"/>
          <w:highlight w:val="green"/>
        </w:rPr>
        <w:t>couple</w:t>
      </w:r>
      <w:r w:rsidRPr="00F85D86">
        <w:rPr>
          <w:rStyle w:val="Emphasis"/>
        </w:rPr>
        <w:t xml:space="preserve"> of </w:t>
      </w:r>
      <w:r w:rsidRPr="00C62E98">
        <w:rPr>
          <w:rStyle w:val="Emphasis"/>
          <w:highlight w:val="green"/>
        </w:rPr>
        <w:t>years</w:t>
      </w:r>
      <w:r w:rsidRPr="00FD719B">
        <w:rPr>
          <w:u w:val="single"/>
        </w:rPr>
        <w:t>, or over a decade at most, compared to the last 60 years.</w:t>
      </w:r>
    </w:p>
    <w:p w14:paraId="77F8A3D1" w14:textId="77777777" w:rsidR="00FE2E1E" w:rsidRPr="00FD719B" w:rsidRDefault="00FE2E1E" w:rsidP="00FE2E1E">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C62E98">
        <w:rPr>
          <w:rStyle w:val="Emphasis"/>
          <w:highlight w:val="green"/>
        </w:rPr>
        <w:t>collisions</w:t>
      </w:r>
      <w:r w:rsidRPr="00F85D86">
        <w:rPr>
          <w:rStyle w:val="Emphasis"/>
        </w:rPr>
        <w:t xml:space="preserve"> will be the </w:t>
      </w:r>
      <w:r w:rsidRPr="00C62E98">
        <w:rPr>
          <w:rStyle w:val="Emphasis"/>
          <w:highlight w:val="green"/>
        </w:rPr>
        <w:t>drive</w:t>
      </w:r>
      <w:r w:rsidRPr="00F85D86">
        <w:rPr>
          <w:rStyle w:val="Emphasis"/>
        </w:rPr>
        <w:t xml:space="preserve">r. It's like </w:t>
      </w:r>
      <w:r w:rsidRPr="00C62E98">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18B178B9" w14:textId="77777777" w:rsidR="00FE2E1E" w:rsidRPr="00F85D86" w:rsidRDefault="00FE2E1E" w:rsidP="00FE2E1E">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6B7104FB" w14:textId="77777777" w:rsidR="00FE2E1E" w:rsidRPr="00FD719B" w:rsidRDefault="00FE2E1E" w:rsidP="00FE2E1E">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69D8FEBA" w14:textId="77777777" w:rsidR="00FE2E1E" w:rsidRPr="00F85D86" w:rsidRDefault="00FE2E1E" w:rsidP="00FE2E1E">
      <w:pPr>
        <w:rPr>
          <w:sz w:val="16"/>
        </w:rPr>
      </w:pPr>
      <w:r w:rsidRPr="00F85D86">
        <w:rPr>
          <w:sz w:val="16"/>
        </w:rPr>
        <w:t xml:space="preserve">However, we are not </w:t>
      </w:r>
      <w:proofErr w:type="gramStart"/>
      <w:r w:rsidRPr="00F85D86">
        <w:rPr>
          <w:sz w:val="16"/>
        </w:rPr>
        <w:t>really good</w:t>
      </w:r>
      <w:proofErr w:type="gramEnd"/>
      <w:r w:rsidRPr="00F85D86">
        <w:rPr>
          <w:sz w:val="16"/>
        </w:rPr>
        <w:t xml:space="preserve"> at doing this at the moment. </w:t>
      </w:r>
      <w:r w:rsidRPr="00C62E98">
        <w:rPr>
          <w:highlight w:val="green"/>
          <w:u w:val="single"/>
        </w:rPr>
        <w:t>We’re talking about success</w:t>
      </w:r>
      <w:r w:rsidRPr="00FD719B">
        <w:rPr>
          <w:u w:val="single"/>
        </w:rPr>
        <w:t xml:space="preserve"> rates </w:t>
      </w:r>
      <w:r w:rsidRPr="00C62E98">
        <w:rPr>
          <w:rStyle w:val="Emphasis"/>
          <w:highlight w:val="green"/>
        </w:rPr>
        <w:t>of</w:t>
      </w:r>
      <w:r w:rsidRPr="00C62E98">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C62E98">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44B114FD" w14:textId="77777777" w:rsidR="00FE2E1E" w:rsidRPr="00FD719B" w:rsidRDefault="00FE2E1E" w:rsidP="00FE2E1E">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w:t>
      </w:r>
      <w:proofErr w:type="gramStart"/>
      <w:r w:rsidRPr="00FD719B">
        <w:rPr>
          <w:u w:val="single"/>
        </w:rPr>
        <w:t>similar to</w:t>
      </w:r>
      <w:proofErr w:type="gramEnd"/>
      <w:r w:rsidRPr="00FD719B">
        <w:rPr>
          <w:u w:val="single"/>
        </w:rPr>
        <w:t xml:space="preserve"> what we've been doing so far, then we're talking about a </w:t>
      </w:r>
      <w:r w:rsidRPr="00F85D86">
        <w:rPr>
          <w:rStyle w:val="Emphasis"/>
        </w:rPr>
        <w:t>possible catastrophe</w:t>
      </w:r>
      <w:r w:rsidRPr="00FD719B">
        <w:rPr>
          <w:u w:val="single"/>
        </w:rPr>
        <w:t>.</w:t>
      </w:r>
    </w:p>
    <w:p w14:paraId="587F0B92" w14:textId="77777777" w:rsidR="00FE2E1E" w:rsidRPr="00FD719B" w:rsidRDefault="00FE2E1E" w:rsidP="00FE2E1E">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C62E98">
        <w:rPr>
          <w:highlight w:val="green"/>
          <w:u w:val="single"/>
        </w:rPr>
        <w:t>operators can</w:t>
      </w:r>
      <w:r w:rsidRPr="00FD719B">
        <w:rPr>
          <w:u w:val="single"/>
        </w:rPr>
        <w:t xml:space="preserve"> of course </w:t>
      </w:r>
      <w:r w:rsidRPr="00C62E98">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C62E98">
        <w:rPr>
          <w:highlight w:val="green"/>
          <w:u w:val="single"/>
        </w:rPr>
        <w:t xml:space="preserve">they are going to </w:t>
      </w:r>
      <w:r w:rsidRPr="00C62E98">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C62E98">
        <w:rPr>
          <w:highlight w:val="green"/>
          <w:u w:val="single"/>
        </w:rPr>
        <w:t xml:space="preserve">But it's only </w:t>
      </w:r>
      <w:r w:rsidRPr="00C62E98">
        <w:rPr>
          <w:rStyle w:val="Emphasis"/>
          <w:highlight w:val="green"/>
        </w:rPr>
        <w:t>after</w:t>
      </w:r>
      <w:r w:rsidRPr="00C62E98">
        <w:rPr>
          <w:highlight w:val="green"/>
          <w:u w:val="single"/>
        </w:rPr>
        <w:t xml:space="preserve"> launch</w:t>
      </w:r>
      <w:r w:rsidRPr="00FD719B">
        <w:rPr>
          <w:u w:val="single"/>
        </w:rPr>
        <w:t xml:space="preserve"> that </w:t>
      </w:r>
      <w:r w:rsidRPr="00C62E98">
        <w:rPr>
          <w:highlight w:val="green"/>
          <w:u w:val="single"/>
        </w:rPr>
        <w:t>we know</w:t>
      </w:r>
      <w:r w:rsidRPr="00FD719B">
        <w:rPr>
          <w:u w:val="single"/>
        </w:rPr>
        <w:t xml:space="preserve"> how </w:t>
      </w:r>
      <w:r w:rsidRPr="00F85D86">
        <w:rPr>
          <w:rStyle w:val="Emphasis"/>
        </w:rPr>
        <w:t xml:space="preserve">responsible their behavior </w:t>
      </w:r>
      <w:proofErr w:type="gramStart"/>
      <w:r w:rsidRPr="00F85D86">
        <w:rPr>
          <w:rStyle w:val="Emphasis"/>
        </w:rPr>
        <w:t>actually was</w:t>
      </w:r>
      <w:proofErr w:type="gramEnd"/>
      <w:r w:rsidRPr="00FD719B">
        <w:rPr>
          <w:u w:val="single"/>
        </w:rPr>
        <w:t>.</w:t>
      </w:r>
    </w:p>
    <w:p w14:paraId="1CEBBBD4" w14:textId="77777777" w:rsidR="00FE2E1E" w:rsidRPr="00F85D86" w:rsidRDefault="00FE2E1E" w:rsidP="00FE2E1E">
      <w:pPr>
        <w:rPr>
          <w:sz w:val="16"/>
        </w:rPr>
      </w:pPr>
      <w:r w:rsidRPr="00F85D86">
        <w:rPr>
          <w:sz w:val="16"/>
        </w:rPr>
        <w:t>JH: Do you have the impression that SpaceX is aware of their responsibility?</w:t>
      </w:r>
    </w:p>
    <w:p w14:paraId="1A917B0D" w14:textId="77777777" w:rsidR="00FE2E1E" w:rsidRPr="00F85D86" w:rsidRDefault="00FE2E1E" w:rsidP="00FE2E1E">
      <w:pPr>
        <w:rPr>
          <w:sz w:val="16"/>
        </w:rPr>
      </w:pPr>
      <w:r w:rsidRPr="00F85D86">
        <w:rPr>
          <w:sz w:val="16"/>
        </w:rPr>
        <w:lastRenderedPageBreak/>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5A2A5CB1" w14:textId="77777777" w:rsidR="00FE2E1E" w:rsidRPr="00FD719B" w:rsidRDefault="00FE2E1E" w:rsidP="00FE2E1E">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w:t>
      </w:r>
      <w:proofErr w:type="gramStart"/>
      <w:r w:rsidRPr="00FD719B">
        <w:rPr>
          <w:u w:val="single"/>
        </w:rPr>
        <w:t>actually sufficient</w:t>
      </w:r>
      <w:proofErr w:type="gramEnd"/>
      <w:r w:rsidRPr="00FD719B">
        <w:rPr>
          <w:u w:val="single"/>
        </w:rPr>
        <w:t xml:space="preserve">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2632CA45" w14:textId="77777777" w:rsidR="00FE2E1E" w:rsidRPr="00F85D86" w:rsidRDefault="00FE2E1E" w:rsidP="00FE2E1E">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058675FD" w14:textId="77777777" w:rsidR="00FE2E1E" w:rsidRPr="00F85D86" w:rsidRDefault="00FE2E1E" w:rsidP="00FE2E1E">
      <w:pPr>
        <w:rPr>
          <w:sz w:val="16"/>
        </w:rPr>
      </w:pPr>
      <w:r w:rsidRPr="00F85D86">
        <w:rPr>
          <w:sz w:val="16"/>
        </w:rPr>
        <w:t xml:space="preserve">SL: </w:t>
      </w:r>
      <w:r w:rsidRPr="00FD719B">
        <w:rPr>
          <w:u w:val="single"/>
        </w:rPr>
        <w:t xml:space="preserve">I have </w:t>
      </w:r>
      <w:r w:rsidRPr="00C62E98">
        <w:rPr>
          <w:highlight w:val="green"/>
          <w:u w:val="single"/>
        </w:rPr>
        <w:t>no</w:t>
      </w:r>
      <w:r w:rsidRPr="00FD719B">
        <w:rPr>
          <w:u w:val="single"/>
        </w:rPr>
        <w:t xml:space="preserve"> technical </w:t>
      </w:r>
      <w:r w:rsidRPr="00C62E98">
        <w:rPr>
          <w:highlight w:val="green"/>
          <w:u w:val="single"/>
        </w:rPr>
        <w:t xml:space="preserve">visibility on how they </w:t>
      </w:r>
      <w:r w:rsidRPr="00C62E98">
        <w:rPr>
          <w:rStyle w:val="Emphasis"/>
          <w:highlight w:val="green"/>
        </w:rPr>
        <w:t>implement</w:t>
      </w:r>
      <w:r w:rsidRPr="00F85D86">
        <w:rPr>
          <w:rStyle w:val="Emphasis"/>
        </w:rPr>
        <w:t xml:space="preserve"> their </w:t>
      </w:r>
      <w:r w:rsidRPr="00C62E98">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C62E98">
        <w:rPr>
          <w:highlight w:val="green"/>
          <w:u w:val="single"/>
        </w:rPr>
        <w:t>it will require</w:t>
      </w:r>
      <w:r w:rsidRPr="00FD719B">
        <w:rPr>
          <w:u w:val="single"/>
        </w:rPr>
        <w:t xml:space="preserve"> a </w:t>
      </w:r>
      <w:r w:rsidRPr="00F85D86">
        <w:rPr>
          <w:rStyle w:val="Emphasis"/>
        </w:rPr>
        <w:t xml:space="preserve">certain </w:t>
      </w:r>
      <w:r w:rsidRPr="00C62E98">
        <w:rPr>
          <w:rStyle w:val="Emphasis"/>
          <w:highlight w:val="green"/>
        </w:rPr>
        <w:t>improvement</w:t>
      </w:r>
      <w:r w:rsidRPr="00C62E98">
        <w:rPr>
          <w:highlight w:val="green"/>
          <w:u w:val="single"/>
        </w:rPr>
        <w:t xml:space="preserve"> on</w:t>
      </w:r>
      <w:r w:rsidRPr="00FD719B">
        <w:rPr>
          <w:u w:val="single"/>
        </w:rPr>
        <w:t xml:space="preserve"> the current </w:t>
      </w:r>
      <w:r w:rsidRPr="00C62E98">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126911E0" w14:textId="77777777" w:rsidR="00FE2E1E" w:rsidRPr="00F85D86" w:rsidRDefault="00FE2E1E" w:rsidP="00FE2E1E">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63DF833B" w14:textId="77777777" w:rsidR="00FE2E1E" w:rsidRPr="00F85D86" w:rsidRDefault="00FE2E1E" w:rsidP="00FE2E1E">
      <w:pPr>
        <w:rPr>
          <w:sz w:val="16"/>
        </w:rPr>
      </w:pPr>
      <w:r w:rsidRPr="00F85D86">
        <w:rPr>
          <w:sz w:val="16"/>
        </w:rPr>
        <w:t xml:space="preserve">SL: </w:t>
      </w:r>
      <w:r w:rsidRPr="00FD719B">
        <w:rPr>
          <w:u w:val="single"/>
        </w:rPr>
        <w:t xml:space="preserve">Five outer space </w:t>
      </w:r>
      <w:r w:rsidRPr="00C62E98">
        <w:rPr>
          <w:highlight w:val="green"/>
          <w:u w:val="single"/>
        </w:rPr>
        <w:t>treaties</w:t>
      </w:r>
      <w:r w:rsidRPr="00FD719B">
        <w:rPr>
          <w:u w:val="single"/>
        </w:rPr>
        <w:t xml:space="preserve">, established in the 1960s, 70s and 80s, </w:t>
      </w:r>
      <w:r w:rsidRPr="00C62E98">
        <w:rPr>
          <w:highlight w:val="green"/>
          <w:u w:val="single"/>
        </w:rPr>
        <w:t xml:space="preserve">do </w:t>
      </w:r>
      <w:r w:rsidRPr="00C62E98">
        <w:rPr>
          <w:rStyle w:val="Emphasis"/>
          <w:highlight w:val="green"/>
        </w:rPr>
        <w:t>not mention</w:t>
      </w:r>
      <w:r w:rsidRPr="00F85D86">
        <w:rPr>
          <w:rStyle w:val="Emphasis"/>
        </w:rPr>
        <w:t xml:space="preserve"> space </w:t>
      </w:r>
      <w:r w:rsidRPr="00C62E98">
        <w:rPr>
          <w:rStyle w:val="Emphasis"/>
          <w:highlight w:val="green"/>
        </w:rPr>
        <w:t>debris</w:t>
      </w:r>
      <w:r w:rsidRPr="00F85D86">
        <w:rPr>
          <w:sz w:val="16"/>
        </w:rPr>
        <w:t xml:space="preserve">. Instead, there is a lot of coordination, </w:t>
      </w:r>
      <w:proofErr w:type="gramStart"/>
      <w:r w:rsidRPr="00F85D86">
        <w:rPr>
          <w:sz w:val="16"/>
        </w:rPr>
        <w:t>first of all</w:t>
      </w:r>
      <w:proofErr w:type="gramEnd"/>
      <w:r w:rsidRPr="00F85D86">
        <w:rPr>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F85D86">
        <w:rPr>
          <w:sz w:val="16"/>
        </w:rPr>
        <w:t>Roscosmos,to</w:t>
      </w:r>
      <w:proofErr w:type="spellEnd"/>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10BA6BDE" w14:textId="77777777" w:rsidR="00FE2E1E" w:rsidRPr="00283EEC" w:rsidRDefault="00FE2E1E" w:rsidP="00FE2E1E">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5AC8D9AC" w14:textId="77777777" w:rsidR="00FE2E1E" w:rsidRDefault="00FE2E1E" w:rsidP="00FE2E1E">
      <w:pPr>
        <w:pStyle w:val="Heading4"/>
      </w:pPr>
      <w:r w:rsidRPr="00934304">
        <w:t>Democratization</w:t>
      </w:r>
      <w:r>
        <w:t xml:space="preserve"> of technology spurs </w:t>
      </w:r>
      <w:r w:rsidRPr="0039526D">
        <w:rPr>
          <w:u w:val="single"/>
        </w:rPr>
        <w:t>rapid development</w:t>
      </w:r>
      <w:r>
        <w:t xml:space="preserve"> – feedback loops </w:t>
      </w:r>
      <w:proofErr w:type="gramStart"/>
      <w:r w:rsidRPr="0039526D">
        <w:rPr>
          <w:u w:val="single"/>
        </w:rPr>
        <w:t>ensures</w:t>
      </w:r>
      <w:proofErr w:type="gramEnd"/>
      <w:r>
        <w:t xml:space="preserve"> debris cascades</w:t>
      </w:r>
    </w:p>
    <w:p w14:paraId="665373E6" w14:textId="77777777" w:rsidR="00FE2E1E" w:rsidRPr="00667B14" w:rsidRDefault="00FE2E1E" w:rsidP="00FE2E1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A922548" w14:textId="77777777" w:rsidR="00FE2E1E" w:rsidRPr="0039526D" w:rsidRDefault="00FE2E1E" w:rsidP="00FE2E1E">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C62E98">
        <w:rPr>
          <w:highlight w:val="green"/>
          <w:u w:val="single"/>
        </w:rPr>
        <w:t>the global</w:t>
      </w:r>
      <w:r w:rsidRPr="0039526D">
        <w:rPr>
          <w:u w:val="single"/>
        </w:rPr>
        <w:t xml:space="preserve"> space </w:t>
      </w:r>
      <w:r w:rsidRPr="00C62E98">
        <w:rPr>
          <w:highlight w:val="green"/>
          <w:u w:val="single"/>
        </w:rPr>
        <w:t>sector</w:t>
      </w:r>
      <w:r w:rsidRPr="0039526D">
        <w:rPr>
          <w:u w:val="single"/>
        </w:rPr>
        <w:t xml:space="preserve"> has been </w:t>
      </w:r>
      <w:r w:rsidRPr="00C62E98">
        <w:rPr>
          <w:rStyle w:val="Emphasis"/>
          <w:highlight w:val="green"/>
        </w:rPr>
        <w:t>progressing</w:t>
      </w:r>
      <w:r w:rsidRPr="00C62E98">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C62E98">
        <w:rPr>
          <w:rStyle w:val="Emphasis"/>
          <w:highlight w:val="green"/>
        </w:rPr>
        <w:t>steady</w:t>
      </w:r>
      <w:r w:rsidRPr="00C62E98">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43AD161F" w14:textId="77777777" w:rsidR="00FE2E1E" w:rsidRPr="0039526D" w:rsidRDefault="00FE2E1E" w:rsidP="00FE2E1E">
      <w:pPr>
        <w:rPr>
          <w:sz w:val="16"/>
        </w:rPr>
      </w:pPr>
      <w:r w:rsidRPr="0039526D">
        <w:rPr>
          <w:u w:val="single"/>
        </w:rPr>
        <w:t xml:space="preserve">The </w:t>
      </w:r>
      <w:r w:rsidRPr="00C62E98">
        <w:rPr>
          <w:highlight w:val="green"/>
          <w:u w:val="single"/>
        </w:rPr>
        <w:t>situation</w:t>
      </w:r>
      <w:r w:rsidRPr="0039526D">
        <w:rPr>
          <w:u w:val="single"/>
        </w:rPr>
        <w:t xml:space="preserve"> started to </w:t>
      </w:r>
      <w:r w:rsidRPr="00C62E98">
        <w:rPr>
          <w:highlight w:val="green"/>
          <w:u w:val="single"/>
        </w:rPr>
        <w:t>change</w:t>
      </w:r>
      <w:r w:rsidRPr="0039526D">
        <w:rPr>
          <w:u w:val="single"/>
        </w:rPr>
        <w:t xml:space="preserve"> at the turn of the century </w:t>
      </w:r>
      <w:r w:rsidRPr="00C62E98">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C62E98">
        <w:rPr>
          <w:rStyle w:val="Emphasis"/>
          <w:highlight w:val="green"/>
        </w:rPr>
        <w:t>private entrepreneurs</w:t>
      </w:r>
      <w:r w:rsidRPr="0039526D">
        <w:rPr>
          <w:u w:val="single"/>
        </w:rPr>
        <w:t xml:space="preserve"> began to </w:t>
      </w:r>
      <w:r w:rsidRPr="00C62E98">
        <w:rPr>
          <w:rStyle w:val="Emphasis"/>
          <w:highlight w:val="green"/>
        </w:rPr>
        <w:t>invest</w:t>
      </w:r>
      <w:r w:rsidRPr="00C62E98">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C62E98">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w:t>
      </w:r>
      <w:r w:rsidRPr="0039526D">
        <w:rPr>
          <w:u w:val="single"/>
        </w:rPr>
        <w:lastRenderedPageBreak/>
        <w:t xml:space="preserve">the </w:t>
      </w:r>
      <w:r w:rsidRPr="0039526D">
        <w:rPr>
          <w:rStyle w:val="Emphasis"/>
        </w:rPr>
        <w:t>companies</w:t>
      </w:r>
      <w:r w:rsidRPr="0039526D">
        <w:rPr>
          <w:u w:val="single"/>
        </w:rPr>
        <w:t xml:space="preserve"> like </w:t>
      </w:r>
      <w:r w:rsidRPr="00C62E98">
        <w:rPr>
          <w:rStyle w:val="Emphasis"/>
          <w:highlight w:val="green"/>
        </w:rPr>
        <w:t>SpaceX</w:t>
      </w:r>
      <w:r w:rsidRPr="00C62E98">
        <w:rPr>
          <w:highlight w:val="green"/>
          <w:u w:val="single"/>
        </w:rPr>
        <w:t xml:space="preserve">, </w:t>
      </w:r>
      <w:r w:rsidRPr="00C62E98">
        <w:rPr>
          <w:rStyle w:val="Emphasis"/>
          <w:highlight w:val="green"/>
        </w:rPr>
        <w:t>Blue</w:t>
      </w:r>
      <w:r w:rsidRPr="00C62E98">
        <w:rPr>
          <w:highlight w:val="green"/>
          <w:u w:val="single"/>
        </w:rPr>
        <w:t xml:space="preserve"> </w:t>
      </w:r>
      <w:r w:rsidRPr="00C62E98">
        <w:rPr>
          <w:rStyle w:val="Emphasis"/>
          <w:highlight w:val="green"/>
        </w:rPr>
        <w:t>Origin</w:t>
      </w:r>
      <w:r w:rsidRPr="0039526D">
        <w:rPr>
          <w:u w:val="single"/>
        </w:rPr>
        <w:t xml:space="preserve">, and </w:t>
      </w:r>
      <w:r w:rsidRPr="00C62E98">
        <w:rPr>
          <w:rStyle w:val="Emphasis"/>
          <w:highlight w:val="green"/>
        </w:rPr>
        <w:t>Virgin</w:t>
      </w:r>
      <w:r w:rsidRPr="00C62E98">
        <w:rPr>
          <w:highlight w:val="green"/>
          <w:u w:val="single"/>
        </w:rPr>
        <w:t xml:space="preserve"> </w:t>
      </w:r>
      <w:r w:rsidRPr="00C62E98">
        <w:rPr>
          <w:rStyle w:val="Emphasis"/>
          <w:highlight w:val="green"/>
        </w:rPr>
        <w:t>Galactic</w:t>
      </w:r>
      <w:r w:rsidRPr="0039526D">
        <w:rPr>
          <w:u w:val="single"/>
        </w:rPr>
        <w:t xml:space="preserve"> were </w:t>
      </w:r>
      <w:r w:rsidRPr="00C62E98">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62366A5E" w14:textId="77777777" w:rsidR="00FE2E1E" w:rsidRPr="0039526D" w:rsidRDefault="00FE2E1E" w:rsidP="00FE2E1E">
      <w:pPr>
        <w:rPr>
          <w:sz w:val="16"/>
        </w:rPr>
      </w:pPr>
      <w:r w:rsidRPr="0039526D">
        <w:rPr>
          <w:u w:val="single"/>
        </w:rPr>
        <w:t xml:space="preserve">Since then, the </w:t>
      </w:r>
      <w:r w:rsidRPr="00C62E98">
        <w:rPr>
          <w:highlight w:val="green"/>
          <w:u w:val="single"/>
        </w:rPr>
        <w:t xml:space="preserve">participation of the </w:t>
      </w:r>
      <w:r w:rsidRPr="00C62E98">
        <w:rPr>
          <w:rStyle w:val="Emphasis"/>
          <w:highlight w:val="green"/>
        </w:rPr>
        <w:t>private sector</w:t>
      </w:r>
      <w:r w:rsidRPr="0039526D">
        <w:rPr>
          <w:rStyle w:val="Emphasis"/>
        </w:rPr>
        <w:t xml:space="preserve"> in the space industry has </w:t>
      </w:r>
      <w:r w:rsidRPr="00C62E98">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5C9B8072" w14:textId="77777777" w:rsidR="00FE2E1E" w:rsidRPr="0039526D" w:rsidRDefault="00FE2E1E" w:rsidP="00FE2E1E">
      <w:pPr>
        <w:rPr>
          <w:sz w:val="16"/>
        </w:rPr>
      </w:pPr>
      <w:r w:rsidRPr="0039526D">
        <w:rPr>
          <w:u w:val="single"/>
        </w:rPr>
        <w:t xml:space="preserve">Nowadays, in the space industry, </w:t>
      </w:r>
      <w:r w:rsidRPr="00C62E98">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C62E98">
        <w:rPr>
          <w:highlight w:val="green"/>
          <w:u w:val="single"/>
        </w:rPr>
        <w:t>feedback look between</w:t>
      </w:r>
      <w:r w:rsidRPr="0039526D">
        <w:rPr>
          <w:u w:val="single"/>
        </w:rPr>
        <w:t xml:space="preserve"> the </w:t>
      </w:r>
      <w:r w:rsidRPr="00C62E98">
        <w:rPr>
          <w:rStyle w:val="Emphasis"/>
          <w:highlight w:val="green"/>
        </w:rPr>
        <w:t>development</w:t>
      </w:r>
      <w:r w:rsidRPr="0039526D">
        <w:rPr>
          <w:rStyle w:val="Emphasis"/>
        </w:rPr>
        <w:t xml:space="preserve"> of space technologies</w:t>
      </w:r>
      <w:r w:rsidRPr="0039526D">
        <w:rPr>
          <w:u w:val="single"/>
        </w:rPr>
        <w:t xml:space="preserve">, the </w:t>
      </w:r>
      <w:r w:rsidRPr="00C62E98">
        <w:rPr>
          <w:rStyle w:val="Emphasis"/>
          <w:highlight w:val="green"/>
        </w:rPr>
        <w:t>democratization</w:t>
      </w:r>
      <w:r w:rsidRPr="0039526D">
        <w:rPr>
          <w:rStyle w:val="Emphasis"/>
        </w:rPr>
        <w:t xml:space="preserve"> of those technologies</w:t>
      </w:r>
      <w:r w:rsidRPr="0039526D">
        <w:rPr>
          <w:u w:val="single"/>
        </w:rPr>
        <w:t xml:space="preserve">, </w:t>
      </w:r>
      <w:r w:rsidRPr="00C62E98">
        <w:rPr>
          <w:highlight w:val="green"/>
          <w:u w:val="single"/>
        </w:rPr>
        <w:t>and</w:t>
      </w:r>
      <w:r w:rsidRPr="0039526D">
        <w:rPr>
          <w:u w:val="single"/>
        </w:rPr>
        <w:t xml:space="preserve"> a </w:t>
      </w:r>
      <w:r w:rsidRPr="0039526D">
        <w:rPr>
          <w:rStyle w:val="Emphasis"/>
        </w:rPr>
        <w:t xml:space="preserve">substantial </w:t>
      </w:r>
      <w:r w:rsidRPr="00C62E98">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C62E98">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C62E98">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C62E98">
        <w:rPr>
          <w:highlight w:val="green"/>
          <w:u w:val="single"/>
        </w:rPr>
        <w:t>in</w:t>
      </w:r>
      <w:r w:rsidRPr="0039526D">
        <w:rPr>
          <w:u w:val="single"/>
        </w:rPr>
        <w:t xml:space="preserve"> the </w:t>
      </w:r>
      <w:r w:rsidRPr="00C62E98">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549B8F9F" w14:textId="77777777" w:rsidR="00FE2E1E" w:rsidRPr="0039526D" w:rsidRDefault="00FE2E1E" w:rsidP="00FE2E1E">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6EE1AA6A" w14:textId="77777777" w:rsidR="00FE2E1E" w:rsidRPr="00283EEC" w:rsidRDefault="00FE2E1E" w:rsidP="00FE2E1E">
      <w:pPr>
        <w:rPr>
          <w:u w:val="single"/>
        </w:rPr>
      </w:pPr>
      <w:r w:rsidRPr="0039526D">
        <w:rPr>
          <w:sz w:val="16"/>
        </w:rPr>
        <w:t xml:space="preserve">The goal of the paper is to present the argumentation that </w:t>
      </w:r>
      <w:r w:rsidRPr="0039526D">
        <w:rPr>
          <w:u w:val="single"/>
        </w:rPr>
        <w:t xml:space="preserve">the </w:t>
      </w:r>
      <w:r w:rsidRPr="00C62E98">
        <w:rPr>
          <w:highlight w:val="green"/>
          <w:u w:val="single"/>
        </w:rPr>
        <w:t>threat posed by</w:t>
      </w:r>
      <w:r w:rsidRPr="0039526D">
        <w:rPr>
          <w:u w:val="single"/>
        </w:rPr>
        <w:t xml:space="preserve"> the </w:t>
      </w:r>
      <w:r w:rsidRPr="00C62E98">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C62E98">
        <w:rPr>
          <w:highlight w:val="green"/>
          <w:u w:val="single"/>
        </w:rPr>
        <w:t>is becoming</w:t>
      </w:r>
      <w:r w:rsidRPr="0039526D">
        <w:rPr>
          <w:u w:val="single"/>
        </w:rPr>
        <w:t xml:space="preserve"> more </w:t>
      </w:r>
      <w:r w:rsidRPr="00C62E98">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25394AC" w14:textId="77777777" w:rsidR="00FE2E1E" w:rsidRDefault="00FE2E1E" w:rsidP="00FE2E1E">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3B7B878A" w14:textId="77777777" w:rsidR="00FE2E1E" w:rsidRPr="00667B14" w:rsidRDefault="00FE2E1E" w:rsidP="00FE2E1E">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0D0B990B" w14:textId="77777777" w:rsidR="00FE2E1E" w:rsidRDefault="00FE2E1E" w:rsidP="00FE2E1E">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10FB01A8" w14:textId="77777777" w:rsidR="00FE2E1E" w:rsidRDefault="00FE2E1E" w:rsidP="00FE2E1E">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 xml:space="preserve">commercialization </w:t>
      </w:r>
      <w:r w:rsidRPr="0039526D">
        <w:rPr>
          <w:rStyle w:val="Emphasis"/>
        </w:rPr>
        <w:t xml:space="preserve">of outer space </w:t>
      </w:r>
      <w:r w:rsidRPr="00C62E98">
        <w:rPr>
          <w:rStyle w:val="Emphasis"/>
          <w:highlight w:val="green"/>
        </w:rPr>
        <w:t xml:space="preserve">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own </w:t>
      </w:r>
      <w:r w:rsidRPr="00C62E98">
        <w:rPr>
          <w:highlight w:val="green"/>
          <w:u w:val="single"/>
        </w:rPr>
        <w:t>independent projects</w:t>
      </w:r>
      <w:r w:rsidRPr="00BE0EC1">
        <w:rPr>
          <w:sz w:val="16"/>
        </w:rPr>
        <w:t xml:space="preserve">. </w:t>
      </w:r>
    </w:p>
    <w:p w14:paraId="087B4886" w14:textId="77777777" w:rsidR="00FE2E1E" w:rsidRDefault="00FE2E1E" w:rsidP="00FE2E1E">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C62E98">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7C9A02E2" w14:textId="77777777" w:rsidR="00FE2E1E" w:rsidRPr="00BE0EC1" w:rsidRDefault="00FE2E1E" w:rsidP="00FE2E1E">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C62E98">
        <w:rPr>
          <w:highlight w:val="green"/>
          <w:u w:val="single"/>
        </w:rPr>
        <w:t>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w:t>
      </w:r>
      <w:r w:rsidRPr="00BE0EC1">
        <w:rPr>
          <w:sz w:val="16"/>
        </w:rPr>
        <w:lastRenderedPageBreak/>
        <w:t>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C62E98">
        <w:rPr>
          <w:highlight w:val="green"/>
          <w:u w:val="single"/>
        </w:rPr>
        <w:t>collisions grows with</w:t>
      </w:r>
      <w:r w:rsidRPr="00BE0EC1">
        <w:rPr>
          <w:u w:val="single"/>
        </w:rPr>
        <w:t xml:space="preserve"> the number of </w:t>
      </w:r>
      <w:r w:rsidRPr="00C62E98">
        <w:rPr>
          <w:highlight w:val="green"/>
          <w:u w:val="single"/>
        </w:rPr>
        <w:t>orbital objects</w:t>
      </w:r>
      <w:r w:rsidRPr="00BE0EC1">
        <w:rPr>
          <w:sz w:val="16"/>
        </w:rPr>
        <w:t xml:space="preserve">. Bastida </w:t>
      </w:r>
      <w:r w:rsidRPr="00BE0EC1">
        <w:rPr>
          <w:u w:val="single"/>
        </w:rPr>
        <w:t xml:space="preserve">Virgili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3B6D9FDF" w14:textId="77777777" w:rsidR="00FE2E1E" w:rsidRDefault="00FE2E1E" w:rsidP="00FE2E1E">
      <w:r w:rsidRPr="00A44E95">
        <w:rPr>
          <w:noProof/>
        </w:rPr>
        <w:drawing>
          <wp:inline distT="0" distB="0" distL="0" distR="0" wp14:anchorId="7D0200EB" wp14:editId="50EA28E3">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7"/>
                    <a:stretch>
                      <a:fillRect/>
                    </a:stretch>
                  </pic:blipFill>
                  <pic:spPr>
                    <a:xfrm>
                      <a:off x="0" y="0"/>
                      <a:ext cx="3882535" cy="2813578"/>
                    </a:xfrm>
                    <a:prstGeom prst="rect">
                      <a:avLst/>
                    </a:prstGeom>
                  </pic:spPr>
                </pic:pic>
              </a:graphicData>
            </a:graphic>
          </wp:inline>
        </w:drawing>
      </w:r>
    </w:p>
    <w:p w14:paraId="779B0CF1" w14:textId="77777777" w:rsidR="00FE2E1E" w:rsidRPr="0039526D" w:rsidRDefault="00FE2E1E" w:rsidP="00FE2E1E">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(Virgili et al., 2016, p. 155)</w:t>
      </w:r>
    </w:p>
    <w:p w14:paraId="124C7F13" w14:textId="77777777" w:rsidR="00FE2E1E" w:rsidRDefault="00FE2E1E" w:rsidP="00FE2E1E">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C62E98">
        <w:rPr>
          <w:highlight w:val="green"/>
          <w:u w:val="single"/>
        </w:rPr>
        <w:t>There are</w:t>
      </w:r>
      <w:r w:rsidRPr="00BE0EC1">
        <w:rPr>
          <w:u w:val="single"/>
        </w:rPr>
        <w:t xml:space="preserve"> at least </w:t>
      </w:r>
      <w:r w:rsidRPr="00C62E98">
        <w:rPr>
          <w:highlight w:val="green"/>
          <w:u w:val="single"/>
        </w:rPr>
        <w:t xml:space="preserve">a </w:t>
      </w:r>
      <w:r w:rsidRPr="00C62E98">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1BB3C9C1" w14:textId="77777777" w:rsidR="00FE2E1E" w:rsidRPr="00283EEC" w:rsidRDefault="00FE2E1E" w:rsidP="00FE2E1E">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C62E98">
        <w:rPr>
          <w:highlight w:val="green"/>
          <w:u w:val="single"/>
        </w:rPr>
        <w:t>no institution</w:t>
      </w:r>
      <w:r w:rsidRPr="00BE0EC1">
        <w:rPr>
          <w:u w:val="single"/>
        </w:rPr>
        <w:t xml:space="preserve"> or body </w:t>
      </w:r>
      <w:r w:rsidRPr="00C62E98">
        <w:rPr>
          <w:highlight w:val="green"/>
          <w:u w:val="single"/>
        </w:rPr>
        <w:t>has enough power to</w:t>
      </w:r>
      <w:r w:rsidRPr="00BE0EC1">
        <w:rPr>
          <w:u w:val="single"/>
        </w:rPr>
        <w:t xml:space="preserve"> license, </w:t>
      </w:r>
      <w:r w:rsidRPr="00C62E98">
        <w:rPr>
          <w:highlight w:val="green"/>
          <w:u w:val="single"/>
        </w:rPr>
        <w:t>coordinate</w:t>
      </w:r>
      <w:r w:rsidRPr="00BE0EC1">
        <w:rPr>
          <w:u w:val="single"/>
        </w:rPr>
        <w:t xml:space="preserve"> and regulate what is sent to the </w:t>
      </w:r>
      <w:r w:rsidRPr="00C62E98">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2801C5CA" w14:textId="77777777" w:rsidR="00FE2E1E" w:rsidRDefault="00FE2E1E" w:rsidP="00FE2E1E">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670D9758" w14:textId="77777777" w:rsidR="00FE2E1E" w:rsidRPr="00612602" w:rsidRDefault="00FE2E1E" w:rsidP="00FE2E1E">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8" w:history="1">
        <w:r w:rsidRPr="008E3DAC">
          <w:rPr>
            <w:rStyle w:val="Hyperlink"/>
          </w:rPr>
          <w:t>https://www.culsr.org/articles/the-international-legal-regulation-of-space-debris</w:t>
        </w:r>
      </w:hyperlink>
      <w:r>
        <w:t>] Justin</w:t>
      </w:r>
    </w:p>
    <w:p w14:paraId="0F73F751" w14:textId="77777777" w:rsidR="00FE2E1E" w:rsidRPr="00934304" w:rsidRDefault="00FE2E1E" w:rsidP="00FE2E1E">
      <w:pPr>
        <w:rPr>
          <w:b/>
          <w:iCs/>
          <w:u w:val="single"/>
        </w:rPr>
      </w:pPr>
      <w:r w:rsidRPr="00934304">
        <w:rPr>
          <w:sz w:val="14"/>
        </w:rPr>
        <w:lastRenderedPageBreak/>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C62E98">
        <w:rPr>
          <w:rStyle w:val="Emphasis"/>
          <w:highlight w:val="green"/>
        </w:rPr>
        <w:t>Kessler Syndrome</w:t>
      </w:r>
      <w:r w:rsidRPr="00934304">
        <w:rPr>
          <w:sz w:val="14"/>
        </w:rPr>
        <w:t xml:space="preserve">, in which </w:t>
      </w:r>
      <w:r w:rsidRPr="00934304">
        <w:rPr>
          <w:u w:val="single"/>
        </w:rPr>
        <w:t>there is a “</w:t>
      </w:r>
      <w:r w:rsidRPr="00C62E98">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C62E98">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C62E98">
        <w:rPr>
          <w:highlight w:val="green"/>
          <w:u w:val="single"/>
        </w:rPr>
        <w:t>endangerment of</w:t>
      </w:r>
      <w:r w:rsidRPr="00934304">
        <w:rPr>
          <w:u w:val="single"/>
        </w:rPr>
        <w:t xml:space="preserve"> Earth’s future </w:t>
      </w:r>
      <w:r w:rsidRPr="00C62E98">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C62E98">
        <w:rPr>
          <w:highlight w:val="green"/>
          <w:u w:val="single"/>
        </w:rPr>
        <w:t>space debris</w:t>
      </w:r>
      <w:r w:rsidRPr="00934304">
        <w:rPr>
          <w:u w:val="single"/>
        </w:rPr>
        <w:t xml:space="preserve"> in orbit around Earth </w:t>
      </w:r>
      <w:r w:rsidRPr="00C62E98">
        <w:rPr>
          <w:highlight w:val="green"/>
          <w:u w:val="single"/>
        </w:rPr>
        <w:t>limits</w:t>
      </w:r>
      <w:r w:rsidRPr="00934304">
        <w:rPr>
          <w:u w:val="single"/>
        </w:rPr>
        <w:t xml:space="preserve"> the amount of available space for </w:t>
      </w:r>
      <w:r w:rsidRPr="00C62E98">
        <w:rPr>
          <w:rStyle w:val="Emphasis"/>
          <w:highlight w:val="green"/>
        </w:rPr>
        <w:t>satellites</w:t>
      </w:r>
      <w:r w:rsidRPr="00934304">
        <w:rPr>
          <w:rStyle w:val="Emphasis"/>
        </w:rPr>
        <w:t xml:space="preserve"> to orbit</w:t>
      </w:r>
      <w:r w:rsidRPr="00934304">
        <w:rPr>
          <w:u w:val="single"/>
        </w:rPr>
        <w:t xml:space="preserve">, which may </w:t>
      </w:r>
      <w:r w:rsidRPr="00C62E98">
        <w:rPr>
          <w:highlight w:val="green"/>
          <w:u w:val="single"/>
        </w:rPr>
        <w:t xml:space="preserve">result in the </w:t>
      </w:r>
      <w:r w:rsidRPr="00C62E98">
        <w:rPr>
          <w:rStyle w:val="Emphasis"/>
          <w:highlight w:val="green"/>
        </w:rPr>
        <w:t>Tragedy of the Commons</w:t>
      </w:r>
      <w:r w:rsidRPr="00934304">
        <w:rPr>
          <w:sz w:val="14"/>
        </w:rPr>
        <w:t xml:space="preserve">: </w:t>
      </w:r>
      <w:r w:rsidRPr="00934304">
        <w:rPr>
          <w:u w:val="single"/>
        </w:rPr>
        <w:t xml:space="preserve">multiple </w:t>
      </w:r>
      <w:r w:rsidRPr="00C62E98">
        <w:rPr>
          <w:highlight w:val="green"/>
          <w:u w:val="single"/>
        </w:rPr>
        <w:t xml:space="preserve">actors will </w:t>
      </w:r>
      <w:r w:rsidRPr="00C62E98">
        <w:rPr>
          <w:rStyle w:val="Emphasis"/>
          <w:highlight w:val="green"/>
        </w:rPr>
        <w:t>aggressively vie</w:t>
      </w:r>
      <w:r w:rsidRPr="00C62E98">
        <w:rPr>
          <w:highlight w:val="green"/>
          <w:u w:val="single"/>
        </w:rPr>
        <w:t xml:space="preserve">, in an </w:t>
      </w:r>
      <w:r w:rsidRPr="00C62E98">
        <w:rPr>
          <w:rStyle w:val="Emphasis"/>
          <w:highlight w:val="green"/>
        </w:rPr>
        <w:t>arms race</w:t>
      </w:r>
      <w:r w:rsidRPr="00C62E98">
        <w:rPr>
          <w:highlight w:val="green"/>
          <w:u w:val="single"/>
        </w:rPr>
        <w:t>, for</w:t>
      </w:r>
      <w:r w:rsidRPr="00934304">
        <w:rPr>
          <w:u w:val="single"/>
        </w:rPr>
        <w:t xml:space="preserve"> their </w:t>
      </w:r>
      <w:r w:rsidRPr="00C62E98">
        <w:rPr>
          <w:highlight w:val="green"/>
          <w:u w:val="single"/>
        </w:rPr>
        <w:t>right to space as it is</w:t>
      </w:r>
      <w:r w:rsidRPr="00934304">
        <w:rPr>
          <w:u w:val="single"/>
        </w:rPr>
        <w:t xml:space="preserve"> a </w:t>
      </w:r>
      <w:r w:rsidRPr="00C62E98">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C62E98">
        <w:rPr>
          <w:highlight w:val="green"/>
          <w:u w:val="single"/>
        </w:rPr>
        <w:t>a</w:t>
      </w:r>
      <w:r w:rsidRPr="00934304">
        <w:rPr>
          <w:u w:val="single"/>
        </w:rPr>
        <w:t xml:space="preserve"> </w:t>
      </w:r>
      <w:r w:rsidRPr="00934304">
        <w:rPr>
          <w:rStyle w:val="Emphasis"/>
        </w:rPr>
        <w:t xml:space="preserve">potentially </w:t>
      </w:r>
      <w:r w:rsidRPr="00C62E98">
        <w:rPr>
          <w:rStyle w:val="Emphasis"/>
          <w:highlight w:val="green"/>
        </w:rPr>
        <w:t>pressing issue in our</w:t>
      </w:r>
      <w:r w:rsidRPr="00934304">
        <w:rPr>
          <w:rStyle w:val="Emphasis"/>
        </w:rPr>
        <w:t xml:space="preserve"> increasingly technological </w:t>
      </w:r>
      <w:r w:rsidRPr="00C62E98">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6EE3AAED" w14:textId="77777777" w:rsidR="00FE2E1E" w:rsidRDefault="00FE2E1E" w:rsidP="00FE2E1E">
      <w:pPr>
        <w:pStyle w:val="Heading4"/>
      </w:pPr>
      <w:r>
        <w:t xml:space="preserve">Space exploration solves a </w:t>
      </w:r>
      <w:r w:rsidRPr="00715E14">
        <w:rPr>
          <w:u w:val="single"/>
        </w:rPr>
        <w:t>laundry list</w:t>
      </w:r>
      <w:r>
        <w:t xml:space="preserve"> of threats.</w:t>
      </w:r>
    </w:p>
    <w:p w14:paraId="2F213165" w14:textId="77777777" w:rsidR="00FE2E1E" w:rsidRDefault="00FE2E1E" w:rsidP="00FE2E1E">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2770CDBA" w14:textId="77777777" w:rsidR="00FE2E1E" w:rsidRPr="00701D37" w:rsidRDefault="00FE2E1E" w:rsidP="00FE2E1E">
      <w:pPr>
        <w:rPr>
          <w:sz w:val="16"/>
        </w:rPr>
      </w:pPr>
      <w:r w:rsidRPr="00C62E98">
        <w:rPr>
          <w:highlight w:val="green"/>
          <w:u w:val="single"/>
        </w:rPr>
        <w:t>Gaining access to</w:t>
      </w:r>
      <w:r w:rsidRPr="00715E14">
        <w:rPr>
          <w:u w:val="single"/>
        </w:rPr>
        <w:t xml:space="preserve"> </w:t>
      </w:r>
      <w:r w:rsidRPr="00701D37">
        <w:rPr>
          <w:rStyle w:val="Emphasis"/>
        </w:rPr>
        <w:t xml:space="preserve">new critical </w:t>
      </w:r>
      <w:r w:rsidRPr="00C62E98">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C62E98">
        <w:rPr>
          <w:highlight w:val="green"/>
          <w:u w:val="single"/>
        </w:rPr>
        <w:t>Earth is</w:t>
      </w:r>
      <w:r w:rsidRPr="00715E14">
        <w:rPr>
          <w:u w:val="single"/>
        </w:rPr>
        <w:t xml:space="preserve"> a </w:t>
      </w:r>
      <w:r w:rsidRPr="00C62E98">
        <w:rPr>
          <w:rStyle w:val="Emphasis"/>
          <w:highlight w:val="green"/>
        </w:rPr>
        <w:t>finite</w:t>
      </w:r>
      <w:r w:rsidRPr="00701D37">
        <w:rPr>
          <w:rStyle w:val="Emphasis"/>
        </w:rPr>
        <w:t xml:space="preserve"> planet</w:t>
      </w:r>
      <w:r w:rsidRPr="00715E14">
        <w:rPr>
          <w:u w:val="single"/>
        </w:rPr>
        <w:t xml:space="preserve">, and </w:t>
      </w:r>
      <w:r w:rsidRPr="00C62E98">
        <w:rPr>
          <w:rStyle w:val="Emphasis"/>
          <w:highlight w:val="green"/>
        </w:rPr>
        <w:t>certain elements</w:t>
      </w:r>
      <w:r w:rsidRPr="00701D37">
        <w:rPr>
          <w:rStyle w:val="Emphasis"/>
        </w:rPr>
        <w:t xml:space="preserve"> on Earth</w:t>
      </w:r>
      <w:r w:rsidRPr="00715E14">
        <w:rPr>
          <w:u w:val="single"/>
        </w:rPr>
        <w:t xml:space="preserve"> </w:t>
      </w:r>
      <w:r w:rsidRPr="00C62E98">
        <w:rPr>
          <w:highlight w:val="green"/>
          <w:u w:val="single"/>
        </w:rPr>
        <w:t>are</w:t>
      </w:r>
      <w:r w:rsidRPr="00715E14">
        <w:rPr>
          <w:u w:val="single"/>
        </w:rPr>
        <w:t xml:space="preserve"> </w:t>
      </w:r>
      <w:r w:rsidRPr="00701D37">
        <w:rPr>
          <w:rStyle w:val="Emphasis"/>
        </w:rPr>
        <w:t xml:space="preserve">very </w:t>
      </w:r>
      <w:r w:rsidRPr="00C62E98">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w:t>
      </w:r>
      <w:proofErr w:type="spellStart"/>
      <w:r w:rsidRPr="00701D37">
        <w:rPr>
          <w:sz w:val="16"/>
        </w:rPr>
        <w:t>siderophilic</w:t>
      </w:r>
      <w:proofErr w:type="spellEnd"/>
      <w:r w:rsidRPr="00701D37">
        <w:rPr>
          <w:sz w:val="16"/>
        </w:rPr>
        <w:t xml:space="preserve"> (iron-loving) and so have tended to sink toward the core over the natural history of the planet. However, </w:t>
      </w:r>
      <w:r w:rsidRPr="00C62E98">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C62E98">
        <w:rPr>
          <w:highlight w:val="green"/>
          <w:u w:val="single"/>
        </w:rPr>
        <w:t>have</w:t>
      </w:r>
      <w:r w:rsidRPr="00701D37">
        <w:rPr>
          <w:u w:val="single"/>
        </w:rPr>
        <w:t xml:space="preserve"> these </w:t>
      </w:r>
      <w:r w:rsidRPr="00C62E98">
        <w:rPr>
          <w:highlight w:val="green"/>
          <w:u w:val="single"/>
        </w:rPr>
        <w:t xml:space="preserve">elements in </w:t>
      </w:r>
      <w:r w:rsidRPr="00C62E98">
        <w:rPr>
          <w:rStyle w:val="Emphasis"/>
          <w:highlight w:val="green"/>
        </w:rPr>
        <w:t>abundance</w:t>
      </w:r>
      <w:r w:rsidRPr="00701D37">
        <w:rPr>
          <w:rStyle w:val="Emphasis"/>
        </w:rPr>
        <w:t xml:space="preserve"> and in more available locations</w:t>
      </w:r>
      <w:r w:rsidRPr="00701D37">
        <w:rPr>
          <w:u w:val="single"/>
        </w:rPr>
        <w:t xml:space="preserve">, </w:t>
      </w:r>
      <w:r w:rsidRPr="00C62E98">
        <w:rPr>
          <w:highlight w:val="green"/>
          <w:u w:val="single"/>
        </w:rPr>
        <w:t>making them</w:t>
      </w:r>
      <w:r w:rsidRPr="00701D37">
        <w:rPr>
          <w:u w:val="single"/>
        </w:rPr>
        <w:t xml:space="preserve"> </w:t>
      </w:r>
      <w:r w:rsidRPr="00701D37">
        <w:rPr>
          <w:rStyle w:val="Emphasis"/>
        </w:rPr>
        <w:t xml:space="preserve">potentially </w:t>
      </w:r>
      <w:r w:rsidRPr="00C62E98">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 xml:space="preserve">defunct asteroid-mining startup Planetary Resources once estimated that one “platinum-rich </w:t>
      </w:r>
      <w:proofErr w:type="gramStart"/>
      <w:r w:rsidRPr="00701D37">
        <w:rPr>
          <w:u w:val="single"/>
        </w:rPr>
        <w:t>500 meter wide</w:t>
      </w:r>
      <w:proofErr w:type="gramEnd"/>
      <w:r w:rsidRPr="00701D37">
        <w:rPr>
          <w:u w:val="single"/>
        </w:rPr>
        <w:t xml:space="preserve"> asteroid contains</w:t>
      </w:r>
      <w:r w:rsidRPr="00701D37">
        <w:rPr>
          <w:sz w:val="16"/>
        </w:rPr>
        <w:t xml:space="preserve"> . . . </w:t>
      </w:r>
      <w:r w:rsidRPr="00C62E98">
        <w:rPr>
          <w:rStyle w:val="Emphasis"/>
          <w:highlight w:val="green"/>
        </w:rPr>
        <w:t>1.5 times</w:t>
      </w:r>
      <w:r w:rsidRPr="00701D37">
        <w:rPr>
          <w:rStyle w:val="Emphasis"/>
        </w:rPr>
        <w:t xml:space="preserve"> the known </w:t>
      </w:r>
      <w:r w:rsidRPr="00C62E98">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xml:space="preserve">. In particular, it will be necessary to gain access to water, which is relatively rare in the inner solar </w:t>
      </w:r>
      <w:proofErr w:type="gramStart"/>
      <w:r w:rsidRPr="00701D37">
        <w:rPr>
          <w:sz w:val="16"/>
        </w:rPr>
        <w:t>system</w:t>
      </w:r>
      <w:proofErr w:type="gramEnd"/>
      <w:r w:rsidRPr="00701D37">
        <w:rPr>
          <w:sz w:val="16"/>
        </w:rPr>
        <w:t xml:space="preserve"> and which would be far too costly to transport in any significant amounts from the Earth’s surface.</w:t>
      </w:r>
    </w:p>
    <w:p w14:paraId="2D9130D6" w14:textId="77777777" w:rsidR="00FE2E1E" w:rsidRPr="00283EEC" w:rsidRDefault="00FE2E1E" w:rsidP="00FE2E1E">
      <w:pPr>
        <w:rPr>
          <w:rStyle w:val="Emphasis"/>
          <w:b w:val="0"/>
          <w:iCs w:val="0"/>
          <w:sz w:val="16"/>
          <w:u w:val="none"/>
        </w:rPr>
      </w:pPr>
      <w:r w:rsidRPr="00715E14">
        <w:rPr>
          <w:rStyle w:val="Emphasis"/>
        </w:rPr>
        <w:t>Another reason</w:t>
      </w:r>
      <w:r w:rsidRPr="00570115">
        <w:rPr>
          <w:sz w:val="16"/>
        </w:rPr>
        <w:t xml:space="preserve"> that </w:t>
      </w:r>
      <w:r w:rsidRPr="00C62E98">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62E98">
        <w:rPr>
          <w:rStyle w:val="StyleUnderline"/>
          <w:highlight w:val="green"/>
        </w:rPr>
        <w:t xml:space="preserve">create a </w:t>
      </w:r>
      <w:r w:rsidRPr="00C62E98">
        <w:rPr>
          <w:rStyle w:val="Emphasis"/>
          <w:highlight w:val="green"/>
        </w:rPr>
        <w:t>“</w:t>
      </w:r>
      <w:r w:rsidRPr="00C62E98">
        <w:rPr>
          <w:rStyle w:val="Emphasis"/>
          <w:sz w:val="24"/>
          <w:szCs w:val="24"/>
          <w:highlight w:val="green"/>
        </w:rPr>
        <w:t>backup Earth</w:t>
      </w:r>
      <w:r w:rsidRPr="00C62E98">
        <w:rPr>
          <w:rStyle w:val="Emphasis"/>
          <w:highlight w:val="green"/>
        </w:rPr>
        <w:t>”</w:t>
      </w:r>
      <w:r w:rsidRPr="00570115">
        <w:rPr>
          <w:rStyle w:val="StyleUnderline"/>
        </w:rPr>
        <w:t xml:space="preserve"> to hedge </w:t>
      </w:r>
      <w:r w:rsidRPr="00C62E98">
        <w:rPr>
          <w:rStyle w:val="StyleUnderline"/>
          <w:highlight w:val="green"/>
        </w:rPr>
        <w:t>against</w:t>
      </w:r>
      <w:r w:rsidRPr="00570115">
        <w:rPr>
          <w:sz w:val="16"/>
        </w:rPr>
        <w:t xml:space="preserve"> global catastrophic and </w:t>
      </w:r>
      <w:r w:rsidRPr="00C62E98">
        <w:rPr>
          <w:rStyle w:val="Emphasis"/>
          <w:highlight w:val="green"/>
        </w:rPr>
        <w:t>existential 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C62E98">
        <w:rPr>
          <w:rStyle w:val="Emphasis"/>
          <w:highlight w:val="green"/>
        </w:rPr>
        <w:t xml:space="preserve">asteroid </w:t>
      </w:r>
      <w:r w:rsidRPr="004412B9">
        <w:rPr>
          <w:rStyle w:val="Emphasis"/>
        </w:rPr>
        <w:t xml:space="preserve">impacts, </w:t>
      </w:r>
      <w:proofErr w:type="spellStart"/>
      <w:r w:rsidRPr="00C62E98">
        <w:rPr>
          <w:rStyle w:val="Emphasis"/>
          <w:highlight w:val="green"/>
        </w:rPr>
        <w:t>supervolcanic</w:t>
      </w:r>
      <w:proofErr w:type="spellEnd"/>
      <w:r w:rsidRPr="00C62E98">
        <w:rPr>
          <w:rStyle w:val="Emphasis"/>
          <w:highlight w:val="green"/>
        </w:rPr>
        <w:t xml:space="preserve"> eruptions</w:t>
      </w:r>
      <w:r w:rsidRPr="00570115">
        <w:rPr>
          <w:rStyle w:val="Emphasis"/>
        </w:rPr>
        <w:t>,</w:t>
      </w:r>
      <w:r w:rsidRPr="00570115">
        <w:rPr>
          <w:sz w:val="16"/>
        </w:rPr>
        <w:t xml:space="preserve"> pandemic </w:t>
      </w:r>
      <w:r w:rsidRPr="00C62E98">
        <w:rPr>
          <w:rStyle w:val="Emphasis"/>
          <w:highlight w:val="green"/>
        </w:rPr>
        <w:t>disease</w:t>
      </w:r>
      <w:r w:rsidRPr="00570115">
        <w:rPr>
          <w:sz w:val="16"/>
        </w:rPr>
        <w:t xml:space="preserve">, and other natural hazards threatening civilization. Now, in addition to these natural threats, human-made hazards such as </w:t>
      </w:r>
      <w:r w:rsidRPr="00C62E98">
        <w:rPr>
          <w:rStyle w:val="Emphasis"/>
          <w:highlight w:val="green"/>
        </w:rPr>
        <w:t>nuc</w:t>
      </w:r>
      <w:r w:rsidRPr="00C93DFB">
        <w:rPr>
          <w:rStyle w:val="Emphasis"/>
        </w:rPr>
        <w:t>lear</w:t>
      </w:r>
      <w:r w:rsidRPr="00570115">
        <w:rPr>
          <w:rStyle w:val="Emphasis"/>
        </w:rPr>
        <w:t xml:space="preserve"> weapon</w:t>
      </w:r>
      <w:r w:rsidRPr="00C62E98">
        <w:rPr>
          <w:rStyle w:val="Emphasis"/>
          <w:highlight w:val="green"/>
        </w:rPr>
        <w:t>s, climate change, biotech</w:t>
      </w:r>
      <w:r w:rsidRPr="00715E14">
        <w:rPr>
          <w:u w:val="single"/>
        </w:rPr>
        <w:t xml:space="preserve">nology, </w:t>
      </w:r>
      <w:r w:rsidRPr="00C62E98">
        <w:rPr>
          <w:rStyle w:val="Emphasis"/>
          <w:highlight w:val="green"/>
        </w:rPr>
        <w:t>nanotech</w:t>
      </w:r>
      <w:r w:rsidRPr="00715E14">
        <w:rPr>
          <w:u w:val="single"/>
        </w:rPr>
        <w:t xml:space="preserve">nology, </w:t>
      </w:r>
      <w:r w:rsidRPr="00C62E98">
        <w:rPr>
          <w:rStyle w:val="StyleUnderline"/>
          <w:highlight w:val="green"/>
        </w:rPr>
        <w:t xml:space="preserve">and </w:t>
      </w:r>
      <w:r w:rsidRPr="00C62E98">
        <w:rPr>
          <w:rStyle w:val="Emphasis"/>
          <w:highlight w:val="green"/>
        </w:rPr>
        <w:t>a</w:t>
      </w:r>
      <w:r w:rsidRPr="00715E14">
        <w:rPr>
          <w:u w:val="single"/>
        </w:rPr>
        <w:t xml:space="preserve">rtificial </w:t>
      </w:r>
      <w:r w:rsidRPr="00C62E98">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570115">
        <w:rPr>
          <w:sz w:val="16"/>
        </w:rPr>
        <w:t>all of</w:t>
      </w:r>
      <w:proofErr w:type="gramEnd"/>
      <w:r w:rsidRPr="00570115">
        <w:rPr>
          <w:sz w:val="16"/>
        </w:rPr>
        <w:t xml:space="preserve">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62E98">
        <w:rPr>
          <w:rStyle w:val="StyleUnderline"/>
          <w:highlight w:val="green"/>
        </w:rPr>
        <w:t>humans</w:t>
      </w:r>
      <w:r w:rsidRPr="00570115">
        <w:rPr>
          <w:rStyle w:val="StyleUnderline"/>
        </w:rPr>
        <w:t xml:space="preserve"> were a multiplanetary species </w:t>
      </w:r>
      <w:r w:rsidRPr="00C62E98">
        <w:rPr>
          <w:rStyle w:val="StyleUnderline"/>
          <w:highlight w:val="green"/>
        </w:rPr>
        <w:t xml:space="preserve">with </w:t>
      </w:r>
      <w:r w:rsidRPr="00C62E98">
        <w:rPr>
          <w:rStyle w:val="Emphasis"/>
          <w:highlight w:val="green"/>
        </w:rPr>
        <w:t>just one</w:t>
      </w:r>
      <w:r w:rsidRPr="00570115">
        <w:rPr>
          <w:rStyle w:val="Emphasis"/>
        </w:rPr>
        <w:t xml:space="preserve"> self-sustaining </w:t>
      </w:r>
      <w:r w:rsidRPr="00C62E98">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t>
      </w:r>
      <w:r w:rsidRPr="00570115">
        <w:rPr>
          <w:sz w:val="16"/>
        </w:rPr>
        <w:lastRenderedPageBreak/>
        <w:t xml:space="preserve">would not be for nothing. </w:t>
      </w:r>
      <w:r w:rsidRPr="00C93DFB">
        <w:rPr>
          <w:rStyle w:val="StyleUnderline"/>
        </w:rPr>
        <w:t xml:space="preserve">Human life and culture </w:t>
      </w:r>
      <w:r w:rsidRPr="00C62E98">
        <w:rPr>
          <w:rStyle w:val="StyleUnderline"/>
          <w:highlight w:val="green"/>
        </w:rPr>
        <w:t>would go on</w:t>
      </w:r>
      <w:r w:rsidRPr="00570115">
        <w:rPr>
          <w:sz w:val="16"/>
        </w:rPr>
        <w:t xml:space="preserve"> elsewhere, as well as other Earth species. This is a dire fate, but less terrible than the first.</w:t>
      </w:r>
    </w:p>
    <w:p w14:paraId="5D670E13" w14:textId="77777777" w:rsidR="00FE2E1E" w:rsidRDefault="00FE2E1E" w:rsidP="00FE2E1E">
      <w:pPr>
        <w:pStyle w:val="Heading4"/>
      </w:pPr>
      <w:r>
        <w:t xml:space="preserve">There are </w:t>
      </w:r>
      <w:r w:rsidRPr="004762AB">
        <w:rPr>
          <w:u w:val="single"/>
        </w:rPr>
        <w:t>no checks</w:t>
      </w:r>
      <w:r>
        <w:t xml:space="preserve"> on mega-constellations – specifically </w:t>
      </w:r>
      <w:r w:rsidRPr="005D6684">
        <w:rPr>
          <w:u w:val="single"/>
        </w:rPr>
        <w:t>decks</w:t>
      </w:r>
      <w:r>
        <w:t xml:space="preserve"> the environment.</w:t>
      </w:r>
    </w:p>
    <w:p w14:paraId="5593C6DE" w14:textId="77777777" w:rsidR="00FE2E1E" w:rsidRPr="005D6684" w:rsidRDefault="00FE2E1E" w:rsidP="00FE2E1E">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9" w:history="1">
        <w:r w:rsidRPr="00457B9A">
          <w:rPr>
            <w:rStyle w:val="Hyperlink"/>
          </w:rPr>
          <w:t>https://www.nature.com/articles/s41598-021-89909-7</w:t>
        </w:r>
      </w:hyperlink>
      <w:r>
        <w:t>] Justin</w:t>
      </w:r>
    </w:p>
    <w:p w14:paraId="214115EE" w14:textId="77777777" w:rsidR="00FE2E1E" w:rsidRPr="005D6684" w:rsidRDefault="00FE2E1E" w:rsidP="00FE2E1E">
      <w:pPr>
        <w:rPr>
          <w:sz w:val="14"/>
        </w:rPr>
      </w:pPr>
      <w:r w:rsidRPr="00C62E98">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C62E98">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C62E98">
        <w:rPr>
          <w:highlight w:val="green"/>
          <w:u w:val="single"/>
        </w:rPr>
        <w:t xml:space="preserve">current </w:t>
      </w:r>
      <w:r w:rsidRPr="00C62E98">
        <w:rPr>
          <w:rStyle w:val="Emphasis"/>
          <w:highlight w:val="green"/>
        </w:rPr>
        <w:t>governance</w:t>
      </w:r>
      <w:r w:rsidRPr="004762AB">
        <w:rPr>
          <w:rStyle w:val="Emphasis"/>
        </w:rPr>
        <w:t xml:space="preserve"> system </w:t>
      </w:r>
      <w:r w:rsidRPr="00C62E98">
        <w:rPr>
          <w:rStyle w:val="Emphasis"/>
          <w:highlight w:val="green"/>
        </w:rPr>
        <w:t>for LEO</w:t>
      </w:r>
      <w:r w:rsidRPr="00C62E98">
        <w:rPr>
          <w:highlight w:val="green"/>
          <w:u w:val="single"/>
        </w:rPr>
        <w:t>,</w:t>
      </w:r>
      <w:r w:rsidRPr="00B809EA">
        <w:rPr>
          <w:u w:val="single"/>
        </w:rPr>
        <w:t xml:space="preserve"> while slowly changing, </w:t>
      </w:r>
      <w:r w:rsidRPr="00C62E98">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model to satellites could </w:t>
      </w:r>
      <w:r w:rsidRPr="00C62E98">
        <w:rPr>
          <w:highlight w:val="green"/>
          <w:u w:val="single"/>
        </w:rPr>
        <w:t>lead to</w:t>
      </w:r>
      <w:r w:rsidRPr="00B809EA">
        <w:rPr>
          <w:u w:val="single"/>
        </w:rPr>
        <w:t xml:space="preserve"> </w:t>
      </w:r>
      <w:r w:rsidRPr="004762AB">
        <w:rPr>
          <w:rStyle w:val="Emphasis"/>
        </w:rPr>
        <w:t xml:space="preserve">multiple </w:t>
      </w:r>
      <w:r w:rsidRPr="00C62E98">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58F318C9" w14:textId="77777777" w:rsidR="00FE2E1E" w:rsidRPr="005D6684" w:rsidRDefault="00FE2E1E" w:rsidP="00FE2E1E">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C62E98">
        <w:rPr>
          <w:highlight w:val="green"/>
          <w:u w:val="single"/>
        </w:rPr>
        <w:t>mass</w:t>
      </w:r>
      <w:r w:rsidRPr="00B809EA">
        <w:rPr>
          <w:u w:val="single"/>
        </w:rPr>
        <w:t xml:space="preserve"> in LEO, which can </w:t>
      </w:r>
      <w:r w:rsidRPr="00C62E98">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C62E98">
        <w:rPr>
          <w:highlight w:val="green"/>
          <w:u w:val="single"/>
        </w:rPr>
        <w:t>the Kessler Syndrome</w:t>
      </w:r>
      <w:proofErr w:type="gramStart"/>
      <w:r w:rsidRPr="005D6684">
        <w:rPr>
          <w:sz w:val="14"/>
        </w:rPr>
        <w:t>3 .</w:t>
      </w:r>
      <w:proofErr w:type="gramEnd"/>
      <w:r w:rsidRPr="005D6684">
        <w:rPr>
          <w:sz w:val="14"/>
        </w:rPr>
        <w:t xml:space="preserve"> Tere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C62E98">
        <w:rPr>
          <w:highlight w:val="green"/>
          <w:u w:val="single"/>
        </w:rPr>
        <w:t>Simulations</w:t>
      </w:r>
      <w:r w:rsidRPr="00B809EA">
        <w:rPr>
          <w:u w:val="single"/>
        </w:rPr>
        <w:t xml:space="preserve"> of the long-term evolution of debris </w:t>
      </w:r>
      <w:r w:rsidRPr="00C62E98">
        <w:rPr>
          <w:highlight w:val="green"/>
          <w:u w:val="single"/>
        </w:rPr>
        <w:t>suggest</w:t>
      </w:r>
      <w:r w:rsidRPr="00B809EA">
        <w:rPr>
          <w:u w:val="single"/>
        </w:rPr>
        <w:t xml:space="preserve"> that </w:t>
      </w:r>
      <w:r w:rsidRPr="00C62E98">
        <w:rPr>
          <w:highlight w:val="green"/>
          <w:u w:val="single"/>
        </w:rPr>
        <w:t>LEO is already in</w:t>
      </w:r>
      <w:r w:rsidRPr="00B809EA">
        <w:rPr>
          <w:u w:val="single"/>
        </w:rPr>
        <w:t xml:space="preserve"> the protracted </w:t>
      </w:r>
      <w:r w:rsidRPr="00C62E98">
        <w:rPr>
          <w:rStyle w:val="Emphasis"/>
          <w:highlight w:val="green"/>
        </w:rPr>
        <w:t>initial stages of</w:t>
      </w:r>
      <w:r w:rsidRPr="004762AB">
        <w:rPr>
          <w:rStyle w:val="Emphasis"/>
        </w:rPr>
        <w:t xml:space="preserve"> the </w:t>
      </w:r>
      <w:r w:rsidRPr="00C62E98">
        <w:rPr>
          <w:rStyle w:val="Emphasis"/>
          <w:highlight w:val="green"/>
        </w:rPr>
        <w:t>Kessler</w:t>
      </w:r>
      <w:r w:rsidRPr="004762AB">
        <w:rPr>
          <w:rStyle w:val="Emphasis"/>
        </w:rPr>
        <w:t xml:space="preserve"> Syndrome</w:t>
      </w:r>
      <w:r w:rsidRPr="00B809EA">
        <w:rPr>
          <w:u w:val="single"/>
        </w:rPr>
        <w:t xml:space="preserve">, </w:t>
      </w:r>
      <w:r w:rsidRPr="00C62E98">
        <w:rPr>
          <w:highlight w:val="green"/>
          <w:u w:val="single"/>
        </w:rPr>
        <w:t>but</w:t>
      </w:r>
      <w:r w:rsidRPr="00B809EA">
        <w:rPr>
          <w:u w:val="single"/>
        </w:rPr>
        <w:t xml:space="preserve"> that </w:t>
      </w:r>
      <w:r w:rsidRPr="00C62E98">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010AC23F" w14:textId="77777777" w:rsidR="00FE2E1E" w:rsidRPr="005D6684" w:rsidRDefault="00FE2E1E" w:rsidP="00FE2E1E">
      <w:pPr>
        <w:rPr>
          <w:sz w:val="14"/>
        </w:rPr>
      </w:pPr>
      <w:r w:rsidRPr="005D6684">
        <w:rPr>
          <w:sz w:val="14"/>
        </w:rPr>
        <w:t>[Omitted Figures 1 and 2]</w:t>
      </w:r>
    </w:p>
    <w:p w14:paraId="14CA9B98" w14:textId="77777777" w:rsidR="00FE2E1E" w:rsidRPr="005D6684" w:rsidRDefault="00FE2E1E" w:rsidP="00FE2E1E">
      <w:pPr>
        <w:rPr>
          <w:sz w:val="14"/>
        </w:rPr>
      </w:pPr>
      <w:r w:rsidRPr="005D6684">
        <w:rPr>
          <w:sz w:val="14"/>
        </w:rPr>
        <w:t>Results</w:t>
      </w:r>
    </w:p>
    <w:p w14:paraId="3BBFCC3E" w14:textId="77777777" w:rsidR="00FE2E1E" w:rsidRPr="005D6684" w:rsidRDefault="00FE2E1E" w:rsidP="00FE2E1E">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C62E98">
        <w:rPr>
          <w:highlight w:val="green"/>
          <w:u w:val="single"/>
        </w:rPr>
        <w:t>slope change</w:t>
      </w:r>
      <w:r w:rsidRPr="005D6684">
        <w:rPr>
          <w:u w:val="single"/>
        </w:rPr>
        <w:t xml:space="preserve"> in the distribution function </w:t>
      </w:r>
      <w:proofErr w:type="spellStart"/>
      <w:r w:rsidRPr="00C62E98">
        <w:rPr>
          <w:highlight w:val="green"/>
          <w:u w:val="single"/>
        </w:rPr>
        <w:t>defnes</w:t>
      </w:r>
      <w:proofErr w:type="spellEnd"/>
      <w:r w:rsidRPr="00C62E98">
        <w:rPr>
          <w:highlight w:val="green"/>
          <w:u w:val="single"/>
        </w:rPr>
        <w:t xml:space="preserve"> </w:t>
      </w:r>
      <w:proofErr w:type="spellStart"/>
      <w:r w:rsidRPr="00C62E98">
        <w:rPr>
          <w:rStyle w:val="Emphasis"/>
          <w:highlight w:val="green"/>
        </w:rPr>
        <w:t>NewSpace</w:t>
      </w:r>
      <w:proofErr w:type="spellEnd"/>
      <w:r w:rsidRPr="00C62E98">
        <w:rPr>
          <w:rStyle w:val="Emphasis"/>
          <w:highlight w:val="green"/>
        </w:rPr>
        <w:t>, an era of</w:t>
      </w:r>
      <w:r w:rsidRPr="004762AB">
        <w:rPr>
          <w:rStyle w:val="Emphasis"/>
        </w:rPr>
        <w:t xml:space="preserve"> dominance by </w:t>
      </w:r>
      <w:r w:rsidRPr="00C62E98">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480B4A71" w14:textId="77777777" w:rsidR="00FE2E1E" w:rsidRPr="005D6684" w:rsidRDefault="00FE2E1E" w:rsidP="00FE2E1E">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433A006" w14:textId="77777777" w:rsidR="00FE2E1E" w:rsidRPr="005D6684" w:rsidRDefault="00FE2E1E" w:rsidP="00FE2E1E">
      <w:pPr>
        <w:rPr>
          <w:sz w:val="14"/>
        </w:rPr>
      </w:pPr>
      <w:r w:rsidRPr="005D6684">
        <w:rPr>
          <w:sz w:val="14"/>
        </w:rPr>
        <w:lastRenderedPageBreak/>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7B8EF140" w14:textId="77777777" w:rsidR="00FE2E1E" w:rsidRPr="005D6684" w:rsidRDefault="00FE2E1E" w:rsidP="00FE2E1E">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C62E98">
        <w:rPr>
          <w:highlight w:val="green"/>
          <w:u w:val="single"/>
        </w:rPr>
        <w:t>actively de-orbit</w:t>
      </w:r>
      <w:r w:rsidRPr="005D6684">
        <w:rPr>
          <w:u w:val="single"/>
        </w:rPr>
        <w:t xml:space="preserve"> its satellites at the end of their 5–6-year operational lives. However, this process </w:t>
      </w:r>
      <w:r w:rsidRPr="00C62E98">
        <w:rPr>
          <w:highlight w:val="green"/>
          <w:u w:val="single"/>
        </w:rPr>
        <w:t>takes 6 months</w:t>
      </w:r>
      <w:r w:rsidRPr="005D6684">
        <w:rPr>
          <w:u w:val="single"/>
        </w:rPr>
        <w:t xml:space="preserve">, so roughly 10% will be de-orbiting at any time. If other companies do likewise, </w:t>
      </w:r>
      <w:r w:rsidRPr="00C62E98">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C62E98">
        <w:rPr>
          <w:rStyle w:val="Emphasis"/>
          <w:highlight w:val="green"/>
        </w:rPr>
        <w:t>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35CA13D2" w14:textId="77777777" w:rsidR="00FE2E1E" w:rsidRPr="005D6684" w:rsidRDefault="00FE2E1E" w:rsidP="00FE2E1E">
      <w:pPr>
        <w:rPr>
          <w:sz w:val="14"/>
        </w:rPr>
      </w:pPr>
      <w:r w:rsidRPr="00C62E98">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C62E98">
        <w:rPr>
          <w:highlight w:val="green"/>
          <w:u w:val="single"/>
        </w:rPr>
        <w:t>depends on</w:t>
      </w:r>
      <w:r w:rsidRPr="005D6684">
        <w:rPr>
          <w:u w:val="single"/>
        </w:rPr>
        <w:t xml:space="preserve"> ongoing </w:t>
      </w:r>
      <w:r w:rsidRPr="00C62E98">
        <w:rPr>
          <w:rStyle w:val="Emphasis"/>
          <w:highlight w:val="green"/>
        </w:rPr>
        <w:t>communication</w:t>
      </w:r>
      <w:r w:rsidRPr="00C62E98">
        <w:rPr>
          <w:highlight w:val="green"/>
          <w:u w:val="single"/>
        </w:rPr>
        <w:t xml:space="preserve"> and </w:t>
      </w:r>
      <w:r w:rsidRPr="00C62E98">
        <w:rPr>
          <w:rStyle w:val="Emphasis"/>
          <w:highlight w:val="green"/>
        </w:rPr>
        <w:t>cooperation</w:t>
      </w:r>
      <w:r w:rsidRPr="005D6684">
        <w:rPr>
          <w:u w:val="single"/>
        </w:rPr>
        <w:t xml:space="preserve"> between operators, </w:t>
      </w:r>
      <w:r w:rsidRPr="00C62E98">
        <w:rPr>
          <w:highlight w:val="green"/>
          <w:u w:val="single"/>
        </w:rPr>
        <w:t>which</w:t>
      </w:r>
      <w:r w:rsidRPr="005D6684">
        <w:rPr>
          <w:u w:val="single"/>
        </w:rPr>
        <w:t xml:space="preserve"> at present </w:t>
      </w:r>
      <w:r w:rsidRPr="00C62E98">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2467249A" w14:textId="77777777" w:rsidR="00FE2E1E" w:rsidRPr="005D6684" w:rsidRDefault="00FE2E1E" w:rsidP="00FE2E1E">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C62E98">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23F3DC19" w14:textId="77777777" w:rsidR="00FE2E1E" w:rsidRPr="005D6684" w:rsidRDefault="00FE2E1E" w:rsidP="00FE2E1E">
      <w:pPr>
        <w:rPr>
          <w:sz w:val="14"/>
        </w:rPr>
      </w:pPr>
      <w:r w:rsidRPr="00C62E98">
        <w:rPr>
          <w:highlight w:val="green"/>
          <w:u w:val="single"/>
        </w:rPr>
        <w:t>Fragmentation</w:t>
      </w:r>
      <w:r w:rsidRPr="005D6684">
        <w:rPr>
          <w:u w:val="single"/>
        </w:rPr>
        <w:t xml:space="preserve"> events are </w:t>
      </w:r>
      <w:r w:rsidRPr="00C62E98">
        <w:rPr>
          <w:rStyle w:val="Emphasis"/>
          <w:highlight w:val="green"/>
        </w:rPr>
        <w:t xml:space="preserve">not </w:t>
      </w:r>
      <w:proofErr w:type="spellStart"/>
      <w:r w:rsidRPr="00C62E98">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5D4F6EBE" w14:textId="77777777" w:rsidR="00FE2E1E" w:rsidRPr="005D6684" w:rsidRDefault="00FE2E1E" w:rsidP="00FE2E1E">
      <w:pPr>
        <w:rPr>
          <w:sz w:val="14"/>
        </w:rPr>
      </w:pPr>
      <w:r w:rsidRPr="005D6684">
        <w:rPr>
          <w:sz w:val="14"/>
        </w:rPr>
        <w:t xml:space="preserve">Surface impacts and atmospheric </w:t>
      </w:r>
      <w:proofErr w:type="spellStart"/>
      <w:r w:rsidRPr="005D6684">
        <w:rPr>
          <w:sz w:val="14"/>
        </w:rPr>
        <w:t>efects</w:t>
      </w:r>
      <w:proofErr w:type="spellEnd"/>
      <w:r w:rsidRPr="005D6684">
        <w:rPr>
          <w:sz w:val="14"/>
        </w:rPr>
        <w:t xml:space="preserve">. Although failures do occur, </w:t>
      </w:r>
      <w:proofErr w:type="spellStart"/>
      <w:r w:rsidRPr="005D6684">
        <w:rPr>
          <w:sz w:val="14"/>
        </w:rPr>
        <w:t>frst</w:t>
      </w:r>
      <w:proofErr w:type="spellEnd"/>
      <w:r w:rsidRPr="005D6684">
        <w:rPr>
          <w:sz w:val="14"/>
        </w:rPr>
        <w:t xml:space="preserve"> stages of SpaceX rockets are usually landed and re-used, while second stages are usually controlled through re-entry and deposited in remote areas of ocean. Tis best practice might not be followed by others. For example, the </w:t>
      </w:r>
      <w:proofErr w:type="spellStart"/>
      <w:r w:rsidRPr="005D6684">
        <w:rPr>
          <w:sz w:val="14"/>
        </w:rPr>
        <w:t>frst</w:t>
      </w:r>
      <w:proofErr w:type="spellEnd"/>
      <w:r w:rsidRPr="005D6684">
        <w:rPr>
          <w:sz w:val="14"/>
        </w:rPr>
        <w:t xml:space="preserve"> stages of the Soyuz rockets employed by </w:t>
      </w:r>
      <w:proofErr w:type="spellStart"/>
      <w:r w:rsidRPr="005D6684">
        <w:rPr>
          <w:sz w:val="14"/>
        </w:rPr>
        <w:t>OneWeb</w:t>
      </w:r>
      <w:proofErr w:type="spellEnd"/>
      <w:r w:rsidRPr="005D6684">
        <w:rPr>
          <w:sz w:val="14"/>
        </w:rPr>
        <w:t xml:space="preserve"> are not reusable, nor are the second stage re-entries controllable. </w:t>
      </w:r>
      <w:proofErr w:type="spellStart"/>
      <w:r w:rsidRPr="005D6684">
        <w:rPr>
          <w:sz w:val="14"/>
        </w:rPr>
        <w:t>Te</w:t>
      </w:r>
      <w:proofErr w:type="spellEnd"/>
      <w:r w:rsidRPr="005D6684">
        <w:rPr>
          <w:sz w:val="14"/>
        </w:rPr>
        <w:t xml:space="preserve"> Long March rockets that will likely be employed by GW are similar. </w:t>
      </w:r>
      <w:r w:rsidRPr="005D6684">
        <w:rPr>
          <w:u w:val="single"/>
        </w:rPr>
        <w:t xml:space="preserve">Uncontrolled re-entries do not always meet safety standards17, a situation that may be exacerbated by mega-constellations. Moreover, the cumulative impact of thousands of rocket stages on the ocean environment could be </w:t>
      </w:r>
      <w:proofErr w:type="spellStart"/>
      <w:r w:rsidRPr="005D6684">
        <w:rPr>
          <w:u w:val="single"/>
        </w:rPr>
        <w:t>signifcant</w:t>
      </w:r>
      <w:proofErr w:type="spellEnd"/>
      <w:r w:rsidRPr="005D6684">
        <w:rPr>
          <w:sz w:val="14"/>
        </w:rPr>
        <w:t xml:space="preserve"> should those stages contain hazardous materials, such as unspent hydrazine fuels17–19. In the 1990s, </w:t>
      </w:r>
      <w:proofErr w:type="spellStart"/>
      <w:r w:rsidRPr="005D6684">
        <w:rPr>
          <w:sz w:val="14"/>
        </w:rPr>
        <w:t>Pacifc</w:t>
      </w:r>
      <w:proofErr w:type="spellEnd"/>
      <w:r w:rsidRPr="005D6684">
        <w:rPr>
          <w:sz w:val="14"/>
        </w:rPr>
        <w:t xml:space="preserve">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4B5849B0" w14:textId="77777777" w:rsidR="00FE2E1E" w:rsidRPr="005D6684" w:rsidRDefault="00FE2E1E" w:rsidP="00FE2E1E">
      <w:pPr>
        <w:rPr>
          <w:sz w:val="14"/>
        </w:rPr>
      </w:pPr>
      <w:proofErr w:type="spellStart"/>
      <w:r w:rsidRPr="005D6684">
        <w:rPr>
          <w:sz w:val="14"/>
        </w:rPr>
        <w:t>Te</w:t>
      </w:r>
      <w:proofErr w:type="spellEnd"/>
      <w:r w:rsidRPr="005D6684">
        <w:rPr>
          <w:sz w:val="14"/>
        </w:rPr>
        <w:t xml:space="preserve"> </w:t>
      </w:r>
      <w:proofErr w:type="spellStart"/>
      <w:r w:rsidRPr="005D6684">
        <w:rPr>
          <w:sz w:val="14"/>
        </w:rPr>
        <w:t>frst</w:t>
      </w:r>
      <w:proofErr w:type="spellEnd"/>
      <w:r w:rsidRPr="005D6684">
        <w:rPr>
          <w:sz w:val="14"/>
        </w:rPr>
        <w:t xml:space="preserve"> </w:t>
      </w:r>
      <w:proofErr w:type="spellStart"/>
      <w:r w:rsidRPr="005D6684">
        <w:rPr>
          <w:sz w:val="14"/>
        </w:rPr>
        <w:t>Starlink</w:t>
      </w:r>
      <w:proofErr w:type="spellEnd"/>
      <w:r w:rsidRPr="005D6684">
        <w:rPr>
          <w:sz w:val="14"/>
        </w:rPr>
        <w:t xml:space="preserve">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w:t>
      </w:r>
      <w:proofErr w:type="spellStart"/>
      <w:r w:rsidRPr="005D6684">
        <w:rPr>
          <w:sz w:val="14"/>
        </w:rPr>
        <w:t>identifed</w:t>
      </w:r>
      <w:proofErr w:type="spellEnd"/>
      <w:r w:rsidRPr="005D6684">
        <w:rPr>
          <w:sz w:val="14"/>
        </w:rPr>
        <w:t xml:space="preserve"> the problem, SpaceX reportedly replaced some materials with a view to having </w:t>
      </w:r>
      <w:proofErr w:type="gramStart"/>
      <w:r w:rsidRPr="005D6684">
        <w:rPr>
          <w:sz w:val="14"/>
        </w:rPr>
        <w:t>all of</w:t>
      </w:r>
      <w:proofErr w:type="gramEnd"/>
      <w:r w:rsidRPr="005D6684">
        <w:rPr>
          <w:sz w:val="14"/>
        </w:rPr>
        <w:t xml:space="preserve"> the satellite components now demise in the atmosphere23. Other companies, based in other countries, might not follow this best practice or be required to do so.</w:t>
      </w:r>
    </w:p>
    <w:p w14:paraId="150FB68A" w14:textId="77777777" w:rsidR="00FE2E1E" w:rsidRPr="005D6684" w:rsidRDefault="00FE2E1E" w:rsidP="00FE2E1E">
      <w:pPr>
        <w:rPr>
          <w:sz w:val="14"/>
        </w:rPr>
      </w:pPr>
      <w:proofErr w:type="spellStart"/>
      <w:r w:rsidRPr="005D6684">
        <w:rPr>
          <w:sz w:val="14"/>
        </w:rPr>
        <w:t>Te</w:t>
      </w:r>
      <w:proofErr w:type="spellEnd"/>
      <w:r w:rsidRPr="005D6684">
        <w:rPr>
          <w:sz w:val="14"/>
        </w:rPr>
        <w:t xml:space="preserve"> demise of satellite components during re-entry introduces a </w:t>
      </w:r>
      <w:proofErr w:type="spellStart"/>
      <w:r w:rsidRPr="005D6684">
        <w:rPr>
          <w:sz w:val="14"/>
        </w:rPr>
        <w:t>diferent</w:t>
      </w:r>
      <w:proofErr w:type="spellEnd"/>
      <w:r w:rsidRPr="005D6684">
        <w:rPr>
          <w:sz w:val="14"/>
        </w:rPr>
        <w:t xml:space="preserve"> problem, since none of that material </w:t>
      </w:r>
      <w:proofErr w:type="gramStart"/>
      <w:r w:rsidRPr="005D6684">
        <w:rPr>
          <w:sz w:val="14"/>
        </w:rPr>
        <w:t>actually disappears</w:t>
      </w:r>
      <w:proofErr w:type="gramEnd"/>
      <w:r w:rsidRPr="005D6684">
        <w:rPr>
          <w:sz w:val="14"/>
        </w:rPr>
        <w:t xml:space="preserve">. </w:t>
      </w:r>
      <w:proofErr w:type="spellStart"/>
      <w:r w:rsidRPr="005D6684">
        <w:rPr>
          <w:u w:val="single"/>
        </w:rPr>
        <w:t>Starlink</w:t>
      </w:r>
      <w:proofErr w:type="spellEnd"/>
      <w:r w:rsidRPr="005D6684">
        <w:rPr>
          <w:u w:val="single"/>
        </w:rPr>
        <w:t xml:space="preserve"> satellites have a dry mass of about 260 kg; 12,000 satellites will total 3100 </w:t>
      </w:r>
      <w:proofErr w:type="spellStart"/>
      <w:r w:rsidRPr="005D6684">
        <w:rPr>
          <w:u w:val="single"/>
        </w:rPr>
        <w:t>tonnes</w:t>
      </w:r>
      <w:proofErr w:type="spellEnd"/>
      <w:r w:rsidRPr="005D6684">
        <w:rPr>
          <w:u w:val="single"/>
        </w:rPr>
        <w:t xml:space="preserve">. A 5-year cycle would see on average almost 2 </w:t>
      </w:r>
      <w:proofErr w:type="spellStart"/>
      <w:r w:rsidRPr="005D6684">
        <w:rPr>
          <w:u w:val="single"/>
        </w:rPr>
        <w:t>tonnes</w:t>
      </w:r>
      <w:proofErr w:type="spellEnd"/>
      <w:r w:rsidRPr="005D6684">
        <w:rPr>
          <w:u w:val="single"/>
        </w:rPr>
        <w:t xml:space="preserve"> re-entering Earth’s atmosphere daily</w:t>
      </w:r>
      <w:r w:rsidRPr="005D6684">
        <w:rPr>
          <w:sz w:val="14"/>
        </w:rPr>
        <w:t xml:space="preserve">. While small compared to the 54 daily </w:t>
      </w:r>
      <w:proofErr w:type="spellStart"/>
      <w:r w:rsidRPr="005D6684">
        <w:rPr>
          <w:sz w:val="14"/>
        </w:rPr>
        <w:t>tonnes</w:t>
      </w:r>
      <w:proofErr w:type="spellEnd"/>
      <w:r w:rsidRPr="005D6684">
        <w:rPr>
          <w:sz w:val="14"/>
        </w:rPr>
        <w:t xml:space="preserve"> of meteoroid mass24, the satellites are mostly aluminum; most meteoroids, in contrast, contain less than 1% Al by mass25. Tus, </w:t>
      </w:r>
      <w:r w:rsidRPr="005D6684">
        <w:rPr>
          <w:u w:val="single"/>
        </w:rPr>
        <w:t xml:space="preserve">depending on the atmospheric residence time of material from </w:t>
      </w:r>
      <w:r w:rsidRPr="00C62E98">
        <w:rPr>
          <w:highlight w:val="green"/>
          <w:u w:val="single"/>
        </w:rPr>
        <w:t>reentered satellites</w:t>
      </w:r>
      <w:r w:rsidRPr="005D6684">
        <w:rPr>
          <w:u w:val="single"/>
        </w:rPr>
        <w:t xml:space="preserve">, each mega-constellation will </w:t>
      </w:r>
      <w:r w:rsidRPr="00C62E98">
        <w:rPr>
          <w:highlight w:val="green"/>
          <w:u w:val="single"/>
        </w:rPr>
        <w:t>produce</w:t>
      </w:r>
      <w:r w:rsidRPr="005D6684">
        <w:rPr>
          <w:u w:val="single"/>
        </w:rPr>
        <w:t xml:space="preserve"> </w:t>
      </w:r>
      <w:proofErr w:type="spellStart"/>
      <w:r w:rsidRPr="005D6684">
        <w:rPr>
          <w:u w:val="single"/>
        </w:rPr>
        <w:t>fne</w:t>
      </w:r>
      <w:proofErr w:type="spellEnd"/>
      <w:r w:rsidRPr="005D6684">
        <w:rPr>
          <w:u w:val="single"/>
        </w:rPr>
        <w:t xml:space="preserve"> </w:t>
      </w:r>
      <w:r w:rsidRPr="00C62E98">
        <w:rPr>
          <w:highlight w:val="green"/>
          <w:u w:val="single"/>
        </w:rPr>
        <w:t>particulates that</w:t>
      </w:r>
      <w:r w:rsidRPr="005D6684">
        <w:rPr>
          <w:u w:val="single"/>
        </w:rPr>
        <w:t xml:space="preserve"> could greatly </w:t>
      </w:r>
      <w:r w:rsidRPr="00C62E98">
        <w:rPr>
          <w:rStyle w:val="Emphasis"/>
          <w:highlight w:val="green"/>
        </w:rPr>
        <w:t>exceed</w:t>
      </w:r>
      <w:r w:rsidRPr="00934304">
        <w:rPr>
          <w:rStyle w:val="Emphasis"/>
        </w:rPr>
        <w:t xml:space="preserve"> natural forms of high-altitude atmospheric </w:t>
      </w:r>
      <w:r w:rsidRPr="00C62E98">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w:t>
      </w:r>
      <w:proofErr w:type="gramStart"/>
      <w:r w:rsidRPr="005D6684">
        <w:rPr>
          <w:sz w:val="14"/>
        </w:rPr>
        <w:t>as a way to</w:t>
      </w:r>
      <w:proofErr w:type="gramEnd"/>
      <w:r w:rsidRPr="005D6684">
        <w:rPr>
          <w:sz w:val="14"/>
        </w:rPr>
        <w:t xml:space="preserve"> alter Earth’s albedo26. </w:t>
      </w:r>
      <w:proofErr w:type="spellStart"/>
      <w:r w:rsidRPr="005D6684">
        <w:rPr>
          <w:sz w:val="14"/>
        </w:rPr>
        <w:t>Tese</w:t>
      </w:r>
      <w:proofErr w:type="spellEnd"/>
      <w:r w:rsidRPr="005D6684">
        <w:rPr>
          <w:sz w:val="14"/>
        </w:rPr>
        <w:t xml:space="preserve"> proposals have been </w:t>
      </w:r>
      <w:proofErr w:type="spellStart"/>
      <w:r w:rsidRPr="005D6684">
        <w:rPr>
          <w:sz w:val="14"/>
        </w:rPr>
        <w:t>scientifcally</w:t>
      </w:r>
      <w:proofErr w:type="spellEnd"/>
      <w:r w:rsidRPr="005D6684">
        <w:rPr>
          <w:sz w:val="14"/>
        </w:rPr>
        <w:t xml:space="preserve">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16DA7832" w14:textId="77777777" w:rsidR="00FE2E1E" w:rsidRDefault="00FE2E1E" w:rsidP="00FE2E1E">
      <w:pPr>
        <w:rPr>
          <w:u w:val="single"/>
        </w:rPr>
      </w:pPr>
      <w:r w:rsidRPr="005D6684">
        <w:rPr>
          <w:u w:val="single"/>
        </w:rPr>
        <w:lastRenderedPageBreak/>
        <w:t xml:space="preserve">Rocket launches themselves </w:t>
      </w:r>
      <w:proofErr w:type="spellStart"/>
      <w:r w:rsidRPr="005D6684">
        <w:rPr>
          <w:u w:val="single"/>
        </w:rPr>
        <w:t>afect</w:t>
      </w:r>
      <w:proofErr w:type="spellEnd"/>
      <w:r w:rsidRPr="005D6684">
        <w:rPr>
          <w:u w:val="single"/>
        </w:rPr>
        <w:t xml:space="preserve"> the atmosphere</w:t>
      </w:r>
      <w:r w:rsidRPr="005D6684">
        <w:rPr>
          <w:sz w:val="14"/>
        </w:rPr>
        <w:t xml:space="preserve">. While cumulative CO2 emissions are small compared to other sources, CO2 is not the relevant metric. </w:t>
      </w:r>
      <w:r w:rsidRPr="00C62E98">
        <w:rPr>
          <w:highlight w:val="green"/>
          <w:u w:val="single"/>
        </w:rPr>
        <w:t>Black carbon</w:t>
      </w:r>
      <w:r w:rsidRPr="005D6684">
        <w:rPr>
          <w:u w:val="single"/>
        </w:rPr>
        <w:t xml:space="preserve"> produced by kerosene-fueled rockets such as SpaceX’s Falcon 9 and alumina particles produced by solid-fueled rockets </w:t>
      </w:r>
      <w:r w:rsidRPr="00C62E98">
        <w:rPr>
          <w:highlight w:val="green"/>
          <w:u w:val="single"/>
        </w:rPr>
        <w:t>lead to</w:t>
      </w:r>
      <w:r w:rsidRPr="005D6684">
        <w:rPr>
          <w:u w:val="single"/>
        </w:rPr>
        <w:t xml:space="preserve"> instantaneous </w:t>
      </w:r>
      <w:r w:rsidRPr="00C62E98">
        <w:rPr>
          <w:highlight w:val="green"/>
          <w:u w:val="single"/>
        </w:rPr>
        <w:t>radiative forcing</w:t>
      </w:r>
      <w:r w:rsidRPr="005D6684">
        <w:rPr>
          <w:sz w:val="14"/>
        </w:rPr>
        <w:t xml:space="preserve">. Modelling of the cumulative </w:t>
      </w:r>
      <w:proofErr w:type="spellStart"/>
      <w:r w:rsidRPr="005D6684">
        <w:rPr>
          <w:sz w:val="14"/>
        </w:rPr>
        <w:t>efect</w:t>
      </w:r>
      <w:proofErr w:type="spellEnd"/>
      <w:r w:rsidRPr="005D6684">
        <w:rPr>
          <w:sz w:val="14"/>
        </w:rPr>
        <w:t xml:space="preserve"> of emissions from 1000 annual launches of hydrocarbon-</w:t>
      </w:r>
      <w:proofErr w:type="spellStart"/>
      <w:r w:rsidRPr="005D6684">
        <w:rPr>
          <w:sz w:val="14"/>
        </w:rPr>
        <w:t>fuelled</w:t>
      </w:r>
      <w:proofErr w:type="spellEnd"/>
      <w:r w:rsidRPr="005D6684">
        <w:rPr>
          <w:sz w:val="14"/>
        </w:rPr>
        <w:t xml:space="preserve"> rockets found that, </w:t>
      </w:r>
      <w:proofErr w:type="spellStart"/>
      <w:r w:rsidRPr="005D6684">
        <w:rPr>
          <w:sz w:val="14"/>
        </w:rPr>
        <w:t>afer</w:t>
      </w:r>
      <w:proofErr w:type="spellEnd"/>
      <w:r w:rsidRPr="005D6684">
        <w:rPr>
          <w:sz w:val="14"/>
        </w:rPr>
        <w:t xml:space="preserve"> one decade, </w:t>
      </w:r>
      <w:r w:rsidRPr="005D6684">
        <w:rPr>
          <w:u w:val="single"/>
        </w:rPr>
        <w:t>the black carbon would result in radiative forcing comparable to that resulting from sub-sonic aviation</w:t>
      </w:r>
      <w:r w:rsidRPr="005D6684">
        <w:rPr>
          <w:sz w:val="14"/>
        </w:rPr>
        <w:t xml:space="preserve">29. Although 1000 launches annually is 10 times the current rate, </w:t>
      </w:r>
      <w:r w:rsidRPr="005D6684">
        <w:rPr>
          <w:u w:val="single"/>
        </w:rPr>
        <w:t xml:space="preserve">the construction and renewal of multiple mega-constellations will require dramatic increases in launches. </w:t>
      </w:r>
      <w:r w:rsidRPr="00934304">
        <w:rPr>
          <w:rStyle w:val="Emphasis"/>
        </w:rPr>
        <w:t xml:space="preserve">Current </w:t>
      </w:r>
      <w:r w:rsidRPr="00C62E98">
        <w:rPr>
          <w:rStyle w:val="Emphasis"/>
          <w:highlight w:val="green"/>
        </w:rPr>
        <w:t>launches</w:t>
      </w:r>
      <w:r w:rsidRPr="00934304">
        <w:rPr>
          <w:rStyle w:val="Emphasis"/>
        </w:rPr>
        <w:t xml:space="preserve"> likely </w:t>
      </w:r>
      <w:r w:rsidRPr="00C62E98">
        <w:rPr>
          <w:rStyle w:val="Emphasis"/>
          <w:highlight w:val="green"/>
        </w:rPr>
        <w:t>cause non-negligible radiative forcing</w:t>
      </w:r>
      <w:r w:rsidRPr="00934304">
        <w:rPr>
          <w:rStyle w:val="Emphasis"/>
        </w:rPr>
        <w:t xml:space="preserve"> already</w:t>
      </w:r>
      <w:r w:rsidRPr="005D6684">
        <w:rPr>
          <w:u w:val="single"/>
        </w:rPr>
        <w:t>30.</w:t>
      </w:r>
    </w:p>
    <w:p w14:paraId="5641C225" w14:textId="77777777" w:rsidR="00FE2E1E" w:rsidRPr="003E209F" w:rsidRDefault="00FE2E1E" w:rsidP="00FE2E1E">
      <w:pPr>
        <w:pStyle w:val="Heading4"/>
      </w:pPr>
      <w:r>
        <w:t xml:space="preserve">Climate change causes </w:t>
      </w:r>
      <w:r w:rsidRPr="00DA0A91">
        <w:rPr>
          <w:u w:val="single"/>
        </w:rPr>
        <w:t>extinction</w:t>
      </w:r>
      <w:r>
        <w:t>.</w:t>
      </w:r>
    </w:p>
    <w:p w14:paraId="33C1F72F" w14:textId="77777777" w:rsidR="00FE2E1E" w:rsidRPr="003E209F" w:rsidRDefault="00FE2E1E" w:rsidP="00FE2E1E">
      <w:r w:rsidRPr="003E209F">
        <w:t xml:space="preserve">Dr. Peter </w:t>
      </w:r>
      <w:proofErr w:type="spellStart"/>
      <w:r w:rsidRPr="003E209F">
        <w:rPr>
          <w:rStyle w:val="Style13ptBold"/>
        </w:rPr>
        <w:t>Kareiva</w:t>
      </w:r>
      <w:proofErr w:type="spellEnd"/>
      <w:r w:rsidRPr="003E209F">
        <w:rPr>
          <w:rStyle w:val="Style13ptBold"/>
        </w:rPr>
        <w:t xml:space="preserve"> 18</w:t>
      </w:r>
      <w:r>
        <w:t xml:space="preserve"> – </w:t>
      </w:r>
      <w:r w:rsidRPr="003E209F">
        <w:t xml:space="preserve">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09F">
        <w:t>To</w:t>
      </w:r>
      <w:proofErr w:type="gramEnd"/>
      <w:r w:rsidRPr="003E209F">
        <w:t xml:space="preserve"> Ecosystem Collapse: Nature Strikes Back”, Futures, Volume 102, p. 39-50</w:t>
      </w:r>
    </w:p>
    <w:p w14:paraId="33349593" w14:textId="77777777" w:rsidR="00FE2E1E" w:rsidRPr="003E209F" w:rsidRDefault="00FE2E1E" w:rsidP="00FE2E1E">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C62E98">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C62E98">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C62E98">
        <w:rPr>
          <w:rStyle w:val="StyleUnderline"/>
          <w:highlight w:val="green"/>
        </w:rPr>
        <w:t>because of</w:t>
      </w:r>
      <w:r w:rsidRPr="003E209F">
        <w:rPr>
          <w:rStyle w:val="StyleUnderline"/>
        </w:rPr>
        <w:t xml:space="preserve"> intrinsic </w:t>
      </w:r>
      <w:r w:rsidRPr="003E209F">
        <w:rPr>
          <w:rStyle w:val="Emphasis"/>
        </w:rPr>
        <w:t xml:space="preserve">positive </w:t>
      </w:r>
      <w:r w:rsidRPr="00C62E98">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C62E98">
        <w:rPr>
          <w:rStyle w:val="StyleUnderline"/>
          <w:highlight w:val="green"/>
        </w:rPr>
        <w:t>and</w:t>
      </w:r>
      <w:r w:rsidRPr="003E209F">
        <w:rPr>
          <w:rStyle w:val="StyleUnderline"/>
        </w:rPr>
        <w:t xml:space="preserve"> the fact these different boundaries interact with one another in ways that yield </w:t>
      </w:r>
      <w:r w:rsidRPr="00C62E98">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C62E98">
        <w:rPr>
          <w:rStyle w:val="StyleUnderline"/>
          <w:highlight w:val="green"/>
        </w:rPr>
        <w:t>shortages</w:t>
      </w:r>
      <w:r w:rsidRPr="003E209F">
        <w:rPr>
          <w:sz w:val="14"/>
        </w:rPr>
        <w:t xml:space="preserve"> of food and water can </w:t>
      </w:r>
      <w:r w:rsidRPr="00C62E98">
        <w:rPr>
          <w:rStyle w:val="StyleUnderline"/>
          <w:highlight w:val="green"/>
        </w:rPr>
        <w:t xml:space="preserve">create </w:t>
      </w:r>
      <w:r w:rsidRPr="00C62E98">
        <w:rPr>
          <w:rStyle w:val="Emphasis"/>
          <w:highlight w:val="green"/>
        </w:rPr>
        <w:t>conflict</w:t>
      </w:r>
      <w:r w:rsidRPr="003E209F">
        <w:rPr>
          <w:rStyle w:val="StyleUnderline"/>
        </w:rPr>
        <w:t xml:space="preserve"> and social unrest</w:t>
      </w:r>
      <w:r w:rsidRPr="003E209F">
        <w:rPr>
          <w:sz w:val="14"/>
        </w:rPr>
        <w:t>.</w:t>
      </w:r>
    </w:p>
    <w:p w14:paraId="035AF788" w14:textId="77777777" w:rsidR="00FE2E1E" w:rsidRPr="003E209F" w:rsidRDefault="00FE2E1E" w:rsidP="00FE2E1E">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53D6C8B0" w14:textId="77777777" w:rsidR="00FE2E1E" w:rsidRPr="003E209F" w:rsidRDefault="00FE2E1E" w:rsidP="00FE2E1E">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C62E98">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C62E98">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C62E98">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C62E98">
        <w:rPr>
          <w:rStyle w:val="StyleUnderline"/>
          <w:highlight w:val="green"/>
        </w:rPr>
        <w:t>vulnerable to</w:t>
      </w:r>
      <w:r w:rsidRPr="003E209F">
        <w:rPr>
          <w:rStyle w:val="StyleUnderline"/>
        </w:rPr>
        <w:t xml:space="preserve"> social disruption and </w:t>
      </w:r>
      <w:r w:rsidRPr="00C62E98">
        <w:rPr>
          <w:rStyle w:val="Emphasis"/>
          <w:highlight w:val="green"/>
        </w:rPr>
        <w:t>disease</w:t>
      </w:r>
      <w:r w:rsidRPr="003E209F">
        <w:rPr>
          <w:sz w:val="14"/>
        </w:rPr>
        <w:t>.</w:t>
      </w:r>
    </w:p>
    <w:p w14:paraId="71DDEF30" w14:textId="77777777" w:rsidR="00FE2E1E" w:rsidRPr="003E209F" w:rsidRDefault="00FE2E1E" w:rsidP="00FE2E1E">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C62E98">
        <w:rPr>
          <w:rStyle w:val="StyleUnderline"/>
          <w:highlight w:val="green"/>
        </w:rPr>
        <w:t>Acidification</w:t>
      </w:r>
      <w:r w:rsidRPr="003E209F">
        <w:rPr>
          <w:rStyle w:val="StyleUnderline"/>
        </w:rPr>
        <w:t xml:space="preserve"> is known to </w:t>
      </w:r>
      <w:r w:rsidRPr="00C62E98">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C62E98">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6A2DE9D0" w14:textId="77777777" w:rsidR="00FE2E1E" w:rsidRPr="003E209F" w:rsidRDefault="00FE2E1E" w:rsidP="00FE2E1E">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3E209F">
        <w:rPr>
          <w:sz w:val="14"/>
        </w:rPr>
        <w:t>rarity, but</w:t>
      </w:r>
      <w:proofErr w:type="gramEnd"/>
      <w:r w:rsidRPr="003E209F">
        <w:rPr>
          <w:sz w:val="14"/>
        </w:rPr>
        <w:t xml:space="preserve">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w:t>
      </w:r>
      <w:r w:rsidRPr="00050BF6">
        <w:rPr>
          <w:rStyle w:val="StyleUnderline"/>
        </w:rPr>
        <w:lastRenderedPageBreak/>
        <w:t xml:space="preserve">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7E6FC79F" w14:textId="77777777" w:rsidR="00FE2E1E" w:rsidRPr="003E209F" w:rsidRDefault="00FE2E1E" w:rsidP="00FE2E1E">
      <w:pPr>
        <w:rPr>
          <w:sz w:val="14"/>
        </w:rPr>
      </w:pPr>
      <w:r w:rsidRPr="003E209F">
        <w:rPr>
          <w:sz w:val="14"/>
        </w:rPr>
        <w:t>4. The combination of positive feedback loops and societal inertia is fertile ground for global environmental catastrophes.</w:t>
      </w:r>
    </w:p>
    <w:p w14:paraId="214A10A8" w14:textId="77777777" w:rsidR="00FE2E1E" w:rsidRPr="003E209F" w:rsidRDefault="00FE2E1E" w:rsidP="00FE2E1E">
      <w:pPr>
        <w:rPr>
          <w:sz w:val="14"/>
        </w:rPr>
      </w:pPr>
      <w:r w:rsidRPr="00050BF6">
        <w:rPr>
          <w:rStyle w:val="StyleUnderline"/>
        </w:rPr>
        <w:t xml:space="preserve">Humans are remarkably </w:t>
      </w:r>
      <w:proofErr w:type="gramStart"/>
      <w:r w:rsidRPr="00050BF6">
        <w:rPr>
          <w:rStyle w:val="StyleUnderline"/>
        </w:rPr>
        <w:t>ingenious, and</w:t>
      </w:r>
      <w:proofErr w:type="gramEnd"/>
      <w:r w:rsidRPr="00050BF6">
        <w:rPr>
          <w:rStyle w:val="StyleUnderline"/>
        </w:rPr>
        <w:t xml:space="preserve">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3E209F">
        <w:rPr>
          <w:sz w:val="14"/>
        </w:rPr>
        <w:t>fact</w:t>
      </w:r>
      <w:proofErr w:type="gramEnd"/>
      <w:r w:rsidRPr="003E209F">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3E209F">
        <w:rPr>
          <w:sz w:val="14"/>
        </w:rPr>
        <w:t>a negative feedback of society</w:t>
      </w:r>
      <w:proofErr w:type="gramEnd"/>
      <w:r w:rsidRPr="003E209F">
        <w:rPr>
          <w:sz w:val="14"/>
        </w:rPr>
        <w:t xml:space="preserve"> seeking to reduce the harm.</w:t>
      </w:r>
    </w:p>
    <w:p w14:paraId="316DB41B" w14:textId="77777777" w:rsidR="00FE2E1E" w:rsidRPr="003E209F" w:rsidRDefault="00FE2E1E" w:rsidP="00FE2E1E">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proofErr w:type="gramStart"/>
      <w:r w:rsidRPr="001B4223">
        <w:rPr>
          <w:rStyle w:val="Emphasis"/>
        </w:rPr>
        <w:t>long time</w:t>
      </w:r>
      <w:proofErr w:type="gramEnd"/>
      <w:r w:rsidRPr="001B4223">
        <w:rPr>
          <w:rStyle w:val="Emphasis"/>
        </w:rPr>
        <w:t xml:space="preserv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w:t>
      </w:r>
      <w:proofErr w:type="gramStart"/>
      <w:r w:rsidRPr="001B4223">
        <w:rPr>
          <w:rStyle w:val="StyleUnderline"/>
        </w:rPr>
        <w:t>are</w:t>
      </w:r>
      <w:proofErr w:type="gramEnd"/>
      <w:r w:rsidRPr="001B4223">
        <w:rPr>
          <w:rStyle w:val="StyleUnderline"/>
        </w:rPr>
        <w:t xml:space="preserv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C62E98">
        <w:rPr>
          <w:rStyle w:val="Emphasis"/>
          <w:highlight w:val="green"/>
        </w:rPr>
        <w:t xml:space="preserve">positive feedback </w:t>
      </w:r>
      <w:r w:rsidRPr="00050BF6">
        <w:rPr>
          <w:rStyle w:val="Emphasis"/>
        </w:rPr>
        <w:t>loops</w:t>
      </w:r>
      <w:r w:rsidRPr="003E209F">
        <w:rPr>
          <w:sz w:val="8"/>
          <w:szCs w:val="10"/>
        </w:rPr>
        <w:t xml:space="preserve">. </w:t>
      </w:r>
      <w:proofErr w:type="gramStart"/>
      <w:r w:rsidRPr="003E209F">
        <w:rPr>
          <w:sz w:val="8"/>
          <w:szCs w:val="10"/>
        </w:rPr>
        <w:t>In particular, as</w:t>
      </w:r>
      <w:proofErr w:type="gramEnd"/>
      <w:r w:rsidRPr="003E209F">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3E209F">
        <w:rPr>
          <w:sz w:val="8"/>
          <w:szCs w:val="10"/>
        </w:rPr>
        <w:t>biogeophysical</w:t>
      </w:r>
      <w:proofErr w:type="spellEnd"/>
      <w:r w:rsidRPr="003E209F">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Hajima,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2014; Knutti &amp; Rugenstein, 2015; Rosenfeld, Sherwood, Wood, &amp; Donner, 2014). This produces a wide range of future scenarios.</w:t>
      </w:r>
    </w:p>
    <w:p w14:paraId="58A336B1" w14:textId="77777777" w:rsidR="00FE2E1E" w:rsidRPr="003E209F" w:rsidRDefault="00FE2E1E" w:rsidP="00FE2E1E">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3E209F">
        <w:rPr>
          <w:sz w:val="8"/>
          <w:szCs w:val="10"/>
        </w:rPr>
        <w:t>Friedlingstein</w:t>
      </w:r>
      <w:proofErr w:type="spellEnd"/>
      <w:r w:rsidRPr="003E209F">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3E209F">
        <w:rPr>
          <w:sz w:val="8"/>
          <w:szCs w:val="10"/>
        </w:rPr>
        <w:t>biogeophysical</w:t>
      </w:r>
      <w:proofErr w:type="spellEnd"/>
      <w:r w:rsidRPr="003E209F">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3E209F">
        <w:rPr>
          <w:sz w:val="8"/>
          <w:szCs w:val="10"/>
        </w:rPr>
        <w:t>Chamey</w:t>
      </w:r>
      <w:proofErr w:type="spellEnd"/>
      <w:r w:rsidRPr="003E209F">
        <w:rPr>
          <w:sz w:val="8"/>
          <w:szCs w:val="10"/>
        </w:rPr>
        <w:t>, Stone, &amp; Quirk, 1975). To top it off, overgrazing depletes the soil, leading to augmented vegetation loss (Anderies, Janssen, &amp; Walker, 2002).</w:t>
      </w:r>
    </w:p>
    <w:p w14:paraId="0875F7B3" w14:textId="77777777" w:rsidR="00FE2E1E" w:rsidRPr="003E209F" w:rsidRDefault="00FE2E1E" w:rsidP="00FE2E1E">
      <w:pPr>
        <w:rPr>
          <w:sz w:val="8"/>
          <w:szCs w:val="16"/>
        </w:rPr>
      </w:pPr>
      <w:r w:rsidRPr="003E209F">
        <w:rPr>
          <w:sz w:val="8"/>
          <w:szCs w:val="10"/>
        </w:rPr>
        <w:t>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w:t>
      </w:r>
      <w:proofErr w:type="spellStart"/>
      <w:r w:rsidRPr="003E209F">
        <w:rPr>
          <w:sz w:val="8"/>
          <w:szCs w:val="10"/>
        </w:rPr>
        <w:t>Jin</w:t>
      </w:r>
      <w:proofErr w:type="spellEnd"/>
      <w:r w:rsidRPr="003E209F">
        <w:rPr>
          <w:sz w:val="8"/>
          <w:szCs w:val="10"/>
        </w:rPr>
        <w:t xml:space="preserve">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C62E98">
        <w:rPr>
          <w:rStyle w:val="Emphasis"/>
          <w:highlight w:val="green"/>
        </w:rPr>
        <w:t xml:space="preserve">catch </w:t>
      </w:r>
      <w:r w:rsidRPr="001B4223">
        <w:rPr>
          <w:rStyle w:val="Emphasis"/>
        </w:rPr>
        <w:t xml:space="preserve">humanity </w:t>
      </w:r>
      <w:r w:rsidRPr="00C62E98">
        <w:rPr>
          <w:rStyle w:val="Emphasis"/>
          <w:highlight w:val="green"/>
        </w:rPr>
        <w:t>off-guard</w:t>
      </w:r>
      <w:r w:rsidRPr="00C62E98">
        <w:rPr>
          <w:sz w:val="14"/>
          <w:highlight w:val="green"/>
        </w:rPr>
        <w:t xml:space="preserve"> </w:t>
      </w:r>
      <w:r w:rsidRPr="00C62E98">
        <w:rPr>
          <w:rStyle w:val="StyleUnderline"/>
          <w:highlight w:val="green"/>
        </w:rPr>
        <w:t>and produce</w:t>
      </w:r>
      <w:r w:rsidRPr="003E209F">
        <w:rPr>
          <w:rStyle w:val="StyleUnderline"/>
        </w:rPr>
        <w:t xml:space="preserve"> a true </w:t>
      </w:r>
      <w:r w:rsidRPr="00C62E98">
        <w:rPr>
          <w:rStyle w:val="Emphasis"/>
          <w:highlight w:val="green"/>
        </w:rPr>
        <w:t>apocalyptic event</w:t>
      </w:r>
      <w:r w:rsidRPr="003E209F">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3E209F">
        <w:rPr>
          <w:sz w:val="8"/>
          <w:szCs w:val="16"/>
        </w:rPr>
        <w:t>Of course</w:t>
      </w:r>
      <w:proofErr w:type="gramEnd"/>
      <w:r w:rsidRPr="003E209F">
        <w:rPr>
          <w:sz w:val="8"/>
          <w:szCs w:val="16"/>
        </w:rPr>
        <w:t xml:space="preserve"> the record-fire released CO2 into the atmosphere, thereby contributing to future warming.</w:t>
      </w:r>
    </w:p>
    <w:p w14:paraId="30AC47E0" w14:textId="77777777" w:rsidR="00FE2E1E" w:rsidRPr="003E209F" w:rsidRDefault="00FE2E1E" w:rsidP="00FE2E1E">
      <w:pPr>
        <w:rPr>
          <w:sz w:val="8"/>
          <w:szCs w:val="16"/>
        </w:rPr>
      </w:pPr>
      <w:r w:rsidRPr="003E209F">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3E209F">
        <w:rPr>
          <w:sz w:val="8"/>
          <w:szCs w:val="16"/>
        </w:rPr>
        <w:t>as a consequence of</w:t>
      </w:r>
      <w:proofErr w:type="gramEnd"/>
      <w:r w:rsidRPr="003E209F">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5C4E188B" w14:textId="77777777" w:rsidR="00FE2E1E" w:rsidRPr="003E209F" w:rsidRDefault="00FE2E1E" w:rsidP="00FE2E1E">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3E209F">
        <w:rPr>
          <w:sz w:val="8"/>
          <w:szCs w:val="16"/>
        </w:rPr>
        <w:t>Lashof</w:t>
      </w:r>
      <w:proofErr w:type="spellEnd"/>
      <w:r w:rsidRPr="003E209F">
        <w:rPr>
          <w:sz w:val="8"/>
          <w:szCs w:val="16"/>
        </w:rPr>
        <w:t xml:space="preserve">, DeAngelo, </w:t>
      </w:r>
      <w:proofErr w:type="spellStart"/>
      <w:r w:rsidRPr="003E209F">
        <w:rPr>
          <w:sz w:val="8"/>
          <w:szCs w:val="16"/>
        </w:rPr>
        <w:t>Saleska</w:t>
      </w:r>
      <w:proofErr w:type="spellEnd"/>
      <w:r w:rsidRPr="003E209F">
        <w:rPr>
          <w:sz w:val="8"/>
          <w:szCs w:val="16"/>
        </w:rPr>
        <w:t>,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3B1060DE" w14:textId="77777777" w:rsidR="00FE2E1E" w:rsidRDefault="00FE2E1E" w:rsidP="00FE2E1E">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w:t>
      </w:r>
      <w:proofErr w:type="gramStart"/>
      <w:r w:rsidRPr="00050BF6">
        <w:rPr>
          <w:rStyle w:val="StyleUnderline"/>
        </w:rPr>
        <w:t>have to</w:t>
      </w:r>
      <w:proofErr w:type="gramEnd"/>
      <w:r w:rsidRPr="00050BF6">
        <w:rPr>
          <w:rStyle w:val="StyleUnderline"/>
        </w:rPr>
        <w:t xml:space="preserve">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w:t>
      </w:r>
      <w:proofErr w:type="gramStart"/>
      <w:r w:rsidRPr="00050BF6">
        <w:rPr>
          <w:rStyle w:val="StyleUnderline"/>
        </w:rPr>
        <w:t>exhaustive</w:t>
      </w:r>
      <w:proofErr w:type="gramEnd"/>
      <w:r w:rsidRPr="00050BF6">
        <w:rPr>
          <w:rStyle w:val="StyleUnderline"/>
        </w:rPr>
        <w:t xml:space="preserve"> and the possibility of </w:t>
      </w:r>
      <w:r w:rsidRPr="00C62E98">
        <w:rPr>
          <w:rStyle w:val="StyleUnderline"/>
          <w:highlight w:val="green"/>
        </w:rPr>
        <w:t>undiscovered</w:t>
      </w:r>
      <w:r w:rsidRPr="003E209F">
        <w:rPr>
          <w:rStyle w:val="StyleUnderline"/>
        </w:rPr>
        <w:t xml:space="preserve"> positive </w:t>
      </w:r>
      <w:r w:rsidRPr="00C62E98">
        <w:rPr>
          <w:rStyle w:val="StyleUnderline"/>
          <w:highlight w:val="green"/>
        </w:rPr>
        <w:t>feedbacks portends</w:t>
      </w:r>
      <w:r w:rsidRPr="003E209F">
        <w:rPr>
          <w:rStyle w:val="StyleUnderline"/>
        </w:rPr>
        <w:t xml:space="preserve"> </w:t>
      </w:r>
      <w:r w:rsidRPr="003E209F">
        <w:rPr>
          <w:rStyle w:val="Emphasis"/>
        </w:rPr>
        <w:t xml:space="preserve">even </w:t>
      </w:r>
      <w:r w:rsidRPr="00C62E98">
        <w:rPr>
          <w:rStyle w:val="Emphasis"/>
          <w:highlight w:val="green"/>
        </w:rPr>
        <w:t>great</w:t>
      </w:r>
      <w:r w:rsidRPr="003E209F">
        <w:rPr>
          <w:rStyle w:val="Emphasis"/>
        </w:rPr>
        <w:t xml:space="preserve">er </w:t>
      </w:r>
      <w:r w:rsidRPr="00C62E98">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7E60EC5A" w14:textId="77777777" w:rsidR="00FE2E1E" w:rsidRPr="004B3D48" w:rsidRDefault="00FE2E1E" w:rsidP="00FE2E1E">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67583260" w14:textId="77777777" w:rsidR="00FE2E1E" w:rsidRPr="004B3D48" w:rsidRDefault="00FE2E1E" w:rsidP="00FE2E1E">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w:t>
      </w:r>
      <w:r w:rsidRPr="004B3D48">
        <w:lastRenderedPageBreak/>
        <w:t xml:space="preserve">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0" w:history="1">
        <w:r w:rsidRPr="004B3D48">
          <w:rPr>
            <w:rStyle w:val="Hyperlink"/>
          </w:rPr>
          <w:t>https://www.iss.europa.eu/content/space-security-europe</w:t>
        </w:r>
      </w:hyperlink>
      <w:r w:rsidRPr="004B3D48">
        <w:t>, accessed 7-10-2019) bm</w:t>
      </w:r>
    </w:p>
    <w:p w14:paraId="3D918C7A" w14:textId="77777777" w:rsidR="00FE2E1E" w:rsidRPr="00283EEC" w:rsidRDefault="00FE2E1E" w:rsidP="00FE2E1E">
      <w:pPr>
        <w:rPr>
          <w:rStyle w:val="StyleUnderline"/>
        </w:rPr>
      </w:pPr>
      <w:r w:rsidRPr="00283EEC">
        <w:rPr>
          <w:rStyle w:val="StyleUnderline"/>
        </w:rPr>
        <w:t xml:space="preserve">Modern </w:t>
      </w:r>
      <w:r w:rsidRPr="00C62E98">
        <w:rPr>
          <w:rStyle w:val="StyleUnderline"/>
          <w:highlight w:val="green"/>
        </w:rPr>
        <w:t xml:space="preserve">societies are </w:t>
      </w:r>
      <w:r w:rsidRPr="00283EEC">
        <w:rPr>
          <w:rStyle w:val="Emphasis"/>
        </w:rPr>
        <w:t xml:space="preserve">highly </w:t>
      </w:r>
      <w:r w:rsidRPr="00C62E98">
        <w:rPr>
          <w:rStyle w:val="Emphasis"/>
          <w:highlight w:val="green"/>
        </w:rPr>
        <w:t>dependent</w:t>
      </w:r>
      <w:r w:rsidRPr="00C62E98">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C62E98">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r w:rsidRPr="00283EEC">
        <w:rPr>
          <w:rStyle w:val="StyleUnderline"/>
        </w:rPr>
        <w:t>systems</w:t>
      </w:r>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C62E98">
        <w:rPr>
          <w:rStyle w:val="Emphasis"/>
          <w:highlight w:val="green"/>
        </w:rPr>
        <w:t xml:space="preserve">a day without </w:t>
      </w:r>
      <w:r w:rsidRPr="00283EEC">
        <w:rPr>
          <w:rStyle w:val="Emphasis"/>
        </w:rPr>
        <w:t xml:space="preserve">fully functioning </w:t>
      </w:r>
      <w:r w:rsidRPr="00C62E98">
        <w:rPr>
          <w:rStyle w:val="Emphasis"/>
          <w:highlight w:val="green"/>
        </w:rPr>
        <w:t xml:space="preserve">space </w:t>
      </w:r>
      <w:r w:rsidRPr="00283EEC">
        <w:rPr>
          <w:rStyle w:val="Emphasis"/>
        </w:rPr>
        <w:t>capabilities</w:t>
      </w:r>
      <w:r w:rsidRPr="00283EEC">
        <w:rPr>
          <w:rStyle w:val="StyleUnderline"/>
        </w:rPr>
        <w:t xml:space="preserve"> </w:t>
      </w:r>
      <w:r w:rsidRPr="00C62E98">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C62E98">
        <w:rPr>
          <w:rStyle w:val="Emphasis"/>
          <w:highlight w:val="green"/>
        </w:rPr>
        <w:t xml:space="preserve">endanger </w:t>
      </w:r>
      <w:r w:rsidRPr="00283EEC">
        <w:rPr>
          <w:rStyle w:val="Emphasis"/>
        </w:rPr>
        <w:t xml:space="preserve">our </w:t>
      </w:r>
      <w:r w:rsidRPr="00C62E98">
        <w:rPr>
          <w:rStyle w:val="Emphasis"/>
          <w:highlight w:val="green"/>
        </w:rPr>
        <w:t>lives.</w:t>
      </w:r>
      <w:r w:rsidRPr="00283EEC">
        <w:rPr>
          <w:rStyle w:val="StyleUnderline"/>
        </w:rPr>
        <w:t xml:space="preserve"> </w:t>
      </w:r>
    </w:p>
    <w:p w14:paraId="13C70AFA" w14:textId="77777777" w:rsidR="00FE2E1E" w:rsidRPr="00283EEC" w:rsidRDefault="00FE2E1E" w:rsidP="00FE2E1E">
      <w:pPr>
        <w:rPr>
          <w:sz w:val="12"/>
        </w:rPr>
      </w:pPr>
      <w:r w:rsidRPr="00283EEC">
        <w:rPr>
          <w:rStyle w:val="StyleUnderline"/>
        </w:rPr>
        <w:t xml:space="preserve">Space systems are </w:t>
      </w:r>
      <w:r w:rsidRPr="00C62E98">
        <w:rPr>
          <w:rStyle w:val="StyleUnderline"/>
          <w:highlight w:val="green"/>
        </w:rPr>
        <w:t>critical for</w:t>
      </w:r>
      <w:r w:rsidRPr="00283EEC">
        <w:rPr>
          <w:rStyle w:val="StyleUnderline"/>
        </w:rPr>
        <w:t xml:space="preserve"> running </w:t>
      </w:r>
      <w:r w:rsidRPr="00283EEC">
        <w:rPr>
          <w:rStyle w:val="Emphasis"/>
        </w:rPr>
        <w:t xml:space="preserve">energy </w:t>
      </w:r>
      <w:r w:rsidRPr="00C62E98">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C62E98">
        <w:rPr>
          <w:rStyle w:val="Emphasis"/>
          <w:highlight w:val="green"/>
        </w:rPr>
        <w:t>surveillance</w:t>
      </w:r>
      <w:r w:rsidRPr="00283EEC">
        <w:rPr>
          <w:rStyle w:val="StyleUnderline"/>
        </w:rPr>
        <w:t xml:space="preserve">, </w:t>
      </w:r>
      <w:r w:rsidRPr="00283EEC">
        <w:rPr>
          <w:rStyle w:val="Emphasis"/>
        </w:rPr>
        <w:t xml:space="preserve">crisis </w:t>
      </w:r>
      <w:r w:rsidRPr="00C62E98">
        <w:rPr>
          <w:rStyle w:val="Emphasis"/>
          <w:highlight w:val="green"/>
        </w:rPr>
        <w:t>management</w:t>
      </w:r>
      <w:r w:rsidRPr="00283EEC">
        <w:rPr>
          <w:rStyle w:val="StyleUnderline"/>
        </w:rPr>
        <w:t xml:space="preserve"> and </w:t>
      </w:r>
      <w:r w:rsidRPr="00283EEC">
        <w:rPr>
          <w:rStyle w:val="Emphasis"/>
        </w:rPr>
        <w:t xml:space="preserve">humanitarian </w:t>
      </w:r>
      <w:r w:rsidRPr="00C62E98">
        <w:rPr>
          <w:rStyle w:val="Emphasis"/>
          <w:highlight w:val="green"/>
        </w:rPr>
        <w:t>operations</w:t>
      </w:r>
      <w:r w:rsidRPr="00283EEC">
        <w:rPr>
          <w:rStyle w:val="StyleUnderline"/>
        </w:rPr>
        <w:t xml:space="preserve">, environmental and </w:t>
      </w:r>
      <w:r w:rsidRPr="00C62E98">
        <w:rPr>
          <w:rStyle w:val="Emphasis"/>
          <w:highlight w:val="green"/>
        </w:rPr>
        <w:t>climate monitoring</w:t>
      </w:r>
      <w:r w:rsidRPr="00C62E98">
        <w:rPr>
          <w:rStyle w:val="StyleUnderline"/>
          <w:highlight w:val="green"/>
        </w:rPr>
        <w:t xml:space="preserve">, </w:t>
      </w:r>
      <w:r w:rsidRPr="00C62E98">
        <w:rPr>
          <w:rStyle w:val="Emphasis"/>
          <w:highlight w:val="green"/>
        </w:rPr>
        <w:t>verification</w:t>
      </w:r>
      <w:r w:rsidRPr="00C62E98">
        <w:rPr>
          <w:rStyle w:val="StyleUnderline"/>
          <w:highlight w:val="green"/>
        </w:rPr>
        <w:t xml:space="preserve"> of </w:t>
      </w:r>
      <w:r w:rsidRPr="00283EEC">
        <w:rPr>
          <w:rStyle w:val="Emphasis"/>
        </w:rPr>
        <w:t xml:space="preserve">international </w:t>
      </w:r>
      <w:r w:rsidRPr="00C62E98">
        <w:rPr>
          <w:rStyle w:val="Emphasis"/>
          <w:highlight w:val="green"/>
        </w:rPr>
        <w:t>treaties</w:t>
      </w:r>
      <w:r w:rsidRPr="00C62E98">
        <w:rPr>
          <w:rStyle w:val="StyleUnderline"/>
          <w:highlight w:val="green"/>
        </w:rPr>
        <w:t xml:space="preserve"> and </w:t>
      </w:r>
      <w:r w:rsidRPr="00C62E98">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 xml:space="preserve">and the fight against </w:t>
      </w:r>
      <w:proofErr w:type="spellStart"/>
      <w:r w:rsidRPr="00283EEC">
        <w:rPr>
          <w:sz w:val="12"/>
        </w:rPr>
        <w:t>organised</w:t>
      </w:r>
      <w:proofErr w:type="spellEnd"/>
      <w:r w:rsidRPr="00283EEC">
        <w:rPr>
          <w:sz w:val="12"/>
        </w:rPr>
        <w:t xml:space="preserve"> crime and terrorism</w:t>
      </w:r>
      <w:r w:rsidRPr="00283EEC">
        <w:rPr>
          <w:rStyle w:val="StyleUnderline"/>
        </w:rPr>
        <w:t>.</w:t>
      </w:r>
      <w:r w:rsidRPr="00283EEC">
        <w:rPr>
          <w:sz w:val="12"/>
        </w:rPr>
        <w:t xml:space="preserve"> </w:t>
      </w:r>
      <w:r w:rsidRPr="00283EEC">
        <w:rPr>
          <w:rStyle w:val="StyleUnderline"/>
        </w:rPr>
        <w:t xml:space="preserve">Space assets also provide </w:t>
      </w:r>
      <w:r w:rsidRPr="00C62E98">
        <w:rPr>
          <w:rStyle w:val="StyleUnderline"/>
          <w:highlight w:val="green"/>
        </w:rPr>
        <w:t xml:space="preserve">the </w:t>
      </w:r>
      <w:r w:rsidRPr="00283EEC">
        <w:rPr>
          <w:rStyle w:val="Emphasis"/>
        </w:rPr>
        <w:t xml:space="preserve">technological </w:t>
      </w:r>
      <w:r w:rsidRPr="00C62E98">
        <w:rPr>
          <w:rStyle w:val="Emphasis"/>
          <w:highlight w:val="green"/>
        </w:rPr>
        <w:t>backbone</w:t>
      </w:r>
      <w:r w:rsidRPr="00C62E98">
        <w:rPr>
          <w:rStyle w:val="StyleUnderline"/>
          <w:highlight w:val="green"/>
        </w:rPr>
        <w:t xml:space="preserve"> for </w:t>
      </w:r>
      <w:r w:rsidRPr="00C62E98">
        <w:rPr>
          <w:rStyle w:val="Emphasis"/>
          <w:highlight w:val="green"/>
        </w:rPr>
        <w:t xml:space="preserve">other </w:t>
      </w:r>
      <w:r w:rsidRPr="00283EEC">
        <w:rPr>
          <w:rStyle w:val="Emphasis"/>
        </w:rPr>
        <w:t xml:space="preserve">critical </w:t>
      </w:r>
      <w:r w:rsidRPr="00C62E98">
        <w:rPr>
          <w:rStyle w:val="Emphasis"/>
          <w:highlight w:val="green"/>
        </w:rPr>
        <w:t>infrastructures</w:t>
      </w:r>
      <w:r w:rsidRPr="00283EEC">
        <w:rPr>
          <w:sz w:val="12"/>
        </w:rPr>
        <w:t xml:space="preserve">. </w:t>
      </w:r>
      <w:r w:rsidRPr="00C62E98">
        <w:rPr>
          <w:rStyle w:val="StyleUnderline"/>
          <w:highlight w:val="green"/>
        </w:rPr>
        <w:t xml:space="preserve">The </w:t>
      </w:r>
      <w:proofErr w:type="spellStart"/>
      <w:r w:rsidRPr="00C62E98">
        <w:rPr>
          <w:rStyle w:val="StyleUnderline"/>
          <w:highlight w:val="green"/>
        </w:rPr>
        <w:t>synchronisation</w:t>
      </w:r>
      <w:proofErr w:type="spellEnd"/>
      <w:r w:rsidRPr="00C62E98">
        <w:rPr>
          <w:rStyle w:val="StyleUnderline"/>
          <w:highlight w:val="green"/>
        </w:rPr>
        <w:t xml:space="preserve"> of </w:t>
      </w:r>
      <w:r w:rsidRPr="00283EEC">
        <w:rPr>
          <w:rStyle w:val="Emphasis"/>
        </w:rPr>
        <w:t xml:space="preserve">power </w:t>
      </w:r>
      <w:r w:rsidRPr="00C62E98">
        <w:rPr>
          <w:rStyle w:val="Emphasis"/>
          <w:highlight w:val="green"/>
        </w:rPr>
        <w:t>grids</w:t>
      </w:r>
      <w:r w:rsidRPr="00283EEC">
        <w:rPr>
          <w:rStyle w:val="StyleUnderline"/>
        </w:rPr>
        <w:t xml:space="preserve"> and telecommunication networks, for example, </w:t>
      </w:r>
      <w:r w:rsidRPr="00C62E98">
        <w:rPr>
          <w:rStyle w:val="StyleUnderline"/>
          <w:highlight w:val="green"/>
        </w:rPr>
        <w:t xml:space="preserve">is </w:t>
      </w:r>
      <w:r w:rsidRPr="00283EEC">
        <w:rPr>
          <w:rStyle w:val="StyleUnderline"/>
        </w:rPr>
        <w:t xml:space="preserve">heavily </w:t>
      </w:r>
      <w:r w:rsidRPr="00C62E98">
        <w:rPr>
          <w:rStyle w:val="StyleUnderline"/>
          <w:highlight w:val="green"/>
        </w:rPr>
        <w:t xml:space="preserve">dependent on GNSS </w:t>
      </w:r>
      <w:r w:rsidRPr="00283EEC">
        <w:rPr>
          <w:rStyle w:val="StyleUnderline"/>
        </w:rPr>
        <w:t xml:space="preserve">timing </w:t>
      </w:r>
      <w:r w:rsidRPr="00C62E98">
        <w:rPr>
          <w:rStyle w:val="StyleUnderline"/>
          <w:highlight w:val="green"/>
        </w:rPr>
        <w:t xml:space="preserve">signals and </w:t>
      </w:r>
      <w:r w:rsidRPr="00283EEC">
        <w:rPr>
          <w:rStyle w:val="Emphasis"/>
        </w:rPr>
        <w:t xml:space="preserve">any </w:t>
      </w:r>
      <w:r w:rsidRPr="00C62E98">
        <w:rPr>
          <w:rStyle w:val="Emphasis"/>
          <w:highlight w:val="green"/>
        </w:rPr>
        <w:t xml:space="preserve">disruption </w:t>
      </w:r>
      <w:r w:rsidRPr="00283EEC">
        <w:rPr>
          <w:rStyle w:val="Emphasis"/>
        </w:rPr>
        <w:t xml:space="preserve">would </w:t>
      </w:r>
      <w:r w:rsidRPr="00C62E98">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55FCC673" w14:textId="77777777" w:rsidR="00FE2E1E" w:rsidRPr="00283EEC" w:rsidRDefault="00FE2E1E" w:rsidP="00FE2E1E">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5D561B5E" w14:textId="77777777" w:rsidR="00FE2E1E" w:rsidRDefault="00FE2E1E" w:rsidP="00FE2E1E">
      <w:pPr>
        <w:rPr>
          <w:rStyle w:val="StyleUnderline"/>
        </w:rPr>
      </w:pPr>
      <w:r w:rsidRPr="00C62E98">
        <w:rPr>
          <w:rStyle w:val="StyleUnderline"/>
          <w:highlight w:val="green"/>
        </w:rPr>
        <w:t xml:space="preserve">These </w:t>
      </w:r>
      <w:r w:rsidRPr="00831EB4">
        <w:rPr>
          <w:rStyle w:val="Emphasis"/>
        </w:rPr>
        <w:t>dependences</w:t>
      </w:r>
      <w:r w:rsidRPr="00831EB4">
        <w:rPr>
          <w:rStyle w:val="StyleUnderline"/>
        </w:rPr>
        <w:t xml:space="preserve"> </w:t>
      </w:r>
      <w:r w:rsidRPr="00C62E98">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C62E98">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49C7C012" w14:textId="77777777" w:rsidR="00FE2E1E" w:rsidRDefault="00FE2E1E" w:rsidP="00FE2E1E">
      <w:pPr>
        <w:pStyle w:val="Heading4"/>
        <w:rPr>
          <w:u w:val="single"/>
        </w:rPr>
      </w:pPr>
      <w:r>
        <w:t>Cyberattacks on the grid spiral to all-out nuclear conflict.</w:t>
      </w:r>
    </w:p>
    <w:p w14:paraId="0F205E70" w14:textId="77777777" w:rsidR="00FE2E1E" w:rsidRDefault="00FE2E1E" w:rsidP="00FE2E1E">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1" w:history="1">
        <w:r w:rsidRPr="00D26E47">
          <w:rPr>
            <w:rStyle w:val="Hyperlink"/>
          </w:rPr>
          <w:t>https://www.armscontrol.org/act/2019-11/features/cyber-battles-nuclear-outcomes-dangerous-new-pathways-escalation</w:t>
        </w:r>
      </w:hyperlink>
      <w:r>
        <w:rPr>
          <w:rStyle w:val="Hyperlink"/>
        </w:rPr>
        <w:t>] Justin</w:t>
      </w:r>
    </w:p>
    <w:p w14:paraId="67D3B7BE" w14:textId="77777777" w:rsidR="00FE2E1E" w:rsidRDefault="00FE2E1E" w:rsidP="00FE2E1E">
      <w:pPr>
        <w:rPr>
          <w:sz w:val="16"/>
        </w:rPr>
      </w:pPr>
      <w:r w:rsidRPr="00B7045F">
        <w:rPr>
          <w:sz w:val="16"/>
        </w:rPr>
        <w:t xml:space="preserve">Yet another pathway to </w:t>
      </w:r>
      <w:r w:rsidRPr="00C62E98">
        <w:rPr>
          <w:rStyle w:val="StyleUnderline"/>
          <w:highlight w:val="green"/>
        </w:rPr>
        <w:t>escalation</w:t>
      </w:r>
      <w:r w:rsidRPr="0059791E">
        <w:rPr>
          <w:rStyle w:val="StyleUnderline"/>
        </w:rPr>
        <w:t xml:space="preserve"> could </w:t>
      </w:r>
      <w:r w:rsidRPr="00C62E98">
        <w:rPr>
          <w:rStyle w:val="StyleUnderline"/>
          <w:highlight w:val="green"/>
        </w:rPr>
        <w:t xml:space="preserve">arise from </w:t>
      </w:r>
      <w:r w:rsidRPr="00D27562">
        <w:rPr>
          <w:rStyle w:val="Emphasis"/>
        </w:rPr>
        <w:t>a</w:t>
      </w:r>
      <w:r w:rsidRPr="002A67EE">
        <w:rPr>
          <w:rStyle w:val="Emphasis"/>
        </w:rPr>
        <w:t xml:space="preserve"> </w:t>
      </w:r>
      <w:r w:rsidRPr="00C62E98">
        <w:rPr>
          <w:rStyle w:val="Emphasis"/>
          <w:highlight w:val="green"/>
        </w:rPr>
        <w:t>cascading</w:t>
      </w:r>
      <w:r w:rsidRPr="002A67EE">
        <w:rPr>
          <w:rStyle w:val="Emphasis"/>
        </w:rPr>
        <w:t xml:space="preserve"> series</w:t>
      </w:r>
      <w:r w:rsidRPr="0059791E">
        <w:rPr>
          <w:rStyle w:val="StyleUnderline"/>
        </w:rPr>
        <w:t xml:space="preserve"> of </w:t>
      </w:r>
      <w:proofErr w:type="spellStart"/>
      <w:r w:rsidRPr="00C62E98">
        <w:rPr>
          <w:rStyle w:val="StyleUnderline"/>
          <w:highlight w:val="green"/>
        </w:rPr>
        <w:t>cyberstrikes</w:t>
      </w:r>
      <w:proofErr w:type="spellEnd"/>
      <w:r w:rsidRPr="00B7045F">
        <w:rPr>
          <w:sz w:val="16"/>
        </w:rPr>
        <w:t xml:space="preserve"> and counterstrikes </w:t>
      </w:r>
      <w:r w:rsidRPr="00C62E98">
        <w:rPr>
          <w:rStyle w:val="StyleUnderline"/>
          <w:highlight w:val="green"/>
        </w:rPr>
        <w:t xml:space="preserve">against </w:t>
      </w:r>
      <w:r w:rsidRPr="00B7045F">
        <w:rPr>
          <w:rStyle w:val="Emphasis"/>
        </w:rPr>
        <w:t>vital</w:t>
      </w:r>
      <w:r w:rsidRPr="002A67EE">
        <w:rPr>
          <w:rStyle w:val="Emphasis"/>
        </w:rPr>
        <w:t xml:space="preserve"> national </w:t>
      </w:r>
      <w:r w:rsidRPr="00C62E98">
        <w:rPr>
          <w:rStyle w:val="Emphasis"/>
          <w:highlight w:val="green"/>
        </w:rPr>
        <w:t>infrastructure</w:t>
      </w:r>
      <w:r w:rsidRPr="0059791E">
        <w:rPr>
          <w:rStyle w:val="StyleUnderline"/>
        </w:rPr>
        <w:t xml:space="preserve"> </w:t>
      </w:r>
      <w:r w:rsidRPr="00B7045F">
        <w:rPr>
          <w:sz w:val="16"/>
        </w:rPr>
        <w:t xml:space="preserve">rather than on military targets. </w:t>
      </w:r>
      <w:r w:rsidRPr="00C62E98">
        <w:rPr>
          <w:rStyle w:val="Emphasis"/>
          <w:highlight w:val="green"/>
        </w:rPr>
        <w:t>All</w:t>
      </w:r>
      <w:r w:rsidRPr="002A67EE">
        <w:rPr>
          <w:rStyle w:val="Emphasis"/>
        </w:rPr>
        <w:t xml:space="preserve"> major </w:t>
      </w:r>
      <w:r w:rsidRPr="00C62E98">
        <w:rPr>
          <w:rStyle w:val="Emphasis"/>
          <w:highlight w:val="green"/>
        </w:rPr>
        <w:t>powers</w:t>
      </w:r>
      <w:r w:rsidRPr="00B7045F">
        <w:rPr>
          <w:sz w:val="16"/>
        </w:rPr>
        <w:t xml:space="preserve">, along with Iran and North Korea, </w:t>
      </w:r>
      <w:r w:rsidRPr="00C62E98">
        <w:rPr>
          <w:rStyle w:val="StyleUnderline"/>
          <w:highlight w:val="green"/>
        </w:rPr>
        <w:t>have developed</w:t>
      </w:r>
      <w:r w:rsidRPr="0059791E">
        <w:rPr>
          <w:rStyle w:val="StyleUnderline"/>
        </w:rPr>
        <w:t xml:space="preserve"> and deployed </w:t>
      </w:r>
      <w:r w:rsidRPr="00C62E98">
        <w:rPr>
          <w:rStyle w:val="StyleUnderline"/>
          <w:highlight w:val="green"/>
        </w:rPr>
        <w:t>cyberweapons</w:t>
      </w:r>
      <w:r w:rsidRPr="0059791E">
        <w:rPr>
          <w:rStyle w:val="StyleUnderline"/>
        </w:rPr>
        <w:t xml:space="preserve"> designed </w:t>
      </w:r>
      <w:r w:rsidRPr="00C62E98">
        <w:rPr>
          <w:rStyle w:val="StyleUnderline"/>
          <w:highlight w:val="green"/>
        </w:rPr>
        <w:t>to</w:t>
      </w:r>
      <w:r w:rsidRPr="0059791E">
        <w:rPr>
          <w:rStyle w:val="StyleUnderline"/>
        </w:rPr>
        <w:t xml:space="preserve"> disrupt and </w:t>
      </w:r>
      <w:r w:rsidRPr="00C62E98">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C62E98">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p>
    <w:p w14:paraId="403CD1AF" w14:textId="77777777" w:rsidR="00FE2E1E" w:rsidRDefault="00FE2E1E" w:rsidP="00FE2E1E">
      <w:pPr>
        <w:rPr>
          <w:rStyle w:val="StyleUnderline"/>
        </w:rPr>
      </w:pPr>
      <w:r w:rsidRPr="00B7045F">
        <w:rPr>
          <w:sz w:val="16"/>
          <w:szCs w:val="14"/>
        </w:rPr>
        <w:lastRenderedPageBreak/>
        <w:t>The danger here is that</w:t>
      </w:r>
      <w:r w:rsidRPr="0059791E">
        <w:rPr>
          <w:rStyle w:val="StyleUnderline"/>
        </w:rPr>
        <w:t xml:space="preserve"> </w:t>
      </w:r>
      <w:r w:rsidRPr="00C62E98">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C62E98">
        <w:rPr>
          <w:rStyle w:val="StyleUnderline"/>
          <w:highlight w:val="green"/>
        </w:rPr>
        <w:t>lead to</w:t>
      </w:r>
      <w:r w:rsidRPr="0059791E">
        <w:rPr>
          <w:rStyle w:val="StyleUnderline"/>
        </w:rPr>
        <w:t xml:space="preserve"> an escalating series of </w:t>
      </w:r>
      <w:r w:rsidRPr="00C62E98">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C62E98">
        <w:rPr>
          <w:rStyle w:val="StyleUnderline"/>
          <w:highlight w:val="green"/>
        </w:rPr>
        <w:t>leading</w:t>
      </w:r>
      <w:r w:rsidRPr="0059791E">
        <w:rPr>
          <w:rStyle w:val="StyleUnderline"/>
        </w:rPr>
        <w:t xml:space="preserve"> one side </w:t>
      </w:r>
      <w:r w:rsidRPr="00C62E98">
        <w:rPr>
          <w:rStyle w:val="StyleUnderline"/>
          <w:highlight w:val="green"/>
        </w:rPr>
        <w:t>to</w:t>
      </w:r>
      <w:r w:rsidRPr="0059791E">
        <w:rPr>
          <w:rStyle w:val="StyleUnderline"/>
        </w:rPr>
        <w:t xml:space="preserve"> initiate </w:t>
      </w:r>
      <w:r w:rsidRPr="00C62E98">
        <w:rPr>
          <w:rStyle w:val="Emphasis"/>
          <w:highlight w:val="green"/>
        </w:rPr>
        <w:t>kinetic attacks</w:t>
      </w:r>
      <w:r w:rsidRPr="0059791E">
        <w:rPr>
          <w:rStyle w:val="StyleUnderline"/>
        </w:rPr>
        <w:t xml:space="preserve"> on critical military targets, </w:t>
      </w:r>
      <w:r w:rsidRPr="00C62E98">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C62E98">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C62E98">
        <w:rPr>
          <w:rStyle w:val="StyleUnderline"/>
          <w:highlight w:val="green"/>
        </w:rPr>
        <w:t>causing</w:t>
      </w:r>
      <w:r w:rsidRPr="0059791E">
        <w:rPr>
          <w:rStyle w:val="StyleUnderline"/>
        </w:rPr>
        <w:t xml:space="preserve"> widespread </w:t>
      </w:r>
      <w:r w:rsidRPr="00C62E98">
        <w:rPr>
          <w:rStyle w:val="StyleUnderline"/>
          <w:highlight w:val="green"/>
        </w:rPr>
        <w:t>disorder</w:t>
      </w:r>
      <w:r w:rsidRPr="0059791E">
        <w:rPr>
          <w:rStyle w:val="StyleUnderline"/>
        </w:rPr>
        <w:t xml:space="preserve"> in both countries </w:t>
      </w:r>
      <w:r w:rsidRPr="00C62E98">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C62E98">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7845025C" w14:textId="77777777" w:rsidR="00FE2E1E" w:rsidRDefault="00FE2E1E" w:rsidP="00FE2E1E">
      <w:pPr>
        <w:pStyle w:val="Heading4"/>
      </w:pPr>
      <w:r>
        <w:t xml:space="preserve">Debris </w:t>
      </w:r>
      <w:r w:rsidRPr="004F74CB">
        <w:rPr>
          <w:u w:val="single"/>
        </w:rPr>
        <w:t>shuts down</w:t>
      </w:r>
      <w:r>
        <w:t xml:space="preserve"> astronomical research – only the plan </w:t>
      </w:r>
      <w:r w:rsidRPr="004F74CB">
        <w:rPr>
          <w:u w:val="single"/>
        </w:rPr>
        <w:t>incentivizes</w:t>
      </w:r>
      <w:r>
        <w:t xml:space="preserve"> safe development.</w:t>
      </w:r>
    </w:p>
    <w:p w14:paraId="0A7870D2" w14:textId="77777777" w:rsidR="00FE2E1E" w:rsidRPr="006361F5" w:rsidRDefault="00FE2E1E" w:rsidP="00FE2E1E">
      <w:r>
        <w:rPr>
          <w:rStyle w:val="Style13ptBold"/>
        </w:rPr>
        <w:t>TURNER</w:t>
      </w:r>
      <w:r w:rsidRPr="006361F5">
        <w:rPr>
          <w:rStyle w:val="Style13ptBold"/>
        </w:rPr>
        <w:t xml:space="preserve"> 21</w:t>
      </w:r>
      <w:r>
        <w:t xml:space="preserve">. Ben is a </w:t>
      </w:r>
      <w:r w:rsidRPr="006361F5">
        <w:t>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guitar and embarrassing himself with chess</w:t>
      </w:r>
      <w:r>
        <w:t>. 4/29/21. [Live Science, “</w:t>
      </w:r>
      <w:r w:rsidRPr="006361F5">
        <w:t>Space junk is blocking our view of the stars, scientists say</w:t>
      </w:r>
      <w:r>
        <w:t xml:space="preserve">,” </w:t>
      </w:r>
      <w:hyperlink r:id="rId12" w:history="1">
        <w:r w:rsidRPr="00BF2A69">
          <w:rPr>
            <w:rStyle w:val="Hyperlink"/>
          </w:rPr>
          <w:t>https://www.livescience.com/space-junk-blocks-view-of-cosmos.html</w:t>
        </w:r>
      </w:hyperlink>
      <w:r>
        <w:t>] Justin</w:t>
      </w:r>
    </w:p>
    <w:p w14:paraId="498CE342" w14:textId="77777777" w:rsidR="00FE2E1E" w:rsidRPr="004762AB" w:rsidRDefault="00FE2E1E" w:rsidP="00FE2E1E">
      <w:pPr>
        <w:rPr>
          <w:sz w:val="14"/>
        </w:rPr>
      </w:pPr>
      <w:r w:rsidRPr="00C62E98">
        <w:rPr>
          <w:highlight w:val="green"/>
          <w:u w:val="single"/>
        </w:rPr>
        <w:t xml:space="preserve">The </w:t>
      </w:r>
      <w:r w:rsidRPr="004F74CB">
        <w:rPr>
          <w:u w:val="single"/>
        </w:rPr>
        <w:t xml:space="preserve">night </w:t>
      </w:r>
      <w:r w:rsidRPr="00C62E98">
        <w:rPr>
          <w:highlight w:val="green"/>
          <w:u w:val="single"/>
        </w:rPr>
        <w:t>sky is becoming</w:t>
      </w:r>
      <w:r w:rsidRPr="006361F5">
        <w:rPr>
          <w:u w:val="single"/>
        </w:rPr>
        <w:t xml:space="preserve"> increasingly </w:t>
      </w:r>
      <w:r w:rsidRPr="00C62E98">
        <w:rPr>
          <w:highlight w:val="green"/>
          <w:u w:val="single"/>
        </w:rPr>
        <w:t>filled with</w:t>
      </w:r>
      <w:r w:rsidRPr="006361F5">
        <w:rPr>
          <w:u w:val="single"/>
        </w:rPr>
        <w:t xml:space="preserve"> </w:t>
      </w:r>
      <w:r w:rsidRPr="004F74CB">
        <w:rPr>
          <w:rStyle w:val="Emphasis"/>
        </w:rPr>
        <w:t>shiny satellites</w:t>
      </w:r>
      <w:r w:rsidRPr="004F74CB">
        <w:rPr>
          <w:u w:val="single"/>
        </w:rPr>
        <w:t xml:space="preserve"> and </w:t>
      </w:r>
      <w:r w:rsidRPr="004F74CB">
        <w:rPr>
          <w:rStyle w:val="Emphasis"/>
        </w:rPr>
        <w:t xml:space="preserve">space </w:t>
      </w:r>
      <w:r w:rsidRPr="00C62E98">
        <w:rPr>
          <w:rStyle w:val="Emphasis"/>
          <w:highlight w:val="green"/>
        </w:rPr>
        <w:t>junk</w:t>
      </w:r>
      <w:r w:rsidRPr="00C62E98">
        <w:rPr>
          <w:highlight w:val="green"/>
          <w:u w:val="single"/>
        </w:rPr>
        <w:t xml:space="preserve"> that pose a</w:t>
      </w:r>
      <w:r w:rsidRPr="006361F5">
        <w:rPr>
          <w:u w:val="single"/>
        </w:rPr>
        <w:t xml:space="preserve"> </w:t>
      </w:r>
      <w:r w:rsidRPr="004F74CB">
        <w:rPr>
          <w:rStyle w:val="Emphasis"/>
        </w:rPr>
        <w:t xml:space="preserve">significant </w:t>
      </w:r>
      <w:r w:rsidRPr="00C62E98">
        <w:rPr>
          <w:rStyle w:val="Emphasis"/>
          <w:highlight w:val="green"/>
        </w:rPr>
        <w:t>threat</w:t>
      </w:r>
      <w:r w:rsidRPr="00C62E98">
        <w:rPr>
          <w:highlight w:val="green"/>
          <w:u w:val="single"/>
        </w:rPr>
        <w:t xml:space="preserve"> to </w:t>
      </w:r>
      <w:r w:rsidRPr="006361F5">
        <w:rPr>
          <w:u w:val="single"/>
        </w:rPr>
        <w:t xml:space="preserve">our </w:t>
      </w:r>
      <w:r w:rsidRPr="004F74CB">
        <w:rPr>
          <w:rStyle w:val="Emphasis"/>
        </w:rPr>
        <w:t>view of the cosmos</w:t>
      </w:r>
      <w:r w:rsidRPr="004762AB">
        <w:rPr>
          <w:sz w:val="14"/>
        </w:rPr>
        <w:t xml:space="preserve">, </w:t>
      </w:r>
      <w:r w:rsidRPr="006361F5">
        <w:rPr>
          <w:u w:val="single"/>
        </w:rPr>
        <w:t xml:space="preserve">as well as </w:t>
      </w:r>
      <w:r w:rsidRPr="00C62E98">
        <w:rPr>
          <w:rStyle w:val="Emphasis"/>
          <w:highlight w:val="green"/>
        </w:rPr>
        <w:t>astronomical research</w:t>
      </w:r>
      <w:r w:rsidRPr="004762AB">
        <w:rPr>
          <w:sz w:val="14"/>
        </w:rPr>
        <w:t xml:space="preserve">, a new study warns. </w:t>
      </w:r>
      <w:r w:rsidRPr="006361F5">
        <w:rPr>
          <w:u w:val="single"/>
        </w:rPr>
        <w:t xml:space="preserve">The researchers found that the </w:t>
      </w:r>
      <w:r w:rsidRPr="004F74CB">
        <w:rPr>
          <w:rStyle w:val="Emphasis"/>
        </w:rPr>
        <w:t>more than 9,300 tons</w:t>
      </w:r>
      <w:r w:rsidRPr="004762AB">
        <w:rPr>
          <w:sz w:val="14"/>
        </w:rPr>
        <w:t xml:space="preserve"> (8,440 metric tons) </w:t>
      </w:r>
      <w:r w:rsidRPr="006361F5">
        <w:rPr>
          <w:u w:val="single"/>
        </w:rPr>
        <w:t xml:space="preserve">of space objects orbiting Earth, including </w:t>
      </w:r>
      <w:r w:rsidRPr="004F74CB">
        <w:rPr>
          <w:rStyle w:val="Emphasis"/>
        </w:rPr>
        <w:t>inoperative</w:t>
      </w:r>
      <w:r w:rsidRPr="006361F5">
        <w:rPr>
          <w:u w:val="single"/>
        </w:rPr>
        <w:t xml:space="preserve"> satellites and </w:t>
      </w:r>
      <w:r w:rsidRPr="004F74CB">
        <w:rPr>
          <w:rStyle w:val="Emphasis"/>
        </w:rPr>
        <w:t>chunks</w:t>
      </w:r>
      <w:r w:rsidRPr="006361F5">
        <w:rPr>
          <w:u w:val="single"/>
        </w:rPr>
        <w:t xml:space="preserve"> of spent rocket stages, </w:t>
      </w:r>
      <w:r w:rsidRPr="00C62E98">
        <w:rPr>
          <w:highlight w:val="green"/>
          <w:u w:val="single"/>
        </w:rPr>
        <w:t>increase the</w:t>
      </w:r>
      <w:r w:rsidRPr="006361F5">
        <w:rPr>
          <w:u w:val="single"/>
        </w:rPr>
        <w:t xml:space="preserve"> </w:t>
      </w:r>
      <w:r w:rsidRPr="004F74CB">
        <w:rPr>
          <w:rStyle w:val="Emphasis"/>
        </w:rPr>
        <w:t xml:space="preserve">overall </w:t>
      </w:r>
      <w:r w:rsidRPr="00C62E98">
        <w:rPr>
          <w:rStyle w:val="Emphasis"/>
          <w:highlight w:val="green"/>
        </w:rPr>
        <w:t>brightness</w:t>
      </w:r>
      <w:r w:rsidRPr="00C62E98">
        <w:rPr>
          <w:highlight w:val="green"/>
          <w:u w:val="single"/>
        </w:rPr>
        <w:t xml:space="preserve"> of the</w:t>
      </w:r>
      <w:r w:rsidRPr="006361F5">
        <w:rPr>
          <w:u w:val="single"/>
        </w:rPr>
        <w:t xml:space="preserve"> night </w:t>
      </w:r>
      <w:r w:rsidRPr="00C62E98">
        <w:rPr>
          <w:highlight w:val="green"/>
          <w:u w:val="single"/>
        </w:rPr>
        <w:t xml:space="preserve">sky </w:t>
      </w:r>
      <w:r w:rsidRPr="004F74CB">
        <w:rPr>
          <w:u w:val="single"/>
        </w:rPr>
        <w:t>by</w:t>
      </w:r>
      <w:r w:rsidRPr="006361F5">
        <w:rPr>
          <w:u w:val="single"/>
        </w:rPr>
        <w:t xml:space="preserve"> </w:t>
      </w:r>
      <w:r w:rsidRPr="004F74CB">
        <w:rPr>
          <w:rStyle w:val="Emphasis"/>
        </w:rPr>
        <w:t>more than 10%</w:t>
      </w:r>
      <w:r w:rsidRPr="004762AB">
        <w:rPr>
          <w:sz w:val="14"/>
        </w:rPr>
        <w:t xml:space="preserve"> over large parts of the planet. </w:t>
      </w:r>
      <w:r w:rsidRPr="006361F5">
        <w:rPr>
          <w:u w:val="single"/>
        </w:rPr>
        <w:t xml:space="preserve">Such </w:t>
      </w:r>
      <w:r w:rsidRPr="004F74CB">
        <w:rPr>
          <w:u w:val="single"/>
        </w:rPr>
        <w:t xml:space="preserve">an </w:t>
      </w:r>
      <w:r w:rsidRPr="004F74CB">
        <w:rPr>
          <w:rStyle w:val="Emphasis"/>
        </w:rPr>
        <w:t>increase</w:t>
      </w:r>
      <w:r w:rsidRPr="006361F5">
        <w:rPr>
          <w:u w:val="single"/>
        </w:rPr>
        <w:t xml:space="preserve"> would </w:t>
      </w:r>
      <w:r w:rsidRPr="00C62E98">
        <w:rPr>
          <w:highlight w:val="green"/>
          <w:u w:val="single"/>
        </w:rPr>
        <w:t>mean</w:t>
      </w:r>
      <w:r w:rsidRPr="006361F5">
        <w:rPr>
          <w:u w:val="single"/>
        </w:rPr>
        <w:t xml:space="preserve"> </w:t>
      </w:r>
      <w:r w:rsidRPr="004F74CB">
        <w:rPr>
          <w:rStyle w:val="Emphasis"/>
        </w:rPr>
        <w:t xml:space="preserve">large </w:t>
      </w:r>
      <w:r w:rsidRPr="00C62E98">
        <w:rPr>
          <w:rStyle w:val="Emphasis"/>
          <w:highlight w:val="green"/>
        </w:rPr>
        <w:t>swathes</w:t>
      </w:r>
      <w:r w:rsidRPr="00C62E98">
        <w:rPr>
          <w:highlight w:val="green"/>
          <w:u w:val="single"/>
        </w:rPr>
        <w:t xml:space="preserve"> of the planet are</w:t>
      </w:r>
      <w:r w:rsidRPr="006361F5">
        <w:rPr>
          <w:u w:val="single"/>
        </w:rPr>
        <w:t xml:space="preserve"> </w:t>
      </w:r>
      <w:r w:rsidRPr="004F74CB">
        <w:rPr>
          <w:rStyle w:val="Emphasis"/>
        </w:rPr>
        <w:t xml:space="preserve">considered </w:t>
      </w:r>
      <w:r w:rsidRPr="00C62E98">
        <w:rPr>
          <w:rStyle w:val="Emphasis"/>
          <w:highlight w:val="green"/>
        </w:rPr>
        <w:t>light polluted</w:t>
      </w:r>
      <w:r w:rsidRPr="00C62E98">
        <w:rPr>
          <w:sz w:val="14"/>
          <w:highlight w:val="green"/>
        </w:rPr>
        <w:t xml:space="preserve">, </w:t>
      </w:r>
      <w:r w:rsidRPr="00C62E98">
        <w:rPr>
          <w:highlight w:val="green"/>
          <w:u w:val="single"/>
        </w:rPr>
        <w:t>making it</w:t>
      </w:r>
      <w:r w:rsidRPr="006361F5">
        <w:rPr>
          <w:u w:val="single"/>
        </w:rPr>
        <w:t xml:space="preserve"> </w:t>
      </w:r>
      <w:r w:rsidRPr="004F74CB">
        <w:rPr>
          <w:rStyle w:val="Emphasis"/>
        </w:rPr>
        <w:t>increasingly</w:t>
      </w:r>
      <w:r w:rsidRPr="006361F5">
        <w:rPr>
          <w:u w:val="single"/>
        </w:rPr>
        <w:t xml:space="preserve"> </w:t>
      </w:r>
      <w:r w:rsidRPr="00C62E98">
        <w:rPr>
          <w:rStyle w:val="Emphasis"/>
          <w:highlight w:val="green"/>
        </w:rPr>
        <w:t>difficult</w:t>
      </w:r>
      <w:r w:rsidRPr="006361F5">
        <w:rPr>
          <w:u w:val="single"/>
        </w:rPr>
        <w:t xml:space="preserve"> for astronomers </w:t>
      </w:r>
      <w:r w:rsidRPr="00C62E98">
        <w:rPr>
          <w:highlight w:val="green"/>
          <w:u w:val="single"/>
        </w:rPr>
        <w:t xml:space="preserve">to take </w:t>
      </w:r>
      <w:r w:rsidRPr="00C62E98">
        <w:rPr>
          <w:rStyle w:val="Emphasis"/>
          <w:highlight w:val="green"/>
        </w:rPr>
        <w:t>accurate measurements</w:t>
      </w:r>
      <w:r w:rsidRPr="004762AB">
        <w:rPr>
          <w:sz w:val="14"/>
        </w:rPr>
        <w:t xml:space="preserve">, </w:t>
      </w:r>
      <w:r w:rsidRPr="006361F5">
        <w:rPr>
          <w:u w:val="single"/>
        </w:rPr>
        <w:t xml:space="preserve">and </w:t>
      </w:r>
      <w:r w:rsidRPr="00C62E98">
        <w:rPr>
          <w:highlight w:val="green"/>
          <w:u w:val="single"/>
        </w:rPr>
        <w:t xml:space="preserve">increasing </w:t>
      </w:r>
      <w:r w:rsidRPr="004F74CB">
        <w:rPr>
          <w:u w:val="single"/>
        </w:rPr>
        <w:t xml:space="preserve">the </w:t>
      </w:r>
      <w:r w:rsidRPr="00C62E98">
        <w:rPr>
          <w:rStyle w:val="Emphasis"/>
          <w:highlight w:val="green"/>
        </w:rPr>
        <w:t>likelihood</w:t>
      </w:r>
      <w:r w:rsidRPr="006361F5">
        <w:rPr>
          <w:u w:val="single"/>
        </w:rPr>
        <w:t xml:space="preserve"> that </w:t>
      </w:r>
      <w:r w:rsidRPr="00C62E98">
        <w:rPr>
          <w:highlight w:val="green"/>
          <w:u w:val="single"/>
        </w:rPr>
        <w:t>they</w:t>
      </w:r>
      <w:r w:rsidRPr="006361F5">
        <w:rPr>
          <w:u w:val="single"/>
        </w:rPr>
        <w:t xml:space="preserve"> will </w:t>
      </w:r>
      <w:r w:rsidRPr="00C62E98">
        <w:rPr>
          <w:highlight w:val="green"/>
          <w:u w:val="single"/>
        </w:rPr>
        <w:t xml:space="preserve">miss </w:t>
      </w:r>
      <w:r w:rsidRPr="004F74CB">
        <w:rPr>
          <w:rStyle w:val="Emphasis"/>
        </w:rPr>
        <w:t xml:space="preserve">significant </w:t>
      </w:r>
      <w:r w:rsidRPr="00C62E98">
        <w:rPr>
          <w:rStyle w:val="Emphasis"/>
          <w:highlight w:val="green"/>
        </w:rPr>
        <w:t>discoveries</w:t>
      </w:r>
      <w:r w:rsidRPr="004762AB">
        <w:rPr>
          <w:sz w:val="14"/>
        </w:rPr>
        <w:t xml:space="preserve"> altogether, the researchers said in the journal Monthly Notices of the Royal Astronomical Society. </w:t>
      </w:r>
    </w:p>
    <w:p w14:paraId="3CF732F1" w14:textId="77777777" w:rsidR="00FE2E1E" w:rsidRDefault="00FE2E1E" w:rsidP="00FE2E1E">
      <w:pPr>
        <w:rPr>
          <w:rStyle w:val="Emphasis"/>
        </w:rPr>
      </w:pPr>
      <w:r w:rsidRPr="004762AB">
        <w:rPr>
          <w:sz w:val="14"/>
        </w:rPr>
        <w:t xml:space="preserve">"We expected the sky brightness increase would be marginal, if any, but our first theoretical estimates have proved extremely surprising and thus encouraged us to report our results promptly," lead study author Miroslav </w:t>
      </w:r>
      <w:proofErr w:type="spellStart"/>
      <w:r w:rsidRPr="004762AB">
        <w:rPr>
          <w:sz w:val="14"/>
        </w:rPr>
        <w:t>Kocifaj</w:t>
      </w:r>
      <w:proofErr w:type="spellEnd"/>
      <w:r w:rsidRPr="004762AB">
        <w:rPr>
          <w:sz w:val="14"/>
        </w:rPr>
        <w:t xml:space="preserve">, a senior researcher at the Slovak Academy of Sciences, said in a statement. The researchers calculated the change in brightness by developing a model that </w:t>
      </w:r>
      <w:proofErr w:type="gramStart"/>
      <w:r w:rsidRPr="004762AB">
        <w:rPr>
          <w:sz w:val="14"/>
        </w:rPr>
        <w:t>takes into account</w:t>
      </w:r>
      <w:proofErr w:type="gramEnd"/>
      <w:r w:rsidRPr="004762AB">
        <w:rPr>
          <w:sz w:val="14"/>
        </w:rPr>
        <w:t xml:space="preserve"> the average size and brightness of each piece of debris. According to the researchers, </w:t>
      </w:r>
      <w:r w:rsidRPr="004F74CB">
        <w:rPr>
          <w:rStyle w:val="Emphasis"/>
        </w:rPr>
        <w:t>satellites</w:t>
      </w:r>
      <w:r w:rsidRPr="006361F5">
        <w:rPr>
          <w:u w:val="single"/>
        </w:rPr>
        <w:t xml:space="preserve"> and space </w:t>
      </w:r>
      <w:r w:rsidRPr="00C62E98">
        <w:rPr>
          <w:highlight w:val="green"/>
          <w:u w:val="single"/>
        </w:rPr>
        <w:t xml:space="preserve">garbage </w:t>
      </w:r>
      <w:r w:rsidRPr="00C62E98">
        <w:rPr>
          <w:rStyle w:val="Emphasis"/>
          <w:highlight w:val="green"/>
        </w:rPr>
        <w:t xml:space="preserve">ruin </w:t>
      </w:r>
      <w:r w:rsidRPr="004F74CB">
        <w:rPr>
          <w:rStyle w:val="Emphasis"/>
        </w:rPr>
        <w:t xml:space="preserve">astronomical </w:t>
      </w:r>
      <w:r w:rsidRPr="00C62E98">
        <w:rPr>
          <w:rStyle w:val="Emphasis"/>
          <w:highlight w:val="green"/>
        </w:rPr>
        <w:t>images</w:t>
      </w:r>
      <w:r w:rsidRPr="00C62E98">
        <w:rPr>
          <w:highlight w:val="green"/>
          <w:u w:val="single"/>
        </w:rPr>
        <w:t xml:space="preserve"> by scattering</w:t>
      </w:r>
      <w:r w:rsidRPr="006361F5">
        <w:rPr>
          <w:u w:val="single"/>
        </w:rPr>
        <w:t xml:space="preserve"> </w:t>
      </w:r>
      <w:r w:rsidRPr="004F74CB">
        <w:rPr>
          <w:rStyle w:val="Emphasis"/>
        </w:rPr>
        <w:t xml:space="preserve">reflected </w:t>
      </w:r>
      <w:r w:rsidRPr="00C62E98">
        <w:rPr>
          <w:rStyle w:val="Emphasis"/>
          <w:highlight w:val="green"/>
        </w:rPr>
        <w:t>sunlight</w:t>
      </w:r>
      <w:r w:rsidRPr="006361F5">
        <w:rPr>
          <w:u w:val="single"/>
        </w:rPr>
        <w:t xml:space="preserve">, producing </w:t>
      </w:r>
      <w:r w:rsidRPr="004F74CB">
        <w:rPr>
          <w:rStyle w:val="Emphasis"/>
        </w:rPr>
        <w:t>bright streaks</w:t>
      </w:r>
      <w:r w:rsidRPr="006361F5">
        <w:rPr>
          <w:u w:val="single"/>
        </w:rPr>
        <w:t xml:space="preserve"> that are indistinguishable from</w:t>
      </w:r>
      <w:r w:rsidRPr="004762AB">
        <w:rPr>
          <w:sz w:val="14"/>
        </w:rPr>
        <w:t xml:space="preserve"> — and often brighter than — </w:t>
      </w:r>
      <w:r w:rsidRPr="006361F5">
        <w:rPr>
          <w:u w:val="single"/>
        </w:rPr>
        <w:t xml:space="preserve">objects of </w:t>
      </w:r>
      <w:r w:rsidRPr="004F74CB">
        <w:rPr>
          <w:rStyle w:val="Emphasis"/>
        </w:rPr>
        <w:t>astrophysical interest</w:t>
      </w:r>
      <w:r w:rsidRPr="006361F5">
        <w:rPr>
          <w:u w:val="single"/>
        </w:rPr>
        <w:t xml:space="preserve">, </w:t>
      </w:r>
      <w:r w:rsidRPr="00C62E98">
        <w:rPr>
          <w:highlight w:val="green"/>
          <w:u w:val="single"/>
        </w:rPr>
        <w:t xml:space="preserve">making it </w:t>
      </w:r>
      <w:r w:rsidRPr="00C62E98">
        <w:rPr>
          <w:rStyle w:val="Emphasis"/>
          <w:highlight w:val="green"/>
        </w:rPr>
        <w:t>difficult</w:t>
      </w:r>
      <w:r w:rsidRPr="004F74CB">
        <w:rPr>
          <w:rStyle w:val="Emphasis"/>
        </w:rPr>
        <w:t xml:space="preserve"> if not impossible for them </w:t>
      </w:r>
      <w:r w:rsidRPr="00C62E98">
        <w:rPr>
          <w:rStyle w:val="Emphasis"/>
          <w:highlight w:val="green"/>
        </w:rPr>
        <w:t>to get a</w:t>
      </w:r>
      <w:r w:rsidRPr="004F74CB">
        <w:rPr>
          <w:rStyle w:val="Emphasis"/>
        </w:rPr>
        <w:t xml:space="preserve"> clear </w:t>
      </w:r>
      <w:r w:rsidRPr="00C62E98">
        <w:rPr>
          <w:rStyle w:val="Emphasis"/>
          <w:highlight w:val="green"/>
        </w:rPr>
        <w:t>picture</w:t>
      </w:r>
      <w:r w:rsidRPr="004F74CB">
        <w:rPr>
          <w:rStyle w:val="Emphasis"/>
        </w:rPr>
        <w:t>.</w:t>
      </w:r>
      <w:r>
        <w:rPr>
          <w:rStyle w:val="Emphasis"/>
        </w:rPr>
        <w:t xml:space="preserve"> </w:t>
      </w:r>
      <w:r w:rsidRPr="004762AB">
        <w:rPr>
          <w:sz w:val="14"/>
        </w:rPr>
        <w:t xml:space="preserve">The researchers found that </w:t>
      </w:r>
      <w:r w:rsidRPr="006361F5">
        <w:rPr>
          <w:u w:val="single"/>
        </w:rPr>
        <w:t xml:space="preserve">this effect is most pronounced when viewing the </w:t>
      </w:r>
      <w:r w:rsidRPr="004F74CB">
        <w:rPr>
          <w:rStyle w:val="Emphasis"/>
        </w:rPr>
        <w:t>cosmos with low-resolution detectors</w:t>
      </w:r>
      <w:r w:rsidRPr="004762AB">
        <w:rPr>
          <w:sz w:val="14"/>
        </w:rPr>
        <w:t xml:space="preserve">, such as the human eye, </w:t>
      </w:r>
      <w:r w:rsidRPr="00C62E98">
        <w:rPr>
          <w:highlight w:val="green"/>
          <w:u w:val="single"/>
        </w:rPr>
        <w:t xml:space="preserve">resulting in a </w:t>
      </w:r>
      <w:r w:rsidRPr="00C62E98">
        <w:rPr>
          <w:rStyle w:val="Emphasis"/>
          <w:highlight w:val="green"/>
        </w:rPr>
        <w:t>diffuse brightness</w:t>
      </w:r>
      <w:r w:rsidRPr="004F74CB">
        <w:rPr>
          <w:rStyle w:val="Emphasis"/>
        </w:rPr>
        <w:t xml:space="preserve"> across </w:t>
      </w:r>
      <w:proofErr w:type="gramStart"/>
      <w:r w:rsidRPr="004F74CB">
        <w:rPr>
          <w:rStyle w:val="Emphasis"/>
        </w:rPr>
        <w:t>all of</w:t>
      </w:r>
      <w:proofErr w:type="gramEnd"/>
      <w:r w:rsidRPr="004F74CB">
        <w:rPr>
          <w:rStyle w:val="Emphasis"/>
        </w:rPr>
        <w:t xml:space="preserve"> the night sky</w:t>
      </w:r>
      <w:r w:rsidRPr="006361F5">
        <w:rPr>
          <w:u w:val="single"/>
        </w:rPr>
        <w:t xml:space="preserve">. </w:t>
      </w:r>
      <w:r w:rsidRPr="00C62E98">
        <w:rPr>
          <w:highlight w:val="green"/>
          <w:u w:val="single"/>
        </w:rPr>
        <w:t>Telescopes</w:t>
      </w:r>
      <w:r w:rsidRPr="006361F5">
        <w:rPr>
          <w:u w:val="single"/>
        </w:rPr>
        <w:t xml:space="preserve"> with high angular resolution and high sensitivity may also </w:t>
      </w:r>
      <w:r w:rsidRPr="00C62E98">
        <w:rPr>
          <w:highlight w:val="green"/>
          <w:u w:val="single"/>
        </w:rPr>
        <w:t>have</w:t>
      </w:r>
      <w:r w:rsidRPr="006361F5">
        <w:rPr>
          <w:u w:val="single"/>
        </w:rPr>
        <w:t xml:space="preserve"> part of </w:t>
      </w:r>
      <w:r w:rsidRPr="00C62E98">
        <w:rPr>
          <w:highlight w:val="green"/>
          <w:u w:val="single"/>
        </w:rPr>
        <w:t xml:space="preserve">their images </w:t>
      </w:r>
      <w:r w:rsidRPr="00C62E98">
        <w:rPr>
          <w:rStyle w:val="Emphasis"/>
          <w:highlight w:val="green"/>
        </w:rPr>
        <w:t>ruined</w:t>
      </w:r>
      <w:r w:rsidRPr="006361F5">
        <w:rPr>
          <w:u w:val="single"/>
        </w:rPr>
        <w:t xml:space="preserve"> by the </w:t>
      </w:r>
      <w:r w:rsidRPr="004F74CB">
        <w:rPr>
          <w:rStyle w:val="Emphasis"/>
        </w:rPr>
        <w:t>light pollution</w:t>
      </w:r>
      <w:r w:rsidRPr="004762AB">
        <w:rPr>
          <w:sz w:val="14"/>
        </w:rPr>
        <w:t xml:space="preserve">, although they can likely resolve the junk-reflected light into smears. Nevertheless, </w:t>
      </w:r>
      <w:r w:rsidRPr="00C62E98">
        <w:rPr>
          <w:highlight w:val="green"/>
          <w:u w:val="single"/>
        </w:rPr>
        <w:t>this could</w:t>
      </w:r>
      <w:r w:rsidRPr="006361F5">
        <w:rPr>
          <w:u w:val="single"/>
        </w:rPr>
        <w:t xml:space="preserve"> </w:t>
      </w:r>
      <w:r w:rsidRPr="004F74CB">
        <w:rPr>
          <w:rStyle w:val="Emphasis"/>
        </w:rPr>
        <w:t xml:space="preserve">potentially </w:t>
      </w:r>
      <w:r w:rsidRPr="00C62E98">
        <w:rPr>
          <w:rStyle w:val="Emphasis"/>
          <w:highlight w:val="green"/>
        </w:rPr>
        <w:t>obscure astronomical sights</w:t>
      </w:r>
      <w:r w:rsidRPr="006361F5">
        <w:rPr>
          <w:u w:val="single"/>
        </w:rPr>
        <w:t xml:space="preserve">, such as the glowing clouds of stars along the disk of the Milky Way, wherever in the world </w:t>
      </w:r>
      <w:proofErr w:type="gramStart"/>
      <w:r w:rsidRPr="004F74CB">
        <w:rPr>
          <w:rStyle w:val="Emphasis"/>
        </w:rPr>
        <w:t>star-gazers</w:t>
      </w:r>
      <w:proofErr w:type="gramEnd"/>
      <w:r w:rsidRPr="004F74CB">
        <w:rPr>
          <w:rStyle w:val="Emphasis"/>
        </w:rPr>
        <w:t xml:space="preserve"> happen to be.</w:t>
      </w:r>
      <w:r>
        <w:rPr>
          <w:rStyle w:val="Emphasis"/>
        </w:rPr>
        <w:t xml:space="preserve"> </w:t>
      </w:r>
    </w:p>
    <w:p w14:paraId="726A2AD4" w14:textId="77777777" w:rsidR="00FE2E1E" w:rsidRPr="004762AB" w:rsidRDefault="00FE2E1E" w:rsidP="00FE2E1E">
      <w:pPr>
        <w:rPr>
          <w:sz w:val="14"/>
        </w:rPr>
      </w:pPr>
      <w:r w:rsidRPr="004762AB">
        <w:rPr>
          <w:sz w:val="14"/>
        </w:rPr>
        <w:t xml:space="preserve">"Unlike ground-based light pollution, this kind of artificial light in the night sky can be seen across a large part of the Earth's surface," study co-author John Barentine, director of public policy for the International Dark-Sky Association, said in the statement. "Astronomers build observatories far from city lights to seek dark skies, but this form of light pollution has a much larger geographical reach." And </w:t>
      </w:r>
      <w:r w:rsidRPr="00C62E98">
        <w:rPr>
          <w:highlight w:val="green"/>
          <w:u w:val="single"/>
        </w:rPr>
        <w:t>the night sky could get</w:t>
      </w:r>
      <w:r w:rsidRPr="006361F5">
        <w:rPr>
          <w:u w:val="single"/>
        </w:rPr>
        <w:t xml:space="preserve"> even </w:t>
      </w:r>
      <w:r w:rsidRPr="00C62E98">
        <w:rPr>
          <w:rStyle w:val="Emphasis"/>
          <w:highlight w:val="green"/>
        </w:rPr>
        <w:t>junkier</w:t>
      </w:r>
      <w:r w:rsidRPr="006361F5">
        <w:rPr>
          <w:u w:val="single"/>
        </w:rPr>
        <w:t xml:space="preserve"> and </w:t>
      </w:r>
      <w:r w:rsidRPr="004F74CB">
        <w:rPr>
          <w:rStyle w:val="Emphasis"/>
        </w:rPr>
        <w:t>brighter</w:t>
      </w:r>
      <w:r w:rsidRPr="006361F5">
        <w:rPr>
          <w:u w:val="single"/>
        </w:rPr>
        <w:t xml:space="preserve">, especially </w:t>
      </w:r>
      <w:r w:rsidRPr="00C62E98">
        <w:rPr>
          <w:highlight w:val="green"/>
          <w:u w:val="single"/>
        </w:rPr>
        <w:t>with</w:t>
      </w:r>
      <w:r w:rsidRPr="006361F5">
        <w:rPr>
          <w:u w:val="single"/>
        </w:rPr>
        <w:t xml:space="preserve"> the </w:t>
      </w:r>
      <w:r w:rsidRPr="004F74CB">
        <w:rPr>
          <w:rStyle w:val="Emphasis"/>
        </w:rPr>
        <w:t>ongoing installation</w:t>
      </w:r>
      <w:r w:rsidRPr="006361F5">
        <w:rPr>
          <w:u w:val="single"/>
        </w:rPr>
        <w:t xml:space="preserve"> of “</w:t>
      </w:r>
      <w:r w:rsidRPr="00C62E98">
        <w:rPr>
          <w:highlight w:val="green"/>
          <w:u w:val="single"/>
        </w:rPr>
        <w:t>mega-constellations</w:t>
      </w:r>
      <w:r w:rsidRPr="006361F5">
        <w:rPr>
          <w:u w:val="single"/>
        </w:rPr>
        <w:t xml:space="preserve">,” — large arrays of </w:t>
      </w:r>
      <w:r w:rsidRPr="004F74CB">
        <w:rPr>
          <w:rStyle w:val="Emphasis"/>
        </w:rPr>
        <w:t>commercial satellites</w:t>
      </w:r>
      <w:r w:rsidRPr="006361F5">
        <w:rPr>
          <w:u w:val="single"/>
        </w:rPr>
        <w:t xml:space="preserve"> that aim to provide global internet access. At least 12 operators, including Amazon, SpaceX and </w:t>
      </w:r>
      <w:proofErr w:type="spellStart"/>
      <w:r w:rsidRPr="006361F5">
        <w:rPr>
          <w:u w:val="single"/>
        </w:rPr>
        <w:t>OneWeb</w:t>
      </w:r>
      <w:proofErr w:type="spellEnd"/>
      <w:r w:rsidRPr="006361F5">
        <w:rPr>
          <w:u w:val="single"/>
        </w:rPr>
        <w:t xml:space="preserve">, have plans to launch new mega-constellation satellites or expand existing networks. SpaceX's </w:t>
      </w:r>
      <w:proofErr w:type="spellStart"/>
      <w:r w:rsidRPr="006361F5">
        <w:rPr>
          <w:u w:val="single"/>
        </w:rPr>
        <w:t>Starlink</w:t>
      </w:r>
      <w:proofErr w:type="spellEnd"/>
      <w:r w:rsidRPr="006361F5">
        <w:rPr>
          <w:u w:val="single"/>
        </w:rPr>
        <w:t xml:space="preserve"> currently has 1,200 satellites in orbit, but the </w:t>
      </w:r>
      <w:r w:rsidRPr="004F74CB">
        <w:rPr>
          <w:rStyle w:val="Emphasis"/>
        </w:rPr>
        <w:t>company intends to increase its fleet to 42,000 in the coming decades</w:t>
      </w:r>
      <w:r w:rsidRPr="006361F5">
        <w:rPr>
          <w:u w:val="single"/>
        </w:rPr>
        <w:t xml:space="preserve"> — roughly 14 times the number of operational satellites in orbit today.</w:t>
      </w:r>
      <w:r w:rsidRPr="004762AB">
        <w:rPr>
          <w:sz w:val="14"/>
        </w:rPr>
        <w:t xml:space="preserve"> </w:t>
      </w:r>
    </w:p>
    <w:p w14:paraId="6DF9FAB4" w14:textId="77777777" w:rsidR="00FE2E1E" w:rsidRDefault="00FE2E1E" w:rsidP="00FE2E1E">
      <w:pPr>
        <w:pStyle w:val="Heading4"/>
        <w:jc w:val="both"/>
      </w:pPr>
      <w:r>
        <w:lastRenderedPageBreak/>
        <w:t xml:space="preserve">Astronomical research solves every existential threat – specifically </w:t>
      </w:r>
      <w:r w:rsidRPr="004762AB">
        <w:rPr>
          <w:u w:val="single"/>
        </w:rPr>
        <w:t>physiology</w:t>
      </w:r>
      <w:r>
        <w:t xml:space="preserve"> and </w:t>
      </w:r>
      <w:r w:rsidRPr="004762AB">
        <w:rPr>
          <w:u w:val="single"/>
        </w:rPr>
        <w:t>climate change</w:t>
      </w:r>
      <w:r>
        <w:t>.</w:t>
      </w:r>
    </w:p>
    <w:p w14:paraId="2A13B69D" w14:textId="77777777" w:rsidR="00FE2E1E" w:rsidRDefault="00FE2E1E" w:rsidP="00FE2E1E">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51517C2D" w14:textId="77777777" w:rsidR="00FE2E1E" w:rsidRDefault="00FE2E1E" w:rsidP="00FE2E1E">
      <w:pPr>
        <w:rPr>
          <w:u w:val="single"/>
        </w:rPr>
      </w:pPr>
      <w:r w:rsidRPr="005D6684">
        <w:rPr>
          <w:sz w:val="16"/>
        </w:rPr>
        <w:t xml:space="preserve">In favor of going into space are such basics as </w:t>
      </w:r>
      <w:r w:rsidRPr="005D6684">
        <w:rPr>
          <w:u w:val="single"/>
        </w:rPr>
        <w:t>gaining</w:t>
      </w:r>
      <w:r w:rsidRPr="00715E14">
        <w:rPr>
          <w:u w:val="single"/>
        </w:rPr>
        <w:t xml:space="preserve"> </w:t>
      </w:r>
      <w:r w:rsidRPr="00F00796">
        <w:rPr>
          <w:rStyle w:val="Emphasis"/>
        </w:rPr>
        <w:t xml:space="preserve">scientific </w:t>
      </w:r>
      <w:r w:rsidRPr="00C62E98">
        <w:rPr>
          <w:rStyle w:val="Emphasis"/>
          <w:highlight w:val="green"/>
        </w:rPr>
        <w:t>knowledge</w:t>
      </w:r>
      <w:r w:rsidRPr="00C62E98">
        <w:rPr>
          <w:highlight w:val="green"/>
          <w:u w:val="single"/>
        </w:rPr>
        <w:t xml:space="preserve"> and</w:t>
      </w:r>
      <w:r w:rsidRPr="00715E14">
        <w:rPr>
          <w:u w:val="single"/>
        </w:rPr>
        <w:t xml:space="preserve"> developing </w:t>
      </w:r>
      <w:r w:rsidRPr="00F00796">
        <w:rPr>
          <w:rStyle w:val="Emphasis"/>
        </w:rPr>
        <w:t xml:space="preserve">beneficial new </w:t>
      </w:r>
      <w:r w:rsidRPr="00C62E98">
        <w:rPr>
          <w:rStyle w:val="Emphasis"/>
          <w:highlight w:val="green"/>
        </w:rPr>
        <w:t>technologies</w:t>
      </w:r>
      <w:r w:rsidRPr="005D6684">
        <w:rPr>
          <w:sz w:val="16"/>
        </w:rPr>
        <w:t xml:space="preserve">, both of which </w:t>
      </w:r>
      <w:r w:rsidRPr="00F00796">
        <w:rPr>
          <w:rStyle w:val="Emphasis"/>
        </w:rPr>
        <w:t>space exploration and</w:t>
      </w:r>
      <w:r w:rsidRPr="00715E14">
        <w:rPr>
          <w:u w:val="single"/>
        </w:rPr>
        <w:t xml:space="preserve"> use have already begun to accomplish with dramatic and sometimes </w:t>
      </w:r>
      <w:r w:rsidRPr="00C62E98">
        <w:rPr>
          <w:rStyle w:val="Emphasis"/>
          <w:highlight w:val="green"/>
        </w:rPr>
        <w:t>unexpected effects for humankind</w:t>
      </w:r>
      <w:r w:rsidRPr="005D6684">
        <w:rPr>
          <w:u w:val="single"/>
        </w:rPr>
        <w:t xml:space="preserve">. </w:t>
      </w:r>
      <w:r w:rsidRPr="005D6684">
        <w:rPr>
          <w:rStyle w:val="Emphasis"/>
        </w:rPr>
        <w:t>Scientific advancements</w:t>
      </w:r>
      <w:r w:rsidRPr="00715E14">
        <w:rPr>
          <w:u w:val="single"/>
        </w:rPr>
        <w:t xml:space="preserve"> include </w:t>
      </w:r>
      <w:r w:rsidRPr="00C62E98">
        <w:rPr>
          <w:rStyle w:val="Emphasis"/>
          <w:highlight w:val="green"/>
        </w:rPr>
        <w:t>astronomical</w:t>
      </w:r>
      <w:r w:rsidRPr="00715E14">
        <w:rPr>
          <w:u w:val="single"/>
        </w:rPr>
        <w:t xml:space="preserve"> and </w:t>
      </w:r>
      <w:r w:rsidRPr="00F00796">
        <w:rPr>
          <w:rStyle w:val="Emphasis"/>
        </w:rPr>
        <w:t>cosmological</w:t>
      </w:r>
      <w:r w:rsidRPr="00715E14">
        <w:rPr>
          <w:u w:val="single"/>
        </w:rPr>
        <w:t xml:space="preserve"> </w:t>
      </w:r>
      <w:r w:rsidRPr="00C62E98">
        <w:rPr>
          <w:rStyle w:val="Emphasis"/>
          <w:highlight w:val="green"/>
        </w:rPr>
        <w:t>knowledge</w:t>
      </w:r>
      <w:r w:rsidRPr="00C62E98">
        <w:rPr>
          <w:highlight w:val="green"/>
          <w:u w:val="single"/>
        </w:rPr>
        <w:t xml:space="preserve"> from</w:t>
      </w:r>
      <w:r w:rsidRPr="00715E14">
        <w:rPr>
          <w:u w:val="single"/>
        </w:rPr>
        <w:t xml:space="preserve"> </w:t>
      </w:r>
      <w:r w:rsidRPr="00F00796">
        <w:rPr>
          <w:rStyle w:val="Emphasis"/>
        </w:rPr>
        <w:t xml:space="preserve">various orbiting </w:t>
      </w:r>
      <w:r w:rsidRPr="00C62E98">
        <w:rPr>
          <w:rStyle w:val="Emphasis"/>
          <w:highlight w:val="green"/>
        </w:rPr>
        <w:t>experiments</w:t>
      </w:r>
      <w:r w:rsidRPr="00C62E98">
        <w:rPr>
          <w:highlight w:val="green"/>
          <w:u w:val="single"/>
        </w:rPr>
        <w:t xml:space="preserve"> and </w:t>
      </w:r>
      <w:r w:rsidRPr="00C62E98">
        <w:rPr>
          <w:rStyle w:val="Emphasis"/>
          <w:highlight w:val="green"/>
        </w:rPr>
        <w:t>telescopes</w:t>
      </w:r>
      <w:r w:rsidRPr="00715E14">
        <w:rPr>
          <w:u w:val="single"/>
        </w:rPr>
        <w:t xml:space="preserve"> that have let us </w:t>
      </w:r>
      <w:r w:rsidRPr="00C62E98">
        <w:rPr>
          <w:highlight w:val="green"/>
          <w:u w:val="single"/>
        </w:rPr>
        <w:t xml:space="preserve">gain </w:t>
      </w:r>
      <w:r w:rsidRPr="00C62E98">
        <w:rPr>
          <w:rStyle w:val="Emphasis"/>
          <w:highlight w:val="green"/>
        </w:rPr>
        <w:t>unprecedented understanding</w:t>
      </w:r>
      <w:r w:rsidRPr="00715E14">
        <w:rPr>
          <w:u w:val="single"/>
        </w:rPr>
        <w:t xml:space="preserve"> about our universe</w:t>
      </w:r>
      <w:r w:rsidRPr="005D6684">
        <w:rPr>
          <w:sz w:val="16"/>
        </w:rPr>
        <w:t xml:space="preserve">. But </w:t>
      </w:r>
      <w:r w:rsidRPr="00715E14">
        <w:rPr>
          <w:u w:val="single"/>
        </w:rPr>
        <w:t xml:space="preserve">space activities have also </w:t>
      </w:r>
      <w:r w:rsidRPr="00C62E98">
        <w:rPr>
          <w:highlight w:val="green"/>
          <w:u w:val="single"/>
        </w:rPr>
        <w:t>contributed to</w:t>
      </w:r>
      <w:r w:rsidRPr="00715E14">
        <w:rPr>
          <w:u w:val="single"/>
        </w:rPr>
        <w:t xml:space="preserve"> a </w:t>
      </w:r>
      <w:r w:rsidRPr="00F00796">
        <w:rPr>
          <w:rStyle w:val="Emphasis"/>
        </w:rPr>
        <w:t xml:space="preserve">great deal of </w:t>
      </w:r>
      <w:r w:rsidRPr="00C62E98">
        <w:rPr>
          <w:rStyle w:val="Emphasis"/>
          <w:highlight w:val="green"/>
        </w:rPr>
        <w:t>scientific knowledge</w:t>
      </w:r>
      <w:r w:rsidRPr="00F00796">
        <w:rPr>
          <w:rStyle w:val="Emphasis"/>
        </w:rPr>
        <w:t xml:space="preserve"> about our Earth</w:t>
      </w:r>
      <w:r w:rsidRPr="005D6684">
        <w:rPr>
          <w:sz w:val="16"/>
        </w:rPr>
        <w:t xml:space="preserve">, including </w:t>
      </w:r>
      <w:r w:rsidRPr="00715E14">
        <w:rPr>
          <w:u w:val="single"/>
        </w:rPr>
        <w:t xml:space="preserve">measurements </w:t>
      </w:r>
      <w:r w:rsidRPr="00C62E98">
        <w:rPr>
          <w:highlight w:val="green"/>
          <w:u w:val="single"/>
        </w:rPr>
        <w:t xml:space="preserve">of </w:t>
      </w:r>
      <w:r w:rsidRPr="00C62E98">
        <w:rPr>
          <w:rStyle w:val="Emphasis"/>
          <w:highlight w:val="green"/>
        </w:rPr>
        <w:t>environment</w:t>
      </w:r>
      <w:r w:rsidRPr="005D6684">
        <w:rPr>
          <w:rStyle w:val="Emphasis"/>
        </w:rPr>
        <w:t>al status</w:t>
      </w:r>
      <w:r w:rsidRPr="005D6684">
        <w:rPr>
          <w:sz w:val="16"/>
        </w:rPr>
        <w:t xml:space="preserve">, </w:t>
      </w:r>
      <w:r w:rsidRPr="00C62E98">
        <w:rPr>
          <w:highlight w:val="green"/>
          <w:u w:val="single"/>
        </w:rPr>
        <w:t xml:space="preserve">habitat </w:t>
      </w:r>
      <w:r w:rsidRPr="00F00796">
        <w:rPr>
          <w:rStyle w:val="Emphasis"/>
        </w:rPr>
        <w:t>conversion</w:t>
      </w:r>
      <w:r w:rsidRPr="00F00796">
        <w:rPr>
          <w:u w:val="single"/>
        </w:rPr>
        <w:t xml:space="preserve"> and </w:t>
      </w:r>
      <w:r w:rsidRPr="00F00796">
        <w:rPr>
          <w:rStyle w:val="Emphasis"/>
        </w:rPr>
        <w:t>destruction</w:t>
      </w:r>
      <w:r w:rsidRPr="005D6684">
        <w:rPr>
          <w:sz w:val="16"/>
        </w:rPr>
        <w:t xml:space="preserve">, </w:t>
      </w:r>
      <w:r w:rsidRPr="00715E14">
        <w:rPr>
          <w:u w:val="single"/>
        </w:rPr>
        <w:t xml:space="preserve">detailed knowledge of </w:t>
      </w:r>
      <w:r w:rsidRPr="005D6684">
        <w:rPr>
          <w:rStyle w:val="Emphasis"/>
        </w:rPr>
        <w:t xml:space="preserve">anthropogenic </w:t>
      </w:r>
      <w:r w:rsidRPr="00C62E98">
        <w:rPr>
          <w:rStyle w:val="Emphasis"/>
          <w:highlight w:val="green"/>
        </w:rPr>
        <w:t>climate change</w:t>
      </w:r>
      <w:r w:rsidRPr="00C62E98">
        <w:rPr>
          <w:sz w:val="16"/>
          <w:highlight w:val="green"/>
        </w:rPr>
        <w:t xml:space="preserve">, </w:t>
      </w:r>
      <w:r w:rsidRPr="00C62E98">
        <w:rPr>
          <w:highlight w:val="green"/>
          <w:u w:val="single"/>
        </w:rPr>
        <w:t>and</w:t>
      </w:r>
      <w:r w:rsidRPr="00715E14">
        <w:rPr>
          <w:u w:val="single"/>
        </w:rPr>
        <w:t xml:space="preserve"> much about Earth’s </w:t>
      </w:r>
      <w:r w:rsidRPr="00C62E98">
        <w:rPr>
          <w:rStyle w:val="Emphasis"/>
          <w:highlight w:val="green"/>
        </w:rPr>
        <w:t>chemistry and geology</w:t>
      </w:r>
      <w:r w:rsidRPr="00715E14">
        <w:rPr>
          <w:u w:val="single"/>
        </w:rPr>
        <w:t xml:space="preserve">. We have also learned a great deal about our </w:t>
      </w:r>
      <w:r w:rsidRPr="00F00796">
        <w:rPr>
          <w:rStyle w:val="Emphasis"/>
        </w:rPr>
        <w:t>local planets</w:t>
      </w:r>
      <w:r w:rsidRPr="005D6684">
        <w:rPr>
          <w:sz w:val="16"/>
        </w:rPr>
        <w:t xml:space="preserve">, for example, that </w:t>
      </w:r>
      <w:r w:rsidRPr="00715E14">
        <w:rPr>
          <w:u w:val="single"/>
        </w:rPr>
        <w:t xml:space="preserve">a </w:t>
      </w:r>
      <w:r w:rsidRPr="00C62E98">
        <w:rPr>
          <w:rStyle w:val="Emphasis"/>
          <w:highlight w:val="green"/>
        </w:rPr>
        <w:t>runaway “greenhouse effect”</w:t>
      </w:r>
      <w:r w:rsidRPr="00715E14">
        <w:rPr>
          <w:u w:val="single"/>
        </w:rPr>
        <w:t xml:space="preserve"> in the atmosphere of Venus makes the </w:t>
      </w:r>
      <w:r w:rsidRPr="00F00796">
        <w:rPr>
          <w:rStyle w:val="Emphasis"/>
        </w:rPr>
        <w:t xml:space="preserve">surface </w:t>
      </w:r>
      <w:proofErr w:type="spellStart"/>
      <w:r w:rsidRPr="00F00796">
        <w:rPr>
          <w:rStyle w:val="Emphasis"/>
        </w:rPr>
        <w:t>scorchingly</w:t>
      </w:r>
      <w:proofErr w:type="spellEnd"/>
      <w:r w:rsidRPr="00F00796">
        <w:rPr>
          <w:rStyle w:val="Emphasis"/>
        </w:rPr>
        <w:t xml:space="preserve"> hot</w:t>
      </w:r>
      <w:r w:rsidRPr="00715E14">
        <w:rPr>
          <w:u w:val="single"/>
        </w:rPr>
        <w:t xml:space="preserve">, while </w:t>
      </w:r>
      <w:r w:rsidRPr="00F00796">
        <w:rPr>
          <w:rStyle w:val="Emphasis"/>
        </w:rPr>
        <w:t>too little greenhouse effect</w:t>
      </w:r>
      <w:r w:rsidRPr="00715E14">
        <w:rPr>
          <w:u w:val="single"/>
        </w:rPr>
        <w:t xml:space="preserve"> on Mars leaves the surface quite cold</w:t>
      </w:r>
      <w:r w:rsidRPr="005D6684">
        <w:rPr>
          <w:sz w:val="16"/>
        </w:rPr>
        <w:t xml:space="preserve">. There have also been </w:t>
      </w:r>
      <w:r w:rsidRPr="00715E14">
        <w:rPr>
          <w:u w:val="single"/>
        </w:rPr>
        <w:t xml:space="preserve">significant </w:t>
      </w:r>
      <w:r w:rsidRPr="00C62E98">
        <w:rPr>
          <w:highlight w:val="green"/>
          <w:u w:val="single"/>
        </w:rPr>
        <w:t>contributions</w:t>
      </w:r>
      <w:r w:rsidRPr="00715E14">
        <w:rPr>
          <w:u w:val="single"/>
        </w:rPr>
        <w:t xml:space="preserve"> made </w:t>
      </w:r>
      <w:r w:rsidRPr="00C62E98">
        <w:rPr>
          <w:highlight w:val="green"/>
          <w:u w:val="single"/>
        </w:rPr>
        <w:t xml:space="preserve">to </w:t>
      </w:r>
      <w:r w:rsidRPr="00C62E98">
        <w:rPr>
          <w:rStyle w:val="Emphasis"/>
          <w:highlight w:val="green"/>
        </w:rPr>
        <w:t>medical science</w:t>
      </w:r>
      <w:r w:rsidRPr="005D6684">
        <w:rPr>
          <w:sz w:val="16"/>
        </w:rPr>
        <w:t xml:space="preserve">, </w:t>
      </w:r>
      <w:r w:rsidRPr="00715E14">
        <w:rPr>
          <w:u w:val="single"/>
        </w:rPr>
        <w:t xml:space="preserve">especially </w:t>
      </w:r>
      <w:r w:rsidRPr="00C62E98">
        <w:rPr>
          <w:highlight w:val="green"/>
          <w:u w:val="single"/>
        </w:rPr>
        <w:t>concerning</w:t>
      </w:r>
      <w:r w:rsidRPr="00715E14">
        <w:rPr>
          <w:u w:val="single"/>
        </w:rPr>
        <w:t xml:space="preserve"> the </w:t>
      </w:r>
      <w:r w:rsidRPr="00F00796">
        <w:rPr>
          <w:rStyle w:val="Emphasis"/>
        </w:rPr>
        <w:t xml:space="preserve">behavior of </w:t>
      </w:r>
      <w:r w:rsidRPr="00C62E98">
        <w:rPr>
          <w:rStyle w:val="Emphasis"/>
          <w:highlight w:val="green"/>
        </w:rPr>
        <w:t xml:space="preserve">the </w:t>
      </w:r>
      <w:r w:rsidRPr="004762AB">
        <w:rPr>
          <w:rStyle w:val="Emphasis"/>
        </w:rPr>
        <w:t xml:space="preserve">human </w:t>
      </w:r>
      <w:r w:rsidRPr="00C62E98">
        <w:rPr>
          <w:rStyle w:val="Emphasis"/>
          <w:highlight w:val="green"/>
        </w:rPr>
        <w:t>body</w:t>
      </w:r>
      <w:r w:rsidRPr="00715E14">
        <w:rPr>
          <w:u w:val="single"/>
        </w:rPr>
        <w:t xml:space="preserve"> when </w:t>
      </w:r>
      <w:r w:rsidRPr="004762AB">
        <w:rPr>
          <w:u w:val="single"/>
        </w:rPr>
        <w:t xml:space="preserve">subjected to </w:t>
      </w:r>
      <w:r w:rsidRPr="00C62E98">
        <w:rPr>
          <w:rStyle w:val="Emphasis"/>
          <w:highlight w:val="green"/>
        </w:rPr>
        <w:t>radiation</w:t>
      </w:r>
      <w:r w:rsidRPr="00C62E98">
        <w:rPr>
          <w:highlight w:val="green"/>
          <w:u w:val="single"/>
        </w:rPr>
        <w:t xml:space="preserve">, </w:t>
      </w:r>
      <w:r w:rsidRPr="00C62E98">
        <w:rPr>
          <w:rStyle w:val="Emphasis"/>
          <w:highlight w:val="green"/>
        </w:rPr>
        <w:t>microgravity</w:t>
      </w:r>
      <w:r w:rsidRPr="00C62E98">
        <w:rPr>
          <w:highlight w:val="green"/>
          <w:u w:val="single"/>
        </w:rPr>
        <w:t xml:space="preserve">, </w:t>
      </w:r>
      <w:r w:rsidRPr="00C62E98">
        <w:rPr>
          <w:rStyle w:val="Emphasis"/>
          <w:highlight w:val="green"/>
        </w:rPr>
        <w:t>nutritional</w:t>
      </w:r>
      <w:r w:rsidRPr="00C62E98">
        <w:rPr>
          <w:highlight w:val="green"/>
          <w:u w:val="single"/>
        </w:rPr>
        <w:t xml:space="preserve"> </w:t>
      </w:r>
      <w:r w:rsidRPr="00C62E98">
        <w:rPr>
          <w:rStyle w:val="Emphasis"/>
          <w:highlight w:val="green"/>
        </w:rPr>
        <w:t>restrictions</w:t>
      </w:r>
      <w:r w:rsidRPr="00715E14">
        <w:rPr>
          <w:u w:val="single"/>
        </w:rPr>
        <w:t>, and so on.</w:t>
      </w:r>
    </w:p>
    <w:p w14:paraId="7E4BB8B3" w14:textId="77777777" w:rsidR="00FE2E1E" w:rsidRDefault="00FE2E1E" w:rsidP="00FE2E1E">
      <w:pPr>
        <w:pStyle w:val="Heading4"/>
      </w:pPr>
      <w:r>
        <w:t xml:space="preserve">Debris triggers </w:t>
      </w:r>
      <w:r w:rsidRPr="006A63EE">
        <w:rPr>
          <w:u w:val="single"/>
        </w:rPr>
        <w:t>miscalculated war</w:t>
      </w:r>
      <w:r>
        <w:t>.</w:t>
      </w:r>
    </w:p>
    <w:p w14:paraId="39F9A1B7" w14:textId="77777777" w:rsidR="00FE2E1E" w:rsidRPr="006A63EE" w:rsidRDefault="00FE2E1E" w:rsidP="00FE2E1E">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3" w:history="1">
        <w:r w:rsidRPr="00457B9A">
          <w:rPr>
            <w:rStyle w:val="Hyperlink"/>
          </w:rPr>
          <w:t>https://www.defenseone.com/ideas/2021/12/nuclear-command-and-control-satellites-should-be-limits/187472/</w:t>
        </w:r>
      </w:hyperlink>
      <w:r>
        <w:t>] Justin</w:t>
      </w:r>
    </w:p>
    <w:p w14:paraId="38BDB888" w14:textId="77777777" w:rsidR="00FE2E1E" w:rsidRPr="006A63EE" w:rsidRDefault="00FE2E1E" w:rsidP="00FE2E1E">
      <w:pPr>
        <w:rPr>
          <w:sz w:val="16"/>
        </w:rPr>
      </w:pPr>
      <w:r w:rsidRPr="006A63EE">
        <w:rPr>
          <w:sz w:val="16"/>
        </w:rPr>
        <w:t xml:space="preserve">When Russia blew up an old satellite with a new missile on November 15, it created </w:t>
      </w:r>
      <w:r w:rsidRPr="006A63EE">
        <w:rPr>
          <w:u w:val="single"/>
        </w:rPr>
        <w:t xml:space="preserve">an </w:t>
      </w:r>
      <w:r w:rsidRPr="00C62E98">
        <w:rPr>
          <w:highlight w:val="green"/>
          <w:u w:val="single"/>
        </w:rPr>
        <w:t xml:space="preserve">expanding </w:t>
      </w:r>
      <w:r w:rsidRPr="00C62E98">
        <w:rPr>
          <w:rStyle w:val="Emphasis"/>
          <w:highlight w:val="green"/>
        </w:rPr>
        <w:t>cloud of debris</w:t>
      </w:r>
      <w:r w:rsidRPr="006A63EE">
        <w:rPr>
          <w:u w:val="single"/>
        </w:rPr>
        <w:t xml:space="preserve"> that will </w:t>
      </w:r>
      <w:r w:rsidRPr="00C62E98">
        <w:rPr>
          <w:rStyle w:val="Emphasis"/>
          <w:sz w:val="24"/>
          <w:szCs w:val="24"/>
          <w:highlight w:val="green"/>
        </w:rPr>
        <w:t>menace</w:t>
      </w:r>
      <w:r w:rsidRPr="006A63EE">
        <w:rPr>
          <w:rStyle w:val="Emphasis"/>
          <w:sz w:val="24"/>
          <w:szCs w:val="24"/>
        </w:rPr>
        <w:t xml:space="preserve"> the </w:t>
      </w:r>
      <w:r w:rsidRPr="00C62E98">
        <w:rPr>
          <w:rStyle w:val="Emphasis"/>
          <w:sz w:val="24"/>
          <w:szCs w:val="24"/>
          <w:highlight w:val="green"/>
        </w:rPr>
        <w:t>outer space</w:t>
      </w:r>
      <w:r w:rsidRPr="006A63EE">
        <w:rPr>
          <w:rStyle w:val="Emphasis"/>
          <w:sz w:val="24"/>
          <w:szCs w:val="24"/>
        </w:rPr>
        <w:t xml:space="preserve"> environment </w:t>
      </w:r>
      <w:r w:rsidRPr="00C62E98">
        <w:rPr>
          <w:rStyle w:val="Emphasis"/>
          <w:highlight w:val="green"/>
        </w:rPr>
        <w:t>for years</w:t>
      </w:r>
      <w:r w:rsidRPr="006A63EE">
        <w:rPr>
          <w:rStyle w:val="Emphasis"/>
        </w:rPr>
        <w:t xml:space="preserve"> to come</w:t>
      </w:r>
      <w:r w:rsidRPr="006A63EE">
        <w:rPr>
          <w:sz w:val="16"/>
        </w:rPr>
        <w:t xml:space="preserve">. </w:t>
      </w:r>
    </w:p>
    <w:p w14:paraId="615D0515" w14:textId="77777777" w:rsidR="00FE2E1E" w:rsidRPr="006A63EE" w:rsidRDefault="00FE2E1E" w:rsidP="00FE2E1E">
      <w:pPr>
        <w:rPr>
          <w:sz w:val="16"/>
        </w:rPr>
      </w:pPr>
      <w:r w:rsidRPr="006A63EE">
        <w:rPr>
          <w:rStyle w:val="Emphasis"/>
        </w:rPr>
        <w:t xml:space="preserve">Hypersonic </w:t>
      </w:r>
      <w:r w:rsidRPr="00C62E98">
        <w:rPr>
          <w:rStyle w:val="Emphasis"/>
          <w:highlight w:val="green"/>
        </w:rPr>
        <w:t>fragments</w:t>
      </w:r>
      <w:r w:rsidRPr="00C62E98">
        <w:rPr>
          <w:highlight w:val="green"/>
          <w:u w:val="single"/>
        </w:rPr>
        <w:t xml:space="preserve"> from</w:t>
      </w:r>
      <w:r w:rsidRPr="006A63EE">
        <w:rPr>
          <w:u w:val="single"/>
        </w:rPr>
        <w:t xml:space="preserve"> the </w:t>
      </w:r>
      <w:r w:rsidRPr="00C62E98">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C62E98">
        <w:rPr>
          <w:rStyle w:val="Emphasis"/>
          <w:highlight w:val="green"/>
        </w:rPr>
        <w:t>destroy</w:t>
      </w:r>
      <w:r w:rsidRPr="006A63EE">
        <w:rPr>
          <w:rStyle w:val="Emphasis"/>
        </w:rPr>
        <w:t xml:space="preserve">ing </w:t>
      </w:r>
      <w:r w:rsidRPr="00C62E98">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4898E200" w14:textId="77777777" w:rsidR="00FE2E1E" w:rsidRPr="006A63EE" w:rsidRDefault="00FE2E1E" w:rsidP="00FE2E1E">
      <w:pPr>
        <w:rPr>
          <w:sz w:val="16"/>
        </w:rPr>
      </w:pPr>
      <w:r w:rsidRPr="006A63EE">
        <w:rPr>
          <w:sz w:val="16"/>
        </w:rPr>
        <w:t xml:space="preserve">But </w:t>
      </w:r>
      <w:r w:rsidRPr="006A63EE">
        <w:rPr>
          <w:u w:val="single"/>
        </w:rPr>
        <w:t xml:space="preserve">the </w:t>
      </w:r>
      <w:r w:rsidRPr="00C62E98">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C62E98">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C62E98">
        <w:rPr>
          <w:rStyle w:val="Emphasis"/>
          <w:highlight w:val="green"/>
        </w:rPr>
        <w:t>satellites</w:t>
      </w:r>
      <w:r w:rsidRPr="006A63EE">
        <w:rPr>
          <w:rStyle w:val="Emphasis"/>
        </w:rPr>
        <w:t xml:space="preserve"> used </w:t>
      </w:r>
      <w:r w:rsidRPr="00C62E98">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C62E98">
        <w:rPr>
          <w:highlight w:val="green"/>
          <w:u w:val="single"/>
        </w:rPr>
        <w:t>Destroying a</w:t>
      </w:r>
      <w:r w:rsidRPr="006A63EE">
        <w:rPr>
          <w:u w:val="single"/>
        </w:rPr>
        <w:t xml:space="preserve"> </w:t>
      </w:r>
      <w:r w:rsidRPr="006A63EE">
        <w:rPr>
          <w:rStyle w:val="Emphasis"/>
        </w:rPr>
        <w:t xml:space="preserve">nuclear command-and-control </w:t>
      </w:r>
      <w:r w:rsidRPr="00C62E98">
        <w:rPr>
          <w:rStyle w:val="Emphasis"/>
          <w:highlight w:val="green"/>
        </w:rPr>
        <w:t>satellite</w:t>
      </w:r>
      <w:r w:rsidRPr="006A63EE">
        <w:rPr>
          <w:u w:val="single"/>
        </w:rPr>
        <w:t xml:space="preserve">, even unintentionally, </w:t>
      </w:r>
      <w:r w:rsidRPr="00C62E98">
        <w:rPr>
          <w:highlight w:val="green"/>
          <w:u w:val="single"/>
        </w:rPr>
        <w:t>could lead a</w:t>
      </w:r>
      <w:r w:rsidRPr="006A63EE">
        <w:rPr>
          <w:sz w:val="16"/>
        </w:rPr>
        <w:t xml:space="preserve"> conventional conflict to escalate into a </w:t>
      </w:r>
      <w:r w:rsidRPr="00C62E98">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2C22FF01" w14:textId="77777777" w:rsidR="00FE2E1E" w:rsidRPr="006A63EE" w:rsidRDefault="00FE2E1E" w:rsidP="00FE2E1E">
      <w:pPr>
        <w:rPr>
          <w:sz w:val="16"/>
        </w:rPr>
      </w:pPr>
      <w:r w:rsidRPr="00C62E98">
        <w:rPr>
          <w:highlight w:val="green"/>
          <w:u w:val="single"/>
        </w:rPr>
        <w:t xml:space="preserve">Satellites are </w:t>
      </w:r>
      <w:r w:rsidRPr="00C62E98">
        <w:rPr>
          <w:rStyle w:val="Emphasis"/>
          <w:highlight w:val="green"/>
        </w:rPr>
        <w:t>integral to</w:t>
      </w:r>
      <w:r w:rsidRPr="006A63EE">
        <w:rPr>
          <w:rStyle w:val="Emphasis"/>
        </w:rPr>
        <w:t xml:space="preserve"> the </w:t>
      </w:r>
      <w:r w:rsidRPr="00C62E98">
        <w:rPr>
          <w:rStyle w:val="Emphasis"/>
          <w:highlight w:val="green"/>
        </w:rPr>
        <w:t>U</w:t>
      </w:r>
      <w:r w:rsidRPr="006A63EE">
        <w:rPr>
          <w:rStyle w:val="Emphasis"/>
        </w:rPr>
        <w:t xml:space="preserve">nited </w:t>
      </w:r>
      <w:r w:rsidRPr="00C62E98">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C62E98">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C62E98">
        <w:rPr>
          <w:highlight w:val="green"/>
          <w:u w:val="single"/>
        </w:rPr>
        <w:t>China</w:t>
      </w:r>
      <w:r w:rsidRPr="006A63EE">
        <w:rPr>
          <w:u w:val="single"/>
        </w:rPr>
        <w:t xml:space="preserve"> is in the process of developing a </w:t>
      </w:r>
      <w:r w:rsidRPr="006A63EE">
        <w:rPr>
          <w:rStyle w:val="Emphasis"/>
        </w:rPr>
        <w:t xml:space="preserve">space-based </w:t>
      </w:r>
      <w:r w:rsidRPr="00C62E98">
        <w:rPr>
          <w:rStyle w:val="Emphasis"/>
          <w:highlight w:val="green"/>
        </w:rPr>
        <w:t>early-warning</w:t>
      </w:r>
      <w:r w:rsidRPr="006A63EE">
        <w:rPr>
          <w:rStyle w:val="Emphasis"/>
        </w:rPr>
        <w:t xml:space="preserve"> system</w:t>
      </w:r>
      <w:r w:rsidRPr="006A63EE">
        <w:rPr>
          <w:sz w:val="16"/>
        </w:rPr>
        <w:t xml:space="preserve">. </w:t>
      </w:r>
    </w:p>
    <w:p w14:paraId="559D9D82" w14:textId="77777777" w:rsidR="00FE2E1E" w:rsidRPr="006A63EE" w:rsidRDefault="00FE2E1E" w:rsidP="00FE2E1E">
      <w:pPr>
        <w:rPr>
          <w:sz w:val="16"/>
        </w:rPr>
      </w:pPr>
      <w:r w:rsidRPr="006A63EE">
        <w:rPr>
          <w:u w:val="single"/>
        </w:rPr>
        <w:t xml:space="preserve">The most </w:t>
      </w:r>
      <w:r w:rsidRPr="006A63EE">
        <w:rPr>
          <w:rStyle w:val="Emphasis"/>
        </w:rPr>
        <w:t>important nuclear command-and-control satellites</w:t>
      </w:r>
      <w:r w:rsidRPr="006A63EE">
        <w:rPr>
          <w:u w:val="single"/>
        </w:rPr>
        <w:t>—those for communications and early warning—</w:t>
      </w:r>
      <w:proofErr w:type="gramStart"/>
      <w:r w:rsidRPr="006A63EE">
        <w:rPr>
          <w:u w:val="single"/>
        </w:rPr>
        <w:t xml:space="preserve">are </w:t>
      </w:r>
      <w:r w:rsidRPr="006A63EE">
        <w:rPr>
          <w:rStyle w:val="Emphasis"/>
        </w:rPr>
        <w:t>located in</w:t>
      </w:r>
      <w:proofErr w:type="gramEnd"/>
      <w:r w:rsidRPr="006A63EE">
        <w:rPr>
          <w:rStyle w:val="Emphasis"/>
        </w:rPr>
        <w:t xml:space="preserve"> high-altitude orbits</w:t>
      </w:r>
      <w:r w:rsidRPr="006A63EE">
        <w:rPr>
          <w:sz w:val="16"/>
        </w:rPr>
        <w:t xml:space="preserve">. Fortunately, most are strung out about 22,500 miles above the equator—far </w:t>
      </w:r>
      <w:r w:rsidRPr="006A63EE">
        <w:rPr>
          <w:sz w:val="16"/>
        </w:rPr>
        <w:lastRenderedPageBreak/>
        <w:t xml:space="preserve">above the debris from Russia’s ground-launched anti-satellite weapon test. These </w:t>
      </w:r>
      <w:r w:rsidRPr="00C62E98">
        <w:rPr>
          <w:rStyle w:val="Emphasis"/>
          <w:sz w:val="24"/>
          <w:szCs w:val="24"/>
          <w:highlight w:val="green"/>
        </w:rPr>
        <w:t>satellites</w:t>
      </w:r>
      <w:r w:rsidRPr="006A63EE">
        <w:rPr>
          <w:rStyle w:val="Emphasis"/>
          <w:sz w:val="24"/>
          <w:szCs w:val="24"/>
        </w:rPr>
        <w:t xml:space="preserve">, however, </w:t>
      </w:r>
      <w:r w:rsidRPr="00C62E98">
        <w:rPr>
          <w:rStyle w:val="Emphasis"/>
          <w:sz w:val="24"/>
          <w:szCs w:val="24"/>
          <w:highlight w:val="green"/>
        </w:rPr>
        <w:t>are growing</w:t>
      </w:r>
      <w:r w:rsidRPr="006A63EE">
        <w:rPr>
          <w:rStyle w:val="Emphasis"/>
          <w:sz w:val="24"/>
          <w:szCs w:val="24"/>
        </w:rPr>
        <w:t xml:space="preserve"> more </w:t>
      </w:r>
      <w:r w:rsidRPr="00C62E98">
        <w:rPr>
          <w:rStyle w:val="Emphasis"/>
          <w:sz w:val="24"/>
          <w:szCs w:val="24"/>
          <w:highlight w:val="green"/>
        </w:rPr>
        <w:t>vulnerable</w:t>
      </w:r>
      <w:r w:rsidRPr="006A63EE">
        <w:rPr>
          <w:sz w:val="16"/>
        </w:rPr>
        <w:t xml:space="preserve">, particularly to co-orbital anti-satellite weapons.  </w:t>
      </w:r>
    </w:p>
    <w:p w14:paraId="1AB05D65" w14:textId="77777777" w:rsidR="00FE2E1E" w:rsidRPr="006A63EE" w:rsidRDefault="00FE2E1E" w:rsidP="00FE2E1E">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C62E98">
        <w:rPr>
          <w:highlight w:val="green"/>
          <w:u w:val="single"/>
        </w:rPr>
        <w:t xml:space="preserve">the </w:t>
      </w:r>
      <w:r w:rsidRPr="00C62E98">
        <w:rPr>
          <w:rStyle w:val="Emphasis"/>
          <w:highlight w:val="green"/>
        </w:rPr>
        <w:t>prelude</w:t>
      </w:r>
      <w:r w:rsidRPr="00C62E98">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7AFBA502" w14:textId="77777777" w:rsidR="00FE2E1E" w:rsidRPr="006A63EE" w:rsidRDefault="00FE2E1E" w:rsidP="00FE2E1E">
      <w:pPr>
        <w:rPr>
          <w:rStyle w:val="Emphasis"/>
          <w:sz w:val="24"/>
          <w:szCs w:val="24"/>
        </w:rPr>
      </w:pPr>
      <w:r w:rsidRPr="006A63EE">
        <w:rPr>
          <w:sz w:val="16"/>
        </w:rPr>
        <w:t>In a conventional war, however, nuclear command-and-control satellites might be attacked and threatened for altogether different reasons—</w:t>
      </w:r>
      <w:r w:rsidRPr="00C62E98">
        <w:rPr>
          <w:highlight w:val="green"/>
          <w:u w:val="single"/>
        </w:rPr>
        <w:t>creating</w:t>
      </w:r>
      <w:r w:rsidRPr="006A63EE">
        <w:rPr>
          <w:u w:val="single"/>
        </w:rPr>
        <w:t xml:space="preserve"> the </w:t>
      </w:r>
      <w:r w:rsidRPr="00C62E98">
        <w:rPr>
          <w:rStyle w:val="Emphasis"/>
          <w:highlight w:val="green"/>
        </w:rPr>
        <w:t>risk</w:t>
      </w:r>
      <w:r w:rsidRPr="006A63EE">
        <w:rPr>
          <w:u w:val="single"/>
        </w:rPr>
        <w:t xml:space="preserve"> that </w:t>
      </w:r>
      <w:r w:rsidRPr="00C62E98">
        <w:rPr>
          <w:rStyle w:val="Emphasis"/>
          <w:sz w:val="24"/>
          <w:szCs w:val="24"/>
          <w:highlight w:val="green"/>
        </w:rPr>
        <w:t>nuclear war</w:t>
      </w:r>
      <w:r w:rsidRPr="006A63EE">
        <w:rPr>
          <w:rStyle w:val="Emphasis"/>
          <w:sz w:val="24"/>
          <w:szCs w:val="24"/>
        </w:rPr>
        <w:t xml:space="preserve"> might be </w:t>
      </w:r>
      <w:r w:rsidRPr="00C62E98">
        <w:rPr>
          <w:rStyle w:val="Emphasis"/>
          <w:sz w:val="24"/>
          <w:szCs w:val="24"/>
          <w:highlight w:val="green"/>
        </w:rPr>
        <w:t>triggered inadvertently</w:t>
      </w:r>
      <w:r w:rsidRPr="006A63EE">
        <w:rPr>
          <w:rStyle w:val="Emphasis"/>
          <w:sz w:val="24"/>
          <w:szCs w:val="24"/>
        </w:rPr>
        <w:t xml:space="preserve">.  </w:t>
      </w:r>
    </w:p>
    <w:p w14:paraId="22F63C35" w14:textId="77777777" w:rsidR="00FE2E1E" w:rsidRPr="006A63EE" w:rsidRDefault="00FE2E1E" w:rsidP="00FE2E1E">
      <w:pPr>
        <w:rPr>
          <w:sz w:val="16"/>
        </w:rPr>
      </w:pPr>
      <w:r w:rsidRPr="006A63EE">
        <w:rPr>
          <w:u w:val="single"/>
        </w:rPr>
        <w:t>The United States</w:t>
      </w:r>
      <w:proofErr w:type="gramStart"/>
      <w:r w:rsidRPr="006A63EE">
        <w:rPr>
          <w:u w:val="single"/>
        </w:rPr>
        <w:t>, in particular, is</w:t>
      </w:r>
      <w:proofErr w:type="gramEnd"/>
      <w:r w:rsidRPr="006A63EE">
        <w:rPr>
          <w:u w:val="single"/>
        </w:rPr>
        <w:t xml:space="preserve">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5B70881B" w14:textId="77777777" w:rsidR="00FE2E1E" w:rsidRPr="006A63EE" w:rsidRDefault="00FE2E1E" w:rsidP="00FE2E1E">
      <w:pPr>
        <w:rPr>
          <w:sz w:val="16"/>
        </w:rPr>
      </w:pPr>
      <w:r w:rsidRPr="00C62E98">
        <w:rPr>
          <w:highlight w:val="green"/>
          <w:u w:val="single"/>
        </w:rPr>
        <w:t>Washington</w:t>
      </w:r>
      <w:r w:rsidRPr="006A63EE">
        <w:rPr>
          <w:u w:val="single"/>
        </w:rPr>
        <w:t xml:space="preserve"> would be </w:t>
      </w:r>
      <w:r w:rsidRPr="006A63EE">
        <w:rPr>
          <w:rStyle w:val="Emphasis"/>
        </w:rPr>
        <w:t xml:space="preserve">hard </w:t>
      </w:r>
      <w:r w:rsidRPr="00C62E98">
        <w:rPr>
          <w:rStyle w:val="Emphasis"/>
          <w:highlight w:val="green"/>
        </w:rPr>
        <w:t>pressed</w:t>
      </w:r>
      <w:r w:rsidRPr="00C62E98">
        <w:rPr>
          <w:highlight w:val="green"/>
          <w:u w:val="single"/>
        </w:rPr>
        <w:t xml:space="preserve"> to determine the </w:t>
      </w:r>
      <w:r w:rsidRPr="00C62E98">
        <w:rPr>
          <w:rStyle w:val="Emphasis"/>
          <w:highlight w:val="green"/>
        </w:rPr>
        <w:t>intent</w:t>
      </w:r>
      <w:r w:rsidRPr="006A63EE">
        <w:rPr>
          <w:u w:val="single"/>
        </w:rPr>
        <w:t xml:space="preserve"> behind such attacks. It could easily </w:t>
      </w:r>
      <w:r w:rsidRPr="00C62E98">
        <w:rPr>
          <w:highlight w:val="green"/>
          <w:u w:val="single"/>
        </w:rPr>
        <w:t xml:space="preserve">misinterpret them as </w:t>
      </w:r>
      <w:r w:rsidRPr="00C62E98">
        <w:rPr>
          <w:rStyle w:val="Emphasis"/>
          <w:highlight w:val="green"/>
        </w:rPr>
        <w:t>prep</w:t>
      </w:r>
      <w:r w:rsidRPr="006A63EE">
        <w:rPr>
          <w:rStyle w:val="Emphasis"/>
        </w:rPr>
        <w:t xml:space="preserve">arations </w:t>
      </w:r>
      <w:r w:rsidRPr="00C62E98">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07225F42" w14:textId="77777777" w:rsidR="00FE2E1E" w:rsidRPr="006A63EE" w:rsidRDefault="00FE2E1E" w:rsidP="00FE2E1E">
      <w:pPr>
        <w:rPr>
          <w:sz w:val="16"/>
        </w:rPr>
      </w:pPr>
      <w:r w:rsidRPr="006A63EE">
        <w:rPr>
          <w:sz w:val="16"/>
        </w:rPr>
        <w:t xml:space="preserve">To make matters worse, </w:t>
      </w:r>
      <w:r w:rsidRPr="006A63EE">
        <w:rPr>
          <w:u w:val="single"/>
        </w:rPr>
        <w:t xml:space="preserve">it </w:t>
      </w:r>
      <w:r w:rsidRPr="00C62E98">
        <w:rPr>
          <w:highlight w:val="green"/>
          <w:u w:val="single"/>
        </w:rPr>
        <w:t>might not take</w:t>
      </w:r>
      <w:r w:rsidRPr="006A63EE">
        <w:rPr>
          <w:u w:val="single"/>
        </w:rPr>
        <w:t xml:space="preserve"> </w:t>
      </w:r>
      <w:r w:rsidRPr="006A63EE">
        <w:rPr>
          <w:rStyle w:val="Emphasis"/>
        </w:rPr>
        <w:t xml:space="preserve">actual </w:t>
      </w:r>
      <w:r w:rsidRPr="00C62E98">
        <w:rPr>
          <w:rStyle w:val="Emphasis"/>
          <w:highlight w:val="green"/>
        </w:rPr>
        <w:t>attacks</w:t>
      </w:r>
      <w:r w:rsidRPr="006A63EE">
        <w:rPr>
          <w:rStyle w:val="Emphasis"/>
        </w:rPr>
        <w:t xml:space="preserve"> against nuclear command-and-control satellites </w:t>
      </w:r>
      <w:r w:rsidRPr="00C62E98">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6DF930EF" w14:textId="77777777" w:rsidR="00FE2E1E" w:rsidRPr="00635356" w:rsidRDefault="00FE2E1E" w:rsidP="00FE2E1E">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BD72AB4" w14:textId="77777777" w:rsidR="00FE2E1E" w:rsidRPr="00131706" w:rsidRDefault="00FE2E1E" w:rsidP="00FE2E1E">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4"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5" w:history="1">
        <w:r w:rsidRPr="00131706">
          <w:rPr>
            <w:rStyle w:val="Hyperlink"/>
          </w:rPr>
          <w:t>https://ratical.org/radiation/NuclearExtinction/StevenStarr022815.html</w:t>
        </w:r>
      </w:hyperlink>
      <w:r w:rsidRPr="00131706">
        <w:rPr>
          <w:rStyle w:val="Hyperlink"/>
        </w:rPr>
        <w:t>]</w:t>
      </w:r>
      <w:r w:rsidRPr="00131706">
        <w:t xml:space="preserve"> TG </w:t>
      </w:r>
    </w:p>
    <w:p w14:paraId="588DE1D4" w14:textId="77777777" w:rsidR="00FE2E1E" w:rsidRPr="00B809EA" w:rsidRDefault="00FE2E1E" w:rsidP="00FE2E1E">
      <w:pPr>
        <w:rPr>
          <w:sz w:val="14"/>
        </w:rPr>
      </w:pPr>
      <w:r w:rsidRPr="00B809EA">
        <w:rPr>
          <w:sz w:val="14"/>
        </w:rPr>
        <w:t xml:space="preserve">A </w:t>
      </w:r>
      <w:r w:rsidRPr="00C62E98">
        <w:rPr>
          <w:highlight w:val="green"/>
          <w:u w:val="single"/>
        </w:rPr>
        <w:t>war</w:t>
      </w:r>
      <w:r w:rsidRPr="006A63EE">
        <w:rPr>
          <w:u w:val="single"/>
        </w:rPr>
        <w:t xml:space="preserve"> fought </w:t>
      </w:r>
      <w:r w:rsidRPr="00C62E98">
        <w:rPr>
          <w:highlight w:val="green"/>
          <w:u w:val="single"/>
        </w:rPr>
        <w:t>with</w:t>
      </w:r>
      <w:r w:rsidRPr="006A63EE">
        <w:rPr>
          <w:u w:val="single"/>
        </w:rPr>
        <w:t xml:space="preserve"> 21st century strategic </w:t>
      </w:r>
      <w:r w:rsidRPr="00C62E98">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C62E98">
        <w:rPr>
          <w:highlight w:val="green"/>
          <w:u w:val="single"/>
        </w:rPr>
        <w:t xml:space="preserve">a </w:t>
      </w:r>
      <w:r w:rsidRPr="00C62E98">
        <w:rPr>
          <w:rStyle w:val="Emphasis"/>
          <w:highlight w:val="green"/>
        </w:rPr>
        <w:t>mass extinction event</w:t>
      </w:r>
      <w:r w:rsidRPr="006A63EE">
        <w:rPr>
          <w:u w:val="single"/>
        </w:rPr>
        <w:t xml:space="preserve"> that </w:t>
      </w:r>
      <w:hyperlink r:id="rId16"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561D62D2" w14:textId="77777777" w:rsidR="00FE2E1E" w:rsidRPr="00B809EA" w:rsidRDefault="00FE2E1E" w:rsidP="00FE2E1E">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40650634" w14:textId="77777777" w:rsidR="00FE2E1E" w:rsidRPr="00B809EA" w:rsidRDefault="00FE2E1E" w:rsidP="00FE2E1E">
      <w:pPr>
        <w:rPr>
          <w:sz w:val="14"/>
        </w:rPr>
      </w:pPr>
      <w:r w:rsidRPr="006A63EE">
        <w:rPr>
          <w:u w:val="single"/>
        </w:rPr>
        <w:t xml:space="preserve">The </w:t>
      </w:r>
      <w:r w:rsidRPr="006A63EE">
        <w:rPr>
          <w:rStyle w:val="Emphasis"/>
        </w:rPr>
        <w:t xml:space="preserve">world’s </w:t>
      </w:r>
      <w:r w:rsidRPr="00C62E98">
        <w:rPr>
          <w:rStyle w:val="Emphasis"/>
          <w:highlight w:val="green"/>
        </w:rPr>
        <w:t>leading climatologists</w:t>
      </w:r>
      <w:r w:rsidRPr="006A63EE">
        <w:rPr>
          <w:u w:val="single"/>
        </w:rPr>
        <w:t xml:space="preserve"> now </w:t>
      </w:r>
      <w:r w:rsidRPr="00C62E98">
        <w:rPr>
          <w:highlight w:val="green"/>
          <w:u w:val="single"/>
        </w:rPr>
        <w:t>tell us</w:t>
      </w:r>
      <w:r w:rsidRPr="006A63EE">
        <w:rPr>
          <w:u w:val="single"/>
        </w:rPr>
        <w:t xml:space="preserve"> that </w:t>
      </w:r>
      <w:r w:rsidRPr="00C62E98">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C62E98">
        <w:rPr>
          <w:highlight w:val="green"/>
          <w:u w:val="single"/>
        </w:rPr>
        <w:t xml:space="preserve">create </w:t>
      </w:r>
      <w:hyperlink r:id="rId17" w:history="1">
        <w:r w:rsidRPr="00C62E98">
          <w:rPr>
            <w:highlight w:val="green"/>
            <w:u w:val="single"/>
          </w:rPr>
          <w:t xml:space="preserve">a </w:t>
        </w:r>
        <w:r w:rsidRPr="00C62E98">
          <w:rPr>
            <w:rStyle w:val="Emphasis"/>
            <w:highlight w:val="green"/>
          </w:rPr>
          <w:t>post-war environment</w:t>
        </w:r>
        <w:r w:rsidRPr="00C62E98">
          <w:rPr>
            <w:highlight w:val="green"/>
            <w:u w:val="single"/>
          </w:rPr>
          <w:t xml:space="preserve"> in which for many years </w:t>
        </w:r>
        <w:r w:rsidRPr="00C62E98">
          <w:rPr>
            <w:rStyle w:val="StyleUnderline"/>
            <w:highlight w:val="green"/>
          </w:rPr>
          <w:t xml:space="preserve">it would be </w:t>
        </w:r>
        <w:r w:rsidRPr="00C62E98">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7EABD2A7" w14:textId="77777777" w:rsidR="00FE2E1E" w:rsidRPr="00B809EA" w:rsidRDefault="00FE2E1E" w:rsidP="00FE2E1E">
      <w:pPr>
        <w:rPr>
          <w:sz w:val="14"/>
        </w:rPr>
      </w:pPr>
      <w:r w:rsidRPr="00B809EA">
        <w:rPr>
          <w:sz w:val="14"/>
        </w:rPr>
        <w:lastRenderedPageBreak/>
        <w:t xml:space="preserve">The environmental consequences of nuclear war would attack the ecological support systems of life at every level. </w:t>
      </w:r>
      <w:r w:rsidRPr="006A63EE">
        <w:rPr>
          <w:rStyle w:val="Emphasis"/>
        </w:rPr>
        <w:t xml:space="preserve">Radioactive </w:t>
      </w:r>
      <w:r w:rsidRPr="00C62E98">
        <w:rPr>
          <w:rStyle w:val="Emphasis"/>
          <w:highlight w:val="green"/>
        </w:rPr>
        <w:t>fallout</w:t>
      </w:r>
      <w:r w:rsidRPr="006A63EE">
        <w:rPr>
          <w:u w:val="single"/>
        </w:rPr>
        <w:t xml:space="preserve">, produced not only by nuclear bombs, but also by the destruction of nuclear power plants and their spent fuel pools, </w:t>
      </w:r>
      <w:r w:rsidRPr="00C62E98">
        <w:rPr>
          <w:highlight w:val="green"/>
          <w:u w:val="single"/>
        </w:rPr>
        <w:t xml:space="preserve">would </w:t>
      </w:r>
      <w:r w:rsidRPr="00C62E98">
        <w:rPr>
          <w:rStyle w:val="Emphasis"/>
          <w:highlight w:val="green"/>
        </w:rPr>
        <w:t>poison</w:t>
      </w:r>
      <w:r w:rsidRPr="00C62E98">
        <w:rPr>
          <w:highlight w:val="green"/>
          <w:u w:val="single"/>
        </w:rPr>
        <w:t xml:space="preserve"> the biosphere</w:t>
      </w:r>
      <w:r w:rsidRPr="006A63EE">
        <w:rPr>
          <w:u w:val="single"/>
        </w:rPr>
        <w:t xml:space="preserve">. Millions of tons of </w:t>
      </w:r>
      <w:r w:rsidRPr="00C62E98">
        <w:rPr>
          <w:highlight w:val="green"/>
          <w:u w:val="single"/>
        </w:rPr>
        <w:t>smoke would</w:t>
      </w:r>
      <w:r w:rsidRPr="006A63EE">
        <w:rPr>
          <w:u w:val="single"/>
        </w:rPr>
        <w:t xml:space="preserve"> act to </w:t>
      </w:r>
      <w:hyperlink r:id="rId18" w:history="1">
        <w:r w:rsidRPr="00C62E98">
          <w:rPr>
            <w:highlight w:val="green"/>
            <w:u w:val="single"/>
          </w:rPr>
          <w:t>destroy</w:t>
        </w:r>
        <w:r w:rsidRPr="006A63EE">
          <w:rPr>
            <w:u w:val="single"/>
          </w:rPr>
          <w:t xml:space="preserve"> Earth’s protective </w:t>
        </w:r>
        <w:r w:rsidRPr="00C62E98">
          <w:rPr>
            <w:highlight w:val="green"/>
            <w:u w:val="single"/>
          </w:rPr>
          <w:t>ozone</w:t>
        </w:r>
        <w:r w:rsidRPr="006A63EE">
          <w:rPr>
            <w:u w:val="single"/>
          </w:rPr>
          <w:t xml:space="preserve"> layer</w:t>
        </w:r>
      </w:hyperlink>
      <w:r w:rsidRPr="006A63EE">
        <w:rPr>
          <w:u w:val="single"/>
        </w:rPr>
        <w:t xml:space="preserve"> and </w:t>
      </w:r>
      <w:r w:rsidRPr="00C62E98">
        <w:rPr>
          <w:rStyle w:val="Emphasis"/>
          <w:highlight w:val="green"/>
        </w:rPr>
        <w:t>block</w:t>
      </w:r>
      <w:r w:rsidRPr="006A63EE">
        <w:rPr>
          <w:rStyle w:val="Emphasis"/>
        </w:rPr>
        <w:t xml:space="preserve"> most </w:t>
      </w:r>
      <w:r w:rsidRPr="00C62E98">
        <w:rPr>
          <w:rStyle w:val="Emphasis"/>
          <w:highlight w:val="green"/>
        </w:rPr>
        <w:t>sunlight</w:t>
      </w:r>
      <w:r w:rsidRPr="006A63EE">
        <w:rPr>
          <w:rStyle w:val="Emphasis"/>
        </w:rPr>
        <w:t xml:space="preserve"> from reaching Earth’s surface, </w:t>
      </w:r>
      <w:r w:rsidRPr="00C62E98">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20BD41BD" w14:textId="77777777" w:rsidR="00FE2E1E" w:rsidRPr="00934304" w:rsidRDefault="00FE2E1E" w:rsidP="00FE2E1E">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178FA6E3" w14:textId="77777777" w:rsidR="00FE2E1E" w:rsidRPr="006A63EE" w:rsidRDefault="00FE2E1E" w:rsidP="00FE2E1E">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C62E98">
        <w:rPr>
          <w:highlight w:val="green"/>
          <w:u w:val="single"/>
        </w:rPr>
        <w:t>leave the Earth</w:t>
      </w:r>
      <w:r w:rsidRPr="006A63EE">
        <w:rPr>
          <w:u w:val="single"/>
        </w:rPr>
        <w:t xml:space="preserve"> </w:t>
      </w:r>
      <w:r w:rsidRPr="006A63EE">
        <w:rPr>
          <w:rStyle w:val="Emphasis"/>
        </w:rPr>
        <w:t xml:space="preserve">essentially </w:t>
      </w:r>
      <w:r w:rsidRPr="00C62E98">
        <w:rPr>
          <w:rStyle w:val="Emphasis"/>
          <w:highlight w:val="green"/>
        </w:rPr>
        <w:t>uninhabitable</w:t>
      </w:r>
      <w:r w:rsidRPr="006A63EE">
        <w:rPr>
          <w:u w:val="single"/>
        </w:rPr>
        <w:t>.</w:t>
      </w:r>
    </w:p>
    <w:p w14:paraId="25D431D6" w14:textId="77777777" w:rsidR="00FE2E1E" w:rsidRDefault="00FE2E1E" w:rsidP="00FE2E1E">
      <w:pPr>
        <w:pStyle w:val="Heading2"/>
      </w:pPr>
      <w:r>
        <w:lastRenderedPageBreak/>
        <w:t>1AC – Plan</w:t>
      </w:r>
    </w:p>
    <w:p w14:paraId="58889391" w14:textId="77777777" w:rsidR="00FE2E1E" w:rsidRDefault="00FE2E1E" w:rsidP="00FE2E1E">
      <w:pPr>
        <w:pStyle w:val="Heading4"/>
      </w:pPr>
      <w:r>
        <w:t>Plan – The appropriation of outer space through the production of space debris by private entities is unjust.</w:t>
      </w:r>
    </w:p>
    <w:p w14:paraId="0A91FDB1" w14:textId="77777777" w:rsidR="00FE2E1E" w:rsidRDefault="00FE2E1E" w:rsidP="00FE2E1E"/>
    <w:p w14:paraId="1DBE24E0" w14:textId="77777777" w:rsidR="00FE2E1E" w:rsidRDefault="00FE2E1E" w:rsidP="00FE2E1E">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22997A59" w14:textId="77777777" w:rsidR="00FE2E1E" w:rsidRDefault="00FE2E1E" w:rsidP="00FE2E1E">
      <w:pPr>
        <w:pStyle w:val="ListParagraph"/>
        <w:numPr>
          <w:ilvl w:val="0"/>
          <w:numId w:val="23"/>
        </w:numPr>
      </w:pPr>
      <w:r>
        <w:t xml:space="preserve">Private entities: </w:t>
      </w:r>
      <w:proofErr w:type="gramStart"/>
      <w:r>
        <w:t>Non-governmental</w:t>
      </w:r>
      <w:proofErr w:type="gramEnd"/>
    </w:p>
    <w:p w14:paraId="74F75B0E" w14:textId="77777777" w:rsidR="00FE2E1E" w:rsidRPr="001D570B" w:rsidRDefault="00FE2E1E" w:rsidP="00FE2E1E">
      <w:pPr>
        <w:pStyle w:val="ListParagraph"/>
        <w:numPr>
          <w:ilvl w:val="0"/>
          <w:numId w:val="23"/>
        </w:numPr>
      </w:pPr>
      <w:r>
        <w:t>Space debris: Non-functional Space Objects</w:t>
      </w:r>
    </w:p>
    <w:p w14:paraId="506D272A" w14:textId="77777777" w:rsidR="00FE2E1E" w:rsidRPr="00612602" w:rsidRDefault="00FE2E1E" w:rsidP="00FE2E1E">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9" w:history="1">
        <w:r w:rsidRPr="008E3DAC">
          <w:rPr>
            <w:rStyle w:val="Hyperlink"/>
          </w:rPr>
          <w:t>https://www.culsr.org/articles/the-international-legal-regulation-of-space-debris</w:t>
        </w:r>
      </w:hyperlink>
      <w:r>
        <w:t>] Justin</w:t>
      </w:r>
    </w:p>
    <w:p w14:paraId="06845280" w14:textId="77777777" w:rsidR="00FE2E1E" w:rsidRPr="00934304" w:rsidRDefault="00FE2E1E" w:rsidP="00FE2E1E">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C62E98">
        <w:rPr>
          <w:highlight w:val="green"/>
          <w:u w:val="single"/>
        </w:rPr>
        <w:t xml:space="preserve">space debris </w:t>
      </w:r>
      <w:r w:rsidRPr="00C62E98">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C62E98">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C62E98">
        <w:rPr>
          <w:highlight w:val="green"/>
          <w:u w:val="single"/>
        </w:rPr>
        <w:t>non-governmental</w:t>
      </w:r>
      <w:r w:rsidRPr="00934304">
        <w:rPr>
          <w:u w:val="single"/>
        </w:rPr>
        <w:t xml:space="preserve"> private </w:t>
      </w:r>
      <w:r w:rsidRPr="00C62E98">
        <w:rPr>
          <w:highlight w:val="green"/>
          <w:u w:val="single"/>
        </w:rPr>
        <w:t>enterprises</w:t>
      </w:r>
      <w:r w:rsidRPr="00934304">
        <w:rPr>
          <w:u w:val="single"/>
        </w:rPr>
        <w:t xml:space="preserve"> may be </w:t>
      </w:r>
      <w:r w:rsidRPr="00934304">
        <w:rPr>
          <w:rStyle w:val="Emphasis"/>
        </w:rPr>
        <w:t xml:space="preserve">inclined to legally </w:t>
      </w:r>
      <w:r w:rsidRPr="00C62E98">
        <w:rPr>
          <w:rStyle w:val="Emphasis"/>
          <w:highlight w:val="green"/>
        </w:rPr>
        <w:t>define space debris</w:t>
      </w:r>
      <w:r w:rsidRPr="00934304">
        <w:rPr>
          <w:u w:val="single"/>
        </w:rPr>
        <w:t xml:space="preserve"> as something other than “space objects” in order </w:t>
      </w:r>
      <w:r w:rsidRPr="00C62E98">
        <w:rPr>
          <w:highlight w:val="green"/>
          <w:u w:val="single"/>
        </w:rPr>
        <w:t xml:space="preserve">to </w:t>
      </w:r>
      <w:r w:rsidRPr="00C62E98">
        <w:rPr>
          <w:rStyle w:val="Emphasis"/>
          <w:highlight w:val="green"/>
        </w:rPr>
        <w:t>avoid</w:t>
      </w:r>
      <w:r w:rsidRPr="00934304">
        <w:rPr>
          <w:rStyle w:val="Emphasis"/>
        </w:rPr>
        <w:t xml:space="preserve"> the Outer Space Treaty’s </w:t>
      </w:r>
      <w:proofErr w:type="gramStart"/>
      <w:r w:rsidRPr="00934304">
        <w:rPr>
          <w:rStyle w:val="Emphasis"/>
        </w:rPr>
        <w:t>aforementioned financial</w:t>
      </w:r>
      <w:proofErr w:type="gramEnd"/>
      <w:r w:rsidRPr="00934304">
        <w:rPr>
          <w:rStyle w:val="Emphasis"/>
        </w:rPr>
        <w:t xml:space="preserve"> </w:t>
      </w:r>
      <w:r w:rsidRPr="00C62E98">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1D5D9C9E" w14:textId="77777777" w:rsidR="00FE2E1E" w:rsidRPr="00934304" w:rsidRDefault="00FE2E1E" w:rsidP="00FE2E1E">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C62E98">
        <w:rPr>
          <w:highlight w:val="green"/>
          <w:u w:val="single"/>
        </w:rPr>
        <w:t xml:space="preserve">support </w:t>
      </w:r>
      <w:r w:rsidRPr="00C62E98">
        <w:rPr>
          <w:rStyle w:val="Emphasis"/>
          <w:highlight w:val="green"/>
        </w:rPr>
        <w:t>revising</w:t>
      </w:r>
      <w:r w:rsidRPr="00934304">
        <w:rPr>
          <w:rStyle w:val="Emphasis"/>
        </w:rPr>
        <w:t xml:space="preserve"> the </w:t>
      </w:r>
      <w:r w:rsidRPr="00C62E98">
        <w:rPr>
          <w:rStyle w:val="Emphasis"/>
          <w:highlight w:val="green"/>
        </w:rPr>
        <w:t>O</w:t>
      </w:r>
      <w:r w:rsidRPr="00934304">
        <w:rPr>
          <w:rStyle w:val="Emphasis"/>
        </w:rPr>
        <w:t xml:space="preserve">uter </w:t>
      </w:r>
      <w:r w:rsidRPr="00C62E98">
        <w:rPr>
          <w:rStyle w:val="Emphasis"/>
          <w:highlight w:val="green"/>
        </w:rPr>
        <w:t>S</w:t>
      </w:r>
      <w:r w:rsidRPr="00934304">
        <w:rPr>
          <w:rStyle w:val="Emphasis"/>
        </w:rPr>
        <w:t xml:space="preserve">pace </w:t>
      </w:r>
      <w:r w:rsidRPr="00C62E98">
        <w:rPr>
          <w:rStyle w:val="Emphasis"/>
          <w:highlight w:val="green"/>
        </w:rPr>
        <w:t>T</w:t>
      </w:r>
      <w:r w:rsidRPr="00934304">
        <w:rPr>
          <w:rStyle w:val="Emphasis"/>
        </w:rPr>
        <w:t xml:space="preserve">reaty </w:t>
      </w:r>
      <w:r w:rsidRPr="00C62E98">
        <w:rPr>
          <w:rStyle w:val="Emphasis"/>
          <w:highlight w:val="green"/>
        </w:rPr>
        <w:t>by</w:t>
      </w:r>
      <w:r w:rsidRPr="00934304">
        <w:rPr>
          <w:rStyle w:val="Emphasis"/>
        </w:rPr>
        <w:t xml:space="preserve"> clearly </w:t>
      </w:r>
      <w:r w:rsidRPr="00C62E98">
        <w:rPr>
          <w:rStyle w:val="Emphasis"/>
          <w:highlight w:val="green"/>
        </w:rPr>
        <w:t>defining space debris</w:t>
      </w:r>
      <w:r w:rsidRPr="00C62E98">
        <w:rPr>
          <w:highlight w:val="green"/>
          <w:u w:val="single"/>
        </w:rPr>
        <w:t>, increasing</w:t>
      </w:r>
      <w:r w:rsidRPr="00934304">
        <w:rPr>
          <w:u w:val="single"/>
        </w:rPr>
        <w:t xml:space="preserve"> its </w:t>
      </w:r>
      <w:r w:rsidRPr="00934304">
        <w:rPr>
          <w:rStyle w:val="Emphasis"/>
        </w:rPr>
        <w:t xml:space="preserve">technology-specific </w:t>
      </w:r>
      <w:r w:rsidRPr="00C62E98">
        <w:rPr>
          <w:rStyle w:val="Emphasis"/>
          <w:highlight w:val="green"/>
        </w:rPr>
        <w:t>language</w:t>
      </w:r>
      <w:r w:rsidRPr="00C62E98">
        <w:rPr>
          <w:highlight w:val="green"/>
          <w:u w:val="single"/>
        </w:rPr>
        <w:t xml:space="preserve"> to combat</w:t>
      </w:r>
      <w:r w:rsidRPr="00934304">
        <w:rPr>
          <w:u w:val="single"/>
        </w:rPr>
        <w:t xml:space="preserve"> </w:t>
      </w:r>
      <w:r w:rsidRPr="00934304">
        <w:rPr>
          <w:rStyle w:val="Emphasis"/>
        </w:rPr>
        <w:t xml:space="preserve">space </w:t>
      </w:r>
      <w:r w:rsidRPr="00C62E98">
        <w:rPr>
          <w:rStyle w:val="Emphasis"/>
          <w:highlight w:val="green"/>
        </w:rPr>
        <w:t>debris</w:t>
      </w:r>
      <w:r w:rsidRPr="00934304">
        <w:rPr>
          <w:rStyle w:val="Emphasis"/>
        </w:rPr>
        <w:t xml:space="preserve"> issues, </w:t>
      </w:r>
      <w:r w:rsidRPr="00C62E98">
        <w:rPr>
          <w:rStyle w:val="Emphasis"/>
          <w:highlight w:val="green"/>
        </w:rPr>
        <w:t>and outlining</w:t>
      </w:r>
      <w:r w:rsidRPr="00934304">
        <w:rPr>
          <w:rStyle w:val="Emphasis"/>
        </w:rPr>
        <w:t xml:space="preserve"> specific </w:t>
      </w:r>
      <w:r w:rsidRPr="00C62E98">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2B4E2201" w14:textId="77777777" w:rsidR="00FE2E1E" w:rsidRPr="00934304" w:rsidRDefault="00FE2E1E" w:rsidP="00FE2E1E">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C62E98">
        <w:rPr>
          <w:highlight w:val="green"/>
          <w:u w:val="single"/>
        </w:rPr>
        <w:t>private enterprises</w:t>
      </w:r>
      <w:r w:rsidRPr="00934304">
        <w:rPr>
          <w:u w:val="single"/>
        </w:rPr>
        <w:t xml:space="preserve"> sending objects into space are </w:t>
      </w:r>
      <w:r w:rsidRPr="00C62E98">
        <w:rPr>
          <w:rStyle w:val="Emphasis"/>
          <w:highlight w:val="green"/>
        </w:rPr>
        <w:t xml:space="preserve">subject to </w:t>
      </w:r>
      <w:r w:rsidRPr="00934304">
        <w:rPr>
          <w:rStyle w:val="Emphasis"/>
        </w:rPr>
        <w:t xml:space="preserve">even </w:t>
      </w:r>
      <w:r w:rsidRPr="00C62E98">
        <w:rPr>
          <w:rStyle w:val="Emphasis"/>
          <w:highlight w:val="green"/>
        </w:rPr>
        <w:t>less</w:t>
      </w:r>
      <w:r w:rsidRPr="00934304">
        <w:rPr>
          <w:rStyle w:val="Emphasis"/>
        </w:rPr>
        <w:t xml:space="preserve"> stringent </w:t>
      </w:r>
      <w:r w:rsidRPr="00C62E98">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C62E98">
        <w:rPr>
          <w:highlight w:val="green"/>
          <w:u w:val="single"/>
        </w:rPr>
        <w:t>nongovernmental</w:t>
      </w:r>
      <w:r w:rsidRPr="00934304">
        <w:rPr>
          <w:u w:val="single"/>
        </w:rPr>
        <w:t xml:space="preserve"> satellite </w:t>
      </w:r>
      <w:r w:rsidRPr="00C62E98">
        <w:rPr>
          <w:highlight w:val="green"/>
          <w:u w:val="single"/>
        </w:rPr>
        <w:t xml:space="preserve">companies </w:t>
      </w:r>
      <w:r w:rsidRPr="00C62E98">
        <w:rPr>
          <w:rStyle w:val="Emphasis"/>
          <w:highlight w:val="green"/>
        </w:rPr>
        <w:t>send</w:t>
      </w:r>
      <w:r w:rsidRPr="00934304">
        <w:rPr>
          <w:rStyle w:val="Emphasis"/>
        </w:rPr>
        <w:t xml:space="preserve"> many </w:t>
      </w:r>
      <w:r w:rsidRPr="00C62E98">
        <w:rPr>
          <w:rStyle w:val="Emphasis"/>
          <w:highlight w:val="green"/>
        </w:rPr>
        <w:t>satellites</w:t>
      </w:r>
      <w:r w:rsidRPr="00934304">
        <w:rPr>
          <w:rStyle w:val="Emphasis"/>
        </w:rPr>
        <w:t xml:space="preserve"> into orbit in order </w:t>
      </w:r>
      <w:r w:rsidRPr="00C62E98">
        <w:rPr>
          <w:rStyle w:val="Emphasis"/>
          <w:highlight w:val="green"/>
        </w:rPr>
        <w:t>to maximize</w:t>
      </w:r>
      <w:r w:rsidRPr="00934304">
        <w:rPr>
          <w:rStyle w:val="Emphasis"/>
        </w:rPr>
        <w:t xml:space="preserve"> their </w:t>
      </w:r>
      <w:r w:rsidRPr="00C62E98">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t>
      </w:r>
      <w:r w:rsidRPr="00934304">
        <w:rPr>
          <w:sz w:val="14"/>
        </w:rPr>
        <w:lastRenderedPageBreak/>
        <w:t xml:space="preserve">(which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6F7B5A93" w14:textId="77777777" w:rsidR="00FE2E1E" w:rsidRDefault="00FE2E1E" w:rsidP="00FE2E1E"/>
    <w:p w14:paraId="30D8B79A" w14:textId="77777777" w:rsidR="00012B19" w:rsidRDefault="00012B19" w:rsidP="00012B19">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0508529C" w14:textId="77777777" w:rsidR="00012B19" w:rsidRPr="00431518" w:rsidRDefault="00012B19" w:rsidP="00012B19">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20"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2B55DEF9" w14:textId="77777777" w:rsidR="00012B19" w:rsidRPr="001D570B" w:rsidRDefault="00012B19" w:rsidP="00012B19">
      <w:pPr>
        <w:rPr>
          <w:rStyle w:val="Emphasis"/>
        </w:rPr>
      </w:pPr>
      <w:r w:rsidRPr="00431518">
        <w:rPr>
          <w:u w:val="single"/>
        </w:rPr>
        <w:t xml:space="preserve">A number of technological and </w:t>
      </w:r>
      <w:r w:rsidRPr="00C62E98">
        <w:rPr>
          <w:highlight w:val="green"/>
          <w:u w:val="single"/>
        </w:rPr>
        <w:t>regulatory solutions</w:t>
      </w:r>
      <w:r w:rsidRPr="00431518">
        <w:rPr>
          <w:u w:val="single"/>
        </w:rPr>
        <w:t xml:space="preserve">, such as active debris </w:t>
      </w:r>
      <w:proofErr w:type="gramStart"/>
      <w:r w:rsidRPr="00431518">
        <w:rPr>
          <w:u w:val="single"/>
        </w:rPr>
        <w:t>removal[</w:t>
      </w:r>
      <w:proofErr w:type="gramEnd"/>
      <w:r w:rsidRPr="00431518">
        <w:rPr>
          <w:u w:val="single"/>
        </w:rPr>
        <w:t xml:space="preserve">119] </w:t>
      </w:r>
      <w:r w:rsidRPr="00C62E98">
        <w:rPr>
          <w:highlight w:val="green"/>
          <w:u w:val="single"/>
        </w:rPr>
        <w:t>and</w:t>
      </w:r>
      <w:r w:rsidRPr="00431518">
        <w:rPr>
          <w:u w:val="single"/>
        </w:rPr>
        <w:t xml:space="preserve"> voluntary orbital </w:t>
      </w:r>
      <w:r w:rsidRPr="00C62E98">
        <w:rPr>
          <w:highlight w:val="green"/>
          <w:u w:val="single"/>
        </w:rPr>
        <w:t xml:space="preserve">debris </w:t>
      </w:r>
      <w:r w:rsidRPr="00C62E98">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C62E98">
        <w:rPr>
          <w:rStyle w:val="Emphasis"/>
          <w:highlight w:val="green"/>
        </w:rPr>
        <w:t>do not address</w:t>
      </w:r>
      <w:r w:rsidRPr="00C62E98">
        <w:rPr>
          <w:highlight w:val="green"/>
          <w:u w:val="single"/>
        </w:rPr>
        <w:t xml:space="preserve"> the</w:t>
      </w:r>
      <w:r w:rsidRPr="00431518">
        <w:rPr>
          <w:u w:val="single"/>
        </w:rPr>
        <w:t xml:space="preserve"> underlying </w:t>
      </w:r>
      <w:r w:rsidRPr="00C62E98">
        <w:rPr>
          <w:highlight w:val="green"/>
          <w:u w:val="single"/>
        </w:rPr>
        <w:t>incentive problem</w:t>
      </w:r>
      <w:r w:rsidRPr="00431518">
        <w:rPr>
          <w:u w:val="single"/>
        </w:rPr>
        <w:t xml:space="preserve"> for satellite operators. Namely, </w:t>
      </w:r>
      <w:r w:rsidRPr="00C62E98">
        <w:rPr>
          <w:highlight w:val="green"/>
          <w:u w:val="single"/>
        </w:rPr>
        <w:t>they are incentivized to view</w:t>
      </w:r>
      <w:r w:rsidRPr="00431518">
        <w:rPr>
          <w:u w:val="single"/>
        </w:rPr>
        <w:t xml:space="preserve"> both their orbital </w:t>
      </w:r>
      <w:r w:rsidRPr="00C62E98">
        <w:rPr>
          <w:highlight w:val="green"/>
          <w:u w:val="single"/>
        </w:rPr>
        <w:t>debris</w:t>
      </w:r>
      <w:r w:rsidRPr="00431518">
        <w:rPr>
          <w:u w:val="single"/>
        </w:rPr>
        <w:t xml:space="preserve"> and the costs that it imposes on others </w:t>
      </w:r>
      <w:r w:rsidRPr="00C62E98">
        <w:rPr>
          <w:highlight w:val="green"/>
          <w:u w:val="single"/>
        </w:rPr>
        <w:t xml:space="preserve">as </w:t>
      </w:r>
      <w:r w:rsidRPr="00C62E98">
        <w:rPr>
          <w:rStyle w:val="Emphasis"/>
          <w:highlight w:val="green"/>
        </w:rPr>
        <w:t>externalities</w:t>
      </w:r>
      <w:r w:rsidRPr="00431518">
        <w:rPr>
          <w:sz w:val="14"/>
        </w:rPr>
        <w:t xml:space="preserve">.[122] As such, </w:t>
      </w:r>
      <w:r w:rsidRPr="00C62E98">
        <w:rPr>
          <w:highlight w:val="green"/>
          <w:u w:val="single"/>
        </w:rPr>
        <w:t>without</w:t>
      </w:r>
      <w:r w:rsidRPr="00431518">
        <w:rPr>
          <w:u w:val="single"/>
        </w:rPr>
        <w:t xml:space="preserve"> the </w:t>
      </w:r>
      <w:r w:rsidRPr="00C62E98">
        <w:rPr>
          <w:highlight w:val="green"/>
          <w:u w:val="single"/>
        </w:rPr>
        <w:t>internalization of</w:t>
      </w:r>
      <w:r w:rsidRPr="00431518">
        <w:rPr>
          <w:u w:val="single"/>
        </w:rPr>
        <w:t xml:space="preserve"> these </w:t>
      </w:r>
      <w:r w:rsidRPr="00C62E98">
        <w:rPr>
          <w:highlight w:val="green"/>
          <w:u w:val="single"/>
        </w:rPr>
        <w:t>externalities, efforts to</w:t>
      </w:r>
      <w:r w:rsidRPr="00431518">
        <w:rPr>
          <w:u w:val="single"/>
        </w:rPr>
        <w:t xml:space="preserve"> fully </w:t>
      </w:r>
      <w:r w:rsidRPr="00C62E98">
        <w:rPr>
          <w:highlight w:val="green"/>
          <w:u w:val="single"/>
        </w:rPr>
        <w:t>address</w:t>
      </w:r>
      <w:r w:rsidRPr="00431518">
        <w:rPr>
          <w:u w:val="single"/>
        </w:rPr>
        <w:t xml:space="preserve"> the orbital </w:t>
      </w:r>
      <w:r w:rsidRPr="00C62E98">
        <w:rPr>
          <w:highlight w:val="green"/>
          <w:u w:val="single"/>
        </w:rPr>
        <w:t>debris</w:t>
      </w:r>
      <w:r w:rsidRPr="00431518">
        <w:rPr>
          <w:u w:val="single"/>
        </w:rPr>
        <w:t xml:space="preserve"> problem </w:t>
      </w:r>
      <w:r w:rsidRPr="00C62E98">
        <w:rPr>
          <w:highlight w:val="green"/>
          <w:u w:val="single"/>
        </w:rPr>
        <w:t>will</w:t>
      </w:r>
      <w:r w:rsidRPr="00431518">
        <w:rPr>
          <w:u w:val="single"/>
        </w:rPr>
        <w:t xml:space="preserve"> likely </w:t>
      </w:r>
      <w:r w:rsidRPr="00C62E98">
        <w:rPr>
          <w:highlight w:val="green"/>
          <w:u w:val="single"/>
        </w:rPr>
        <w:t>be ineffective</w:t>
      </w:r>
      <w:r w:rsidRPr="00431518">
        <w:rPr>
          <w:sz w:val="14"/>
        </w:rPr>
        <w:t xml:space="preserve">.[123] Notably, a National Academy of Sciences study found that </w:t>
      </w:r>
      <w:r w:rsidRPr="00C62E98">
        <w:rPr>
          <w:highlight w:val="green"/>
          <w:u w:val="single"/>
        </w:rPr>
        <w:t>orbital debris removal</w:t>
      </w:r>
      <w:r w:rsidRPr="00431518">
        <w:rPr>
          <w:u w:val="single"/>
        </w:rPr>
        <w:t xml:space="preserve"> may </w:t>
      </w:r>
      <w:r w:rsidRPr="00C62E98">
        <w:rPr>
          <w:rStyle w:val="Emphasis"/>
          <w:highlight w:val="green"/>
        </w:rPr>
        <w:t>worsen</w:t>
      </w:r>
      <w:r w:rsidRPr="001D570B">
        <w:rPr>
          <w:rStyle w:val="Emphasis"/>
        </w:rPr>
        <w:t xml:space="preserve"> the economic </w:t>
      </w:r>
      <w:r w:rsidRPr="00C62E98">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C62E9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C62E98">
        <w:rPr>
          <w:highlight w:val="green"/>
          <w:u w:val="single"/>
        </w:rPr>
        <w:t>problem can be</w:t>
      </w:r>
      <w:r w:rsidRPr="00431518">
        <w:rPr>
          <w:u w:val="single"/>
        </w:rPr>
        <w:t xml:space="preserve"> </w:t>
      </w:r>
      <w:r w:rsidRPr="001D570B">
        <w:rPr>
          <w:rStyle w:val="Emphasis"/>
        </w:rPr>
        <w:t xml:space="preserve">partially </w:t>
      </w:r>
      <w:r w:rsidRPr="00C62E98">
        <w:rPr>
          <w:rStyle w:val="Emphasis"/>
          <w:highlight w:val="green"/>
        </w:rPr>
        <w:t>solved through</w:t>
      </w:r>
      <w:r w:rsidRPr="001D570B">
        <w:rPr>
          <w:rStyle w:val="Emphasis"/>
        </w:rPr>
        <w:t xml:space="preserve"> an </w:t>
      </w:r>
      <w:r w:rsidRPr="00C62E98">
        <w:rPr>
          <w:rStyle w:val="Emphasis"/>
          <w:highlight w:val="green"/>
        </w:rPr>
        <w:t>OUF</w:t>
      </w:r>
      <w:r w:rsidRPr="00431518">
        <w:rPr>
          <w:sz w:val="14"/>
        </w:rPr>
        <w:t xml:space="preserve">[130] </w:t>
      </w:r>
      <w:r w:rsidRPr="00431518">
        <w:rPr>
          <w:u w:val="single"/>
        </w:rPr>
        <w:t xml:space="preserve">levied by the FCC. The monies received from this </w:t>
      </w:r>
      <w:r w:rsidRPr="00C62E98">
        <w:rPr>
          <w:highlight w:val="green"/>
          <w:u w:val="single"/>
        </w:rPr>
        <w:t>fee</w:t>
      </w:r>
      <w:r w:rsidRPr="00431518">
        <w:rPr>
          <w:u w:val="single"/>
        </w:rPr>
        <w:t xml:space="preserve"> would then be used to </w:t>
      </w:r>
      <w:r w:rsidRPr="00C62E98">
        <w:rPr>
          <w:highlight w:val="green"/>
          <w:u w:val="single"/>
        </w:rPr>
        <w:t>fund</w:t>
      </w:r>
      <w:r w:rsidRPr="00431518">
        <w:rPr>
          <w:u w:val="single"/>
        </w:rPr>
        <w:t xml:space="preserve"> private orbital debris clearing </w:t>
      </w:r>
      <w:proofErr w:type="gramStart"/>
      <w:r w:rsidRPr="00431518">
        <w:rPr>
          <w:u w:val="single"/>
        </w:rPr>
        <w:t>projects</w:t>
      </w:r>
      <w:r w:rsidRPr="00431518">
        <w:rPr>
          <w:sz w:val="14"/>
        </w:rPr>
        <w:t>[</w:t>
      </w:r>
      <w:proofErr w:type="gramEnd"/>
      <w:r w:rsidRPr="00431518">
        <w:rPr>
          <w:sz w:val="14"/>
        </w:rPr>
        <w:t xml:space="preserve">131] </w:t>
      </w:r>
      <w:r w:rsidRPr="00431518">
        <w:rPr>
          <w:u w:val="single"/>
        </w:rPr>
        <w:t xml:space="preserve">and research related to </w:t>
      </w:r>
      <w:r w:rsidRPr="001D570B">
        <w:rPr>
          <w:rStyle w:val="Emphasis"/>
        </w:rPr>
        <w:t xml:space="preserve">orbital </w:t>
      </w:r>
      <w:r w:rsidRPr="00C62E98">
        <w:rPr>
          <w:rStyle w:val="Emphasis"/>
          <w:highlight w:val="green"/>
        </w:rPr>
        <w:t>debris removal</w:t>
      </w:r>
      <w:r w:rsidRPr="001D570B">
        <w:rPr>
          <w:rStyle w:val="Emphasis"/>
        </w:rPr>
        <w:t>.</w:t>
      </w:r>
    </w:p>
    <w:p w14:paraId="1857C80F" w14:textId="77777777" w:rsidR="00012B19" w:rsidRPr="001D570B" w:rsidRDefault="00012B19" w:rsidP="00012B19">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w:t>
      </w:r>
      <w:proofErr w:type="spellStart"/>
      <w:r w:rsidRPr="00431518">
        <w:rPr>
          <w:sz w:val="14"/>
        </w:rPr>
        <w:t>OneWeb’s</w:t>
      </w:r>
      <w:proofErr w:type="spellEnd"/>
      <w:r w:rsidRPr="00431518">
        <w:rPr>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7AA29381" w14:textId="77777777" w:rsidR="00012B19" w:rsidRPr="00431518" w:rsidRDefault="00012B19" w:rsidP="00012B19">
      <w:pPr>
        <w:rPr>
          <w:sz w:val="14"/>
        </w:rPr>
      </w:pPr>
      <w:r w:rsidRPr="00431518">
        <w:rPr>
          <w:u w:val="single"/>
        </w:rPr>
        <w:t xml:space="preserve">In support of the </w:t>
      </w:r>
      <w:proofErr w:type="gramStart"/>
      <w:r w:rsidRPr="00431518">
        <w:rPr>
          <w:u w:val="single"/>
        </w:rPr>
        <w:t>aforementioned OST</w:t>
      </w:r>
      <w:proofErr w:type="gramEnd"/>
      <w:r w:rsidRPr="00431518">
        <w:rPr>
          <w:u w:val="single"/>
        </w:rPr>
        <w:t xml:space="preserve">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4A01B493" w14:textId="77777777" w:rsidR="00012B19" w:rsidRPr="00431518" w:rsidRDefault="00012B19" w:rsidP="00012B19">
      <w:pPr>
        <w:rPr>
          <w:sz w:val="14"/>
        </w:rPr>
      </w:pPr>
      <w:r w:rsidRPr="00431518">
        <w:rPr>
          <w:sz w:val="14"/>
        </w:rPr>
        <w:t>Title 51, of the United States Code, is further amended by adding at the end the following:</w:t>
      </w:r>
    </w:p>
    <w:p w14:paraId="3E7936DB" w14:textId="77777777" w:rsidR="00012B19" w:rsidRPr="00431518" w:rsidRDefault="00012B19" w:rsidP="00012B19">
      <w:pPr>
        <w:rPr>
          <w:sz w:val="14"/>
        </w:rPr>
      </w:pPr>
      <w:r w:rsidRPr="00431518">
        <w:rPr>
          <w:sz w:val="14"/>
        </w:rPr>
        <w:t>CHAPTER 802—ADMINISTRATIVE PROVISIONS RELATED TO CERTIFICATION AND PERMITTING</w:t>
      </w:r>
    </w:p>
    <w:p w14:paraId="4B3A4607" w14:textId="77777777" w:rsidR="00012B19" w:rsidRPr="00431518" w:rsidRDefault="00012B19" w:rsidP="00012B19">
      <w:pPr>
        <w:rPr>
          <w:u w:val="single"/>
        </w:rPr>
      </w:pPr>
      <w:r w:rsidRPr="00431518">
        <w:rPr>
          <w:sz w:val="14"/>
        </w:rPr>
        <w:t xml:space="preserve">§ 802XX. </w:t>
      </w:r>
      <w:r w:rsidRPr="00431518">
        <w:rPr>
          <w:u w:val="single"/>
        </w:rPr>
        <w:t>Orbital use fee purpose</w:t>
      </w:r>
    </w:p>
    <w:p w14:paraId="159D458D" w14:textId="77777777" w:rsidR="00012B19" w:rsidRPr="00431518" w:rsidRDefault="00012B19" w:rsidP="00012B19">
      <w:pPr>
        <w:rPr>
          <w:sz w:val="14"/>
        </w:rPr>
      </w:pPr>
      <w:r w:rsidRPr="00431518">
        <w:rPr>
          <w:sz w:val="14"/>
        </w:rPr>
        <w:lastRenderedPageBreak/>
        <w:t>The Administrator, in conjunction with the heads of other Federal agencies, shall take steps to fund orbital debris removal projects, technologies, and research that will enable the Administration to decrease the risks associated with orbital debris.</w:t>
      </w:r>
    </w:p>
    <w:p w14:paraId="4D81DEE1" w14:textId="77777777" w:rsidR="00012B19" w:rsidRPr="00431518" w:rsidRDefault="00012B19" w:rsidP="00012B19">
      <w:pPr>
        <w:rPr>
          <w:sz w:val="14"/>
        </w:rPr>
      </w:pPr>
      <w:r w:rsidRPr="00431518">
        <w:rPr>
          <w:sz w:val="14"/>
        </w:rPr>
        <w:t>§ 802XX. Administrative authority</w:t>
      </w:r>
    </w:p>
    <w:p w14:paraId="0A504179" w14:textId="77777777" w:rsidR="00012B19" w:rsidRPr="001D570B" w:rsidRDefault="00012B19" w:rsidP="00012B19">
      <w:pPr>
        <w:rPr>
          <w:rStyle w:val="Emphasis"/>
        </w:rPr>
      </w:pPr>
      <w:r w:rsidRPr="00431518">
        <w:rPr>
          <w:sz w:val="14"/>
        </w:rPr>
        <w:t xml:space="preserve">In order to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43EC695E" w14:textId="77777777" w:rsidR="00012B19" w:rsidRPr="00431518" w:rsidRDefault="00012B19" w:rsidP="00012B19">
      <w:pPr>
        <w:rPr>
          <w:sz w:val="14"/>
        </w:rPr>
      </w:pPr>
      <w:r w:rsidRPr="00431518">
        <w:rPr>
          <w:sz w:val="14"/>
        </w:rPr>
        <w:t>(1) a certification under chapter 801; or</w:t>
      </w:r>
    </w:p>
    <w:p w14:paraId="5F930DA5" w14:textId="77777777" w:rsidR="00012B19" w:rsidRPr="00431518" w:rsidRDefault="00012B19" w:rsidP="00012B19">
      <w:pPr>
        <w:rPr>
          <w:sz w:val="14"/>
        </w:rPr>
      </w:pPr>
      <w:r w:rsidRPr="00431518">
        <w:rPr>
          <w:sz w:val="14"/>
        </w:rPr>
        <w:t>(2) a permit under chapter 802.</w:t>
      </w:r>
    </w:p>
    <w:p w14:paraId="277F4C42" w14:textId="77777777" w:rsidR="00012B19" w:rsidRPr="00431518" w:rsidRDefault="00012B19" w:rsidP="00012B19">
      <w:pPr>
        <w:rPr>
          <w:sz w:val="14"/>
        </w:rPr>
      </w:pPr>
      <w:r w:rsidRPr="00431518">
        <w:rPr>
          <w:sz w:val="14"/>
        </w:rPr>
        <w:t>V. Conclusion</w:t>
      </w:r>
    </w:p>
    <w:p w14:paraId="599D473B" w14:textId="77777777" w:rsidR="00012B19" w:rsidRPr="00072DC2" w:rsidRDefault="00012B19" w:rsidP="00012B19">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01C298AD" w14:textId="77777777" w:rsidR="00012B19" w:rsidRDefault="00012B19" w:rsidP="00012B19">
      <w:pPr>
        <w:rPr>
          <w:sz w:val="14"/>
        </w:rPr>
      </w:pPr>
    </w:p>
    <w:p w14:paraId="2C79C58E" w14:textId="77777777" w:rsidR="00FE2E1E" w:rsidRDefault="00FE2E1E" w:rsidP="00FE2E1E">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569CA982" w14:textId="77777777" w:rsidR="00FE2E1E" w:rsidRPr="00431518" w:rsidRDefault="00FE2E1E" w:rsidP="00FE2E1E">
      <w:r w:rsidRPr="00431518">
        <w:rPr>
          <w:rStyle w:val="Style13ptBold"/>
        </w:rPr>
        <w:t>Lavars 20</w:t>
      </w:r>
      <w:r>
        <w:t xml:space="preserve">. </w:t>
      </w:r>
      <w:r w:rsidRPr="00431518">
        <w:t xml:space="preserve">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431518">
        <w:t>Masters</w:t>
      </w:r>
      <w:proofErr w:type="spellEnd"/>
      <w:r w:rsidRPr="00431518">
        <w:t xml:space="preserve"> degree in communications</w:t>
      </w:r>
      <w:proofErr w:type="gramEnd"/>
      <w:r w:rsidRPr="00431518">
        <w:t xml:space="preserve">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21"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531FC0A9" w14:textId="77777777" w:rsidR="00FE2E1E" w:rsidRPr="00431518" w:rsidRDefault="00FE2E1E" w:rsidP="00FE2E1E">
      <w:pPr>
        <w:rPr>
          <w:rStyle w:val="Emphasis"/>
        </w:rPr>
      </w:pPr>
      <w:r w:rsidRPr="001D570B">
        <w:rPr>
          <w:sz w:val="16"/>
        </w:rPr>
        <w:t>"That's not the same as a launch fee," Rao says, "</w:t>
      </w:r>
      <w:r w:rsidRPr="00C62E98">
        <w:rPr>
          <w:highlight w:val="green"/>
          <w:u w:val="single"/>
        </w:rPr>
        <w:t>Launch fees by</w:t>
      </w:r>
      <w:r w:rsidRPr="001D570B">
        <w:rPr>
          <w:u w:val="single"/>
        </w:rPr>
        <w:t xml:space="preserve"> themselves </w:t>
      </w:r>
      <w:r w:rsidRPr="00C62E98">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C62E98">
        <w:rPr>
          <w:highlight w:val="green"/>
          <w:u w:val="single"/>
        </w:rPr>
        <w:t>orbital-use fee</w:t>
      </w:r>
      <w:r w:rsidRPr="00431518">
        <w:rPr>
          <w:u w:val="single"/>
        </w:rPr>
        <w:t xml:space="preserve"> would </w:t>
      </w:r>
      <w:r w:rsidRPr="00C62E9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C62E9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C62E98">
        <w:rPr>
          <w:highlight w:val="green"/>
          <w:u w:val="single"/>
        </w:rPr>
        <w:t>correlate with</w:t>
      </w:r>
      <w:r w:rsidRPr="00431518">
        <w:rPr>
          <w:u w:val="single"/>
        </w:rPr>
        <w:t xml:space="preserve"> the </w:t>
      </w:r>
      <w:r w:rsidRPr="00C62E98">
        <w:rPr>
          <w:highlight w:val="green"/>
          <w:u w:val="single"/>
        </w:rPr>
        <w:t>cost to</w:t>
      </w:r>
      <w:r w:rsidRPr="00431518">
        <w:rPr>
          <w:u w:val="single"/>
        </w:rPr>
        <w:t xml:space="preserve"> the </w:t>
      </w:r>
      <w:r w:rsidRPr="00C62E98">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w:t>
      </w:r>
      <w:proofErr w:type="spellStart"/>
      <w:r w:rsidRPr="001D570B">
        <w:rPr>
          <w:sz w:val="16"/>
        </w:rPr>
        <w:t>Kaffine</w:t>
      </w:r>
      <w:proofErr w:type="spellEnd"/>
      <w:r w:rsidRPr="001D570B">
        <w:rPr>
          <w:sz w:val="16"/>
        </w:rPr>
        <w:t xml:space="preserve">, professor of economics at the University of Colorado Boulder and co-author on the paper. As part of their study, the researchers also projected how the introduction of an orbital-use fee would impact the value of the satellite </w:t>
      </w:r>
      <w:proofErr w:type="gramStart"/>
      <w:r w:rsidRPr="001D570B">
        <w:rPr>
          <w:sz w:val="16"/>
        </w:rPr>
        <w:t>industry as a whole</w:t>
      </w:r>
      <w:proofErr w:type="gramEnd"/>
      <w:r w:rsidRPr="001D570B">
        <w:rPr>
          <w:sz w:val="16"/>
        </w:rPr>
        <w:t xml:space="preserve">. </w:t>
      </w:r>
      <w:r w:rsidRPr="00C62E98">
        <w:rPr>
          <w:highlight w:val="green"/>
          <w:u w:val="single"/>
        </w:rPr>
        <w:t>Due to</w:t>
      </w:r>
      <w:r w:rsidRPr="00431518">
        <w:rPr>
          <w:u w:val="single"/>
        </w:rPr>
        <w:t xml:space="preserve"> the </w:t>
      </w:r>
      <w:r w:rsidRPr="00C62E98">
        <w:rPr>
          <w:rStyle w:val="Emphasis"/>
          <w:highlight w:val="green"/>
        </w:rPr>
        <w:t>reduction</w:t>
      </w:r>
      <w:r w:rsidRPr="00C62E98">
        <w:rPr>
          <w:highlight w:val="green"/>
          <w:u w:val="single"/>
        </w:rPr>
        <w:t xml:space="preserve"> in collisions</w:t>
      </w:r>
      <w:r w:rsidRPr="00431518">
        <w:rPr>
          <w:u w:val="single"/>
        </w:rPr>
        <w:t xml:space="preserve"> and associated costs, like replacing damaged satellites, for example, the team estimates the </w:t>
      </w:r>
      <w:r w:rsidRPr="00C62E98">
        <w:rPr>
          <w:highlight w:val="green"/>
          <w:u w:val="single"/>
        </w:rPr>
        <w:t>value of the industry</w:t>
      </w:r>
      <w:r w:rsidRPr="00431518">
        <w:rPr>
          <w:u w:val="single"/>
        </w:rPr>
        <w:t xml:space="preserve"> would </w:t>
      </w:r>
      <w:r w:rsidRPr="00C62E9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C62E98">
        <w:rPr>
          <w:highlight w:val="green"/>
          <w:u w:val="single"/>
        </w:rPr>
        <w:t>fee would equate</w:t>
      </w:r>
      <w:r w:rsidRPr="00431518">
        <w:rPr>
          <w:u w:val="single"/>
        </w:rPr>
        <w:t xml:space="preserve"> to around </w:t>
      </w:r>
      <w:r w:rsidRPr="00C62E98">
        <w:rPr>
          <w:highlight w:val="green"/>
          <w:u w:val="single"/>
        </w:rPr>
        <w:t>$235,000 per satellite</w:t>
      </w:r>
      <w:r w:rsidRPr="00431518">
        <w:rPr>
          <w:u w:val="single"/>
        </w:rPr>
        <w:t xml:space="preserve">, per year, </w:t>
      </w:r>
      <w:r w:rsidRPr="00C62E9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w:t>
      </w:r>
      <w:r w:rsidRPr="001D570B">
        <w:rPr>
          <w:sz w:val="16"/>
        </w:rPr>
        <w:lastRenderedPageBreak/>
        <w:t xml:space="preserve">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51B765AA" w14:textId="77777777" w:rsidR="00FE2E1E" w:rsidRDefault="00FE2E1E" w:rsidP="00FE2E1E">
      <w:pPr>
        <w:pStyle w:val="Heading2"/>
      </w:pPr>
      <w:r>
        <w:lastRenderedPageBreak/>
        <w:t>FW</w:t>
      </w:r>
    </w:p>
    <w:p w14:paraId="03C3FE75" w14:textId="77777777" w:rsidR="00FE2E1E" w:rsidRPr="00CE11B7" w:rsidRDefault="00FE2E1E" w:rsidP="00FE2E1E">
      <w:pPr>
        <w:pStyle w:val="Heading4"/>
      </w:pPr>
      <w:r w:rsidRPr="00CE11B7">
        <w:t>The standard is maximizing life. Prefer it:</w:t>
      </w:r>
    </w:p>
    <w:p w14:paraId="11057DDD" w14:textId="77777777" w:rsidR="00FE2E1E" w:rsidRDefault="00FE2E1E" w:rsidP="00FE2E1E">
      <w:pPr>
        <w:pStyle w:val="Heading4"/>
      </w:pPr>
      <w:r w:rsidRPr="00CE11B7">
        <w:t xml:space="preserve">[1] Actor </w:t>
      </w:r>
      <w:r>
        <w:t>spec</w:t>
      </w:r>
      <w:r w:rsidRPr="00CE11B7">
        <w:t xml:space="preserve">: util is the best for governments, which is the actor in the rez – multiple warrants: </w:t>
      </w:r>
    </w:p>
    <w:p w14:paraId="1ABA32F9" w14:textId="77777777" w:rsidR="00FE2E1E" w:rsidRDefault="00FE2E1E" w:rsidP="00FE2E1E">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744229F5" w14:textId="77777777" w:rsidR="00FE2E1E" w:rsidRDefault="00FE2E1E" w:rsidP="00FE2E1E">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2950A25A" w14:textId="77777777" w:rsidR="00FE2E1E" w:rsidRPr="00402E94" w:rsidRDefault="00FE2E1E" w:rsidP="00FE2E1E">
      <w:pPr>
        <w:pStyle w:val="Heading4"/>
        <w:ind w:left="720"/>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15712466" w14:textId="77777777" w:rsidR="00FE2E1E" w:rsidRDefault="00FE2E1E" w:rsidP="00FE2E1E">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308E1E65" w14:textId="77777777" w:rsidR="00FE2E1E" w:rsidRPr="0010606C" w:rsidRDefault="00FE2E1E" w:rsidP="00FE2E1E">
      <w:pPr>
        <w:pStyle w:val="Heading4"/>
        <w:ind w:left="720"/>
      </w:pPr>
      <w:r>
        <w:t>[e] Reject calc indicts—they’re functionally NIBs that everyone knows are silly but skew the aff and move the debate away from the topic and actual philosophical debate, killing valuable education. All indicts assume the Aff is true.</w:t>
      </w:r>
    </w:p>
    <w:p w14:paraId="5730CB27" w14:textId="77777777" w:rsidR="00FE2E1E" w:rsidRPr="001A154F" w:rsidRDefault="00FE2E1E" w:rsidP="00FE2E1E">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aff is bad under </w:t>
      </w:r>
      <w:r>
        <w:t>Kant</w:t>
      </w:r>
      <w:r w:rsidRPr="00793D6D">
        <w:t xml:space="preserve">. </w:t>
      </w:r>
      <w:r>
        <w:t>Framing issues don’t exclude the offense.</w:t>
      </w:r>
    </w:p>
    <w:p w14:paraId="05EE756E" w14:textId="77777777" w:rsidR="00FE2E1E" w:rsidRPr="00CE11B7" w:rsidRDefault="00FE2E1E" w:rsidP="00FE2E1E">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281BC3C5" w14:textId="77777777" w:rsidR="00FE2E1E" w:rsidRPr="00CE11B7" w:rsidRDefault="00FE2E1E" w:rsidP="00FE2E1E">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4C3228FE" w14:textId="77777777" w:rsidR="00FE2E1E" w:rsidRPr="00CE11B7" w:rsidRDefault="00FE2E1E" w:rsidP="00FE2E1E">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cstheme="majorHAnsi"/>
          <w:color w:val="000000" w:themeColor="text1"/>
          <w:sz w:val="8"/>
        </w:rPr>
        <w:t>actually suffers</w:t>
      </w:r>
      <w:proofErr w:type="gramEnd"/>
      <w:r w:rsidRPr="00CE11B7">
        <w:rPr>
          <w:rFonts w:cstheme="majorHAnsi"/>
          <w:color w:val="000000" w:themeColor="text1"/>
          <w:sz w:val="8"/>
        </w:rPr>
        <w:t xml:space="preserve"> from the sub-sequent non-participation. Rather, death </w:t>
      </w:r>
      <w:proofErr w:type="gramStart"/>
      <w:r w:rsidRPr="00CE11B7">
        <w:rPr>
          <w:rFonts w:cstheme="majorHAnsi"/>
          <w:color w:val="000000" w:themeColor="text1"/>
          <w:sz w:val="8"/>
        </w:rPr>
        <w:t>in itself is</w:t>
      </w:r>
      <w:proofErr w:type="gramEnd"/>
      <w:r w:rsidRPr="00CE11B7">
        <w:rPr>
          <w:rFonts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 it is the ultimate in metaphysical </w:t>
      </w:r>
      <w:proofErr w:type="spellStart"/>
      <w:r w:rsidRPr="00CE11B7">
        <w:rPr>
          <w:rFonts w:cstheme="majorHAnsi"/>
          <w:color w:val="000000" w:themeColor="text1"/>
          <w:sz w:val="8"/>
        </w:rPr>
        <w:t>lightening</w:t>
      </w:r>
      <w:proofErr w:type="spellEnd"/>
      <w:r w:rsidRPr="00CE11B7">
        <w:rPr>
          <w:rFonts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 xml:space="preserve">for the person. What is crucially at stake </w:t>
      </w:r>
      <w:proofErr w:type="gramStart"/>
      <w:r w:rsidRPr="00CE11B7">
        <w:rPr>
          <w:rFonts w:cstheme="majorHAnsi"/>
          <w:color w:val="000000" w:themeColor="text1"/>
          <w:sz w:val="8"/>
        </w:rPr>
        <w:t>here, and</w:t>
      </w:r>
      <w:proofErr w:type="gramEnd"/>
      <w:r w:rsidRPr="00CE11B7">
        <w:rPr>
          <w:rFonts w:cstheme="majorHAnsi"/>
          <w:color w:val="000000" w:themeColor="text1"/>
          <w:sz w:val="8"/>
        </w:rPr>
        <w:t xml:space="preserve"> is dialectically supportive of the self-</w:t>
      </w:r>
      <w:proofErr w:type="spellStart"/>
      <w:r w:rsidRPr="00CE11B7">
        <w:rPr>
          <w:rFonts w:cstheme="majorHAnsi"/>
          <w:color w:val="000000" w:themeColor="text1"/>
          <w:sz w:val="8"/>
        </w:rPr>
        <w:t>evidency</w:t>
      </w:r>
      <w:proofErr w:type="spellEnd"/>
      <w:r w:rsidRPr="00CE11B7">
        <w:rPr>
          <w:rFonts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B5B7C9A" w14:textId="77777777" w:rsidR="00FE2E1E" w:rsidRPr="00941301" w:rsidRDefault="00FE2E1E" w:rsidP="00FE2E1E">
      <w:pPr>
        <w:pStyle w:val="Heading4"/>
      </w:pPr>
      <w:r w:rsidRPr="00941301">
        <w:lastRenderedPageBreak/>
        <w:t>[</w:t>
      </w:r>
      <w:r>
        <w:t>3</w:t>
      </w:r>
      <w:r w:rsidRPr="00941301">
        <w:t>] Extinction outweighs under any framework</w:t>
      </w:r>
    </w:p>
    <w:p w14:paraId="3FC8021A" w14:textId="77777777" w:rsidR="00FE2E1E" w:rsidRPr="00941301" w:rsidRDefault="00FE2E1E" w:rsidP="00FE2E1E">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77057755" w14:textId="77777777" w:rsidR="00FE2E1E" w:rsidRDefault="00FE2E1E" w:rsidP="00FE2E1E">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w:t>
      </w:r>
      <w:proofErr w:type="gramStart"/>
      <w:r w:rsidRPr="006B677E">
        <w:rPr>
          <w:rFonts w:cstheme="majorHAnsi"/>
          <w:sz w:val="16"/>
        </w:rPr>
        <w:t>consists</w:t>
      </w:r>
      <w:proofErr w:type="gramEnd"/>
      <w:r w:rsidRPr="006B677E">
        <w:rPr>
          <w:rFonts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cstheme="majorHAnsi"/>
          <w:sz w:val="16"/>
        </w:rPr>
        <w:t>actually desires</w:t>
      </w:r>
      <w:proofErr w:type="gramEnd"/>
      <w:r w:rsidRPr="006B677E">
        <w:rPr>
          <w:rFonts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w:t>
      </w:r>
      <w:proofErr w:type="gramStart"/>
      <w:r w:rsidRPr="006B677E">
        <w:rPr>
          <w:rFonts w:cstheme="majorHAnsi"/>
          <w:sz w:val="16"/>
        </w:rPr>
        <w:t>all of</w:t>
      </w:r>
      <w:proofErr w:type="gramEnd"/>
      <w:r w:rsidRPr="006B677E">
        <w:rPr>
          <w:rFonts w:cstheme="majorHAnsi"/>
          <w:sz w:val="16"/>
        </w:rPr>
        <w:t xml:space="preserve"> this </w:t>
      </w:r>
      <w:r w:rsidRPr="006B677E">
        <w:rPr>
          <w:rFonts w:cstheme="majorHAnsi"/>
          <w:sz w:val="16"/>
        </w:rPr>
        <w:lastRenderedPageBreak/>
        <w:t xml:space="preserve">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w:t>
      </w:r>
      <w:proofErr w:type="gramStart"/>
      <w:r w:rsidRPr="006B677E">
        <w:rPr>
          <w:rFonts w:cstheme="majorHAnsi"/>
          <w:sz w:val="16"/>
        </w:rPr>
        <w:t>for the reason that</w:t>
      </w:r>
      <w:proofErr w:type="gramEnd"/>
      <w:r w:rsidRPr="006B677E">
        <w:rPr>
          <w:rFonts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27BFFA8E" w14:textId="77777777" w:rsidR="00FE2E1E" w:rsidRDefault="00FE2E1E" w:rsidP="00FE2E1E">
      <w:pPr>
        <w:pStyle w:val="Heading2"/>
      </w:pPr>
      <w:proofErr w:type="spellStart"/>
      <w:r>
        <w:lastRenderedPageBreak/>
        <w:t>Underview</w:t>
      </w:r>
      <w:proofErr w:type="spellEnd"/>
    </w:p>
    <w:p w14:paraId="0AFBEB09" w14:textId="77777777" w:rsidR="00FE2E1E" w:rsidRDefault="00FE2E1E" w:rsidP="00FE2E1E">
      <w:pPr>
        <w:pStyle w:val="Heading4"/>
      </w:pPr>
      <w:r>
        <w:t>1</w:t>
      </w:r>
      <w:r w:rsidRPr="00BF19CD">
        <w:t>] Aff gets 1AR theory, Drop the Debater, and no RVIs – 1AR theory is the only recourse to check back infinite NC abuse, since it’s impossible to preempt NC abuse within the AC. Aff gets drop the debater, since 1AR is too short to win both theory and substance, and 2N doesn’t get RVIs, since RVIs uniquely deter the 1AR from checking NC abuse since the 1A knows the 2N can spend 6 minutes on the RVI and win.</w:t>
      </w:r>
    </w:p>
    <w:p w14:paraId="7D747CC0" w14:textId="77777777" w:rsidR="00FE2E1E" w:rsidRPr="00774EAE" w:rsidRDefault="00FE2E1E" w:rsidP="00FE2E1E"/>
    <w:p w14:paraId="78E2D2B3" w14:textId="77777777" w:rsidR="00FE2E1E" w:rsidRPr="00916BB1" w:rsidRDefault="00FE2E1E" w:rsidP="00FE2E1E">
      <w:pPr>
        <w:pStyle w:val="Heading4"/>
        <w:spacing w:before="0" w:line="240" w:lineRule="auto"/>
      </w:pPr>
      <w:r>
        <w:t xml:space="preserve">2] 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30BA0E18" w14:textId="77777777" w:rsidR="00FE2E1E" w:rsidRDefault="00FE2E1E" w:rsidP="00FE2E1E">
      <w:r>
        <w:t xml:space="preserve">Raymond </w:t>
      </w:r>
      <w:r>
        <w:rPr>
          <w:rStyle w:val="Style13ptBold"/>
        </w:rPr>
        <w:t>Duvall 6</w:t>
      </w:r>
      <w:r>
        <w:t xml:space="preserve"> – Professor of Political Science @ Univ of Minnesota, Taking Sovereignty Out of This World: Space Weapons and Empire of the Future, October 2006, </w:t>
      </w:r>
      <w:hyperlink r:id="rId22" w:history="1">
        <w:r w:rsidRPr="008E3DAC">
          <w:rPr>
            <w:rStyle w:val="Hyperlink"/>
          </w:rPr>
          <w:t>https://www.files.ethz.ch/isn/111193/Taking%20Sovereignty%20Out%20of%20This%20World.pdf</w:t>
        </w:r>
      </w:hyperlink>
      <w:r>
        <w:t xml:space="preserve"> </w:t>
      </w:r>
    </w:p>
    <w:p w14:paraId="6CBB8C4D" w14:textId="77777777" w:rsidR="00FE2E1E" w:rsidRDefault="00FE2E1E" w:rsidP="00FE2E1E">
      <w:pPr>
        <w:rPr>
          <w:b/>
          <w:iCs/>
          <w:szCs w:val="20"/>
          <w:u w:val="single"/>
          <w:bdr w:val="single" w:sz="8" w:space="0" w:color="auto" w:frame="1"/>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 xml:space="preserve">space </w:t>
      </w:r>
      <w:r w:rsidRPr="00916BB1">
        <w:rPr>
          <w:sz w:val="8"/>
          <w:szCs w:val="20"/>
        </w:rPr>
        <w:lastRenderedPageBreak/>
        <w:t>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proofErr w:type="gramStart"/>
      <w:r>
        <w:rPr>
          <w:sz w:val="8"/>
          <w:szCs w:val="20"/>
        </w:rPr>
        <w:t>That being said, just</w:t>
      </w:r>
      <w:proofErr w:type="gramEnd"/>
      <w:r>
        <w:rPr>
          <w:sz w:val="8"/>
          <w:szCs w:val="20"/>
        </w:rPr>
        <w:t xml:space="preserve">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67B7F10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2"/>
  </w:num>
  <w:num w:numId="13">
    <w:abstractNumId w:val="19"/>
  </w:num>
  <w:num w:numId="14">
    <w:abstractNumId w:val="0"/>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E2E1E"/>
    <w:rsid w:val="00012B19"/>
    <w:rsid w:val="000139A3"/>
    <w:rsid w:val="00100833"/>
    <w:rsid w:val="00104529"/>
    <w:rsid w:val="00105942"/>
    <w:rsid w:val="00107396"/>
    <w:rsid w:val="00144A4C"/>
    <w:rsid w:val="00171426"/>
    <w:rsid w:val="00176AB0"/>
    <w:rsid w:val="00177B7D"/>
    <w:rsid w:val="0018322D"/>
    <w:rsid w:val="001B5776"/>
    <w:rsid w:val="001E527A"/>
    <w:rsid w:val="001F7072"/>
    <w:rsid w:val="001F78CE"/>
    <w:rsid w:val="002059E0"/>
    <w:rsid w:val="00251FC7"/>
    <w:rsid w:val="002855A7"/>
    <w:rsid w:val="002B146A"/>
    <w:rsid w:val="002B5E17"/>
    <w:rsid w:val="002C392C"/>
    <w:rsid w:val="00315690"/>
    <w:rsid w:val="00316B75"/>
    <w:rsid w:val="00325646"/>
    <w:rsid w:val="003460F2"/>
    <w:rsid w:val="0038158C"/>
    <w:rsid w:val="003902BA"/>
    <w:rsid w:val="003A09E2"/>
    <w:rsid w:val="00407037"/>
    <w:rsid w:val="004605D6"/>
    <w:rsid w:val="004A662C"/>
    <w:rsid w:val="004C60E8"/>
    <w:rsid w:val="004E3579"/>
    <w:rsid w:val="004E728B"/>
    <w:rsid w:val="004F39E0"/>
    <w:rsid w:val="00537BD5"/>
    <w:rsid w:val="0057268A"/>
    <w:rsid w:val="005D2912"/>
    <w:rsid w:val="005D3DB0"/>
    <w:rsid w:val="006065BD"/>
    <w:rsid w:val="00645FA9"/>
    <w:rsid w:val="00647866"/>
    <w:rsid w:val="00665003"/>
    <w:rsid w:val="006936A0"/>
    <w:rsid w:val="006A2AD0"/>
    <w:rsid w:val="006C2375"/>
    <w:rsid w:val="006D4ECC"/>
    <w:rsid w:val="00722258"/>
    <w:rsid w:val="007243E5"/>
    <w:rsid w:val="007247B2"/>
    <w:rsid w:val="00766EA0"/>
    <w:rsid w:val="007A2226"/>
    <w:rsid w:val="007C6F99"/>
    <w:rsid w:val="007F5B66"/>
    <w:rsid w:val="00823A1C"/>
    <w:rsid w:val="00845B9D"/>
    <w:rsid w:val="00860984"/>
    <w:rsid w:val="008A1ADA"/>
    <w:rsid w:val="008B3ECB"/>
    <w:rsid w:val="008B4E85"/>
    <w:rsid w:val="008B6823"/>
    <w:rsid w:val="008C1B2E"/>
    <w:rsid w:val="0091627E"/>
    <w:rsid w:val="0097032B"/>
    <w:rsid w:val="009D2EAD"/>
    <w:rsid w:val="009D54B2"/>
    <w:rsid w:val="009E1922"/>
    <w:rsid w:val="009F7ED2"/>
    <w:rsid w:val="00A4476D"/>
    <w:rsid w:val="00A93661"/>
    <w:rsid w:val="00A95652"/>
    <w:rsid w:val="00AC0AB8"/>
    <w:rsid w:val="00B33C6D"/>
    <w:rsid w:val="00B4508F"/>
    <w:rsid w:val="00B55AD5"/>
    <w:rsid w:val="00B8057C"/>
    <w:rsid w:val="00B81498"/>
    <w:rsid w:val="00BC5F6C"/>
    <w:rsid w:val="00BD6238"/>
    <w:rsid w:val="00BF593B"/>
    <w:rsid w:val="00BF773A"/>
    <w:rsid w:val="00BF7E81"/>
    <w:rsid w:val="00C13773"/>
    <w:rsid w:val="00C17CC8"/>
    <w:rsid w:val="00C83417"/>
    <w:rsid w:val="00C9604F"/>
    <w:rsid w:val="00CA19AA"/>
    <w:rsid w:val="00CB5629"/>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5C0B"/>
    <w:rsid w:val="00EC7DC4"/>
    <w:rsid w:val="00ED30CF"/>
    <w:rsid w:val="00F176EF"/>
    <w:rsid w:val="00F45E10"/>
    <w:rsid w:val="00F6364A"/>
    <w:rsid w:val="00F9113A"/>
    <w:rsid w:val="00FE2546"/>
    <w:rsid w:val="00FE2E1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DF331"/>
  <w15:chartTrackingRefBased/>
  <w15:docId w15:val="{6D4BC8B2-36BC-4518-874F-CAD6E01BC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3DB0"/>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5D3D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5D3D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5D3D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D3DB0"/>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FE2E1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FE2E1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E2E1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E2E1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E2E1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D3D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3DB0"/>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5D3DB0"/>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5D3DB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5D3DB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D3DB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D3DB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D3DB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D3DB0"/>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D3DB0"/>
    <w:rPr>
      <w:color w:val="auto"/>
      <w:u w:val="none"/>
    </w:rPr>
  </w:style>
  <w:style w:type="character" w:styleId="FollowedHyperlink">
    <w:name w:val="FollowedHyperlink"/>
    <w:basedOn w:val="DefaultParagraphFont"/>
    <w:uiPriority w:val="99"/>
    <w:unhideWhenUsed/>
    <w:rsid w:val="005D3DB0"/>
    <w:rPr>
      <w:color w:val="auto"/>
      <w:u w:val="none"/>
    </w:rPr>
  </w:style>
  <w:style w:type="character" w:customStyle="1" w:styleId="Heading5Char">
    <w:name w:val="Heading 5 Char"/>
    <w:aliases w:val="Text Char"/>
    <w:basedOn w:val="DefaultParagraphFont"/>
    <w:link w:val="Heading5"/>
    <w:rsid w:val="00FE2E1E"/>
    <w:rPr>
      <w:rFonts w:ascii="Cambria" w:eastAsia="Times New Roman" w:hAnsi="Cambria"/>
      <w:b/>
      <w:bCs/>
      <w:i/>
      <w:iCs/>
      <w:sz w:val="20"/>
      <w:lang w:bidi="en-US"/>
    </w:rPr>
  </w:style>
  <w:style w:type="character" w:customStyle="1" w:styleId="Heading6Char">
    <w:name w:val="Heading 6 Char"/>
    <w:basedOn w:val="DefaultParagraphFont"/>
    <w:link w:val="Heading6"/>
    <w:rsid w:val="00FE2E1E"/>
    <w:rPr>
      <w:rFonts w:ascii="Cambria" w:eastAsia="Times New Roman" w:hAnsi="Cambria"/>
      <w:b/>
      <w:bCs/>
      <w:i/>
      <w:iCs/>
      <w:sz w:val="20"/>
      <w:lang w:bidi="en-US"/>
    </w:rPr>
  </w:style>
  <w:style w:type="character" w:customStyle="1" w:styleId="Heading7Char">
    <w:name w:val="Heading 7 Char"/>
    <w:basedOn w:val="DefaultParagraphFont"/>
    <w:link w:val="Heading7"/>
    <w:rsid w:val="00FE2E1E"/>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FE2E1E"/>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FE2E1E"/>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FE2E1E"/>
    <w:rPr>
      <w:color w:val="605E5C"/>
      <w:shd w:val="clear" w:color="auto" w:fill="E1DFDD"/>
    </w:rPr>
  </w:style>
  <w:style w:type="paragraph" w:styleId="ListParagraph">
    <w:name w:val="List Paragraph"/>
    <w:aliases w:val="6 font"/>
    <w:basedOn w:val="Normal"/>
    <w:uiPriority w:val="99"/>
    <w:unhideWhenUsed/>
    <w:qFormat/>
    <w:rsid w:val="00FE2E1E"/>
    <w:pPr>
      <w:ind w:left="720"/>
      <w:contextualSpacing/>
    </w:pPr>
  </w:style>
  <w:style w:type="paragraph" w:customStyle="1" w:styleId="Emphasis1">
    <w:name w:val="Emphasis1"/>
    <w:basedOn w:val="Normal"/>
    <w:link w:val="Emphasis"/>
    <w:autoRedefine/>
    <w:uiPriority w:val="7"/>
    <w:qFormat/>
    <w:rsid w:val="00FE2E1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FE2E1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E2E1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FE2E1E"/>
    <w:rPr>
      <w:u w:val="single"/>
    </w:rPr>
  </w:style>
  <w:style w:type="paragraph" w:styleId="Title">
    <w:name w:val="Title"/>
    <w:aliases w:val="Cites and Cards,UNDERLINE,Bold Underlined,title,Block Heading,Read This"/>
    <w:basedOn w:val="Normal"/>
    <w:next w:val="Normal"/>
    <w:link w:val="TitleChar"/>
    <w:uiPriority w:val="6"/>
    <w:qFormat/>
    <w:rsid w:val="00FE2E1E"/>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FE2E1E"/>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FE2E1E"/>
  </w:style>
  <w:style w:type="paragraph" w:styleId="DocumentMap">
    <w:name w:val="Document Map"/>
    <w:basedOn w:val="Normal"/>
    <w:link w:val="DocumentMapChar"/>
    <w:uiPriority w:val="99"/>
    <w:unhideWhenUsed/>
    <w:rsid w:val="00FE2E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E2E1E"/>
    <w:rPr>
      <w:rFonts w:ascii="Lucida Grande" w:hAnsi="Lucida Grande" w:cs="Lucida Grande"/>
      <w:sz w:val="24"/>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FE2E1E"/>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FE2E1E"/>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FE2E1E"/>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FE2E1E"/>
    <w:rPr>
      <w:rFonts w:ascii="Tahoma" w:hAnsi="Tahoma" w:cs="Tahoma"/>
      <w:szCs w:val="16"/>
    </w:rPr>
  </w:style>
  <w:style w:type="character" w:customStyle="1" w:styleId="BalloonTextChar">
    <w:name w:val="Balloon Text Char"/>
    <w:basedOn w:val="DefaultParagraphFont"/>
    <w:link w:val="BalloonText"/>
    <w:uiPriority w:val="99"/>
    <w:rsid w:val="00FE2E1E"/>
    <w:rPr>
      <w:rFonts w:ascii="Tahoma" w:hAnsi="Tahoma" w:cs="Tahoma"/>
      <w:szCs w:val="16"/>
    </w:rPr>
  </w:style>
  <w:style w:type="paragraph" w:styleId="Header">
    <w:name w:val="header"/>
    <w:basedOn w:val="Normal"/>
    <w:link w:val="HeaderChar"/>
    <w:uiPriority w:val="99"/>
    <w:unhideWhenUsed/>
    <w:qFormat/>
    <w:rsid w:val="00FE2E1E"/>
    <w:pPr>
      <w:tabs>
        <w:tab w:val="center" w:pos="4680"/>
        <w:tab w:val="right" w:pos="9360"/>
      </w:tabs>
    </w:pPr>
  </w:style>
  <w:style w:type="character" w:customStyle="1" w:styleId="HeaderChar">
    <w:name w:val="Header Char"/>
    <w:basedOn w:val="DefaultParagraphFont"/>
    <w:link w:val="Header"/>
    <w:uiPriority w:val="99"/>
    <w:rsid w:val="00FE2E1E"/>
    <w:rPr>
      <w:rFonts w:ascii="Calibri" w:hAnsi="Calibri"/>
    </w:rPr>
  </w:style>
  <w:style w:type="paragraph" w:styleId="Footer">
    <w:name w:val="footer"/>
    <w:basedOn w:val="Normal"/>
    <w:link w:val="FooterChar"/>
    <w:uiPriority w:val="99"/>
    <w:unhideWhenUsed/>
    <w:rsid w:val="00FE2E1E"/>
    <w:pPr>
      <w:tabs>
        <w:tab w:val="center" w:pos="4680"/>
        <w:tab w:val="right" w:pos="9360"/>
      </w:tabs>
    </w:pPr>
  </w:style>
  <w:style w:type="character" w:customStyle="1" w:styleId="FooterChar">
    <w:name w:val="Footer Char"/>
    <w:basedOn w:val="DefaultParagraphFont"/>
    <w:link w:val="Footer"/>
    <w:uiPriority w:val="99"/>
    <w:rsid w:val="00FE2E1E"/>
    <w:rPr>
      <w:rFonts w:ascii="Calibri" w:hAnsi="Calibri"/>
    </w:rPr>
  </w:style>
  <w:style w:type="character" w:customStyle="1" w:styleId="m4841727538114946087gmail-styleunderline">
    <w:name w:val="m_4841727538114946087gmail-styleunderline"/>
    <w:basedOn w:val="DefaultParagraphFont"/>
    <w:rsid w:val="00FE2E1E"/>
  </w:style>
  <w:style w:type="paragraph" w:customStyle="1" w:styleId="Analytic">
    <w:name w:val="Analytic"/>
    <w:basedOn w:val="Normal"/>
    <w:link w:val="AnalyticChar"/>
    <w:autoRedefine/>
    <w:rsid w:val="00FE2E1E"/>
    <w:rPr>
      <w:b/>
      <w:sz w:val="24"/>
    </w:rPr>
  </w:style>
  <w:style w:type="paragraph" w:customStyle="1" w:styleId="BreakTag">
    <w:name w:val="Break Tag"/>
    <w:basedOn w:val="Normal"/>
    <w:autoRedefine/>
    <w:uiPriority w:val="4"/>
    <w:qFormat/>
    <w:rsid w:val="00FE2E1E"/>
    <w:pPr>
      <w:spacing w:before="240"/>
    </w:pPr>
    <w:rPr>
      <w:b/>
      <w:sz w:val="26"/>
    </w:rPr>
  </w:style>
  <w:style w:type="paragraph" w:customStyle="1" w:styleId="BreakBlock">
    <w:name w:val="Break Block"/>
    <w:basedOn w:val="Normal"/>
    <w:link w:val="BreakBlockChar"/>
    <w:autoRedefine/>
    <w:qFormat/>
    <w:rsid w:val="00FE2E1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FE2E1E"/>
    <w:rPr>
      <w:rFonts w:ascii="Arial Bold" w:hAnsi="Arial Bold"/>
      <w:b/>
      <w:caps/>
      <w:sz w:val="32"/>
      <w:u w:val="single"/>
    </w:rPr>
  </w:style>
  <w:style w:type="character" w:customStyle="1" w:styleId="Mention1">
    <w:name w:val="Mention1"/>
    <w:basedOn w:val="DefaultParagraphFont"/>
    <w:uiPriority w:val="99"/>
    <w:semiHidden/>
    <w:unhideWhenUsed/>
    <w:rsid w:val="00FE2E1E"/>
    <w:rPr>
      <w:color w:val="2B579A"/>
      <w:shd w:val="clear" w:color="auto" w:fill="E6E6E6"/>
    </w:rPr>
  </w:style>
  <w:style w:type="character" w:customStyle="1" w:styleId="UnresolvedMention1">
    <w:name w:val="Unresolved Mention1"/>
    <w:basedOn w:val="DefaultParagraphFont"/>
    <w:uiPriority w:val="99"/>
    <w:unhideWhenUsed/>
    <w:rsid w:val="00FE2E1E"/>
    <w:rPr>
      <w:color w:val="808080"/>
      <w:shd w:val="clear" w:color="auto" w:fill="E6E6E6"/>
    </w:rPr>
  </w:style>
  <w:style w:type="paragraph" w:customStyle="1" w:styleId="evidencetext">
    <w:name w:val="evidence text"/>
    <w:basedOn w:val="Normal"/>
    <w:link w:val="evidencetextChar1"/>
    <w:qFormat/>
    <w:rsid w:val="00FE2E1E"/>
    <w:pPr>
      <w:ind w:left="432" w:right="432"/>
    </w:pPr>
    <w:rPr>
      <w:color w:val="000000"/>
      <w:lang w:val="x-none" w:eastAsia="x-none"/>
    </w:rPr>
  </w:style>
  <w:style w:type="character" w:customStyle="1" w:styleId="evidencetextChar1">
    <w:name w:val="evidence text Char1"/>
    <w:link w:val="evidencetext"/>
    <w:rsid w:val="00FE2E1E"/>
    <w:rPr>
      <w:rFonts w:ascii="Calibri" w:hAnsi="Calibri"/>
      <w:color w:val="000000"/>
      <w:lang w:val="x-none" w:eastAsia="x-none"/>
    </w:rPr>
  </w:style>
  <w:style w:type="character" w:customStyle="1" w:styleId="Author-Date">
    <w:name w:val="Author-Date"/>
    <w:qFormat/>
    <w:rsid w:val="00FE2E1E"/>
    <w:rPr>
      <w:b/>
      <w:sz w:val="24"/>
    </w:rPr>
  </w:style>
  <w:style w:type="paragraph" w:customStyle="1" w:styleId="Nothing">
    <w:name w:val="Nothing"/>
    <w:link w:val="NothingChar"/>
    <w:qFormat/>
    <w:rsid w:val="00FE2E1E"/>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FE2E1E"/>
    <w:rPr>
      <w:rFonts w:eastAsia="Times New Roman"/>
      <w:u w:val="single"/>
    </w:rPr>
  </w:style>
  <w:style w:type="character" w:customStyle="1" w:styleId="Style4Char">
    <w:name w:val="Style4 Char"/>
    <w:link w:val="Style4"/>
    <w:rsid w:val="00FE2E1E"/>
    <w:rPr>
      <w:rFonts w:ascii="Calibri" w:eastAsia="Times New Roman" w:hAnsi="Calibri"/>
      <w:u w:val="single"/>
    </w:rPr>
  </w:style>
  <w:style w:type="character" w:customStyle="1" w:styleId="cardChar">
    <w:name w:val="card Char"/>
    <w:aliases w:val="Bold Cite Char Char,Speed Cite Char"/>
    <w:basedOn w:val="DefaultParagraphFont"/>
    <w:rsid w:val="00FE2E1E"/>
    <w:rPr>
      <w:rFonts w:ascii="Calibri" w:hAnsi="Calibri" w:cs="Calibri"/>
      <w:u w:val="single"/>
    </w:rPr>
  </w:style>
  <w:style w:type="character" w:customStyle="1" w:styleId="term">
    <w:name w:val="term"/>
    <w:basedOn w:val="DefaultParagraphFont"/>
    <w:rsid w:val="00FE2E1E"/>
  </w:style>
  <w:style w:type="character" w:customStyle="1" w:styleId="Style1Char">
    <w:name w:val="Style1 Char"/>
    <w:rsid w:val="00FE2E1E"/>
    <w:rPr>
      <w:rFonts w:ascii="Times New Roman" w:eastAsia="SimSun" w:hAnsi="Times New Roman" w:cs="Times New Roman"/>
      <w:sz w:val="20"/>
      <w:szCs w:val="24"/>
      <w:u w:val="single"/>
      <w:lang w:eastAsia="zh-CN"/>
    </w:rPr>
  </w:style>
  <w:style w:type="character" w:customStyle="1" w:styleId="Styleunderline11pt">
    <w:name w:val="Style underline + 11 pt"/>
    <w:rsid w:val="00FE2E1E"/>
    <w:rPr>
      <w:rFonts w:ascii="Times New Roman" w:hAnsi="Times New Roman"/>
      <w:sz w:val="20"/>
      <w:u w:val="single"/>
    </w:rPr>
  </w:style>
  <w:style w:type="paragraph" w:customStyle="1" w:styleId="Stylecard11pt">
    <w:name w:val="Style card + 11 pt"/>
    <w:basedOn w:val="Normal"/>
    <w:link w:val="Stylecard11ptChar"/>
    <w:qFormat/>
    <w:rsid w:val="00FE2E1E"/>
    <w:pPr>
      <w:ind w:left="288" w:right="288"/>
    </w:pPr>
    <w:rPr>
      <w:rFonts w:eastAsia="SimSun"/>
      <w:lang w:eastAsia="zh-CN"/>
    </w:rPr>
  </w:style>
  <w:style w:type="character" w:customStyle="1" w:styleId="Stylecard11ptChar">
    <w:name w:val="Style card + 11 pt Char"/>
    <w:link w:val="Stylecard11pt"/>
    <w:rsid w:val="00FE2E1E"/>
    <w:rPr>
      <w:rFonts w:ascii="Calibri" w:eastAsia="SimSun" w:hAnsi="Calibri"/>
      <w:lang w:eastAsia="zh-CN"/>
    </w:rPr>
  </w:style>
  <w:style w:type="paragraph" w:customStyle="1" w:styleId="Minimize">
    <w:name w:val="Minimize"/>
    <w:basedOn w:val="Normal"/>
    <w:next w:val="Normal"/>
    <w:link w:val="MinimizeChar"/>
    <w:qFormat/>
    <w:rsid w:val="00FE2E1E"/>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FE2E1E"/>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FE2E1E"/>
    <w:pPr>
      <w:spacing w:after="0" w:line="240" w:lineRule="auto"/>
    </w:pPr>
    <w:rPr>
      <w:rFonts w:ascii="Arial" w:hAnsi="Arial" w:cs="Arial"/>
      <w:u w:val="single"/>
    </w:rPr>
  </w:style>
  <w:style w:type="paragraph" w:customStyle="1" w:styleId="cardtext">
    <w:name w:val="card text"/>
    <w:basedOn w:val="Normal"/>
    <w:link w:val="cardtextChar"/>
    <w:qFormat/>
    <w:rsid w:val="00FE2E1E"/>
    <w:pPr>
      <w:ind w:left="288" w:right="288"/>
    </w:pPr>
  </w:style>
  <w:style w:type="character" w:customStyle="1" w:styleId="cardtextChar">
    <w:name w:val="card text Char"/>
    <w:basedOn w:val="DefaultParagraphFont"/>
    <w:link w:val="cardtext"/>
    <w:rsid w:val="00FE2E1E"/>
    <w:rPr>
      <w:rFonts w:ascii="Calibri" w:hAnsi="Calibri"/>
    </w:rPr>
  </w:style>
  <w:style w:type="character" w:customStyle="1" w:styleId="byline">
    <w:name w:val="byline"/>
    <w:basedOn w:val="DefaultParagraphFont"/>
    <w:rsid w:val="00FE2E1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FE2E1E"/>
    <w:rPr>
      <w:rFonts w:ascii="Arial" w:hAnsi="Arial"/>
      <w:b/>
      <w:sz w:val="24"/>
      <w:szCs w:val="22"/>
      <w:u w:val="single"/>
    </w:rPr>
  </w:style>
  <w:style w:type="paragraph" w:customStyle="1" w:styleId="StyleStyle411pt">
    <w:name w:val="Style Style4 + 11 pt"/>
    <w:basedOn w:val="Normal"/>
    <w:link w:val="StyleStyle411ptChar"/>
    <w:qFormat/>
    <w:rsid w:val="00FE2E1E"/>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FE2E1E"/>
    <w:rPr>
      <w:rFonts w:ascii="Calibri" w:eastAsia="Times New Roman" w:hAnsi="Calibri"/>
      <w:u w:val="single"/>
    </w:rPr>
  </w:style>
  <w:style w:type="character" w:customStyle="1" w:styleId="Style11ptUnderline">
    <w:name w:val="Style 11 pt Underline"/>
    <w:rsid w:val="00FE2E1E"/>
    <w:rPr>
      <w:sz w:val="20"/>
      <w:u w:val="single"/>
    </w:rPr>
  </w:style>
  <w:style w:type="character" w:customStyle="1" w:styleId="Style11ptBoldUnderline">
    <w:name w:val="Style 11 pt Bold Underline"/>
    <w:rsid w:val="00FE2E1E"/>
    <w:rPr>
      <w:b/>
      <w:bCs/>
      <w:sz w:val="20"/>
      <w:u w:val="single"/>
    </w:rPr>
  </w:style>
  <w:style w:type="character" w:customStyle="1" w:styleId="Style11pt">
    <w:name w:val="Style 11 pt"/>
    <w:rsid w:val="00FE2E1E"/>
    <w:rPr>
      <w:sz w:val="20"/>
    </w:rPr>
  </w:style>
  <w:style w:type="paragraph" w:customStyle="1" w:styleId="StyleStyle411ptBold">
    <w:name w:val="Style Style4 + 11 pt Bold"/>
    <w:basedOn w:val="Normal"/>
    <w:link w:val="StyleStyle411ptBoldChar"/>
    <w:qFormat/>
    <w:rsid w:val="00FE2E1E"/>
    <w:rPr>
      <w:rFonts w:eastAsia="Times New Roman"/>
      <w:b/>
      <w:bCs/>
      <w:u w:val="single"/>
    </w:rPr>
  </w:style>
  <w:style w:type="character" w:customStyle="1" w:styleId="StyleStyle411ptBoldChar">
    <w:name w:val="Style Style4 + 11 pt Bold Char"/>
    <w:basedOn w:val="DefaultParagraphFont"/>
    <w:link w:val="StyleStyle411ptBold"/>
    <w:rsid w:val="00FE2E1E"/>
    <w:rPr>
      <w:rFonts w:ascii="Calibri" w:eastAsia="Times New Roman" w:hAnsi="Calibri"/>
      <w:b/>
      <w:bCs/>
      <w:u w:val="single"/>
    </w:rPr>
  </w:style>
  <w:style w:type="paragraph" w:customStyle="1" w:styleId="BlockTitle">
    <w:name w:val="Block Title"/>
    <w:basedOn w:val="Normal"/>
    <w:next w:val="Normal"/>
    <w:qFormat/>
    <w:rsid w:val="00FE2E1E"/>
    <w:pPr>
      <w:spacing w:after="120"/>
      <w:jc w:val="center"/>
      <w:outlineLvl w:val="0"/>
    </w:pPr>
    <w:rPr>
      <w:rFonts w:eastAsia="Times New Roman"/>
      <w:b/>
      <w:sz w:val="32"/>
      <w:szCs w:val="20"/>
      <w:u w:val="single"/>
    </w:rPr>
  </w:style>
  <w:style w:type="character" w:customStyle="1" w:styleId="Emphasis2">
    <w:name w:val="Emphasis2"/>
    <w:basedOn w:val="DefaultParagraphFont"/>
    <w:rsid w:val="00FE2E1E"/>
    <w:rPr>
      <w:rFonts w:ascii="Franklin Gothic Heavy" w:hAnsi="Franklin Gothic Heavy"/>
      <w:iCs/>
      <w:u w:val="single"/>
    </w:rPr>
  </w:style>
  <w:style w:type="paragraph" w:customStyle="1" w:styleId="Cards">
    <w:name w:val="Cards"/>
    <w:basedOn w:val="Normal"/>
    <w:link w:val="CardsChar1"/>
    <w:qFormat/>
    <w:rsid w:val="00FE2E1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FE2E1E"/>
    <w:rPr>
      <w:rFonts w:ascii="Times New Roman" w:eastAsia="Times New Roman" w:hAnsi="Times New Roman" w:cs="Times New Roman"/>
      <w:sz w:val="20"/>
      <w:szCs w:val="24"/>
    </w:rPr>
  </w:style>
  <w:style w:type="character" w:customStyle="1" w:styleId="pmterms1">
    <w:name w:val="pmterms1"/>
    <w:basedOn w:val="DefaultParagraphFont"/>
    <w:rsid w:val="00FE2E1E"/>
  </w:style>
  <w:style w:type="character" w:customStyle="1" w:styleId="hilite1">
    <w:name w:val="hilite1"/>
    <w:basedOn w:val="DefaultParagraphFont"/>
    <w:rsid w:val="00FE2E1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FE2E1E"/>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FE2E1E"/>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FE2E1E"/>
    <w:rPr>
      <w:rFonts w:eastAsia="Times New Roman"/>
      <w:b/>
      <w:szCs w:val="20"/>
    </w:rPr>
  </w:style>
  <w:style w:type="character" w:customStyle="1" w:styleId="NormaltagChar">
    <w:name w:val="Normal tag Char"/>
    <w:basedOn w:val="DefaultParagraphFont"/>
    <w:link w:val="Normaltag"/>
    <w:uiPriority w:val="99"/>
    <w:locked/>
    <w:rsid w:val="00FE2E1E"/>
    <w:rPr>
      <w:rFonts w:ascii="Calibri" w:eastAsia="Times New Roman" w:hAnsi="Calibri"/>
      <w:b/>
      <w:szCs w:val="20"/>
    </w:rPr>
  </w:style>
  <w:style w:type="character" w:customStyle="1" w:styleId="DebateUnderline">
    <w:name w:val="Debate Underline"/>
    <w:qFormat/>
    <w:rsid w:val="00FE2E1E"/>
    <w:rPr>
      <w:rFonts w:ascii="Times New Roman" w:hAnsi="Times New Roman"/>
      <w:sz w:val="20"/>
      <w:szCs w:val="24"/>
      <w:u w:val="thick"/>
    </w:rPr>
  </w:style>
  <w:style w:type="character" w:customStyle="1" w:styleId="blue">
    <w:name w:val="blue"/>
    <w:basedOn w:val="DefaultParagraphFont"/>
    <w:rsid w:val="00FE2E1E"/>
    <w:rPr>
      <w:rFonts w:cs="Times New Roman"/>
    </w:rPr>
  </w:style>
  <w:style w:type="paragraph" w:customStyle="1" w:styleId="cites">
    <w:name w:val="cites"/>
    <w:link w:val="Heading1Char3"/>
    <w:autoRedefine/>
    <w:qFormat/>
    <w:rsid w:val="00FE2E1E"/>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FE2E1E"/>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FE2E1E"/>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FE2E1E"/>
    <w:rPr>
      <w:rFonts w:ascii="Times New Roman" w:eastAsia="Malgun Gothic" w:hAnsi="Times New Roman" w:cs="Times New Roman"/>
      <w:sz w:val="12"/>
      <w:szCs w:val="24"/>
    </w:rPr>
  </w:style>
  <w:style w:type="character" w:customStyle="1" w:styleId="CitesChar2">
    <w:name w:val="Cites Char2"/>
    <w:link w:val="Cites0"/>
    <w:rsid w:val="00FE2E1E"/>
    <w:rPr>
      <w:rFonts w:eastAsia="Times New Roman" w:cs="Times New Roman"/>
      <w:b/>
      <w:bCs/>
      <w:sz w:val="20"/>
      <w:szCs w:val="20"/>
    </w:rPr>
  </w:style>
  <w:style w:type="paragraph" w:customStyle="1" w:styleId="BlockTitle2">
    <w:name w:val="Block Title2"/>
    <w:basedOn w:val="Normal"/>
    <w:next w:val="Normal"/>
    <w:qFormat/>
    <w:rsid w:val="00FE2E1E"/>
    <w:pPr>
      <w:spacing w:after="240"/>
      <w:jc w:val="center"/>
    </w:pPr>
    <w:rPr>
      <w:rFonts w:eastAsia="Times New Roman"/>
      <w:b/>
      <w:sz w:val="32"/>
      <w:u w:val="single"/>
      <w:lang w:bidi="en-US"/>
    </w:rPr>
  </w:style>
  <w:style w:type="paragraph" w:styleId="TOC1">
    <w:name w:val="toc 1"/>
    <w:basedOn w:val="Normal"/>
    <w:next w:val="Normal"/>
    <w:autoRedefine/>
    <w:uiPriority w:val="39"/>
    <w:rsid w:val="00FE2E1E"/>
    <w:pPr>
      <w:spacing w:before="120" w:after="120"/>
    </w:pPr>
    <w:rPr>
      <w:rFonts w:eastAsia="Times New Roman"/>
      <w:b/>
      <w:u w:val="single"/>
      <w:lang w:bidi="en-US"/>
    </w:rPr>
  </w:style>
  <w:style w:type="paragraph" w:styleId="TOC9">
    <w:name w:val="toc 9"/>
    <w:basedOn w:val="Normal"/>
    <w:next w:val="Normal"/>
    <w:autoRedefine/>
    <w:rsid w:val="00FE2E1E"/>
    <w:pPr>
      <w:ind w:left="1600"/>
    </w:pPr>
    <w:rPr>
      <w:rFonts w:eastAsia="Times New Roman"/>
      <w:sz w:val="20"/>
      <w:lang w:bidi="en-US"/>
    </w:rPr>
  </w:style>
  <w:style w:type="paragraph" w:customStyle="1" w:styleId="TxBrp1">
    <w:name w:val="TxBr_p1"/>
    <w:basedOn w:val="Normal"/>
    <w:qFormat/>
    <w:rsid w:val="00FE2E1E"/>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FE2E1E"/>
    <w:pPr>
      <w:spacing w:before="100" w:beforeAutospacing="1" w:after="100" w:afterAutospacing="1"/>
    </w:pPr>
    <w:rPr>
      <w:rFonts w:eastAsia="Times New Roman"/>
      <w:lang w:bidi="en-US"/>
    </w:rPr>
  </w:style>
  <w:style w:type="paragraph" w:customStyle="1" w:styleId="fullstory">
    <w:name w:val="fullstory"/>
    <w:basedOn w:val="Normal"/>
    <w:qFormat/>
    <w:rsid w:val="00FE2E1E"/>
    <w:pPr>
      <w:spacing w:before="100" w:beforeAutospacing="1" w:after="100" w:afterAutospacing="1"/>
    </w:pPr>
    <w:rPr>
      <w:rFonts w:eastAsia="Times New Roman"/>
      <w:lang w:bidi="en-US"/>
    </w:rPr>
  </w:style>
  <w:style w:type="character" w:customStyle="1" w:styleId="standardcontent">
    <w:name w:val="standardcontent"/>
    <w:basedOn w:val="DefaultParagraphFont"/>
    <w:rsid w:val="00FE2E1E"/>
  </w:style>
  <w:style w:type="paragraph" w:customStyle="1" w:styleId="hat">
    <w:name w:val="hat"/>
    <w:basedOn w:val="Normal"/>
    <w:next w:val="Normal"/>
    <w:link w:val="hatChar"/>
    <w:qFormat/>
    <w:rsid w:val="00FE2E1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E2E1E"/>
  </w:style>
  <w:style w:type="paragraph" w:customStyle="1" w:styleId="HotRouteChar">
    <w:name w:val="Hot Route! Char"/>
    <w:basedOn w:val="Normal"/>
    <w:qFormat/>
    <w:rsid w:val="00FE2E1E"/>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FE2E1E"/>
    <w:rPr>
      <w:rFonts w:cs="Times New Roman"/>
      <w:b/>
      <w:bCs/>
    </w:rPr>
  </w:style>
  <w:style w:type="paragraph" w:customStyle="1" w:styleId="Default">
    <w:name w:val="Default"/>
    <w:qFormat/>
    <w:rsid w:val="00FE2E1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FE2E1E"/>
    <w:rPr>
      <w:rFonts w:ascii="Cambria" w:hAnsi="Cambria" w:cs="Times New Roman"/>
      <w:b/>
      <w:bCs/>
      <w:sz w:val="26"/>
      <w:szCs w:val="26"/>
    </w:rPr>
  </w:style>
  <w:style w:type="character" w:customStyle="1" w:styleId="UnderliningChar">
    <w:name w:val="Underlining Char"/>
    <w:basedOn w:val="DefaultParagraphFont"/>
    <w:link w:val="Underlining"/>
    <w:rsid w:val="00FE2E1E"/>
    <w:rPr>
      <w:rFonts w:ascii="Arial Narrow" w:hAnsi="Arial Narrow" w:cs="Times New Roman"/>
      <w:u w:val="single"/>
    </w:rPr>
  </w:style>
  <w:style w:type="character" w:customStyle="1" w:styleId="CardCharChar1">
    <w:name w:val="Card Char Char1"/>
    <w:basedOn w:val="DefaultParagraphFont"/>
    <w:rsid w:val="00FE2E1E"/>
    <w:rPr>
      <w:rFonts w:cs="Times New Roman"/>
      <w:b/>
      <w:bCs/>
      <w:sz w:val="28"/>
      <w:szCs w:val="28"/>
    </w:rPr>
  </w:style>
  <w:style w:type="paragraph" w:customStyle="1" w:styleId="Cites0">
    <w:name w:val="Cites"/>
    <w:basedOn w:val="Normal"/>
    <w:link w:val="CitesChar2"/>
    <w:qFormat/>
    <w:rsid w:val="00FE2E1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FE2E1E"/>
    <w:rPr>
      <w:rFonts w:ascii="Times New Roman" w:eastAsia="Calibri" w:hAnsi="Times New Roman" w:cs="Times New Roman"/>
      <w:sz w:val="24"/>
      <w:szCs w:val="24"/>
    </w:rPr>
  </w:style>
  <w:style w:type="character" w:customStyle="1" w:styleId="apple-converted-space">
    <w:name w:val="apple-converted-space"/>
    <w:basedOn w:val="DefaultParagraphFont"/>
    <w:rsid w:val="00FE2E1E"/>
  </w:style>
  <w:style w:type="character" w:customStyle="1" w:styleId="hit">
    <w:name w:val="hit"/>
    <w:basedOn w:val="DefaultParagraphFont"/>
    <w:rsid w:val="00FE2E1E"/>
    <w:rPr>
      <w:rFonts w:cs="Times New Roman"/>
    </w:rPr>
  </w:style>
  <w:style w:type="paragraph" w:customStyle="1" w:styleId="SmallFont">
    <w:name w:val="Small Font"/>
    <w:basedOn w:val="Normal"/>
    <w:link w:val="SmallFontChar"/>
    <w:qFormat/>
    <w:rsid w:val="00FE2E1E"/>
    <w:pPr>
      <w:spacing w:after="200"/>
      <w:jc w:val="both"/>
    </w:pPr>
    <w:rPr>
      <w:rFonts w:eastAsia="Calibri"/>
      <w:szCs w:val="18"/>
    </w:rPr>
  </w:style>
  <w:style w:type="character" w:customStyle="1" w:styleId="SmallFontChar">
    <w:name w:val="Small Font Char"/>
    <w:basedOn w:val="DefaultParagraphFont"/>
    <w:link w:val="SmallFont"/>
    <w:locked/>
    <w:rsid w:val="00FE2E1E"/>
    <w:rPr>
      <w:rFonts w:ascii="Calibri" w:eastAsia="Calibri" w:hAnsi="Calibri"/>
      <w:szCs w:val="18"/>
    </w:rPr>
  </w:style>
  <w:style w:type="character" w:customStyle="1" w:styleId="CircleChar1">
    <w:name w:val="Circle Char1"/>
    <w:basedOn w:val="DefaultParagraphFont"/>
    <w:rsid w:val="00FE2E1E"/>
    <w:rPr>
      <w:rFonts w:cs="Times New Roman"/>
      <w:b/>
      <w:i/>
      <w:sz w:val="18"/>
      <w:szCs w:val="18"/>
      <w:u w:val="single"/>
      <w:lang w:val="en-US" w:eastAsia="en-US" w:bidi="ar-SA"/>
    </w:rPr>
  </w:style>
  <w:style w:type="paragraph" w:styleId="BodyText">
    <w:name w:val="Body Text"/>
    <w:basedOn w:val="Normal"/>
    <w:link w:val="BodyTextChar"/>
    <w:uiPriority w:val="99"/>
    <w:unhideWhenUsed/>
    <w:rsid w:val="00FE2E1E"/>
    <w:pPr>
      <w:spacing w:after="120"/>
    </w:pPr>
  </w:style>
  <w:style w:type="character" w:customStyle="1" w:styleId="BodyTextChar">
    <w:name w:val="Body Text Char"/>
    <w:basedOn w:val="DefaultParagraphFont"/>
    <w:link w:val="BodyText"/>
    <w:uiPriority w:val="99"/>
    <w:rsid w:val="00FE2E1E"/>
    <w:rPr>
      <w:rFonts w:ascii="Calibri" w:hAnsi="Calibri"/>
    </w:rPr>
  </w:style>
  <w:style w:type="character" w:customStyle="1" w:styleId="verdana">
    <w:name w:val="verdana"/>
    <w:basedOn w:val="DefaultParagraphFont"/>
    <w:rsid w:val="00FE2E1E"/>
  </w:style>
  <w:style w:type="character" w:customStyle="1" w:styleId="CardsChar1">
    <w:name w:val="Cards Char1"/>
    <w:link w:val="Cards"/>
    <w:rsid w:val="00FE2E1E"/>
    <w:rPr>
      <w:rFonts w:ascii="Calibri" w:eastAsia="Times New Roman" w:hAnsi="Calibri" w:cs="Times New Roman"/>
      <w:sz w:val="20"/>
      <w:szCs w:val="20"/>
    </w:rPr>
  </w:style>
  <w:style w:type="paragraph" w:customStyle="1" w:styleId="BlockHeadings">
    <w:name w:val="Block Headings"/>
    <w:basedOn w:val="Normal"/>
    <w:link w:val="BlockHeadingsChar"/>
    <w:qFormat/>
    <w:rsid w:val="00FE2E1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FE2E1E"/>
    <w:rPr>
      <w:rFonts w:ascii="Calibri" w:eastAsia="Times New Roman" w:hAnsi="Calibri" w:cs="Times New Roman"/>
      <w:b/>
      <w:sz w:val="20"/>
      <w:szCs w:val="20"/>
    </w:rPr>
  </w:style>
  <w:style w:type="paragraph" w:customStyle="1" w:styleId="loose">
    <w:name w:val="loose"/>
    <w:basedOn w:val="Normal"/>
    <w:qFormat/>
    <w:rsid w:val="00FE2E1E"/>
    <w:pPr>
      <w:spacing w:before="210"/>
    </w:pPr>
    <w:rPr>
      <w:rFonts w:eastAsia="Times New Roman"/>
      <w:lang w:eastAsia="zh-CN" w:bidi="he-IL"/>
    </w:rPr>
  </w:style>
  <w:style w:type="character" w:customStyle="1" w:styleId="hit1">
    <w:name w:val="hit1"/>
    <w:basedOn w:val="DefaultParagraphFont"/>
    <w:rsid w:val="00FE2E1E"/>
    <w:rPr>
      <w:b/>
      <w:bCs/>
      <w:color w:val="CC0033"/>
    </w:rPr>
  </w:style>
  <w:style w:type="character" w:customStyle="1" w:styleId="upper">
    <w:name w:val="upper"/>
    <w:basedOn w:val="DefaultParagraphFont"/>
    <w:rsid w:val="00FE2E1E"/>
  </w:style>
  <w:style w:type="character" w:customStyle="1" w:styleId="Author">
    <w:name w:val="Author"/>
    <w:aliases w:val="Style Date"/>
    <w:basedOn w:val="DefaultParagraphFont"/>
    <w:qFormat/>
    <w:rsid w:val="00FE2E1E"/>
    <w:rPr>
      <w:b/>
      <w:sz w:val="24"/>
    </w:rPr>
  </w:style>
  <w:style w:type="character" w:customStyle="1" w:styleId="SmallFont7pt">
    <w:name w:val="Small Font (7 pt)"/>
    <w:basedOn w:val="DefaultParagraphFont"/>
    <w:rsid w:val="00FE2E1E"/>
    <w:rPr>
      <w:sz w:val="14"/>
    </w:rPr>
  </w:style>
  <w:style w:type="paragraph" w:customStyle="1" w:styleId="UnderlinedText">
    <w:name w:val="Underlined Text"/>
    <w:basedOn w:val="Normal"/>
    <w:qFormat/>
    <w:rsid w:val="00FE2E1E"/>
    <w:rPr>
      <w:rFonts w:eastAsia="Times New Roman"/>
      <w:b/>
      <w:szCs w:val="20"/>
    </w:rPr>
  </w:style>
  <w:style w:type="character" w:customStyle="1" w:styleId="SmallText-New">
    <w:name w:val="Small Text - New"/>
    <w:basedOn w:val="DefaultParagraphFont"/>
    <w:rsid w:val="00FE2E1E"/>
    <w:rPr>
      <w:rFonts w:ascii="Arial Narrow" w:hAnsi="Arial Narrow"/>
      <w:sz w:val="14"/>
    </w:rPr>
  </w:style>
  <w:style w:type="paragraph" w:customStyle="1" w:styleId="Smalltext">
    <w:name w:val="Small text"/>
    <w:aliases w:val="Quote1,Quote11"/>
    <w:basedOn w:val="Normal"/>
    <w:link w:val="SmalltextChar"/>
    <w:qFormat/>
    <w:rsid w:val="00FE2E1E"/>
    <w:rPr>
      <w:rFonts w:ascii="Arial Narrow" w:eastAsia="Times New Roman" w:hAnsi="Arial Narrow"/>
    </w:rPr>
  </w:style>
  <w:style w:type="character" w:customStyle="1" w:styleId="Underlined-New">
    <w:name w:val="Underlined - New"/>
    <w:basedOn w:val="DefaultParagraphFont"/>
    <w:rsid w:val="00FE2E1E"/>
    <w:rPr>
      <w:rFonts w:ascii="Arial Narrow" w:hAnsi="Arial Narrow"/>
      <w:sz w:val="16"/>
      <w:u w:val="single"/>
    </w:rPr>
  </w:style>
  <w:style w:type="paragraph" w:styleId="TOC2">
    <w:name w:val="toc 2"/>
    <w:basedOn w:val="Normal"/>
    <w:next w:val="Normal"/>
    <w:autoRedefine/>
    <w:uiPriority w:val="39"/>
    <w:rsid w:val="00FE2E1E"/>
    <w:pPr>
      <w:ind w:left="200"/>
    </w:pPr>
    <w:rPr>
      <w:rFonts w:eastAsia="Times New Roman"/>
      <w:sz w:val="20"/>
      <w:lang w:bidi="en-US"/>
    </w:rPr>
  </w:style>
  <w:style w:type="paragraph" w:styleId="Caption">
    <w:name w:val="caption"/>
    <w:basedOn w:val="Normal"/>
    <w:next w:val="Normal"/>
    <w:qFormat/>
    <w:rsid w:val="00FE2E1E"/>
    <w:rPr>
      <w:rFonts w:eastAsia="Times New Roman"/>
      <w:b/>
      <w:bCs/>
      <w:sz w:val="18"/>
      <w:szCs w:val="18"/>
      <w:lang w:bidi="en-US"/>
    </w:rPr>
  </w:style>
  <w:style w:type="paragraph" w:styleId="TOCHeading">
    <w:name w:val="TOC Heading"/>
    <w:basedOn w:val="Heading1"/>
    <w:next w:val="Normal"/>
    <w:uiPriority w:val="39"/>
    <w:qFormat/>
    <w:rsid w:val="00FE2E1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FE2E1E"/>
    <w:rPr>
      <w:rFonts w:ascii="Arial Narrow" w:hAnsi="Arial Narrow"/>
      <w:dstrike w:val="0"/>
      <w:sz w:val="20"/>
      <w:bdr w:val="single" w:sz="2" w:space="0" w:color="auto"/>
      <w:vertAlign w:val="baseline"/>
    </w:rPr>
  </w:style>
  <w:style w:type="character" w:customStyle="1" w:styleId="style65">
    <w:name w:val="style65"/>
    <w:basedOn w:val="DefaultParagraphFont"/>
    <w:rsid w:val="00FE2E1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FE2E1E"/>
    <w:rPr>
      <w:rFonts w:cs="Arial"/>
      <w:bCs/>
      <w:szCs w:val="26"/>
      <w:u w:val="single"/>
      <w:lang w:val="en-US" w:eastAsia="en-US" w:bidi="ar-SA"/>
    </w:rPr>
  </w:style>
  <w:style w:type="character" w:customStyle="1" w:styleId="qlabel">
    <w:name w:val="q_label"/>
    <w:basedOn w:val="DefaultParagraphFont"/>
    <w:rsid w:val="00FE2E1E"/>
  </w:style>
  <w:style w:type="character" w:customStyle="1" w:styleId="alabel">
    <w:name w:val="a_label"/>
    <w:basedOn w:val="DefaultParagraphFont"/>
    <w:rsid w:val="00FE2E1E"/>
  </w:style>
  <w:style w:type="character" w:customStyle="1" w:styleId="Style1Char1">
    <w:name w:val="Style1 Char1"/>
    <w:basedOn w:val="DefaultParagraphFont"/>
    <w:rsid w:val="00FE2E1E"/>
    <w:rPr>
      <w:rFonts w:eastAsia="SimSun"/>
      <w:sz w:val="20"/>
      <w:szCs w:val="24"/>
      <w:u w:val="single"/>
      <w:lang w:val="en-US" w:eastAsia="zh-CN" w:bidi="ar-SA"/>
    </w:rPr>
  </w:style>
  <w:style w:type="character" w:customStyle="1" w:styleId="UnderlineCharChar">
    <w:name w:val="Underline Char Char"/>
    <w:basedOn w:val="DefaultParagraphFont"/>
    <w:rsid w:val="00FE2E1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FE2E1E"/>
    <w:rPr>
      <w:rFonts w:eastAsia="MS Mincho"/>
      <w:b/>
      <w:u w:val="single"/>
      <w:lang w:val="en-US" w:eastAsia="en-US" w:bidi="ar-SA"/>
    </w:rPr>
  </w:style>
  <w:style w:type="character" w:customStyle="1" w:styleId="CardTextChar0">
    <w:name w:val="Card Text Char"/>
    <w:basedOn w:val="DefaultParagraphFont"/>
    <w:rsid w:val="00FE2E1E"/>
    <w:rPr>
      <w:rFonts w:ascii="Times New Roman" w:eastAsia="Times New Roman" w:hAnsi="Times New Roman" w:cs="Times New Roman"/>
      <w:szCs w:val="24"/>
    </w:rPr>
  </w:style>
  <w:style w:type="character" w:customStyle="1" w:styleId="reduce2">
    <w:name w:val="reduce2"/>
    <w:basedOn w:val="DefaultParagraphFont"/>
    <w:rsid w:val="00FE2E1E"/>
    <w:rPr>
      <w:rFonts w:ascii="Arial" w:hAnsi="Arial" w:cs="Arial"/>
      <w:color w:val="000000"/>
      <w:sz w:val="10"/>
      <w:szCs w:val="22"/>
    </w:rPr>
  </w:style>
  <w:style w:type="paragraph" w:customStyle="1" w:styleId="BoldUnderline">
    <w:name w:val="BoldUnderline"/>
    <w:link w:val="BoldUnderlineChar"/>
    <w:uiPriority w:val="99"/>
    <w:qFormat/>
    <w:rsid w:val="00FE2E1E"/>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FE2E1E"/>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FE2E1E"/>
    <w:rPr>
      <w:rFonts w:cs="Arial"/>
      <w:bCs/>
      <w:szCs w:val="26"/>
      <w:u w:val="single"/>
      <w:lang w:val="en-US" w:eastAsia="en-US" w:bidi="ar-SA"/>
    </w:rPr>
  </w:style>
  <w:style w:type="paragraph" w:customStyle="1" w:styleId="evidencetextChar">
    <w:name w:val="evidence text Char"/>
    <w:basedOn w:val="Normal"/>
    <w:qFormat/>
    <w:rsid w:val="00FE2E1E"/>
    <w:pPr>
      <w:ind w:left="1728" w:right="1008"/>
    </w:pPr>
    <w:rPr>
      <w:rFonts w:eastAsia="Times New Roman"/>
      <w:color w:val="000000"/>
      <w:sz w:val="18"/>
    </w:rPr>
  </w:style>
  <w:style w:type="character" w:customStyle="1" w:styleId="underline2">
    <w:name w:val="underline2"/>
    <w:basedOn w:val="DefaultParagraphFont"/>
    <w:rsid w:val="00FE2E1E"/>
    <w:rPr>
      <w:u w:val="single"/>
    </w:rPr>
  </w:style>
  <w:style w:type="character" w:customStyle="1" w:styleId="Style11ptUnderlineBorderSinglesolidlineAuto05pt">
    <w:name w:val="Style 11 pt Underline Border: : (Single solid line Auto  0.5 pt..."/>
    <w:rsid w:val="00FE2E1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FE2E1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FE2E1E"/>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FE2E1E"/>
    <w:rPr>
      <w:u w:val="single"/>
    </w:rPr>
  </w:style>
  <w:style w:type="paragraph" w:customStyle="1" w:styleId="UnderlineChar4">
    <w:name w:val="Underline Char4"/>
    <w:basedOn w:val="Normal"/>
    <w:link w:val="UnderlineChar4Char"/>
    <w:qFormat/>
    <w:rsid w:val="00FE2E1E"/>
    <w:rPr>
      <w:rFonts w:asciiTheme="minorHAnsi" w:hAnsiTheme="minorHAnsi"/>
      <w:u w:val="single"/>
    </w:rPr>
  </w:style>
  <w:style w:type="character" w:customStyle="1" w:styleId="BoldandUnderlineChar3Char2">
    <w:name w:val="Bold and Underline Char3 Char2"/>
    <w:basedOn w:val="DefaultParagraphFont"/>
    <w:link w:val="BoldandUnderlineChar3"/>
    <w:rsid w:val="00FE2E1E"/>
    <w:rPr>
      <w:b/>
      <w:u w:val="single"/>
    </w:rPr>
  </w:style>
  <w:style w:type="paragraph" w:customStyle="1" w:styleId="BoldandUnderlineChar3">
    <w:name w:val="Bold and Underline Char3"/>
    <w:basedOn w:val="Normal"/>
    <w:link w:val="BoldandUnderlineChar3Char2"/>
    <w:qFormat/>
    <w:rsid w:val="00FE2E1E"/>
    <w:rPr>
      <w:rFonts w:asciiTheme="minorHAnsi" w:hAnsiTheme="minorHAnsi"/>
      <w:b/>
      <w:u w:val="single"/>
    </w:rPr>
  </w:style>
  <w:style w:type="paragraph" w:customStyle="1" w:styleId="StyleUnderlineChar11pt">
    <w:name w:val="Style Underline Char + 11 pt"/>
    <w:basedOn w:val="Normal"/>
    <w:link w:val="StyleUnderlineChar11ptChar"/>
    <w:qFormat/>
    <w:rsid w:val="00FE2E1E"/>
    <w:rPr>
      <w:rFonts w:eastAsia="Times New Roman"/>
      <w:u w:val="single"/>
    </w:rPr>
  </w:style>
  <w:style w:type="character" w:customStyle="1" w:styleId="StyleUnderlineChar11ptChar">
    <w:name w:val="Style Underline Char + 11 pt Char"/>
    <w:basedOn w:val="DefaultParagraphFont"/>
    <w:link w:val="StyleUnderlineChar11pt"/>
    <w:rsid w:val="00FE2E1E"/>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FE2E1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FE2E1E"/>
    <w:rPr>
      <w:rFonts w:ascii="Calibri" w:eastAsia="Times New Roman" w:hAnsi="Calibri"/>
      <w:b/>
      <w:bCs/>
      <w:u w:val="single"/>
    </w:rPr>
  </w:style>
  <w:style w:type="character" w:customStyle="1" w:styleId="inside-head">
    <w:name w:val="inside-head"/>
    <w:basedOn w:val="DefaultParagraphFont"/>
    <w:rsid w:val="00FE2E1E"/>
  </w:style>
  <w:style w:type="paragraph" w:customStyle="1" w:styleId="Style3">
    <w:name w:val="Style3"/>
    <w:basedOn w:val="Normal"/>
    <w:link w:val="Style3Char"/>
    <w:qFormat/>
    <w:rsid w:val="00FE2E1E"/>
    <w:rPr>
      <w:rFonts w:ascii="Arial Narrow" w:eastAsia="Times New Roman" w:hAnsi="Arial Narrow"/>
      <w:b/>
    </w:rPr>
  </w:style>
  <w:style w:type="character" w:customStyle="1" w:styleId="Style3Char">
    <w:name w:val="Style3 Char"/>
    <w:basedOn w:val="DefaultParagraphFont"/>
    <w:link w:val="Style3"/>
    <w:rsid w:val="00FE2E1E"/>
    <w:rPr>
      <w:rFonts w:ascii="Arial Narrow" w:eastAsia="Times New Roman" w:hAnsi="Arial Narrow"/>
      <w:b/>
    </w:rPr>
  </w:style>
  <w:style w:type="character" w:customStyle="1" w:styleId="7TimesNewRoman">
    <w:name w:val="7 Times New Roman"/>
    <w:rsid w:val="00FE2E1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FE2E1E"/>
  </w:style>
  <w:style w:type="character" w:customStyle="1" w:styleId="officialsbureau">
    <w:name w:val="official_s_bureau"/>
    <w:basedOn w:val="DefaultParagraphFont"/>
    <w:rsid w:val="00FE2E1E"/>
  </w:style>
  <w:style w:type="paragraph" w:customStyle="1" w:styleId="Stylecard11ptUnderline">
    <w:name w:val="Style card + 11 pt Underline"/>
    <w:basedOn w:val="Normal"/>
    <w:link w:val="Stylecard11ptUnderlineChar"/>
    <w:qFormat/>
    <w:rsid w:val="00FE2E1E"/>
    <w:pPr>
      <w:ind w:left="288" w:right="288"/>
    </w:pPr>
    <w:rPr>
      <w:rFonts w:eastAsia="SimSun"/>
      <w:u w:val="single"/>
      <w:lang w:eastAsia="zh-CN"/>
    </w:rPr>
  </w:style>
  <w:style w:type="character" w:customStyle="1" w:styleId="Stylecard11ptUnderlineChar">
    <w:name w:val="Style card + 11 pt Underline Char"/>
    <w:link w:val="Stylecard11ptUnderline"/>
    <w:rsid w:val="00FE2E1E"/>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FE2E1E"/>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FE2E1E"/>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FE2E1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FE2E1E"/>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FE2E1E"/>
    <w:rPr>
      <w:rFonts w:ascii="Calibri" w:eastAsia="SimSun" w:hAnsi="Calibri" w:cs="Calibri"/>
      <w:u w:val="single"/>
      <w:lang w:eastAsia="zh-CN"/>
    </w:rPr>
  </w:style>
  <w:style w:type="paragraph" w:styleId="HTMLPreformatted">
    <w:name w:val="HTML Preformatted"/>
    <w:basedOn w:val="Normal"/>
    <w:link w:val="HTMLPreformattedChar"/>
    <w:rsid w:val="00FE2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E2E1E"/>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FE2E1E"/>
    <w:rPr>
      <w:u w:val="single"/>
    </w:rPr>
  </w:style>
  <w:style w:type="character" w:customStyle="1" w:styleId="StyleUnderlining11ptChar">
    <w:name w:val="Style Underlining + 11 pt Char"/>
    <w:basedOn w:val="DefaultParagraphFont"/>
    <w:link w:val="StyleUnderlining11pt"/>
    <w:rsid w:val="00FE2E1E"/>
    <w:rPr>
      <w:rFonts w:ascii="Calibri" w:hAnsi="Calibri"/>
      <w:u w:val="single"/>
    </w:rPr>
  </w:style>
  <w:style w:type="paragraph" w:customStyle="1" w:styleId="StyleCardText9pt">
    <w:name w:val="Style Card Text + 9 pt"/>
    <w:basedOn w:val="Normal"/>
    <w:link w:val="StyleCardText9ptChar"/>
    <w:qFormat/>
    <w:rsid w:val="00FE2E1E"/>
    <w:pPr>
      <w:spacing w:after="200"/>
      <w:contextualSpacing/>
    </w:pPr>
    <w:rPr>
      <w:rFonts w:eastAsia="Calibri"/>
    </w:rPr>
  </w:style>
  <w:style w:type="character" w:customStyle="1" w:styleId="StyleCardText9ptChar">
    <w:name w:val="Style Card Text + 9 pt Char"/>
    <w:basedOn w:val="DefaultParagraphFont"/>
    <w:link w:val="StyleCardText9pt"/>
    <w:rsid w:val="00FE2E1E"/>
    <w:rPr>
      <w:rFonts w:ascii="Calibri" w:eastAsia="Calibri" w:hAnsi="Calibri"/>
    </w:rPr>
  </w:style>
  <w:style w:type="paragraph" w:styleId="Quote">
    <w:name w:val="Quote"/>
    <w:basedOn w:val="Normal"/>
    <w:next w:val="Normal"/>
    <w:link w:val="QuoteChar"/>
    <w:uiPriority w:val="29"/>
    <w:qFormat/>
    <w:rsid w:val="00FE2E1E"/>
    <w:pPr>
      <w:widowControl w:val="0"/>
    </w:pPr>
    <w:rPr>
      <w:rFonts w:eastAsia="Times New Roman"/>
      <w:iCs/>
      <w:color w:val="000000"/>
      <w:lang w:bidi="en-US"/>
    </w:rPr>
  </w:style>
  <w:style w:type="character" w:customStyle="1" w:styleId="QuoteChar">
    <w:name w:val="Quote Char"/>
    <w:basedOn w:val="DefaultParagraphFont"/>
    <w:link w:val="Quote"/>
    <w:uiPriority w:val="29"/>
    <w:rsid w:val="00FE2E1E"/>
    <w:rPr>
      <w:rFonts w:ascii="Calibri" w:eastAsia="Times New Roman" w:hAnsi="Calibri"/>
      <w:iCs/>
      <w:color w:val="000000"/>
      <w:lang w:bidi="en-US"/>
    </w:rPr>
  </w:style>
  <w:style w:type="paragraph" w:customStyle="1" w:styleId="Underlining">
    <w:name w:val="Underlining"/>
    <w:basedOn w:val="Normal"/>
    <w:link w:val="UnderliningChar"/>
    <w:qFormat/>
    <w:rsid w:val="00FE2E1E"/>
    <w:rPr>
      <w:rFonts w:ascii="Arial Narrow" w:hAnsi="Arial Narrow" w:cs="Times New Roman"/>
      <w:u w:val="single"/>
    </w:rPr>
  </w:style>
  <w:style w:type="character" w:customStyle="1" w:styleId="ital-inline">
    <w:name w:val="ital-inline"/>
    <w:basedOn w:val="DefaultParagraphFont"/>
    <w:rsid w:val="00FE2E1E"/>
  </w:style>
  <w:style w:type="character" w:customStyle="1" w:styleId="underlineChar">
    <w:name w:val="underline Char"/>
    <w:basedOn w:val="DefaultParagraphFont"/>
    <w:rsid w:val="00FE2E1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E2E1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E2E1E"/>
    <w:rPr>
      <w:sz w:val="20"/>
      <w:u w:val="single"/>
    </w:rPr>
  </w:style>
  <w:style w:type="paragraph" w:styleId="BodyTextIndent2">
    <w:name w:val="Body Text Indent 2"/>
    <w:basedOn w:val="Normal"/>
    <w:link w:val="BodyTextIndent2Char"/>
    <w:unhideWhenUsed/>
    <w:rsid w:val="00FE2E1E"/>
    <w:pPr>
      <w:spacing w:after="120" w:line="480" w:lineRule="auto"/>
      <w:ind w:left="360"/>
    </w:pPr>
  </w:style>
  <w:style w:type="character" w:customStyle="1" w:styleId="BodyTextIndent2Char">
    <w:name w:val="Body Text Indent 2 Char"/>
    <w:basedOn w:val="DefaultParagraphFont"/>
    <w:link w:val="BodyTextIndent2"/>
    <w:rsid w:val="00FE2E1E"/>
    <w:rPr>
      <w:rFonts w:ascii="Calibri" w:hAnsi="Calibri"/>
    </w:rPr>
  </w:style>
  <w:style w:type="paragraph" w:styleId="BodyTextIndent3">
    <w:name w:val="Body Text Indent 3"/>
    <w:basedOn w:val="Normal"/>
    <w:link w:val="BodyTextIndent3Char"/>
    <w:uiPriority w:val="99"/>
    <w:semiHidden/>
    <w:unhideWhenUsed/>
    <w:rsid w:val="00FE2E1E"/>
    <w:pPr>
      <w:spacing w:after="120"/>
      <w:ind w:left="360"/>
    </w:pPr>
    <w:rPr>
      <w:szCs w:val="16"/>
    </w:rPr>
  </w:style>
  <w:style w:type="character" w:customStyle="1" w:styleId="BodyTextIndent3Char">
    <w:name w:val="Body Text Indent 3 Char"/>
    <w:basedOn w:val="DefaultParagraphFont"/>
    <w:link w:val="BodyTextIndent3"/>
    <w:uiPriority w:val="99"/>
    <w:semiHidden/>
    <w:rsid w:val="00FE2E1E"/>
    <w:rPr>
      <w:rFonts w:ascii="Calibri" w:hAnsi="Calibri"/>
      <w:szCs w:val="16"/>
    </w:rPr>
  </w:style>
  <w:style w:type="paragraph" w:styleId="BodyText2">
    <w:name w:val="Body Text 2"/>
    <w:basedOn w:val="Normal"/>
    <w:link w:val="BodyText2Char"/>
    <w:unhideWhenUsed/>
    <w:rsid w:val="00FE2E1E"/>
    <w:pPr>
      <w:spacing w:after="120" w:line="480" w:lineRule="auto"/>
    </w:pPr>
  </w:style>
  <w:style w:type="character" w:customStyle="1" w:styleId="BodyText2Char">
    <w:name w:val="Body Text 2 Char"/>
    <w:basedOn w:val="DefaultParagraphFont"/>
    <w:link w:val="BodyText2"/>
    <w:rsid w:val="00FE2E1E"/>
    <w:rPr>
      <w:rFonts w:ascii="Calibri" w:hAnsi="Calibri"/>
    </w:rPr>
  </w:style>
  <w:style w:type="paragraph" w:styleId="BodyTextIndent">
    <w:name w:val="Body Text Indent"/>
    <w:basedOn w:val="Normal"/>
    <w:link w:val="BodyTextIndentChar"/>
    <w:uiPriority w:val="99"/>
    <w:unhideWhenUsed/>
    <w:rsid w:val="00FE2E1E"/>
    <w:pPr>
      <w:spacing w:after="120"/>
      <w:ind w:left="360"/>
    </w:pPr>
  </w:style>
  <w:style w:type="character" w:customStyle="1" w:styleId="BodyTextIndentChar">
    <w:name w:val="Body Text Indent Char"/>
    <w:basedOn w:val="DefaultParagraphFont"/>
    <w:link w:val="BodyTextIndent"/>
    <w:uiPriority w:val="99"/>
    <w:rsid w:val="00FE2E1E"/>
    <w:rPr>
      <w:rFonts w:ascii="Calibri" w:hAnsi="Calibri"/>
    </w:rPr>
  </w:style>
  <w:style w:type="paragraph" w:styleId="BodyText3">
    <w:name w:val="Body Text 3"/>
    <w:basedOn w:val="Normal"/>
    <w:link w:val="BodyText3Char"/>
    <w:unhideWhenUsed/>
    <w:rsid w:val="00FE2E1E"/>
    <w:pPr>
      <w:spacing w:after="120"/>
    </w:pPr>
    <w:rPr>
      <w:szCs w:val="16"/>
    </w:rPr>
  </w:style>
  <w:style w:type="character" w:customStyle="1" w:styleId="BodyText3Char">
    <w:name w:val="Body Text 3 Char"/>
    <w:basedOn w:val="DefaultParagraphFont"/>
    <w:link w:val="BodyText3"/>
    <w:rsid w:val="00FE2E1E"/>
    <w:rPr>
      <w:rFonts w:ascii="Calibri" w:hAnsi="Calibri"/>
      <w:szCs w:val="16"/>
    </w:rPr>
  </w:style>
  <w:style w:type="character" w:customStyle="1" w:styleId="StyleBold">
    <w:name w:val="Style Bold"/>
    <w:basedOn w:val="DefaultParagraphFont"/>
    <w:uiPriority w:val="9"/>
    <w:semiHidden/>
    <w:rsid w:val="00FE2E1E"/>
    <w:rPr>
      <w:b/>
      <w:bCs/>
    </w:rPr>
  </w:style>
  <w:style w:type="character" w:customStyle="1" w:styleId="body-text">
    <w:name w:val="body-text"/>
    <w:basedOn w:val="DefaultParagraphFont"/>
    <w:rsid w:val="00FE2E1E"/>
  </w:style>
  <w:style w:type="paragraph" w:customStyle="1" w:styleId="StyleStyle411ptBoldBorderSinglesolidlineAuto0">
    <w:name w:val="Style Style4 + 11 pt Bold Border: : (Single solid line Auto  0...."/>
    <w:basedOn w:val="Normal"/>
    <w:link w:val="StyleStyle411ptBoldBorderSinglesolidlineAuto0Char"/>
    <w:qFormat/>
    <w:rsid w:val="00FE2E1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E2E1E"/>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FE2E1E"/>
    <w:rPr>
      <w:rFonts w:ascii="Tahoma" w:hAnsi="Tahoma" w:cs="Tahoma"/>
      <w:sz w:val="16"/>
      <w:szCs w:val="16"/>
    </w:rPr>
  </w:style>
  <w:style w:type="character" w:customStyle="1" w:styleId="globalcontentbody">
    <w:name w:val="globalcontentbody"/>
    <w:basedOn w:val="DefaultParagraphFont"/>
    <w:rsid w:val="00FE2E1E"/>
  </w:style>
  <w:style w:type="paragraph" w:customStyle="1" w:styleId="StyleStyle112pt">
    <w:name w:val="Style Style1 + 12 pt"/>
    <w:basedOn w:val="Normal"/>
    <w:link w:val="StyleStyle112ptChar"/>
    <w:qFormat/>
    <w:rsid w:val="00FE2E1E"/>
    <w:rPr>
      <w:rFonts w:eastAsia="SimSun"/>
      <w:u w:val="single"/>
      <w:lang w:eastAsia="zh-CN"/>
    </w:rPr>
  </w:style>
  <w:style w:type="character" w:customStyle="1" w:styleId="StyleStyle112ptChar">
    <w:name w:val="Style Style1 + 12 pt Char"/>
    <w:basedOn w:val="DefaultParagraphFont"/>
    <w:link w:val="StyleStyle112pt"/>
    <w:rsid w:val="00FE2E1E"/>
    <w:rPr>
      <w:rFonts w:ascii="Calibri" w:eastAsia="SimSun" w:hAnsi="Calibri"/>
      <w:u w:val="single"/>
      <w:lang w:eastAsia="zh-CN"/>
    </w:rPr>
  </w:style>
  <w:style w:type="paragraph" w:customStyle="1" w:styleId="MinimizedText">
    <w:name w:val="Minimized Text"/>
    <w:basedOn w:val="Normal"/>
    <w:link w:val="MinimizedTextChar"/>
    <w:qFormat/>
    <w:rsid w:val="00FE2E1E"/>
    <w:rPr>
      <w:rFonts w:eastAsia="Times New Roman"/>
    </w:rPr>
  </w:style>
  <w:style w:type="character" w:customStyle="1" w:styleId="MinimizedTextChar">
    <w:name w:val="Minimized Text Char"/>
    <w:basedOn w:val="DefaultParagraphFont"/>
    <w:link w:val="MinimizedText"/>
    <w:rsid w:val="00FE2E1E"/>
    <w:rPr>
      <w:rFonts w:ascii="Calibri" w:eastAsia="Times New Roman" w:hAnsi="Calibri"/>
    </w:rPr>
  </w:style>
  <w:style w:type="character" w:customStyle="1" w:styleId="term1">
    <w:name w:val="term1"/>
    <w:basedOn w:val="DefaultParagraphFont"/>
    <w:rsid w:val="00FE2E1E"/>
    <w:rPr>
      <w:b/>
      <w:bCs/>
    </w:rPr>
  </w:style>
  <w:style w:type="character" w:customStyle="1" w:styleId="Styleterm111ptUnderline">
    <w:name w:val="Style term1 + 11 pt Underline"/>
    <w:basedOn w:val="term1"/>
    <w:rsid w:val="00FE2E1E"/>
    <w:rPr>
      <w:b/>
      <w:bCs/>
      <w:sz w:val="20"/>
      <w:u w:val="single"/>
    </w:rPr>
  </w:style>
  <w:style w:type="paragraph" w:customStyle="1" w:styleId="StyleMinimizedTextArialNarrow10pt">
    <w:name w:val="Style Minimized Text + Arial Narrow 10 pt"/>
    <w:basedOn w:val="MinimizedText"/>
    <w:link w:val="StyleMinimizedTextArialNarrow10ptChar"/>
    <w:qFormat/>
    <w:rsid w:val="00FE2E1E"/>
    <w:rPr>
      <w:sz w:val="20"/>
    </w:rPr>
  </w:style>
  <w:style w:type="character" w:customStyle="1" w:styleId="StyleMinimizedTextArialNarrow10ptChar">
    <w:name w:val="Style Minimized Text + Arial Narrow 10 pt Char"/>
    <w:basedOn w:val="MinimizedTextChar"/>
    <w:link w:val="StyleMinimizedTextArialNarrow10pt"/>
    <w:rsid w:val="00FE2E1E"/>
    <w:rPr>
      <w:rFonts w:ascii="Calibri" w:eastAsia="Times New Roman" w:hAnsi="Calibri"/>
      <w:sz w:val="20"/>
    </w:rPr>
  </w:style>
  <w:style w:type="character" w:customStyle="1" w:styleId="Styleunderline11ptBold">
    <w:name w:val="Style underline + 11 pt Bold"/>
    <w:basedOn w:val="underline"/>
    <w:rsid w:val="00FE2E1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E2E1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E2E1E"/>
    <w:rPr>
      <w:rFonts w:ascii="Calibri" w:eastAsia="Times New Roman" w:hAnsi="Calibri"/>
      <w:u w:val="single"/>
      <w:bdr w:val="single" w:sz="4" w:space="0" w:color="auto"/>
    </w:rPr>
  </w:style>
  <w:style w:type="character" w:customStyle="1" w:styleId="Style9pt">
    <w:name w:val="Style 9 pt"/>
    <w:basedOn w:val="DefaultParagraphFont"/>
    <w:rsid w:val="00FE2E1E"/>
    <w:rPr>
      <w:rFonts w:ascii="Times New Roman" w:hAnsi="Times New Roman"/>
      <w:sz w:val="20"/>
    </w:rPr>
  </w:style>
  <w:style w:type="paragraph" w:customStyle="1" w:styleId="StyleStyle49pt3">
    <w:name w:val="Style Style4 + 9 pt3"/>
    <w:basedOn w:val="Style4"/>
    <w:link w:val="StyleStyle49pt3Char"/>
    <w:qFormat/>
    <w:rsid w:val="00FE2E1E"/>
    <w:rPr>
      <w:rFonts w:cs="Times New Roman"/>
    </w:rPr>
  </w:style>
  <w:style w:type="character" w:customStyle="1" w:styleId="StyleStyle49pt3Char">
    <w:name w:val="Style Style4 + 9 pt3 Char"/>
    <w:basedOn w:val="Style4Char"/>
    <w:link w:val="StyleStyle49pt3"/>
    <w:rsid w:val="00FE2E1E"/>
    <w:rPr>
      <w:rFonts w:ascii="Calibri" w:eastAsia="Times New Roman" w:hAnsi="Calibri" w:cs="Times New Roman"/>
      <w:u w:val="single"/>
    </w:rPr>
  </w:style>
  <w:style w:type="paragraph" w:customStyle="1" w:styleId="StyleStyle4Bold">
    <w:name w:val="Style Style4 + Bold"/>
    <w:basedOn w:val="Style4"/>
    <w:link w:val="StyleStyle4BoldChar"/>
    <w:qFormat/>
    <w:rsid w:val="00FE2E1E"/>
    <w:rPr>
      <w:rFonts w:cs="Times New Roman"/>
      <w:b/>
      <w:bCs/>
    </w:rPr>
  </w:style>
  <w:style w:type="character" w:customStyle="1" w:styleId="StyleStyle4BoldChar">
    <w:name w:val="Style Style4 + Bold Char"/>
    <w:basedOn w:val="Style4Char"/>
    <w:link w:val="StyleStyle4Bold"/>
    <w:rsid w:val="00FE2E1E"/>
    <w:rPr>
      <w:rFonts w:ascii="Calibri" w:eastAsia="Times New Roman" w:hAnsi="Calibri" w:cs="Times New Roman"/>
      <w:b/>
      <w:bCs/>
      <w:u w:val="single"/>
    </w:rPr>
  </w:style>
  <w:style w:type="character" w:customStyle="1" w:styleId="CharChar11">
    <w:name w:val="Char Char11"/>
    <w:basedOn w:val="DefaultParagraphFont"/>
    <w:rsid w:val="00FE2E1E"/>
    <w:rPr>
      <w:rFonts w:cs="Arial"/>
      <w:bCs/>
      <w:szCs w:val="26"/>
      <w:u w:val="single"/>
      <w:lang w:val="en-US" w:eastAsia="en-US" w:bidi="ar-SA"/>
    </w:rPr>
  </w:style>
  <w:style w:type="character" w:customStyle="1" w:styleId="authorbio">
    <w:name w:val="authorbio"/>
    <w:basedOn w:val="DefaultParagraphFont"/>
    <w:rsid w:val="00FE2E1E"/>
  </w:style>
  <w:style w:type="character" w:customStyle="1" w:styleId="a">
    <w:name w:val="a"/>
    <w:basedOn w:val="DefaultParagraphFont"/>
    <w:rsid w:val="00FE2E1E"/>
  </w:style>
  <w:style w:type="character" w:customStyle="1" w:styleId="StyleStyleUnderline411pt">
    <w:name w:val="Style Style Underline4 + 11 pt"/>
    <w:basedOn w:val="DefaultParagraphFont"/>
    <w:rsid w:val="00FE2E1E"/>
    <w:rPr>
      <w:sz w:val="20"/>
      <w:u w:val="single"/>
    </w:rPr>
  </w:style>
  <w:style w:type="character" w:customStyle="1" w:styleId="StyleStyleUnderline411ptBold">
    <w:name w:val="Style Style Underline4 + 11 pt Bold"/>
    <w:basedOn w:val="DefaultParagraphFont"/>
    <w:rsid w:val="00FE2E1E"/>
    <w:rPr>
      <w:b/>
      <w:bCs/>
      <w:sz w:val="20"/>
      <w:u w:val="single"/>
    </w:rPr>
  </w:style>
  <w:style w:type="character" w:customStyle="1" w:styleId="StyleStyleUnderline311pt">
    <w:name w:val="Style Style Underline3 + 11 pt"/>
    <w:basedOn w:val="DefaultParagraphFont"/>
    <w:rsid w:val="00FE2E1E"/>
    <w:rPr>
      <w:sz w:val="20"/>
      <w:u w:val="single"/>
    </w:rPr>
  </w:style>
  <w:style w:type="character" w:customStyle="1" w:styleId="StyleStyleUnderline311ptBold">
    <w:name w:val="Style Style Underline3 + 11 pt Bold"/>
    <w:basedOn w:val="DefaultParagraphFont"/>
    <w:rsid w:val="00FE2E1E"/>
    <w:rPr>
      <w:b/>
      <w:bCs/>
      <w:sz w:val="20"/>
      <w:u w:val="single"/>
    </w:rPr>
  </w:style>
  <w:style w:type="character" w:customStyle="1" w:styleId="StyleUnderline3">
    <w:name w:val="Style Underline3"/>
    <w:basedOn w:val="DefaultParagraphFont"/>
    <w:rsid w:val="00FE2E1E"/>
    <w:rPr>
      <w:u w:val="single"/>
    </w:rPr>
  </w:style>
  <w:style w:type="paragraph" w:customStyle="1" w:styleId="StyleStyle111ptBorderSinglesolidlineAuto05ptL">
    <w:name w:val="Style Style1 + 11 pt Border: : (Single solid line Auto  0.5 pt L..."/>
    <w:link w:val="StyleStyle111ptBorderSinglesolidlineAuto05ptLChar"/>
    <w:qFormat/>
    <w:rsid w:val="00FE2E1E"/>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E2E1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FE2E1E"/>
    <w:rPr>
      <w:u w:val="single"/>
    </w:rPr>
  </w:style>
  <w:style w:type="character" w:customStyle="1" w:styleId="NothingChar">
    <w:name w:val="Nothing Char"/>
    <w:basedOn w:val="DefaultParagraphFont"/>
    <w:link w:val="Nothing"/>
    <w:rsid w:val="00FE2E1E"/>
    <w:rPr>
      <w:rFonts w:ascii="Times New Roman" w:eastAsia="Times New Roman" w:hAnsi="Times New Roman" w:cs="Times New Roman"/>
      <w:sz w:val="20"/>
      <w:szCs w:val="24"/>
    </w:rPr>
  </w:style>
  <w:style w:type="character" w:customStyle="1" w:styleId="CardsFont12pt0">
    <w:name w:val="Cards + Font 12pt"/>
    <w:basedOn w:val="DefaultParagraphFont"/>
    <w:rsid w:val="00FE2E1E"/>
    <w:rPr>
      <w:rFonts w:ascii="Times New Roman" w:eastAsia="Calibri" w:hAnsi="Times New Roman" w:cs="Times New Roman"/>
      <w:sz w:val="24"/>
      <w:szCs w:val="20"/>
      <w:u w:val="single"/>
    </w:rPr>
  </w:style>
  <w:style w:type="character" w:customStyle="1" w:styleId="SmallTextChar0">
    <w:name w:val="Small Text Char"/>
    <w:basedOn w:val="CardTextChar0"/>
    <w:rsid w:val="00FE2E1E"/>
    <w:rPr>
      <w:rFonts w:ascii="Times New Roman" w:eastAsia="MS Mincho" w:hAnsi="Times New Roman" w:cs="Times New Roman"/>
      <w:sz w:val="15"/>
      <w:szCs w:val="24"/>
      <w:lang w:eastAsia="ja-JP"/>
    </w:rPr>
  </w:style>
  <w:style w:type="paragraph" w:customStyle="1" w:styleId="Circled">
    <w:name w:val="Circled"/>
    <w:link w:val="CircledChar"/>
    <w:qFormat/>
    <w:rsid w:val="00FE2E1E"/>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FE2E1E"/>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FE2E1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FE2E1E"/>
  </w:style>
  <w:style w:type="character" w:customStyle="1" w:styleId="part-of-speech">
    <w:name w:val="part-of-speech"/>
    <w:basedOn w:val="DefaultParagraphFont"/>
    <w:rsid w:val="00FE2E1E"/>
  </w:style>
  <w:style w:type="character" w:customStyle="1" w:styleId="sep">
    <w:name w:val="sep"/>
    <w:basedOn w:val="DefaultParagraphFont"/>
    <w:rsid w:val="00FE2E1E"/>
  </w:style>
  <w:style w:type="character" w:customStyle="1" w:styleId="pron">
    <w:name w:val="pron"/>
    <w:basedOn w:val="DefaultParagraphFont"/>
    <w:rsid w:val="00FE2E1E"/>
  </w:style>
  <w:style w:type="paragraph" w:customStyle="1" w:styleId="StyleStyle4LatinTimesNewRomanAsianSimSun">
    <w:name w:val="Style Style4 + (Latin) Times New Roman (Asian) SimSun"/>
    <w:basedOn w:val="Normal"/>
    <w:link w:val="StyleStyle4LatinTimesNewRomanAsianSimSunChar"/>
    <w:qFormat/>
    <w:rsid w:val="00FE2E1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FE2E1E"/>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E2E1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E2E1E"/>
    <w:rPr>
      <w:rFonts w:ascii="Calibri" w:eastAsia="SimSun" w:hAnsi="Calibri"/>
      <w:b/>
      <w:bCs/>
      <w:u w:val="single"/>
    </w:rPr>
  </w:style>
  <w:style w:type="character" w:customStyle="1" w:styleId="CharChar3">
    <w:name w:val="Char Char3"/>
    <w:basedOn w:val="DefaultParagraphFont"/>
    <w:rsid w:val="00FE2E1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FE2E1E"/>
    <w:rPr>
      <w:bCs/>
      <w:szCs w:val="26"/>
      <w:u w:val="single"/>
    </w:rPr>
  </w:style>
  <w:style w:type="paragraph" w:styleId="Subtitle">
    <w:name w:val="Subtitle"/>
    <w:aliases w:val="Underlined card text"/>
    <w:basedOn w:val="Normal"/>
    <w:next w:val="Normal"/>
    <w:link w:val="SubtitleChar"/>
    <w:uiPriority w:val="99"/>
    <w:qFormat/>
    <w:rsid w:val="00FE2E1E"/>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FE2E1E"/>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FE2E1E"/>
    <w:rPr>
      <w:rFonts w:cs="Times New Roman"/>
    </w:rPr>
  </w:style>
  <w:style w:type="character" w:customStyle="1" w:styleId="StyleStyle411pt1Char">
    <w:name w:val="Style Style4 + 11 pt1 Char"/>
    <w:basedOn w:val="Style4Char"/>
    <w:link w:val="StyleStyle411pt1"/>
    <w:rsid w:val="00FE2E1E"/>
    <w:rPr>
      <w:rFonts w:ascii="Calibri" w:eastAsia="Times New Roman" w:hAnsi="Calibri" w:cs="Times New Roman"/>
      <w:u w:val="single"/>
    </w:rPr>
  </w:style>
  <w:style w:type="character" w:customStyle="1" w:styleId="BoldandUnderlineCharChar2">
    <w:name w:val="Bold and Underline Char Char2"/>
    <w:basedOn w:val="DefaultParagraphFont"/>
    <w:rsid w:val="00FE2E1E"/>
    <w:rPr>
      <w:b/>
      <w:u w:val="single"/>
      <w:lang w:val="en-US" w:eastAsia="en-US" w:bidi="ar-SA"/>
    </w:rPr>
  </w:style>
  <w:style w:type="character" w:customStyle="1" w:styleId="StyleUnderlineCharChar111pt">
    <w:name w:val="Style Underline Char Char1 + 11 pt"/>
    <w:basedOn w:val="DefaultParagraphFont"/>
    <w:rsid w:val="00FE2E1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E2E1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FE2E1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FE2E1E"/>
    <w:rPr>
      <w:sz w:val="22"/>
      <w:u w:val="single"/>
    </w:rPr>
  </w:style>
  <w:style w:type="paragraph" w:customStyle="1" w:styleId="StyleMinimizedTextArialNarrow9pt">
    <w:name w:val="Style Minimized Text + Arial Narrow 9 pt"/>
    <w:basedOn w:val="Normal"/>
    <w:link w:val="StyleMinimizedTextArialNarrow9ptChar"/>
    <w:qFormat/>
    <w:rsid w:val="00FE2E1E"/>
    <w:rPr>
      <w:rFonts w:eastAsia="Times New Roman"/>
    </w:rPr>
  </w:style>
  <w:style w:type="character" w:customStyle="1" w:styleId="StyleMinimizedTextArialNarrow9ptChar">
    <w:name w:val="Style Minimized Text + Arial Narrow 9 pt Char"/>
    <w:basedOn w:val="DefaultParagraphFont"/>
    <w:link w:val="StyleMinimizedTextArialNarrow9pt"/>
    <w:rsid w:val="00FE2E1E"/>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FE2E1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E2E1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E2E1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E2E1E"/>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FE2E1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FE2E1E"/>
    <w:rPr>
      <w:b w:val="0"/>
      <w:bCs/>
      <w:sz w:val="20"/>
      <w:u w:val="single"/>
      <w:lang w:val="en-US" w:eastAsia="en-US" w:bidi="ar-SA"/>
    </w:rPr>
  </w:style>
  <w:style w:type="character" w:customStyle="1" w:styleId="Styleunderline9pt">
    <w:name w:val="Style underline + 9 pt"/>
    <w:basedOn w:val="underline"/>
    <w:rsid w:val="00FE2E1E"/>
    <w:rPr>
      <w:rFonts w:ascii="Times New Roman" w:hAnsi="Times New Roman" w:cs="Times New Roman"/>
      <w:b/>
      <w:sz w:val="20"/>
      <w:u w:val="single"/>
    </w:rPr>
  </w:style>
  <w:style w:type="character" w:customStyle="1" w:styleId="StyleTimesNewRoman9pt">
    <w:name w:val="Style Times New Roman 9 pt"/>
    <w:basedOn w:val="DefaultParagraphFont"/>
    <w:rsid w:val="00FE2E1E"/>
    <w:rPr>
      <w:rFonts w:ascii="Times New Roman" w:hAnsi="Times New Roman"/>
      <w:sz w:val="20"/>
    </w:rPr>
  </w:style>
  <w:style w:type="character" w:customStyle="1" w:styleId="Styleunderline9pt1">
    <w:name w:val="Style underline + 9 pt1"/>
    <w:basedOn w:val="underline"/>
    <w:rsid w:val="00FE2E1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FE2E1E"/>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E2E1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FE2E1E"/>
    <w:rPr>
      <w:b/>
      <w:bCs/>
      <w:noProof w:val="0"/>
      <w:sz w:val="20"/>
      <w:u w:val="single"/>
      <w:lang w:val="en-US" w:eastAsia="en-US" w:bidi="ar-SA"/>
    </w:rPr>
  </w:style>
  <w:style w:type="character" w:customStyle="1" w:styleId="Hyperlink23">
    <w:name w:val="Hyperlink23"/>
    <w:basedOn w:val="DefaultParagraphFont"/>
    <w:rsid w:val="00FE2E1E"/>
    <w:rPr>
      <w:color w:val="3300CC"/>
      <w:u w:val="single"/>
    </w:rPr>
  </w:style>
  <w:style w:type="paragraph" w:customStyle="1" w:styleId="cardCharChar">
    <w:name w:val="card Char Char"/>
    <w:basedOn w:val="Normal"/>
    <w:link w:val="cardCharCharChar"/>
    <w:qFormat/>
    <w:rsid w:val="00FE2E1E"/>
    <w:pPr>
      <w:ind w:left="288" w:right="288"/>
    </w:pPr>
    <w:rPr>
      <w:rFonts w:eastAsia="Times New Roman"/>
      <w:szCs w:val="20"/>
    </w:rPr>
  </w:style>
  <w:style w:type="character" w:customStyle="1" w:styleId="cardCharCharChar">
    <w:name w:val="card Char Char Char"/>
    <w:basedOn w:val="DefaultParagraphFont"/>
    <w:link w:val="cardCharChar"/>
    <w:rsid w:val="00FE2E1E"/>
    <w:rPr>
      <w:rFonts w:ascii="Calibri" w:eastAsia="Times New Roman" w:hAnsi="Calibri"/>
      <w:szCs w:val="20"/>
    </w:rPr>
  </w:style>
  <w:style w:type="character" w:customStyle="1" w:styleId="StyleunderlineArialNarrow9ptBold">
    <w:name w:val="Style underline + Arial Narrow 9 pt Bold"/>
    <w:basedOn w:val="underline"/>
    <w:rsid w:val="00FE2E1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FE2E1E"/>
  </w:style>
  <w:style w:type="character" w:customStyle="1" w:styleId="StylecardCharCharArialNarrow9ptChar">
    <w:name w:val="Style card Char Char + Arial Narrow 9 pt Char"/>
    <w:basedOn w:val="cardCharCharChar"/>
    <w:link w:val="StylecardCharCharArialNarrow9pt"/>
    <w:rsid w:val="00FE2E1E"/>
    <w:rPr>
      <w:rFonts w:ascii="Calibri" w:eastAsia="Times New Roman" w:hAnsi="Calibri"/>
      <w:szCs w:val="20"/>
    </w:rPr>
  </w:style>
  <w:style w:type="character" w:customStyle="1" w:styleId="UnderlineCharCharChar">
    <w:name w:val="Underline Char Char Char"/>
    <w:basedOn w:val="DefaultParagraphFont"/>
    <w:rsid w:val="00FE2E1E"/>
    <w:rPr>
      <w:noProof w:val="0"/>
      <w:u w:val="single"/>
      <w:lang w:val="en-US" w:eastAsia="en-US" w:bidi="ar-SA"/>
    </w:rPr>
  </w:style>
  <w:style w:type="character" w:customStyle="1" w:styleId="CardTextChar1">
    <w:name w:val="Card Text Char1"/>
    <w:basedOn w:val="DefaultParagraphFont"/>
    <w:rsid w:val="00FE2E1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E2E1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FE2E1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E2E1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FE2E1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FE2E1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E2E1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FE2E1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E2E1E"/>
    <w:rPr>
      <w:rFonts w:eastAsia="Times New Roman"/>
    </w:rPr>
  </w:style>
  <w:style w:type="character" w:customStyle="1" w:styleId="TextsmallChar">
    <w:name w:val="Textsmall Char"/>
    <w:basedOn w:val="DefaultParagraphFont"/>
    <w:link w:val="Textsmall"/>
    <w:rsid w:val="00FE2E1E"/>
    <w:rPr>
      <w:rFonts w:ascii="Calibri" w:eastAsia="Times New Roman" w:hAnsi="Calibri"/>
    </w:rPr>
  </w:style>
  <w:style w:type="character" w:customStyle="1" w:styleId="CharChar111">
    <w:name w:val="Char Char111"/>
    <w:basedOn w:val="DefaultParagraphFont"/>
    <w:rsid w:val="00FE2E1E"/>
    <w:rPr>
      <w:rFonts w:cs="Arial"/>
      <w:bCs/>
      <w:szCs w:val="26"/>
      <w:u w:val="single"/>
      <w:lang w:val="en-US" w:eastAsia="en-US" w:bidi="ar-SA"/>
    </w:rPr>
  </w:style>
  <w:style w:type="character" w:customStyle="1" w:styleId="UnderlineBold">
    <w:name w:val="Underline + Bold"/>
    <w:uiPriority w:val="1"/>
    <w:qFormat/>
    <w:rsid w:val="00FE2E1E"/>
    <w:rPr>
      <w:b/>
      <w:sz w:val="20"/>
      <w:u w:val="single"/>
    </w:rPr>
  </w:style>
  <w:style w:type="paragraph" w:customStyle="1" w:styleId="cardtextsmall">
    <w:name w:val="card text small"/>
    <w:basedOn w:val="Normal"/>
    <w:qFormat/>
    <w:rsid w:val="00FE2E1E"/>
    <w:rPr>
      <w:rFonts w:ascii="Arial Narrow" w:eastAsia="Times New Roman" w:hAnsi="Arial Narrow"/>
    </w:rPr>
  </w:style>
  <w:style w:type="character" w:customStyle="1" w:styleId="AUnterdline">
    <w:name w:val="AUnterdline"/>
    <w:rsid w:val="00FE2E1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E2E1E"/>
    <w:rPr>
      <w:rFonts w:ascii="Times New Roman" w:hAnsi="Times New Roman"/>
      <w:b/>
      <w:bCs/>
      <w:sz w:val="20"/>
      <w:u w:val="single"/>
      <w:bdr w:val="single" w:sz="4" w:space="0" w:color="auto"/>
    </w:rPr>
  </w:style>
  <w:style w:type="character" w:customStyle="1" w:styleId="highlightedsearchterm">
    <w:name w:val="highlightedsearchterm"/>
    <w:rsid w:val="00FE2E1E"/>
  </w:style>
  <w:style w:type="character" w:customStyle="1" w:styleId="StyleUnderline1">
    <w:name w:val="Style Underline1"/>
    <w:basedOn w:val="DefaultParagraphFont"/>
    <w:rsid w:val="00FE2E1E"/>
    <w:rPr>
      <w:rFonts w:ascii="Times New Roman" w:hAnsi="Times New Roman"/>
      <w:sz w:val="20"/>
      <w:u w:val="single"/>
    </w:rPr>
  </w:style>
  <w:style w:type="paragraph" w:customStyle="1" w:styleId="CardIndented">
    <w:name w:val="Card (Indented)"/>
    <w:basedOn w:val="Normal"/>
    <w:link w:val="CardIndentedChar"/>
    <w:qFormat/>
    <w:rsid w:val="00FE2E1E"/>
    <w:pPr>
      <w:ind w:left="288"/>
    </w:pPr>
  </w:style>
  <w:style w:type="paragraph" w:customStyle="1" w:styleId="StyleStyle49pt10">
    <w:name w:val="Style Style4 + 9 pt10"/>
    <w:basedOn w:val="Style4"/>
    <w:link w:val="StyleStyle49pt10Char"/>
    <w:qFormat/>
    <w:rsid w:val="00FE2E1E"/>
    <w:rPr>
      <w:rFonts w:cs="Times New Roman"/>
    </w:rPr>
  </w:style>
  <w:style w:type="character" w:customStyle="1" w:styleId="StyleStyle49pt10Char">
    <w:name w:val="Style Style4 + 9 pt10 Char"/>
    <w:basedOn w:val="Style4Char"/>
    <w:link w:val="StyleStyle49pt10"/>
    <w:rsid w:val="00FE2E1E"/>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FE2E1E"/>
    <w:rPr>
      <w:rFonts w:cs="Times New Roman"/>
      <w:b/>
      <w:bCs/>
    </w:rPr>
  </w:style>
  <w:style w:type="character" w:customStyle="1" w:styleId="StyleStyle49ptBold7Char">
    <w:name w:val="Style Style4 + 9 pt Bold7 Char"/>
    <w:link w:val="StyleStyle49ptBold7"/>
    <w:rsid w:val="00FE2E1E"/>
    <w:rPr>
      <w:rFonts w:ascii="Calibri" w:eastAsia="Times New Roman" w:hAnsi="Calibri" w:cs="Times New Roman"/>
      <w:b/>
      <w:bCs/>
      <w:u w:val="single"/>
    </w:rPr>
  </w:style>
  <w:style w:type="paragraph" w:customStyle="1" w:styleId="NormalUnderline">
    <w:name w:val="Normal Underline"/>
    <w:basedOn w:val="Normal"/>
    <w:link w:val="NormalUnderlineChar"/>
    <w:qFormat/>
    <w:rsid w:val="00FE2E1E"/>
    <w:pPr>
      <w:ind w:left="288"/>
    </w:pPr>
    <w:rPr>
      <w:rFonts w:eastAsia="Times New Roman"/>
      <w:u w:val="single"/>
    </w:rPr>
  </w:style>
  <w:style w:type="character" w:customStyle="1" w:styleId="NormalUnderlineChar">
    <w:name w:val="Normal Underline Char"/>
    <w:link w:val="NormalUnderline"/>
    <w:rsid w:val="00FE2E1E"/>
    <w:rPr>
      <w:rFonts w:ascii="Calibri" w:eastAsia="Times New Roman" w:hAnsi="Calibri"/>
      <w:u w:val="single"/>
    </w:rPr>
  </w:style>
  <w:style w:type="character" w:customStyle="1" w:styleId="DontRead">
    <w:name w:val="Don't Read"/>
    <w:qFormat/>
    <w:rsid w:val="00FE2E1E"/>
    <w:rPr>
      <w:rFonts w:ascii="Times New Roman" w:hAnsi="Times New Roman"/>
      <w:sz w:val="16"/>
    </w:rPr>
  </w:style>
  <w:style w:type="paragraph" w:customStyle="1" w:styleId="Underlinestyle">
    <w:name w:val="Underline style"/>
    <w:basedOn w:val="Normal"/>
    <w:qFormat/>
    <w:rsid w:val="00FE2E1E"/>
    <w:rPr>
      <w:rFonts w:eastAsia="Times New Roman"/>
      <w:u w:val="single"/>
    </w:rPr>
  </w:style>
  <w:style w:type="character" w:customStyle="1" w:styleId="Style11ptUnderline3">
    <w:name w:val="Style 11 pt Underline3"/>
    <w:rsid w:val="00FE2E1E"/>
    <w:rPr>
      <w:sz w:val="20"/>
      <w:u w:val="single"/>
    </w:rPr>
  </w:style>
  <w:style w:type="character" w:customStyle="1" w:styleId="27">
    <w:name w:val="27"/>
    <w:rsid w:val="00FE2E1E"/>
    <w:rPr>
      <w:rFonts w:cs="Arial"/>
      <w:bCs/>
      <w:sz w:val="20"/>
      <w:u w:val="single"/>
      <w:lang w:val="en-US" w:eastAsia="en-US" w:bidi="ar-SA"/>
    </w:rPr>
  </w:style>
  <w:style w:type="character" w:customStyle="1" w:styleId="2">
    <w:name w:val="2"/>
    <w:rsid w:val="00FE2E1E"/>
    <w:rPr>
      <w:rFonts w:cs="Arial"/>
      <w:bCs/>
      <w:sz w:val="20"/>
      <w:u w:val="single"/>
      <w:lang w:val="en-US" w:eastAsia="en-US" w:bidi="ar-SA"/>
    </w:rPr>
  </w:style>
  <w:style w:type="character" w:customStyle="1" w:styleId="Style9ptUnderline11">
    <w:name w:val="Style 9 pt Underline11"/>
    <w:basedOn w:val="DefaultParagraphFont"/>
    <w:rsid w:val="00FE2E1E"/>
    <w:rPr>
      <w:sz w:val="20"/>
      <w:u w:val="single"/>
    </w:rPr>
  </w:style>
  <w:style w:type="character" w:customStyle="1" w:styleId="Style9ptBoldUnderline5">
    <w:name w:val="Style 9 pt Bold Underline5"/>
    <w:basedOn w:val="DefaultParagraphFont"/>
    <w:rsid w:val="00FE2E1E"/>
    <w:rPr>
      <w:b/>
      <w:bCs/>
      <w:sz w:val="20"/>
      <w:u w:val="single"/>
    </w:rPr>
  </w:style>
  <w:style w:type="character" w:customStyle="1" w:styleId="CharChar114">
    <w:name w:val="Char Char114"/>
    <w:basedOn w:val="DefaultParagraphFont"/>
    <w:rsid w:val="00FE2E1E"/>
    <w:rPr>
      <w:rFonts w:cs="Arial"/>
      <w:bCs/>
      <w:szCs w:val="26"/>
      <w:u w:val="single"/>
      <w:lang w:val="en-US" w:eastAsia="en-US" w:bidi="ar-SA"/>
    </w:rPr>
  </w:style>
  <w:style w:type="character" w:customStyle="1" w:styleId="CharChar113">
    <w:name w:val="Char Char113"/>
    <w:basedOn w:val="DefaultParagraphFont"/>
    <w:rsid w:val="00FE2E1E"/>
    <w:rPr>
      <w:rFonts w:cs="Arial"/>
      <w:bCs/>
      <w:szCs w:val="26"/>
      <w:u w:val="single"/>
      <w:lang w:val="en-US" w:eastAsia="en-US" w:bidi="ar-SA"/>
    </w:rPr>
  </w:style>
  <w:style w:type="character" w:customStyle="1" w:styleId="CharChar112">
    <w:name w:val="Char Char112"/>
    <w:basedOn w:val="DefaultParagraphFont"/>
    <w:rsid w:val="00FE2E1E"/>
    <w:rPr>
      <w:rFonts w:cs="Arial"/>
      <w:bCs/>
      <w:szCs w:val="26"/>
      <w:u w:val="single"/>
      <w:lang w:val="en-US" w:eastAsia="en-US" w:bidi="ar-SA"/>
    </w:rPr>
  </w:style>
  <w:style w:type="character" w:customStyle="1" w:styleId="ssl0">
    <w:name w:val="ss_l0"/>
    <w:basedOn w:val="DefaultParagraphFont"/>
    <w:rsid w:val="00FE2E1E"/>
  </w:style>
  <w:style w:type="paragraph" w:styleId="CommentText">
    <w:name w:val="annotation text"/>
    <w:basedOn w:val="Normal"/>
    <w:link w:val="CommentTextChar"/>
    <w:uiPriority w:val="99"/>
    <w:rsid w:val="00FE2E1E"/>
    <w:rPr>
      <w:szCs w:val="20"/>
    </w:rPr>
  </w:style>
  <w:style w:type="character" w:customStyle="1" w:styleId="CommentTextChar">
    <w:name w:val="Comment Text Char"/>
    <w:basedOn w:val="DefaultParagraphFont"/>
    <w:link w:val="CommentText"/>
    <w:uiPriority w:val="99"/>
    <w:rsid w:val="00FE2E1E"/>
    <w:rPr>
      <w:rFonts w:ascii="Calibri" w:hAnsi="Calibri"/>
      <w:szCs w:val="20"/>
    </w:rPr>
  </w:style>
  <w:style w:type="character" w:customStyle="1" w:styleId="CommentSubjectChar">
    <w:name w:val="Comment Subject Char"/>
    <w:basedOn w:val="CommentTextChar"/>
    <w:link w:val="CommentSubject"/>
    <w:rsid w:val="00FE2E1E"/>
    <w:rPr>
      <w:rFonts w:ascii="Times New Roman" w:hAnsi="Times New Roman" w:cs="Times New Roman"/>
      <w:b/>
      <w:bCs/>
      <w:szCs w:val="20"/>
    </w:rPr>
  </w:style>
  <w:style w:type="paragraph" w:styleId="CommentSubject">
    <w:name w:val="annotation subject"/>
    <w:basedOn w:val="CommentText"/>
    <w:next w:val="CommentText"/>
    <w:link w:val="CommentSubjectChar"/>
    <w:rsid w:val="00FE2E1E"/>
    <w:rPr>
      <w:rFonts w:ascii="Times New Roman" w:hAnsi="Times New Roman" w:cs="Times New Roman"/>
      <w:b/>
      <w:bCs/>
    </w:rPr>
  </w:style>
  <w:style w:type="character" w:customStyle="1" w:styleId="CommentSubjectChar1">
    <w:name w:val="Comment Subject Char1"/>
    <w:basedOn w:val="CommentTextChar"/>
    <w:uiPriority w:val="99"/>
    <w:semiHidden/>
    <w:rsid w:val="00FE2E1E"/>
    <w:rPr>
      <w:rFonts w:ascii="Calibri" w:hAnsi="Calibri"/>
      <w:b/>
      <w:bCs/>
      <w:szCs w:val="20"/>
    </w:rPr>
  </w:style>
  <w:style w:type="paragraph" w:customStyle="1" w:styleId="WW-Default1">
    <w:name w:val="WW-Default1"/>
    <w:basedOn w:val="Normal"/>
    <w:qFormat/>
    <w:rsid w:val="00FE2E1E"/>
    <w:pPr>
      <w:suppressAutoHyphens/>
    </w:pPr>
    <w:rPr>
      <w:rFonts w:eastAsia="Times New Roman"/>
      <w:b/>
      <w:bCs/>
      <w:szCs w:val="20"/>
      <w:lang w:eastAsia="ar-SA"/>
    </w:rPr>
  </w:style>
  <w:style w:type="paragraph" w:customStyle="1" w:styleId="Normal1">
    <w:name w:val="Normal1"/>
    <w:basedOn w:val="BodyText"/>
    <w:qFormat/>
    <w:rsid w:val="00FE2E1E"/>
  </w:style>
  <w:style w:type="character" w:customStyle="1" w:styleId="zoomme">
    <w:name w:val="zoomme"/>
    <w:basedOn w:val="DefaultParagraphFont"/>
    <w:rsid w:val="00FE2E1E"/>
  </w:style>
  <w:style w:type="character" w:customStyle="1" w:styleId="Date1">
    <w:name w:val="Date1"/>
    <w:basedOn w:val="DefaultParagraphFont"/>
    <w:rsid w:val="00FE2E1E"/>
  </w:style>
  <w:style w:type="character" w:customStyle="1" w:styleId="classauthor">
    <w:name w:val="class=&quot;author&quot;"/>
    <w:basedOn w:val="DefaultParagraphFont"/>
    <w:rsid w:val="00FE2E1E"/>
  </w:style>
  <w:style w:type="paragraph" w:customStyle="1" w:styleId="CardStyle">
    <w:name w:val="Card Style"/>
    <w:basedOn w:val="Normal"/>
    <w:link w:val="CardStyleChar"/>
    <w:qFormat/>
    <w:rsid w:val="00FE2E1E"/>
    <w:rPr>
      <w:rFonts w:eastAsia="Times New Roman"/>
    </w:rPr>
  </w:style>
  <w:style w:type="character" w:customStyle="1" w:styleId="CharCharChar">
    <w:name w:val="Char Char Char"/>
    <w:basedOn w:val="DefaultParagraphFont"/>
    <w:rsid w:val="00FE2E1E"/>
    <w:rPr>
      <w:rFonts w:cs="Arial"/>
      <w:bCs/>
      <w:szCs w:val="26"/>
      <w:u w:val="single"/>
      <w:lang w:val="en-US" w:eastAsia="en-US" w:bidi="ar-SA"/>
    </w:rPr>
  </w:style>
  <w:style w:type="character" w:customStyle="1" w:styleId="BoldUnderlineChar0">
    <w:name w:val="Bold Underline Char"/>
    <w:rsid w:val="00FE2E1E"/>
    <w:rPr>
      <w:rFonts w:ascii="Times New Roman" w:eastAsia="Times New Roman" w:hAnsi="Times New Roman"/>
      <w:b/>
      <w:bCs/>
      <w:szCs w:val="24"/>
      <w:u w:val="single"/>
    </w:rPr>
  </w:style>
  <w:style w:type="character" w:customStyle="1" w:styleId="texto1">
    <w:name w:val="texto1"/>
    <w:rsid w:val="00FE2E1E"/>
  </w:style>
  <w:style w:type="character" w:customStyle="1" w:styleId="apple-style-span">
    <w:name w:val="apple-style-span"/>
    <w:rsid w:val="00FE2E1E"/>
  </w:style>
  <w:style w:type="paragraph" w:customStyle="1" w:styleId="citenon-bold">
    <w:name w:val="cite non-bold"/>
    <w:basedOn w:val="Normal"/>
    <w:link w:val="citenon-boldChar"/>
    <w:qFormat/>
    <w:rsid w:val="00FE2E1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E2E1E"/>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E2E1E"/>
    <w:rPr>
      <w:rFonts w:ascii="Calibri" w:eastAsia="Times New Roman" w:hAnsi="Calibri" w:cs="Arial"/>
      <w:b/>
      <w:bCs/>
      <w:sz w:val="24"/>
      <w:szCs w:val="28"/>
    </w:rPr>
  </w:style>
  <w:style w:type="paragraph" w:customStyle="1" w:styleId="Style23">
    <w:name w:val="Style23"/>
    <w:basedOn w:val="Normal"/>
    <w:uiPriority w:val="99"/>
    <w:qFormat/>
    <w:rsid w:val="00FE2E1E"/>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E2E1E"/>
    <w:rPr>
      <w:rFonts w:ascii="Calibri" w:eastAsia="Times New Roman" w:hAnsi="Calibri"/>
      <w:lang w:bidi="en-US"/>
    </w:rPr>
  </w:style>
  <w:style w:type="character" w:customStyle="1" w:styleId="gray">
    <w:name w:val="gray"/>
    <w:basedOn w:val="DefaultParagraphFont"/>
    <w:rsid w:val="00FE2E1E"/>
  </w:style>
  <w:style w:type="paragraph" w:customStyle="1" w:styleId="Tagtemplate">
    <w:name w:val="Tagtemplate"/>
    <w:basedOn w:val="Normal"/>
    <w:link w:val="TagtemplateChar"/>
    <w:autoRedefine/>
    <w:qFormat/>
    <w:rsid w:val="00FE2E1E"/>
    <w:pPr>
      <w:keepNext/>
      <w:keepLines/>
    </w:pPr>
    <w:rPr>
      <w:rFonts w:eastAsia="Calibri"/>
      <w:b/>
    </w:rPr>
  </w:style>
  <w:style w:type="character" w:customStyle="1" w:styleId="TagtemplateChar">
    <w:name w:val="Tagtemplate Char"/>
    <w:basedOn w:val="DefaultParagraphFont"/>
    <w:link w:val="Tagtemplate"/>
    <w:rsid w:val="00FE2E1E"/>
    <w:rPr>
      <w:rFonts w:ascii="Calibri" w:eastAsia="Calibri" w:hAnsi="Calibri"/>
      <w:b/>
    </w:rPr>
  </w:style>
  <w:style w:type="character" w:customStyle="1" w:styleId="Styleunderline11ptBorderSinglesolidlineAuto05p">
    <w:name w:val="Style underline + 11 pt Border: : (Single solid line Auto  0.5 p..."/>
    <w:rsid w:val="00FE2E1E"/>
    <w:rPr>
      <w:sz w:val="20"/>
      <w:u w:val="single"/>
      <w:bdr w:val="single" w:sz="4" w:space="0" w:color="auto"/>
    </w:rPr>
  </w:style>
  <w:style w:type="paragraph" w:customStyle="1" w:styleId="Citation-FirstLine">
    <w:name w:val="Citation - First Line"/>
    <w:basedOn w:val="Normal"/>
    <w:next w:val="Normal"/>
    <w:autoRedefine/>
    <w:qFormat/>
    <w:rsid w:val="00FE2E1E"/>
    <w:pPr>
      <w:spacing w:line="240" w:lineRule="atLeast"/>
      <w:jc w:val="both"/>
    </w:pPr>
    <w:rPr>
      <w:rFonts w:ascii="Book Antiqua" w:eastAsia="Times New Roman" w:hAnsi="Book Antiqua"/>
    </w:rPr>
  </w:style>
  <w:style w:type="character" w:customStyle="1" w:styleId="CardText-Underlined">
    <w:name w:val="Card Text - Underlined"/>
    <w:rsid w:val="00FE2E1E"/>
    <w:rPr>
      <w:b/>
      <w:sz w:val="20"/>
      <w:u w:val="single"/>
    </w:rPr>
  </w:style>
  <w:style w:type="paragraph" w:customStyle="1" w:styleId="Citation-Complete">
    <w:name w:val="Citation - Complete"/>
    <w:basedOn w:val="Normal"/>
    <w:next w:val="Normal"/>
    <w:link w:val="Citation-CompleteChar"/>
    <w:autoRedefine/>
    <w:qFormat/>
    <w:rsid w:val="00FE2E1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E2E1E"/>
    <w:rPr>
      <w:rFonts w:ascii="Book Antiqua" w:eastAsia="Times New Roman" w:hAnsi="Book Antiqua"/>
    </w:rPr>
  </w:style>
  <w:style w:type="character" w:customStyle="1" w:styleId="MicroTextChar">
    <w:name w:val="MicroText Char"/>
    <w:link w:val="MicroText"/>
    <w:rsid w:val="00FE2E1E"/>
    <w:rPr>
      <w:rFonts w:ascii="Arial Narrow" w:hAnsi="Arial Narrow"/>
      <w:sz w:val="12"/>
    </w:rPr>
  </w:style>
  <w:style w:type="paragraph" w:customStyle="1" w:styleId="TagCite">
    <w:name w:val="Tag/Cite"/>
    <w:basedOn w:val="Normal"/>
    <w:qFormat/>
    <w:rsid w:val="00FE2E1E"/>
    <w:rPr>
      <w:rFonts w:eastAsia="Times New Roman"/>
      <w:b/>
    </w:rPr>
  </w:style>
  <w:style w:type="character" w:customStyle="1" w:styleId="Style11ptItalicUnderline">
    <w:name w:val="Style 11 pt Italic Underline"/>
    <w:basedOn w:val="DefaultParagraphFont"/>
    <w:rsid w:val="00FE2E1E"/>
    <w:rPr>
      <w:i/>
      <w:iCs/>
      <w:sz w:val="20"/>
      <w:u w:val="single"/>
    </w:rPr>
  </w:style>
  <w:style w:type="character" w:customStyle="1" w:styleId="Style11ptItalic">
    <w:name w:val="Style 11 pt Italic"/>
    <w:basedOn w:val="DefaultParagraphFont"/>
    <w:rsid w:val="00FE2E1E"/>
    <w:rPr>
      <w:rFonts w:ascii="Times New Roman" w:hAnsi="Times New Roman"/>
      <w:i/>
      <w:iCs/>
      <w:sz w:val="20"/>
    </w:rPr>
  </w:style>
  <w:style w:type="character" w:customStyle="1" w:styleId="BoldandUnderlineChar">
    <w:name w:val="Bold and Underline Char"/>
    <w:basedOn w:val="DefaultParagraphFont"/>
    <w:link w:val="BoldandUnderline"/>
    <w:locked/>
    <w:rsid w:val="00FE2E1E"/>
    <w:rPr>
      <w:b/>
      <w:u w:val="single"/>
    </w:rPr>
  </w:style>
  <w:style w:type="paragraph" w:customStyle="1" w:styleId="BoldandUnderline">
    <w:name w:val="Bold and Underline"/>
    <w:basedOn w:val="Normal"/>
    <w:link w:val="BoldandUnderlineChar"/>
    <w:qFormat/>
    <w:rsid w:val="00FE2E1E"/>
    <w:rPr>
      <w:rFonts w:asciiTheme="minorHAnsi" w:hAnsiTheme="minorHAnsi"/>
      <w:b/>
      <w:u w:val="single"/>
    </w:rPr>
  </w:style>
  <w:style w:type="character" w:customStyle="1" w:styleId="hdr">
    <w:name w:val="hdr"/>
    <w:basedOn w:val="DefaultParagraphFont"/>
    <w:rsid w:val="00FE2E1E"/>
  </w:style>
  <w:style w:type="paragraph" w:customStyle="1" w:styleId="StyleStyle49ptBold3">
    <w:name w:val="Style Style4 + 9 pt Bold3"/>
    <w:basedOn w:val="Style4"/>
    <w:link w:val="StyleStyle49ptBold3Char"/>
    <w:qFormat/>
    <w:rsid w:val="00FE2E1E"/>
    <w:rPr>
      <w:rFonts w:cs="Times New Roman"/>
      <w:b/>
      <w:bCs/>
    </w:rPr>
  </w:style>
  <w:style w:type="character" w:customStyle="1" w:styleId="StyleStyle49ptBold3Char">
    <w:name w:val="Style Style4 + 9 pt Bold3 Char"/>
    <w:basedOn w:val="Style4Char"/>
    <w:link w:val="StyleStyle49ptBold3"/>
    <w:rsid w:val="00FE2E1E"/>
    <w:rPr>
      <w:rFonts w:ascii="Calibri" w:eastAsia="Times New Roman" w:hAnsi="Calibri" w:cs="Times New Roman"/>
      <w:b/>
      <w:bCs/>
      <w:u w:val="single"/>
    </w:rPr>
  </w:style>
  <w:style w:type="character" w:customStyle="1" w:styleId="Style9ptUnderline6">
    <w:name w:val="Style 9 pt Underline6"/>
    <w:basedOn w:val="DefaultParagraphFont"/>
    <w:rsid w:val="00FE2E1E"/>
    <w:rPr>
      <w:sz w:val="20"/>
      <w:u w:val="single"/>
    </w:rPr>
  </w:style>
  <w:style w:type="character" w:customStyle="1" w:styleId="ct-with-fmlt">
    <w:name w:val="ct-with-fmlt"/>
    <w:basedOn w:val="DefaultParagraphFont"/>
    <w:rsid w:val="00FE2E1E"/>
  </w:style>
  <w:style w:type="paragraph" w:customStyle="1" w:styleId="TagText">
    <w:name w:val="TagText"/>
    <w:basedOn w:val="Normal"/>
    <w:uiPriority w:val="99"/>
    <w:qFormat/>
    <w:rsid w:val="00FE2E1E"/>
    <w:rPr>
      <w:b/>
    </w:rPr>
  </w:style>
  <w:style w:type="paragraph" w:customStyle="1" w:styleId="StyleStyle49pt">
    <w:name w:val="Style Style4 + 9 pt"/>
    <w:basedOn w:val="Normal"/>
    <w:link w:val="StyleStyle49ptChar"/>
    <w:qFormat/>
    <w:rsid w:val="00FE2E1E"/>
    <w:rPr>
      <w:rFonts w:eastAsia="Times New Roman"/>
      <w:u w:val="single"/>
    </w:rPr>
  </w:style>
  <w:style w:type="character" w:customStyle="1" w:styleId="StyleStyle49ptChar">
    <w:name w:val="Style Style4 + 9 pt Char"/>
    <w:basedOn w:val="DefaultParagraphFont"/>
    <w:link w:val="StyleStyle49pt"/>
    <w:rsid w:val="00FE2E1E"/>
    <w:rPr>
      <w:rFonts w:ascii="Calibri" w:eastAsia="Times New Roman" w:hAnsi="Calibri"/>
      <w:u w:val="single"/>
    </w:rPr>
  </w:style>
  <w:style w:type="paragraph" w:customStyle="1" w:styleId="StyleStyle49ptBold">
    <w:name w:val="Style Style4 + 9 pt Bold"/>
    <w:basedOn w:val="Normal"/>
    <w:link w:val="StyleStyle49ptBoldChar"/>
    <w:qFormat/>
    <w:rsid w:val="00FE2E1E"/>
    <w:rPr>
      <w:rFonts w:eastAsia="Times New Roman"/>
      <w:b/>
      <w:bCs/>
      <w:u w:val="single"/>
    </w:rPr>
  </w:style>
  <w:style w:type="character" w:customStyle="1" w:styleId="StyleStyle49ptBoldChar">
    <w:name w:val="Style Style4 + 9 pt Bold Char"/>
    <w:basedOn w:val="DefaultParagraphFont"/>
    <w:link w:val="StyleStyle49ptBold"/>
    <w:rsid w:val="00FE2E1E"/>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FE2E1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E2E1E"/>
    <w:rPr>
      <w:rFonts w:ascii="Calibri" w:eastAsia="Times New Roman" w:hAnsi="Calibri"/>
      <w:b/>
      <w:bCs/>
      <w:i/>
      <w:iCs/>
      <w:u w:val="single"/>
    </w:rPr>
  </w:style>
  <w:style w:type="paragraph" w:customStyle="1" w:styleId="StyleUnderlined11ptBold">
    <w:name w:val="Style Underlined + 11 pt Bold"/>
    <w:link w:val="StyleUnderlined11ptBoldChar"/>
    <w:qFormat/>
    <w:rsid w:val="00FE2E1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FE2E1E"/>
    <w:rPr>
      <w:rFonts w:ascii="Arial" w:eastAsia="Times New Roman" w:hAnsi="Arial" w:cs="Arial"/>
      <w:b/>
      <w:bCs/>
      <w:szCs w:val="24"/>
      <w:u w:val="single"/>
    </w:rPr>
  </w:style>
  <w:style w:type="paragraph" w:customStyle="1" w:styleId="StyleUnderlined11pt">
    <w:name w:val="Style Underlined + 11 pt"/>
    <w:link w:val="StyleUnderlined11ptChar"/>
    <w:qFormat/>
    <w:rsid w:val="00FE2E1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FE2E1E"/>
    <w:rPr>
      <w:rFonts w:ascii="Arial" w:eastAsia="Times New Roman" w:hAnsi="Arial" w:cs="Arial"/>
      <w:szCs w:val="24"/>
      <w:u w:val="single"/>
    </w:rPr>
  </w:style>
  <w:style w:type="character" w:customStyle="1" w:styleId="newscontent">
    <w:name w:val="newscontent"/>
    <w:rsid w:val="00FE2E1E"/>
  </w:style>
  <w:style w:type="character" w:customStyle="1" w:styleId="StyleUnderlinePatternClearYellow">
    <w:name w:val="Style Underline Pattern: Clear (Yellow)"/>
    <w:basedOn w:val="DefaultParagraphFont"/>
    <w:rsid w:val="00FE2E1E"/>
    <w:rPr>
      <w:u w:val="single"/>
      <w:shd w:val="clear" w:color="auto" w:fill="00FF00"/>
    </w:rPr>
  </w:style>
  <w:style w:type="paragraph" w:customStyle="1" w:styleId="StyleUnderlineChar11pt3">
    <w:name w:val="Style Underline Char + 11 pt3"/>
    <w:link w:val="StyleUnderlineChar11pt3Char"/>
    <w:qFormat/>
    <w:rsid w:val="00FE2E1E"/>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FE2E1E"/>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FE2E1E"/>
    <w:rPr>
      <w:b w:val="0"/>
      <w:bCs/>
      <w:u w:val="single"/>
    </w:rPr>
  </w:style>
  <w:style w:type="character" w:customStyle="1" w:styleId="date-display-single">
    <w:name w:val="date-display-single"/>
    <w:basedOn w:val="DefaultParagraphFont"/>
    <w:rsid w:val="00FE2E1E"/>
  </w:style>
  <w:style w:type="character" w:customStyle="1" w:styleId="CommentTextChar1">
    <w:name w:val="Comment Text Char1"/>
    <w:basedOn w:val="DefaultParagraphFont"/>
    <w:uiPriority w:val="99"/>
    <w:rsid w:val="00FE2E1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FE2E1E"/>
    <w:rPr>
      <w:rFonts w:ascii="Times New Roman" w:hAnsi="Times New Roman" w:cs="Times New Roman"/>
      <w:sz w:val="20"/>
    </w:rPr>
  </w:style>
  <w:style w:type="paragraph" w:customStyle="1" w:styleId="Cite2">
    <w:name w:val="Cite 2"/>
    <w:basedOn w:val="Normal"/>
    <w:qFormat/>
    <w:rsid w:val="00FE2E1E"/>
    <w:rPr>
      <w:rFonts w:eastAsia="MS Mincho"/>
      <w:b/>
      <w:u w:val="single"/>
    </w:rPr>
  </w:style>
  <w:style w:type="character" w:customStyle="1" w:styleId="StyleunderlineBold">
    <w:name w:val="Style underline + Bold"/>
    <w:basedOn w:val="underline"/>
    <w:rsid w:val="00FE2E1E"/>
    <w:rPr>
      <w:rFonts w:ascii="Times New Roman" w:hAnsi="Times New Roman" w:cs="Times New Roman"/>
      <w:bCs/>
      <w:sz w:val="20"/>
      <w:u w:val="single"/>
    </w:rPr>
  </w:style>
  <w:style w:type="paragraph" w:customStyle="1" w:styleId="cards0">
    <w:name w:val="cards"/>
    <w:basedOn w:val="Cites0"/>
    <w:qFormat/>
    <w:rsid w:val="00FE2E1E"/>
    <w:pPr>
      <w:widowControl/>
      <w:jc w:val="left"/>
    </w:pPr>
    <w:rPr>
      <w:szCs w:val="22"/>
    </w:rPr>
  </w:style>
  <w:style w:type="character" w:customStyle="1" w:styleId="Style10ptUnderline">
    <w:name w:val="Style 10 pt Underline"/>
    <w:basedOn w:val="DefaultParagraphFont"/>
    <w:rsid w:val="00FE2E1E"/>
    <w:rPr>
      <w:sz w:val="20"/>
      <w:u w:val="single"/>
    </w:rPr>
  </w:style>
  <w:style w:type="character" w:styleId="HTMLCite">
    <w:name w:val="HTML Cite"/>
    <w:uiPriority w:val="99"/>
    <w:rsid w:val="00FE2E1E"/>
    <w:rPr>
      <w:i/>
      <w:iCs/>
    </w:rPr>
  </w:style>
  <w:style w:type="character" w:customStyle="1" w:styleId="slug-pub-date">
    <w:name w:val="slug-pub-date"/>
    <w:basedOn w:val="DefaultParagraphFont"/>
    <w:rsid w:val="00FE2E1E"/>
  </w:style>
  <w:style w:type="character" w:customStyle="1" w:styleId="slug-vol">
    <w:name w:val="slug-vol"/>
    <w:basedOn w:val="DefaultParagraphFont"/>
    <w:rsid w:val="00FE2E1E"/>
  </w:style>
  <w:style w:type="character" w:customStyle="1" w:styleId="slug-issue">
    <w:name w:val="slug-issue"/>
    <w:basedOn w:val="DefaultParagraphFont"/>
    <w:rsid w:val="00FE2E1E"/>
  </w:style>
  <w:style w:type="character" w:customStyle="1" w:styleId="slug-pages">
    <w:name w:val="slug-pages"/>
    <w:basedOn w:val="DefaultParagraphFont"/>
    <w:rsid w:val="00FE2E1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E2E1E"/>
    <w:rPr>
      <w:b/>
      <w:bCs/>
      <w:strike w:val="0"/>
      <w:dstrike w:val="0"/>
      <w:sz w:val="24"/>
      <w:u w:val="none"/>
      <w:effect w:val="none"/>
    </w:rPr>
  </w:style>
  <w:style w:type="paragraph" w:customStyle="1" w:styleId="Tag2">
    <w:name w:val="Tag2"/>
    <w:basedOn w:val="Normal"/>
    <w:autoRedefine/>
    <w:qFormat/>
    <w:rsid w:val="00FE2E1E"/>
    <w:pPr>
      <w:spacing w:before="120"/>
    </w:pPr>
    <w:rPr>
      <w:b/>
      <w:sz w:val="26"/>
    </w:rPr>
  </w:style>
  <w:style w:type="character" w:customStyle="1" w:styleId="tagchar">
    <w:name w:val="tagchar"/>
    <w:basedOn w:val="DefaultParagraphFont"/>
    <w:rsid w:val="00FE2E1E"/>
  </w:style>
  <w:style w:type="paragraph" w:customStyle="1" w:styleId="NormalText">
    <w:name w:val="Normal Text"/>
    <w:basedOn w:val="Normal"/>
    <w:link w:val="NormalTextChar"/>
    <w:autoRedefine/>
    <w:qFormat/>
    <w:rsid w:val="00FE2E1E"/>
    <w:pPr>
      <w:jc w:val="both"/>
    </w:pPr>
    <w:rPr>
      <w:rFonts w:eastAsia="Times New Roman"/>
      <w:szCs w:val="26"/>
    </w:rPr>
  </w:style>
  <w:style w:type="character" w:customStyle="1" w:styleId="pmterms11">
    <w:name w:val="pmterms11"/>
    <w:basedOn w:val="DefaultParagraphFont"/>
    <w:rsid w:val="00FE2E1E"/>
    <w:rPr>
      <w:b/>
      <w:bCs/>
      <w:i w:val="0"/>
      <w:iCs w:val="0"/>
      <w:color w:val="000000"/>
    </w:rPr>
  </w:style>
  <w:style w:type="character" w:customStyle="1" w:styleId="StyleUnderlineChar9ptBold">
    <w:name w:val="Style Underline Char + 9 pt Bold"/>
    <w:basedOn w:val="DefaultParagraphFont"/>
    <w:rsid w:val="00FE2E1E"/>
    <w:rPr>
      <w:rFonts w:ascii="Times New Roman" w:hAnsi="Times New Roman"/>
      <w:b/>
      <w:bCs/>
      <w:sz w:val="20"/>
      <w:u w:val="single"/>
      <w:lang w:val="en-US" w:eastAsia="en-US" w:bidi="ar-SA"/>
    </w:rPr>
  </w:style>
  <w:style w:type="character" w:customStyle="1" w:styleId="Style8pt">
    <w:name w:val="Style 8 pt"/>
    <w:basedOn w:val="DefaultParagraphFont"/>
    <w:rsid w:val="00FE2E1E"/>
    <w:rPr>
      <w:sz w:val="20"/>
    </w:rPr>
  </w:style>
  <w:style w:type="character" w:customStyle="1" w:styleId="UnderlineChar5Char">
    <w:name w:val="Underline Char5 Char"/>
    <w:basedOn w:val="DefaultParagraphFont"/>
    <w:rsid w:val="00FE2E1E"/>
    <w:rPr>
      <w:szCs w:val="24"/>
      <w:u w:val="single"/>
      <w:lang w:val="en-US" w:eastAsia="en-US" w:bidi="ar-SA"/>
    </w:rPr>
  </w:style>
  <w:style w:type="character" w:customStyle="1" w:styleId="BoldandUnderlineChar2Char1">
    <w:name w:val="Bold and Underline Char2 Char1"/>
    <w:basedOn w:val="DefaultParagraphFont"/>
    <w:rsid w:val="00FE2E1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E2E1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E2E1E"/>
    <w:rPr>
      <w:szCs w:val="24"/>
      <w:u w:val="single"/>
      <w:lang w:val="en-US" w:eastAsia="en-US" w:bidi="ar-SA"/>
    </w:rPr>
  </w:style>
  <w:style w:type="paragraph" w:customStyle="1" w:styleId="Language">
    <w:name w:val="Language"/>
    <w:basedOn w:val="Normal"/>
    <w:link w:val="LanguageChar"/>
    <w:qFormat/>
    <w:rsid w:val="00FE2E1E"/>
    <w:rPr>
      <w:rFonts w:eastAsia="Times New Roman"/>
      <w:strike/>
      <w:szCs w:val="20"/>
    </w:rPr>
  </w:style>
  <w:style w:type="character" w:customStyle="1" w:styleId="LanguageChar">
    <w:name w:val="Language Char"/>
    <w:basedOn w:val="DefaultParagraphFont"/>
    <w:link w:val="Language"/>
    <w:rsid w:val="00FE2E1E"/>
    <w:rPr>
      <w:rFonts w:ascii="Calibri" w:eastAsia="Times New Roman" w:hAnsi="Calibri"/>
      <w:strike/>
      <w:szCs w:val="20"/>
    </w:rPr>
  </w:style>
  <w:style w:type="paragraph" w:customStyle="1" w:styleId="UnderlineChar3">
    <w:name w:val="Underline Char3"/>
    <w:basedOn w:val="Normal"/>
    <w:link w:val="UnderlineChar3Char"/>
    <w:qFormat/>
    <w:rsid w:val="00FE2E1E"/>
    <w:rPr>
      <w:rFonts w:eastAsia="Times New Roman"/>
      <w:u w:val="single"/>
    </w:rPr>
  </w:style>
  <w:style w:type="character" w:customStyle="1" w:styleId="UnderlineChar3Char">
    <w:name w:val="Underline Char3 Char"/>
    <w:basedOn w:val="DefaultParagraphFont"/>
    <w:link w:val="UnderlineChar3"/>
    <w:rsid w:val="00FE2E1E"/>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FE2E1E"/>
    <w:rPr>
      <w:rFonts w:eastAsia="Times New Roman"/>
      <w:b/>
      <w:u w:val="single"/>
    </w:rPr>
  </w:style>
  <w:style w:type="character" w:customStyle="1" w:styleId="BoldandUnderlineChar3CharChar">
    <w:name w:val="Bold and Underline Char3 Char Char"/>
    <w:basedOn w:val="DefaultParagraphFont"/>
    <w:link w:val="BoldandUnderlineChar3Char"/>
    <w:rsid w:val="00FE2E1E"/>
    <w:rPr>
      <w:rFonts w:ascii="Calibri" w:eastAsia="Times New Roman" w:hAnsi="Calibri"/>
      <w:b/>
      <w:u w:val="single"/>
    </w:rPr>
  </w:style>
  <w:style w:type="character" w:customStyle="1" w:styleId="UnderlineChar1">
    <w:name w:val="Underline Char1"/>
    <w:basedOn w:val="DefaultParagraphFont"/>
    <w:rsid w:val="00FE2E1E"/>
    <w:rPr>
      <w:szCs w:val="24"/>
      <w:u w:val="single"/>
      <w:lang w:val="en-US" w:eastAsia="en-US" w:bidi="ar-SA"/>
    </w:rPr>
  </w:style>
  <w:style w:type="character" w:customStyle="1" w:styleId="BoldandUnderlineChar1Char2Char">
    <w:name w:val="Bold and Underline Char1 Char2 Char"/>
    <w:basedOn w:val="DefaultParagraphFont"/>
    <w:rsid w:val="00FE2E1E"/>
    <w:rPr>
      <w:b/>
      <w:szCs w:val="24"/>
      <w:u w:val="single"/>
      <w:lang w:val="en-US" w:eastAsia="en-US" w:bidi="ar-SA"/>
    </w:rPr>
  </w:style>
  <w:style w:type="character" w:customStyle="1" w:styleId="SmalltextChar">
    <w:name w:val="Small text Char"/>
    <w:aliases w:val="Quote1 Char1"/>
    <w:link w:val="Smalltext"/>
    <w:rsid w:val="00FE2E1E"/>
    <w:rPr>
      <w:rFonts w:ascii="Arial Narrow" w:eastAsia="Times New Roman" w:hAnsi="Arial Narrow"/>
    </w:rPr>
  </w:style>
  <w:style w:type="paragraph" w:customStyle="1" w:styleId="HotRoute">
    <w:name w:val="Hot Route"/>
    <w:basedOn w:val="Normal"/>
    <w:link w:val="HotRouteChar0"/>
    <w:qFormat/>
    <w:rsid w:val="00FE2E1E"/>
    <w:pPr>
      <w:ind w:left="144"/>
    </w:pPr>
    <w:rPr>
      <w:rFonts w:eastAsia="Times New Roman"/>
    </w:rPr>
  </w:style>
  <w:style w:type="paragraph" w:customStyle="1" w:styleId="Cardstyle0">
    <w:name w:val="Cardstyle"/>
    <w:basedOn w:val="Normal"/>
    <w:next w:val="Normal"/>
    <w:qFormat/>
    <w:rsid w:val="00FE2E1E"/>
    <w:rPr>
      <w:rFonts w:eastAsia="Times New Roman"/>
    </w:rPr>
  </w:style>
  <w:style w:type="character" w:customStyle="1" w:styleId="Style12ptBoldUnderline1">
    <w:name w:val="Style 12 pt Bold Underline1"/>
    <w:basedOn w:val="DefaultParagraphFont"/>
    <w:rsid w:val="00FE2E1E"/>
    <w:rPr>
      <w:b/>
      <w:bCs/>
      <w:sz w:val="24"/>
      <w:u w:val="single"/>
    </w:rPr>
  </w:style>
  <w:style w:type="character" w:customStyle="1" w:styleId="StyleEmphasisArial12ptBoldNotItalic">
    <w:name w:val="Style Emphasis + Arial 12 pt Bold Not Italic"/>
    <w:basedOn w:val="Emphasis"/>
    <w:rsid w:val="00FE2E1E"/>
    <w:rPr>
      <w:rFonts w:ascii="Arial" w:hAnsi="Arial" w:cs="Times New Roman"/>
      <w:b w:val="0"/>
      <w:bCs/>
      <w:i/>
      <w:iCs/>
      <w:sz w:val="24"/>
      <w:u w:val="single"/>
      <w:bdr w:val="single" w:sz="8" w:space="0" w:color="auto"/>
    </w:rPr>
  </w:style>
  <w:style w:type="character" w:customStyle="1" w:styleId="DebateHighlighted">
    <w:name w:val="Debate Highlighted"/>
    <w:qFormat/>
    <w:rsid w:val="00FE2E1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FE2E1E"/>
    <w:rPr>
      <w:rFonts w:ascii="SimSun" w:eastAsia="SimSun" w:hAnsi="SimSun"/>
      <w:sz w:val="15"/>
      <w:lang w:eastAsia="zh-CN"/>
    </w:rPr>
  </w:style>
  <w:style w:type="paragraph" w:customStyle="1" w:styleId="UnreadText">
    <w:name w:val="Unread Text"/>
    <w:basedOn w:val="Normal"/>
    <w:next w:val="Normal"/>
    <w:link w:val="UnreadTextChar"/>
    <w:autoRedefine/>
    <w:qFormat/>
    <w:rsid w:val="00FE2E1E"/>
    <w:pPr>
      <w:ind w:left="360"/>
    </w:pPr>
    <w:rPr>
      <w:rFonts w:ascii="SimSun" w:eastAsia="SimSun" w:hAnsi="SimSun"/>
      <w:sz w:val="15"/>
      <w:lang w:eastAsia="zh-CN"/>
    </w:rPr>
  </w:style>
  <w:style w:type="paragraph" w:customStyle="1" w:styleId="AuthorDate">
    <w:name w:val="AuthorDate"/>
    <w:next w:val="Normal"/>
    <w:link w:val="AuthorDateChar"/>
    <w:qFormat/>
    <w:rsid w:val="00FE2E1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FE2E1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FE2E1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FE2E1E"/>
    <w:rPr>
      <w:rFonts w:ascii="Times New Roman" w:hAnsi="Times New Roman"/>
      <w:sz w:val="20"/>
      <w:u w:val="single"/>
      <w:bdr w:val="none" w:sz="0" w:space="0" w:color="auto"/>
      <w:shd w:val="clear" w:color="auto" w:fill="C0C0C0"/>
    </w:rPr>
  </w:style>
  <w:style w:type="character" w:customStyle="1" w:styleId="smallChar">
    <w:name w:val="small Char"/>
    <w:rsid w:val="00FE2E1E"/>
    <w:rPr>
      <w:rFonts w:ascii="Calibri" w:eastAsia="Calibri" w:hAnsi="Calibri" w:cs="Calibri"/>
      <w:sz w:val="16"/>
      <w:szCs w:val="20"/>
      <w:lang w:val="x-none" w:eastAsia="x-none"/>
    </w:rPr>
  </w:style>
  <w:style w:type="paragraph" w:customStyle="1" w:styleId="HotRoute0">
    <w:name w:val="Hot Route!"/>
    <w:basedOn w:val="Normal"/>
    <w:qFormat/>
    <w:rsid w:val="00FE2E1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E2E1E"/>
    <w:rPr>
      <w:rFonts w:ascii="Times New Roman" w:hAnsi="Times New Roman" w:cs="Times New Roman"/>
      <w:sz w:val="16"/>
      <w:szCs w:val="16"/>
    </w:rPr>
  </w:style>
  <w:style w:type="character" w:customStyle="1" w:styleId="BodyText2Char1">
    <w:name w:val="Body Text 2 Char1"/>
    <w:basedOn w:val="DefaultParagraphFont"/>
    <w:semiHidden/>
    <w:rsid w:val="00FE2E1E"/>
    <w:rPr>
      <w:rFonts w:ascii="Times New Roman" w:hAnsi="Times New Roman" w:cs="Times New Roman"/>
      <w:sz w:val="20"/>
    </w:rPr>
  </w:style>
  <w:style w:type="character" w:customStyle="1" w:styleId="Heading2Char1CharCharCharCharCharC">
    <w:name w:val="Heading 2 Char1 Char Char Char Char Char C"/>
    <w:rsid w:val="00FE2E1E"/>
    <w:rPr>
      <w:rFonts w:cs="Arial"/>
      <w:b/>
      <w:bCs/>
      <w:iCs/>
      <w:sz w:val="24"/>
      <w:szCs w:val="28"/>
      <w:lang w:val="en-US" w:eastAsia="en-US" w:bidi="ar-SA"/>
    </w:rPr>
  </w:style>
  <w:style w:type="character" w:customStyle="1" w:styleId="underline1">
    <w:name w:val="underline1"/>
    <w:basedOn w:val="DefaultParagraphFont"/>
    <w:rsid w:val="00FE2E1E"/>
    <w:rPr>
      <w:u w:val="single"/>
    </w:rPr>
  </w:style>
  <w:style w:type="character" w:customStyle="1" w:styleId="author0">
    <w:name w:val="author"/>
    <w:basedOn w:val="DefaultParagraphFont"/>
    <w:rsid w:val="00FE2E1E"/>
    <w:rPr>
      <w:rFonts w:ascii="Times New Roman" w:hAnsi="Times New Roman"/>
      <w:b/>
      <w:sz w:val="24"/>
    </w:rPr>
  </w:style>
  <w:style w:type="character" w:customStyle="1" w:styleId="FontStyle291">
    <w:name w:val="Font Style291"/>
    <w:basedOn w:val="DefaultParagraphFont"/>
    <w:uiPriority w:val="99"/>
    <w:rsid w:val="00FE2E1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E2E1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E2E1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E2E1E"/>
    <w:rPr>
      <w:rFonts w:ascii="Calibri" w:eastAsia="Times New Roman" w:hAnsi="Calibri"/>
    </w:rPr>
  </w:style>
  <w:style w:type="paragraph" w:customStyle="1" w:styleId="Cards1">
    <w:name w:val="Cards1"/>
    <w:basedOn w:val="Normal"/>
    <w:link w:val="Cards1Char"/>
    <w:qFormat/>
    <w:rsid w:val="00FE2E1E"/>
    <w:pPr>
      <w:ind w:left="288"/>
    </w:pPr>
    <w:rPr>
      <w:rFonts w:eastAsia="Times New Roman"/>
      <w:u w:val="single"/>
    </w:rPr>
  </w:style>
  <w:style w:type="character" w:customStyle="1" w:styleId="Cards1Char">
    <w:name w:val="Cards1 Char"/>
    <w:basedOn w:val="DefaultParagraphFont"/>
    <w:link w:val="Cards1"/>
    <w:rsid w:val="00FE2E1E"/>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FE2E1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FE2E1E"/>
    <w:rPr>
      <w:rFonts w:ascii="Arial" w:eastAsia="Calibri" w:hAnsi="Arial" w:cs="Arial"/>
      <w:u w:val="single"/>
    </w:rPr>
  </w:style>
  <w:style w:type="character" w:customStyle="1" w:styleId="EmphasizeThis">
    <w:name w:val="EmphasizeThis"/>
    <w:rsid w:val="00FE2E1E"/>
    <w:rPr>
      <w:rFonts w:ascii="Georgia" w:hAnsi="Georgia"/>
      <w:b/>
      <w:iCs/>
      <w:sz w:val="24"/>
      <w:u w:val="thick"/>
    </w:rPr>
  </w:style>
  <w:style w:type="paragraph" w:customStyle="1" w:styleId="Stylecard8pt">
    <w:name w:val="Style card + 8 pt"/>
    <w:basedOn w:val="Normal"/>
    <w:link w:val="Stylecard8ptChar"/>
    <w:qFormat/>
    <w:rsid w:val="00FE2E1E"/>
    <w:pPr>
      <w:ind w:left="288" w:right="288"/>
    </w:pPr>
    <w:rPr>
      <w:rFonts w:cs="Calibri"/>
      <w:color w:val="000000"/>
      <w:u w:val="single"/>
      <w:lang w:eastAsia="ar-SA"/>
    </w:rPr>
  </w:style>
  <w:style w:type="character" w:customStyle="1" w:styleId="Stylecard8ptChar">
    <w:name w:val="Style card + 8 pt Char"/>
    <w:basedOn w:val="cardChar"/>
    <w:link w:val="Stylecard8pt"/>
    <w:rsid w:val="00FE2E1E"/>
    <w:rPr>
      <w:rFonts w:ascii="Calibri" w:hAnsi="Calibri" w:cs="Calibri"/>
      <w:color w:val="000000"/>
      <w:u w:val="single"/>
      <w:lang w:eastAsia="ar-SA"/>
    </w:rPr>
  </w:style>
  <w:style w:type="character" w:customStyle="1" w:styleId="bhl">
    <w:name w:val="bhl"/>
    <w:basedOn w:val="DefaultParagraphFont"/>
    <w:rsid w:val="00FE2E1E"/>
  </w:style>
  <w:style w:type="paragraph" w:customStyle="1" w:styleId="TagGA11">
    <w:name w:val="Tag GA 11"/>
    <w:basedOn w:val="TOC1"/>
    <w:qFormat/>
    <w:rsid w:val="00FE2E1E"/>
    <w:pPr>
      <w:spacing w:before="0" w:after="160"/>
    </w:pPr>
    <w:rPr>
      <w:rFonts w:eastAsia="Calibri"/>
      <w:u w:val="none"/>
      <w:lang w:bidi="ar-SA"/>
    </w:rPr>
  </w:style>
  <w:style w:type="paragraph" w:customStyle="1" w:styleId="CiteCard">
    <w:name w:val="Cite/Card"/>
    <w:basedOn w:val="TOC2"/>
    <w:qFormat/>
    <w:rsid w:val="00FE2E1E"/>
    <w:pPr>
      <w:tabs>
        <w:tab w:val="left" w:pos="4360"/>
      </w:tabs>
      <w:ind w:left="220"/>
    </w:pPr>
    <w:rPr>
      <w:rFonts w:eastAsia="Calibri"/>
      <w:sz w:val="22"/>
      <w:lang w:bidi="ar-SA"/>
    </w:rPr>
  </w:style>
  <w:style w:type="character" w:customStyle="1" w:styleId="CardTextUnderlinedChar">
    <w:name w:val="Card Text Underlined Char"/>
    <w:basedOn w:val="DefaultParagraphFont"/>
    <w:rsid w:val="00FE2E1E"/>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FE2E1E"/>
    <w:rPr>
      <w:sz w:val="16"/>
      <w:szCs w:val="16"/>
    </w:rPr>
  </w:style>
  <w:style w:type="character" w:customStyle="1" w:styleId="DocumentMapChar1">
    <w:name w:val="Document Map Char1"/>
    <w:basedOn w:val="DefaultParagraphFont"/>
    <w:uiPriority w:val="99"/>
    <w:rsid w:val="00FE2E1E"/>
    <w:rPr>
      <w:rFonts w:ascii="Tahoma" w:hAnsi="Tahoma" w:cs="Tahoma"/>
      <w:sz w:val="16"/>
      <w:szCs w:val="16"/>
    </w:rPr>
  </w:style>
  <w:style w:type="character" w:customStyle="1" w:styleId="addmd">
    <w:name w:val="addmd"/>
    <w:basedOn w:val="DefaultParagraphFont"/>
    <w:rsid w:val="00FE2E1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FE2E1E"/>
    <w:rPr>
      <w:rFonts w:ascii="Arial" w:hAnsi="Arial"/>
      <w:b/>
      <w:sz w:val="26"/>
    </w:rPr>
  </w:style>
  <w:style w:type="paragraph" w:styleId="FootnoteText">
    <w:name w:val="footnote text"/>
    <w:basedOn w:val="Normal"/>
    <w:link w:val="FootnoteTextChar"/>
    <w:unhideWhenUsed/>
    <w:rsid w:val="00FE2E1E"/>
    <w:rPr>
      <w:rFonts w:eastAsia="Calibri"/>
      <w:szCs w:val="20"/>
      <w:lang w:eastAsia="zh-CN"/>
    </w:rPr>
  </w:style>
  <w:style w:type="character" w:customStyle="1" w:styleId="FootnoteTextChar">
    <w:name w:val="Footnote Text Char"/>
    <w:basedOn w:val="DefaultParagraphFont"/>
    <w:link w:val="FootnoteText"/>
    <w:rsid w:val="00FE2E1E"/>
    <w:rPr>
      <w:rFonts w:ascii="Calibri" w:eastAsia="Calibri" w:hAnsi="Calibri"/>
      <w:szCs w:val="20"/>
      <w:lang w:eastAsia="zh-CN"/>
    </w:rPr>
  </w:style>
  <w:style w:type="character" w:customStyle="1" w:styleId="UnderlinedTextCharChar">
    <w:name w:val="Underlined Text Char Char"/>
    <w:basedOn w:val="DefaultParagraphFont"/>
    <w:rsid w:val="00FE2E1E"/>
    <w:rPr>
      <w:rFonts w:cs="Arial"/>
      <w:bCs/>
      <w:noProof w:val="0"/>
      <w:szCs w:val="26"/>
      <w:u w:val="single"/>
      <w:lang w:val="en-US" w:eastAsia="en-US" w:bidi="ar-SA"/>
    </w:rPr>
  </w:style>
  <w:style w:type="character" w:customStyle="1" w:styleId="StyleTimesNewRoman12ptBold">
    <w:name w:val="Style Times New Roman 12 pt Bold"/>
    <w:rsid w:val="00FE2E1E"/>
    <w:rPr>
      <w:b/>
      <w:bCs/>
      <w:sz w:val="24"/>
    </w:rPr>
  </w:style>
  <w:style w:type="character" w:customStyle="1" w:styleId="CardText1Char">
    <w:name w:val="Card Text 1 Char"/>
    <w:rsid w:val="00FE2E1E"/>
    <w:rPr>
      <w:rFonts w:ascii="Georgia" w:hAnsi="Georgia"/>
      <w:color w:val="000000"/>
      <w:sz w:val="22"/>
      <w:szCs w:val="22"/>
      <w:u w:val="single"/>
    </w:rPr>
  </w:style>
  <w:style w:type="character" w:customStyle="1" w:styleId="BoldUnderlining">
    <w:name w:val="Bold Underlining"/>
    <w:rsid w:val="00FE2E1E"/>
    <w:rPr>
      <w:u w:val="single"/>
    </w:rPr>
  </w:style>
  <w:style w:type="character" w:customStyle="1" w:styleId="Intemphasis">
    <w:name w:val="Intemphasis"/>
    <w:uiPriority w:val="1"/>
    <w:qFormat/>
    <w:rsid w:val="00FE2E1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FE2E1E"/>
    <w:pPr>
      <w:ind w:left="288" w:right="288"/>
    </w:pPr>
    <w:rPr>
      <w:szCs w:val="16"/>
    </w:rPr>
  </w:style>
  <w:style w:type="character" w:customStyle="1" w:styleId="cardtextChar2">
    <w:name w:val="cardtext Char"/>
    <w:basedOn w:val="DefaultParagraphFont"/>
    <w:link w:val="cardtext0"/>
    <w:rsid w:val="00FE2E1E"/>
    <w:rPr>
      <w:rFonts w:ascii="Calibri" w:hAnsi="Calibri"/>
      <w:szCs w:val="16"/>
    </w:rPr>
  </w:style>
  <w:style w:type="character" w:customStyle="1" w:styleId="BoldUnderlineChar1">
    <w:name w:val="BoldUnderline Char1"/>
    <w:rsid w:val="00FE2E1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E2E1E"/>
    <w:pPr>
      <w:spacing w:after="200"/>
      <w:contextualSpacing/>
    </w:pPr>
    <w:rPr>
      <w:rFonts w:eastAsia="Calibri"/>
      <w:u w:val="single"/>
    </w:rPr>
  </w:style>
  <w:style w:type="character" w:customStyle="1" w:styleId="UnderlinedCardTextChar">
    <w:name w:val="Underlined Card Text Char"/>
    <w:link w:val="UnderlinedCardText"/>
    <w:rsid w:val="00FE2E1E"/>
    <w:rPr>
      <w:rFonts w:ascii="Calibri" w:eastAsia="Calibri" w:hAnsi="Calibri"/>
      <w:u w:val="single"/>
    </w:rPr>
  </w:style>
  <w:style w:type="character" w:customStyle="1" w:styleId="Hyperlink6">
    <w:name w:val="Hyperlink6"/>
    <w:basedOn w:val="DefaultParagraphFont"/>
    <w:rsid w:val="00FE2E1E"/>
    <w:rPr>
      <w:color w:val="3300CC"/>
      <w:u w:val="single"/>
    </w:rPr>
  </w:style>
  <w:style w:type="paragraph" w:customStyle="1" w:styleId="Tag12">
    <w:name w:val="Tag12"/>
    <w:basedOn w:val="Normal"/>
    <w:qFormat/>
    <w:rsid w:val="00FE2E1E"/>
    <w:pPr>
      <w:contextualSpacing/>
    </w:pPr>
    <w:rPr>
      <w:rFonts w:eastAsia="Cambria"/>
      <w:b/>
    </w:rPr>
  </w:style>
  <w:style w:type="paragraph" w:customStyle="1" w:styleId="Shrink8">
    <w:name w:val="Shrink8"/>
    <w:basedOn w:val="Normal"/>
    <w:qFormat/>
    <w:rsid w:val="00FE2E1E"/>
    <w:rPr>
      <w:rFonts w:eastAsia="Cambria"/>
    </w:rPr>
  </w:style>
  <w:style w:type="character" w:customStyle="1" w:styleId="highlight2">
    <w:name w:val="highlight2"/>
    <w:rsid w:val="00FE2E1E"/>
    <w:rPr>
      <w:rFonts w:ascii="Arial" w:hAnsi="Arial"/>
      <w:b/>
      <w:sz w:val="19"/>
      <w:u w:val="thick"/>
      <w:bdr w:val="none" w:sz="0" w:space="0" w:color="auto"/>
      <w:shd w:val="clear" w:color="auto" w:fill="auto"/>
    </w:rPr>
  </w:style>
  <w:style w:type="character" w:customStyle="1" w:styleId="citation">
    <w:name w:val="citation"/>
    <w:basedOn w:val="DefaultParagraphFont"/>
    <w:rsid w:val="00FE2E1E"/>
  </w:style>
  <w:style w:type="paragraph" w:customStyle="1" w:styleId="UnderlineText">
    <w:name w:val="Underline Text"/>
    <w:basedOn w:val="Normal"/>
    <w:link w:val="UnderlineTextChar"/>
    <w:qFormat/>
    <w:rsid w:val="00FE2E1E"/>
    <w:pPr>
      <w:ind w:left="288"/>
    </w:pPr>
    <w:rPr>
      <w:rFonts w:eastAsia="Times New Roman"/>
      <w:u w:val="single"/>
    </w:rPr>
  </w:style>
  <w:style w:type="character" w:customStyle="1" w:styleId="UnderlineTextChar">
    <w:name w:val="Underline Text Char"/>
    <w:basedOn w:val="DefaultParagraphFont"/>
    <w:link w:val="UnderlineText"/>
    <w:rsid w:val="00FE2E1E"/>
    <w:rPr>
      <w:rFonts w:ascii="Calibri" w:eastAsia="Times New Roman" w:hAnsi="Calibri"/>
      <w:u w:val="single"/>
    </w:rPr>
  </w:style>
  <w:style w:type="character" w:customStyle="1" w:styleId="il">
    <w:name w:val="il"/>
    <w:basedOn w:val="DefaultParagraphFont"/>
    <w:rsid w:val="00FE2E1E"/>
  </w:style>
  <w:style w:type="character" w:customStyle="1" w:styleId="commentstext">
    <w:name w:val="comments_text"/>
    <w:uiPriority w:val="99"/>
    <w:rsid w:val="00FE2E1E"/>
    <w:rPr>
      <w:rFonts w:cs="Times New Roman"/>
    </w:rPr>
  </w:style>
  <w:style w:type="paragraph" w:customStyle="1" w:styleId="Heading42">
    <w:name w:val="Heading 42"/>
    <w:basedOn w:val="Normal"/>
    <w:qFormat/>
    <w:rsid w:val="00FE2E1E"/>
    <w:rPr>
      <w:rFonts w:eastAsia="Times New Roman"/>
    </w:rPr>
  </w:style>
  <w:style w:type="paragraph" w:customStyle="1" w:styleId="DebateNormal">
    <w:name w:val="DebateNormal"/>
    <w:basedOn w:val="Normal"/>
    <w:link w:val="DebateNormalChar"/>
    <w:qFormat/>
    <w:rsid w:val="00FE2E1E"/>
    <w:pPr>
      <w:spacing w:line="276" w:lineRule="auto"/>
    </w:pPr>
    <w:rPr>
      <w:rFonts w:eastAsia="Calibri"/>
      <w:szCs w:val="20"/>
    </w:rPr>
  </w:style>
  <w:style w:type="character" w:customStyle="1" w:styleId="DebateNormalChar">
    <w:name w:val="DebateNormal Char"/>
    <w:basedOn w:val="DefaultParagraphFont"/>
    <w:link w:val="DebateNormal"/>
    <w:rsid w:val="00FE2E1E"/>
    <w:rPr>
      <w:rFonts w:ascii="Calibri" w:eastAsia="Calibri" w:hAnsi="Calibri"/>
      <w:szCs w:val="20"/>
    </w:rPr>
  </w:style>
  <w:style w:type="paragraph" w:customStyle="1" w:styleId="DebateEmphasis">
    <w:name w:val="DebateEmphasis"/>
    <w:basedOn w:val="Normal"/>
    <w:link w:val="DebateEmphasisChar"/>
    <w:qFormat/>
    <w:rsid w:val="00FE2E1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E2E1E"/>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FE2E1E"/>
    <w:rPr>
      <w:rFonts w:ascii="Times New Roman" w:eastAsia="Cambria" w:hAnsi="Times New Roman" w:cs="Times New Roman"/>
      <w:sz w:val="20"/>
      <w:szCs w:val="22"/>
    </w:rPr>
  </w:style>
  <w:style w:type="paragraph" w:customStyle="1" w:styleId="NormalCite">
    <w:name w:val="NormalCite"/>
    <w:link w:val="NormalCiteChar"/>
    <w:qFormat/>
    <w:rsid w:val="00FE2E1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E2E1E"/>
    <w:rPr>
      <w:rFonts w:ascii="Times New Roman" w:hAnsi="Times New Roman" w:cs="Times New Roman"/>
      <w:sz w:val="18"/>
    </w:rPr>
  </w:style>
  <w:style w:type="character" w:customStyle="1" w:styleId="articletext">
    <w:name w:val="articletext"/>
    <w:basedOn w:val="DefaultParagraphFont"/>
    <w:rsid w:val="00FE2E1E"/>
  </w:style>
  <w:style w:type="character" w:customStyle="1" w:styleId="grey10">
    <w:name w:val="grey10"/>
    <w:basedOn w:val="DefaultParagraphFont"/>
    <w:rsid w:val="00FE2E1E"/>
  </w:style>
  <w:style w:type="character" w:customStyle="1" w:styleId="navy13bd">
    <w:name w:val="navy13bd"/>
    <w:basedOn w:val="DefaultParagraphFont"/>
    <w:rsid w:val="00FE2E1E"/>
  </w:style>
  <w:style w:type="character" w:customStyle="1" w:styleId="Style9ptUnderline2">
    <w:name w:val="Style 9 pt Underline2"/>
    <w:basedOn w:val="DefaultParagraphFont"/>
    <w:rsid w:val="00FE2E1E"/>
    <w:rPr>
      <w:sz w:val="20"/>
      <w:u w:val="single"/>
    </w:rPr>
  </w:style>
  <w:style w:type="character" w:customStyle="1" w:styleId="Style9ptBoldUnderline1">
    <w:name w:val="Style 9 pt Bold Underline1"/>
    <w:basedOn w:val="DefaultParagraphFont"/>
    <w:rsid w:val="00FE2E1E"/>
    <w:rPr>
      <w:b/>
      <w:bCs/>
      <w:sz w:val="20"/>
      <w:u w:val="single"/>
    </w:rPr>
  </w:style>
  <w:style w:type="character" w:customStyle="1" w:styleId="TagsCharChar">
    <w:name w:val="Tags Char Char"/>
    <w:basedOn w:val="DefaultParagraphFont"/>
    <w:rsid w:val="00FE2E1E"/>
    <w:rPr>
      <w:rFonts w:eastAsia="SimSun"/>
      <w:b/>
      <w:sz w:val="24"/>
      <w:lang w:val="en-US" w:eastAsia="zh-CN" w:bidi="ar-SA"/>
    </w:rPr>
  </w:style>
  <w:style w:type="paragraph" w:customStyle="1" w:styleId="cardCharCharCharChar">
    <w:name w:val="card Char Char Char Char"/>
    <w:basedOn w:val="Normal"/>
    <w:qFormat/>
    <w:rsid w:val="00FE2E1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FE2E1E"/>
    <w:rPr>
      <w:rFonts w:ascii="Times" w:eastAsia="Times New Roman" w:hAnsi="Times"/>
    </w:rPr>
  </w:style>
  <w:style w:type="paragraph" w:customStyle="1" w:styleId="CARD0">
    <w:name w:val="CARD"/>
    <w:basedOn w:val="Normal"/>
    <w:link w:val="CARDChar1"/>
    <w:qFormat/>
    <w:rsid w:val="00FE2E1E"/>
    <w:rPr>
      <w:rFonts w:eastAsia="Times New Roman"/>
      <w:u w:val="single"/>
    </w:rPr>
  </w:style>
  <w:style w:type="character" w:customStyle="1" w:styleId="CARDChar1">
    <w:name w:val="CARD Char"/>
    <w:basedOn w:val="DefaultParagraphFont"/>
    <w:link w:val="CARD0"/>
    <w:rsid w:val="00FE2E1E"/>
    <w:rPr>
      <w:rFonts w:ascii="Calibri" w:eastAsia="Times New Roman" w:hAnsi="Calibri"/>
      <w:u w:val="single"/>
    </w:rPr>
  </w:style>
  <w:style w:type="paragraph" w:customStyle="1" w:styleId="Normal2">
    <w:name w:val="Normal2"/>
    <w:basedOn w:val="Normal"/>
    <w:qFormat/>
    <w:rsid w:val="00FE2E1E"/>
    <w:rPr>
      <w:rFonts w:eastAsia="Times New Roman"/>
    </w:rPr>
  </w:style>
  <w:style w:type="character" w:customStyle="1" w:styleId="Style11ptThickunderline">
    <w:name w:val="Style 11 pt Thick underline"/>
    <w:rsid w:val="00FE2E1E"/>
    <w:rPr>
      <w:rFonts w:ascii="Times New Roman" w:hAnsi="Times New Roman"/>
      <w:sz w:val="20"/>
      <w:u w:val="single"/>
    </w:rPr>
  </w:style>
  <w:style w:type="character" w:customStyle="1" w:styleId="Style11ptBoldThickunderline">
    <w:name w:val="Style 11 pt Bold Thick underline"/>
    <w:rsid w:val="00FE2E1E"/>
    <w:rPr>
      <w:rFonts w:ascii="Times New Roman" w:hAnsi="Times New Roman"/>
      <w:b/>
      <w:bCs/>
      <w:sz w:val="20"/>
      <w:u w:val="single"/>
    </w:rPr>
  </w:style>
  <w:style w:type="character" w:styleId="FootnoteReference">
    <w:name w:val="footnote reference"/>
    <w:unhideWhenUsed/>
    <w:rsid w:val="00FE2E1E"/>
    <w:rPr>
      <w:vertAlign w:val="superscript"/>
    </w:rPr>
  </w:style>
  <w:style w:type="character" w:customStyle="1" w:styleId="CharChar5">
    <w:name w:val="Char Char5"/>
    <w:rsid w:val="00FE2E1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FE2E1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E2E1E"/>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FE2E1E"/>
    <w:rPr>
      <w:u w:val="single"/>
    </w:rPr>
  </w:style>
  <w:style w:type="character" w:customStyle="1" w:styleId="StyleUnderlineBoldIndent11ptChar">
    <w:name w:val="Style Underline + Bold Indent + 11 pt Char"/>
    <w:link w:val="StyleUnderlineBoldIndent11pt"/>
    <w:rsid w:val="00FE2E1E"/>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FE2E1E"/>
    <w:rPr>
      <w:b/>
      <w:bCs/>
      <w:u w:val="single"/>
    </w:rPr>
  </w:style>
  <w:style w:type="character" w:customStyle="1" w:styleId="StyleUnderlineBoldIndent11ptBoldChar">
    <w:name w:val="Style Underline + Bold Indent + 11 pt Bold Char"/>
    <w:link w:val="StyleUnderlineBoldIndent11ptBold"/>
    <w:rsid w:val="00FE2E1E"/>
    <w:rPr>
      <w:rFonts w:ascii="Calibri" w:eastAsia="Times New Roman" w:hAnsi="Calibri"/>
      <w:b/>
      <w:bCs/>
      <w:szCs w:val="20"/>
      <w:u w:val="single"/>
    </w:rPr>
  </w:style>
  <w:style w:type="paragraph" w:customStyle="1" w:styleId="Normal20pt">
    <w:name w:val="Normal  + 20 pt"/>
    <w:basedOn w:val="Normal"/>
    <w:uiPriority w:val="6"/>
    <w:qFormat/>
    <w:rsid w:val="00FE2E1E"/>
    <w:rPr>
      <w:bCs/>
      <w:u w:val="single"/>
    </w:rPr>
  </w:style>
  <w:style w:type="character" w:customStyle="1" w:styleId="StyleStyle4CharTimesNewRoman11pt">
    <w:name w:val="Style Style4 Char + Times New Roman 11 pt"/>
    <w:basedOn w:val="DefaultParagraphFont"/>
    <w:rsid w:val="00FE2E1E"/>
    <w:rPr>
      <w:rFonts w:ascii="Times New Roman" w:hAnsi="Times New Roman"/>
      <w:sz w:val="20"/>
      <w:szCs w:val="24"/>
      <w:u w:val="single"/>
      <w:lang w:val="en-US" w:eastAsia="en-US" w:bidi="ar-SA"/>
    </w:rPr>
  </w:style>
  <w:style w:type="paragraph" w:customStyle="1" w:styleId="author-name">
    <w:name w:val="author-name"/>
    <w:basedOn w:val="Normal"/>
    <w:qFormat/>
    <w:rsid w:val="00FE2E1E"/>
    <w:pPr>
      <w:spacing w:before="100" w:beforeAutospacing="1" w:after="100" w:afterAutospacing="1"/>
    </w:pPr>
    <w:rPr>
      <w:rFonts w:eastAsia="Times New Roman"/>
    </w:rPr>
  </w:style>
  <w:style w:type="paragraph" w:customStyle="1" w:styleId="author-credentials">
    <w:name w:val="author-credentials"/>
    <w:basedOn w:val="Normal"/>
    <w:rsid w:val="00FE2E1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E2E1E"/>
    <w:rPr>
      <w:rFonts w:ascii="Consolas" w:hAnsi="Consolas" w:cs="Consolas"/>
      <w:sz w:val="20"/>
      <w:szCs w:val="20"/>
    </w:rPr>
  </w:style>
  <w:style w:type="character" w:customStyle="1" w:styleId="StyleStyle4CharTimesNewRoman11ptBold">
    <w:name w:val="Style Style4 Char + Times New Roman 11 pt Bold"/>
    <w:basedOn w:val="DefaultParagraphFont"/>
    <w:rsid w:val="00FE2E1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FE2E1E"/>
    <w:rPr>
      <w:rFonts w:ascii="Times New Roman" w:hAnsi="Times New Roman"/>
      <w:i/>
      <w:iCs/>
      <w:sz w:val="20"/>
      <w:szCs w:val="24"/>
      <w:u w:val="single"/>
      <w:lang w:val="en-US" w:eastAsia="en-US" w:bidi="ar-SA"/>
    </w:rPr>
  </w:style>
  <w:style w:type="character" w:customStyle="1" w:styleId="headline">
    <w:name w:val="headline"/>
    <w:basedOn w:val="DefaultParagraphFont"/>
    <w:rsid w:val="00FE2E1E"/>
  </w:style>
  <w:style w:type="character" w:customStyle="1" w:styleId="CharChar4">
    <w:name w:val="Char Char4"/>
    <w:basedOn w:val="DefaultParagraphFont"/>
    <w:rsid w:val="00FE2E1E"/>
    <w:rPr>
      <w:rFonts w:cs="Arial"/>
      <w:b/>
      <w:bCs/>
      <w:iCs/>
      <w:szCs w:val="28"/>
      <w:lang w:val="en-US" w:eastAsia="en-US" w:bidi="ar-SA"/>
    </w:rPr>
  </w:style>
  <w:style w:type="character" w:customStyle="1" w:styleId="yshortcuts">
    <w:name w:val="yshortcuts"/>
    <w:basedOn w:val="DefaultParagraphFont"/>
    <w:rsid w:val="00FE2E1E"/>
  </w:style>
  <w:style w:type="character" w:customStyle="1" w:styleId="HotRouteChar0">
    <w:name w:val="Hot Route Char"/>
    <w:link w:val="HotRoute"/>
    <w:rsid w:val="00FE2E1E"/>
    <w:rPr>
      <w:rFonts w:ascii="Calibri" w:eastAsia="Times New Roman" w:hAnsi="Calibri"/>
    </w:rPr>
  </w:style>
  <w:style w:type="paragraph" w:styleId="PlainText">
    <w:name w:val="Plain Text"/>
    <w:basedOn w:val="Normal"/>
    <w:link w:val="PlainTextChar"/>
    <w:rsid w:val="00FE2E1E"/>
    <w:rPr>
      <w:rFonts w:ascii="Courier New" w:eastAsia="Times New Roman" w:hAnsi="Courier New" w:cs="Courier New"/>
      <w:szCs w:val="20"/>
    </w:rPr>
  </w:style>
  <w:style w:type="character" w:customStyle="1" w:styleId="PlainTextChar">
    <w:name w:val="Plain Text Char"/>
    <w:basedOn w:val="DefaultParagraphFont"/>
    <w:link w:val="PlainText"/>
    <w:rsid w:val="00FE2E1E"/>
    <w:rPr>
      <w:rFonts w:ascii="Courier New" w:eastAsia="Times New Roman" w:hAnsi="Courier New" w:cs="Courier New"/>
      <w:szCs w:val="20"/>
    </w:rPr>
  </w:style>
  <w:style w:type="character" w:customStyle="1" w:styleId="senselabelstart">
    <w:name w:val="sense_label start"/>
    <w:basedOn w:val="DefaultParagraphFont"/>
    <w:rsid w:val="00FE2E1E"/>
  </w:style>
  <w:style w:type="character" w:customStyle="1" w:styleId="sensecontent">
    <w:name w:val="sense_content"/>
    <w:basedOn w:val="DefaultParagraphFont"/>
    <w:rsid w:val="00FE2E1E"/>
  </w:style>
  <w:style w:type="character" w:customStyle="1" w:styleId="vi">
    <w:name w:val="vi"/>
    <w:basedOn w:val="DefaultParagraphFont"/>
    <w:rsid w:val="00FE2E1E"/>
  </w:style>
  <w:style w:type="character" w:customStyle="1" w:styleId="italic">
    <w:name w:val="italic"/>
    <w:basedOn w:val="DefaultParagraphFont"/>
    <w:rsid w:val="00FE2E1E"/>
  </w:style>
  <w:style w:type="paragraph" w:customStyle="1" w:styleId="Microtext0">
    <w:name w:val="Microtext"/>
    <w:basedOn w:val="Normal"/>
    <w:next w:val="Normal"/>
    <w:link w:val="MicrotextChar0"/>
    <w:qFormat/>
    <w:rsid w:val="00FE2E1E"/>
    <w:rPr>
      <w:sz w:val="12"/>
    </w:rPr>
  </w:style>
  <w:style w:type="character" w:customStyle="1" w:styleId="MicrotextChar0">
    <w:name w:val="Microtext Char"/>
    <w:link w:val="Microtext0"/>
    <w:rsid w:val="00FE2E1E"/>
    <w:rPr>
      <w:rFonts w:ascii="Calibri" w:hAnsi="Calibri"/>
      <w:sz w:val="12"/>
    </w:rPr>
  </w:style>
  <w:style w:type="character" w:customStyle="1" w:styleId="st">
    <w:name w:val="st"/>
    <w:basedOn w:val="DefaultParagraphFont"/>
    <w:rsid w:val="00FE2E1E"/>
  </w:style>
  <w:style w:type="paragraph" w:customStyle="1" w:styleId="Style6">
    <w:name w:val="Style6"/>
    <w:basedOn w:val="Normal"/>
    <w:link w:val="Style6Char"/>
    <w:autoRedefine/>
    <w:qFormat/>
    <w:rsid w:val="00FE2E1E"/>
    <w:rPr>
      <w:b/>
    </w:rPr>
  </w:style>
  <w:style w:type="character" w:customStyle="1" w:styleId="Style6Char">
    <w:name w:val="Style6 Char"/>
    <w:basedOn w:val="DefaultParagraphFont"/>
    <w:link w:val="Style6"/>
    <w:rsid w:val="00FE2E1E"/>
    <w:rPr>
      <w:rFonts w:ascii="Calibri" w:hAnsi="Calibri"/>
      <w:b/>
    </w:rPr>
  </w:style>
  <w:style w:type="paragraph" w:customStyle="1" w:styleId="Style11">
    <w:name w:val="Style11"/>
    <w:basedOn w:val="Normal"/>
    <w:link w:val="Style11Char"/>
    <w:qFormat/>
    <w:rsid w:val="00FE2E1E"/>
    <w:rPr>
      <w:rFonts w:eastAsia="Times New Roman"/>
      <w:b/>
      <w:szCs w:val="20"/>
      <w:u w:val="thick"/>
    </w:rPr>
  </w:style>
  <w:style w:type="paragraph" w:customStyle="1" w:styleId="Style12">
    <w:name w:val="Style12"/>
    <w:basedOn w:val="Normal"/>
    <w:link w:val="Style12Char"/>
    <w:qFormat/>
    <w:rsid w:val="00FE2E1E"/>
    <w:rPr>
      <w:rFonts w:eastAsia="Times New Roman"/>
      <w:b/>
      <w:u w:val="thick"/>
    </w:rPr>
  </w:style>
  <w:style w:type="character" w:customStyle="1" w:styleId="Style11Char">
    <w:name w:val="Style11 Char"/>
    <w:basedOn w:val="DefaultParagraphFont"/>
    <w:link w:val="Style11"/>
    <w:rsid w:val="00FE2E1E"/>
    <w:rPr>
      <w:rFonts w:ascii="Calibri" w:eastAsia="Times New Roman" w:hAnsi="Calibri"/>
      <w:b/>
      <w:szCs w:val="20"/>
      <w:u w:val="thick"/>
    </w:rPr>
  </w:style>
  <w:style w:type="character" w:customStyle="1" w:styleId="Style12Char">
    <w:name w:val="Style12 Char"/>
    <w:basedOn w:val="DefaultParagraphFont"/>
    <w:link w:val="Style12"/>
    <w:rsid w:val="00FE2E1E"/>
    <w:rPr>
      <w:rFonts w:ascii="Calibri" w:eastAsia="Times New Roman" w:hAnsi="Calibri"/>
      <w:b/>
      <w:u w:val="thick"/>
    </w:rPr>
  </w:style>
  <w:style w:type="character" w:customStyle="1" w:styleId="caps-label">
    <w:name w:val="caps-label"/>
    <w:basedOn w:val="DefaultParagraphFont"/>
    <w:rsid w:val="00FE2E1E"/>
  </w:style>
  <w:style w:type="character" w:customStyle="1" w:styleId="wikiexternallink">
    <w:name w:val="wikiexternallink"/>
    <w:basedOn w:val="DefaultParagraphFont"/>
    <w:rsid w:val="00FE2E1E"/>
  </w:style>
  <w:style w:type="character" w:customStyle="1" w:styleId="wikigeneratedlinkcontent">
    <w:name w:val="wikigeneratedlinkcontent"/>
    <w:basedOn w:val="DefaultParagraphFont"/>
    <w:rsid w:val="00FE2E1E"/>
  </w:style>
  <w:style w:type="character" w:customStyle="1" w:styleId="ShrinkChar">
    <w:name w:val="Shrink Char"/>
    <w:link w:val="Shrink"/>
    <w:locked/>
    <w:rsid w:val="00FE2E1E"/>
    <w:rPr>
      <w:rFonts w:ascii="Garamond" w:eastAsia="Times New Roman" w:hAnsi="Garamond"/>
      <w:sz w:val="12"/>
    </w:rPr>
  </w:style>
  <w:style w:type="paragraph" w:customStyle="1" w:styleId="Shrink">
    <w:name w:val="Shrink"/>
    <w:link w:val="ShrinkChar"/>
    <w:qFormat/>
    <w:rsid w:val="00FE2E1E"/>
    <w:pPr>
      <w:spacing w:after="0" w:line="240" w:lineRule="auto"/>
      <w:ind w:left="288" w:right="288"/>
    </w:pPr>
    <w:rPr>
      <w:rFonts w:ascii="Garamond" w:eastAsia="Times New Roman" w:hAnsi="Garamond"/>
      <w:sz w:val="12"/>
    </w:rPr>
  </w:style>
  <w:style w:type="character" w:customStyle="1" w:styleId="aqj">
    <w:name w:val="aqj"/>
    <w:basedOn w:val="DefaultParagraphFont"/>
    <w:rsid w:val="00FE2E1E"/>
  </w:style>
  <w:style w:type="character" w:customStyle="1" w:styleId="StyleStyleBoldUnderlineIntenseEmphasisUnderlineapple-style-s">
    <w:name w:val="Style Style Bold UnderlineIntense EmphasisUnderlineapple-style-s..."/>
    <w:basedOn w:val="DefaultParagraphFont"/>
    <w:rsid w:val="00FE2E1E"/>
    <w:rPr>
      <w:b w:val="0"/>
      <w:bCs w:val="0"/>
      <w:sz w:val="22"/>
      <w:u w:val="single"/>
      <w:bdr w:val="none" w:sz="0" w:space="0" w:color="auto"/>
    </w:rPr>
  </w:style>
  <w:style w:type="paragraph" w:customStyle="1" w:styleId="blocktitle0">
    <w:name w:val="block title"/>
    <w:basedOn w:val="Normal"/>
    <w:link w:val="blocktitleChar"/>
    <w:autoRedefine/>
    <w:qFormat/>
    <w:rsid w:val="00FE2E1E"/>
    <w:pPr>
      <w:spacing w:after="240"/>
      <w:jc w:val="center"/>
      <w:outlineLvl w:val="0"/>
    </w:pPr>
    <w:rPr>
      <w:rFonts w:eastAsia="Calibri"/>
      <w:b/>
      <w:caps/>
      <w:sz w:val="28"/>
      <w:szCs w:val="28"/>
      <w:lang w:val="es-ES"/>
    </w:rPr>
  </w:style>
  <w:style w:type="character" w:customStyle="1" w:styleId="Boxed">
    <w:name w:val="Boxed"/>
    <w:qFormat/>
    <w:rsid w:val="00FE2E1E"/>
    <w:rPr>
      <w:rFonts w:ascii="Times New Roman" w:hAnsi="Times New Roman"/>
      <w:sz w:val="20"/>
      <w:bdr w:val="single" w:sz="6" w:space="0" w:color="auto"/>
    </w:rPr>
  </w:style>
  <w:style w:type="character" w:customStyle="1" w:styleId="UnderlineCard">
    <w:name w:val="Underline Card"/>
    <w:uiPriority w:val="6"/>
    <w:qFormat/>
    <w:rsid w:val="00FE2E1E"/>
    <w:rPr>
      <w:rFonts w:ascii="Arial" w:hAnsi="Arial"/>
      <w:b w:val="0"/>
      <w:bCs/>
      <w:sz w:val="20"/>
      <w:u w:val="single"/>
    </w:rPr>
  </w:style>
  <w:style w:type="character" w:customStyle="1" w:styleId="story-author">
    <w:name w:val="story-author"/>
    <w:basedOn w:val="DefaultParagraphFont"/>
    <w:rsid w:val="00FE2E1E"/>
  </w:style>
  <w:style w:type="paragraph" w:customStyle="1" w:styleId="type">
    <w:name w:val="type"/>
    <w:basedOn w:val="Normal"/>
    <w:qFormat/>
    <w:rsid w:val="00FE2E1E"/>
    <w:pPr>
      <w:spacing w:before="100" w:beforeAutospacing="1" w:after="100" w:afterAutospacing="1"/>
    </w:pPr>
    <w:rPr>
      <w:rFonts w:eastAsia="Times New Roman"/>
    </w:rPr>
  </w:style>
  <w:style w:type="character" w:customStyle="1" w:styleId="institution">
    <w:name w:val="institution"/>
    <w:basedOn w:val="DefaultParagraphFont"/>
    <w:rsid w:val="00FE2E1E"/>
  </w:style>
  <w:style w:type="character" w:customStyle="1" w:styleId="abodyblack3">
    <w:name w:val="abodyblack3"/>
    <w:basedOn w:val="DefaultParagraphFont"/>
    <w:rsid w:val="00FE2E1E"/>
  </w:style>
  <w:style w:type="paragraph" w:customStyle="1" w:styleId="UnderlineChar2CharChar">
    <w:name w:val="Underline Char2 Char Char"/>
    <w:basedOn w:val="Normal"/>
    <w:link w:val="UnderlineChar2CharCharChar"/>
    <w:qFormat/>
    <w:rsid w:val="00FE2E1E"/>
    <w:rPr>
      <w:rFonts w:eastAsia="MS Mincho"/>
      <w:szCs w:val="20"/>
      <w:u w:val="single"/>
    </w:rPr>
  </w:style>
  <w:style w:type="character" w:customStyle="1" w:styleId="UnderlineChar2CharCharChar">
    <w:name w:val="Underline Char2 Char Char Char"/>
    <w:link w:val="UnderlineChar2CharChar"/>
    <w:rsid w:val="00FE2E1E"/>
    <w:rPr>
      <w:rFonts w:ascii="Calibri" w:eastAsia="MS Mincho" w:hAnsi="Calibri"/>
      <w:szCs w:val="20"/>
      <w:u w:val="single"/>
    </w:rPr>
  </w:style>
  <w:style w:type="character" w:customStyle="1" w:styleId="CharacterStyle1">
    <w:name w:val="Character Style 1"/>
    <w:rsid w:val="00FE2E1E"/>
    <w:rPr>
      <w:sz w:val="20"/>
      <w:szCs w:val="20"/>
    </w:rPr>
  </w:style>
  <w:style w:type="character" w:customStyle="1" w:styleId="FontStyle177">
    <w:name w:val="Font Style177"/>
    <w:basedOn w:val="DefaultParagraphFont"/>
    <w:uiPriority w:val="99"/>
    <w:rsid w:val="00FE2E1E"/>
    <w:rPr>
      <w:rFonts w:ascii="Times New Roman" w:hAnsi="Times New Roman" w:cs="Times New Roman"/>
      <w:sz w:val="20"/>
      <w:szCs w:val="20"/>
    </w:rPr>
  </w:style>
  <w:style w:type="character" w:customStyle="1" w:styleId="FontStyle173">
    <w:name w:val="Font Style173"/>
    <w:basedOn w:val="DefaultParagraphFont"/>
    <w:uiPriority w:val="99"/>
    <w:rsid w:val="00FE2E1E"/>
    <w:rPr>
      <w:rFonts w:ascii="Times New Roman" w:hAnsi="Times New Roman" w:cs="Times New Roman"/>
      <w:sz w:val="14"/>
      <w:szCs w:val="14"/>
    </w:rPr>
  </w:style>
  <w:style w:type="character" w:customStyle="1" w:styleId="FontStyle151">
    <w:name w:val="Font Style151"/>
    <w:basedOn w:val="DefaultParagraphFont"/>
    <w:uiPriority w:val="99"/>
    <w:rsid w:val="00FE2E1E"/>
    <w:rPr>
      <w:rFonts w:ascii="Arial Narrow" w:hAnsi="Arial Narrow" w:cs="Arial Narrow"/>
      <w:b/>
      <w:bCs/>
      <w:sz w:val="12"/>
      <w:szCs w:val="12"/>
    </w:rPr>
  </w:style>
  <w:style w:type="character" w:customStyle="1" w:styleId="FontStyle156">
    <w:name w:val="Font Style156"/>
    <w:basedOn w:val="DefaultParagraphFont"/>
    <w:uiPriority w:val="99"/>
    <w:rsid w:val="00FE2E1E"/>
    <w:rPr>
      <w:rFonts w:ascii="Arial Narrow" w:hAnsi="Arial Narrow" w:cs="Arial Narrow"/>
      <w:sz w:val="8"/>
      <w:szCs w:val="8"/>
    </w:rPr>
  </w:style>
  <w:style w:type="character" w:customStyle="1" w:styleId="FontStyle160">
    <w:name w:val="Font Style160"/>
    <w:basedOn w:val="DefaultParagraphFont"/>
    <w:uiPriority w:val="99"/>
    <w:rsid w:val="00FE2E1E"/>
    <w:rPr>
      <w:rFonts w:ascii="Times New Roman" w:hAnsi="Times New Roman" w:cs="Times New Roman"/>
      <w:b/>
      <w:bCs/>
      <w:sz w:val="20"/>
      <w:szCs w:val="20"/>
    </w:rPr>
  </w:style>
  <w:style w:type="character" w:customStyle="1" w:styleId="FontStyle178">
    <w:name w:val="Font Style178"/>
    <w:basedOn w:val="DefaultParagraphFont"/>
    <w:uiPriority w:val="99"/>
    <w:rsid w:val="00FE2E1E"/>
    <w:rPr>
      <w:rFonts w:ascii="Times New Roman" w:hAnsi="Times New Roman" w:cs="Times New Roman"/>
      <w:sz w:val="18"/>
      <w:szCs w:val="18"/>
    </w:rPr>
  </w:style>
  <w:style w:type="paragraph" w:customStyle="1" w:styleId="Style14">
    <w:name w:val="Style14"/>
    <w:basedOn w:val="Normal"/>
    <w:uiPriority w:val="99"/>
    <w:qFormat/>
    <w:rsid w:val="00FE2E1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E2E1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E2E1E"/>
    <w:rPr>
      <w:rFonts w:ascii="Times New Roman" w:hAnsi="Times New Roman" w:cs="Times New Roman"/>
      <w:sz w:val="12"/>
      <w:szCs w:val="12"/>
    </w:rPr>
  </w:style>
  <w:style w:type="paragraph" w:customStyle="1" w:styleId="Style9">
    <w:name w:val="Style9"/>
    <w:basedOn w:val="Normal"/>
    <w:uiPriority w:val="99"/>
    <w:qFormat/>
    <w:rsid w:val="00FE2E1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E2E1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E2E1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E2E1E"/>
    <w:rPr>
      <w:rFonts w:ascii="Times New Roman" w:hAnsi="Times New Roman" w:cs="Times New Roman"/>
      <w:sz w:val="16"/>
      <w:szCs w:val="16"/>
    </w:rPr>
  </w:style>
  <w:style w:type="character" w:customStyle="1" w:styleId="f">
    <w:name w:val="f"/>
    <w:basedOn w:val="DefaultParagraphFont"/>
    <w:rsid w:val="00FE2E1E"/>
  </w:style>
  <w:style w:type="character" w:customStyle="1" w:styleId="TagsChar2">
    <w:name w:val="Tags Char2"/>
    <w:rsid w:val="00FE2E1E"/>
    <w:rPr>
      <w:b/>
      <w:sz w:val="24"/>
    </w:rPr>
  </w:style>
  <w:style w:type="paragraph" w:customStyle="1" w:styleId="CardsFont6ptChar">
    <w:name w:val="Cards + Font: 6 pt Char"/>
    <w:basedOn w:val="Normal"/>
    <w:link w:val="CardsFont6ptCharChar"/>
    <w:qFormat/>
    <w:rsid w:val="00FE2E1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E2E1E"/>
    <w:rPr>
      <w:rFonts w:ascii="Calibri" w:eastAsia="Times New Roman" w:hAnsi="Calibri"/>
      <w:sz w:val="12"/>
    </w:rPr>
  </w:style>
  <w:style w:type="character" w:customStyle="1" w:styleId="FontStyle172">
    <w:name w:val="Font Style172"/>
    <w:basedOn w:val="DefaultParagraphFont"/>
    <w:uiPriority w:val="99"/>
    <w:rsid w:val="00FE2E1E"/>
    <w:rPr>
      <w:rFonts w:ascii="Times New Roman" w:hAnsi="Times New Roman" w:cs="Times New Roman"/>
      <w:b/>
      <w:bCs/>
      <w:sz w:val="16"/>
      <w:szCs w:val="16"/>
    </w:rPr>
  </w:style>
  <w:style w:type="paragraph" w:customStyle="1" w:styleId="Style18">
    <w:name w:val="Style18"/>
    <w:basedOn w:val="Normal"/>
    <w:uiPriority w:val="99"/>
    <w:qFormat/>
    <w:rsid w:val="00FE2E1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E2E1E"/>
    <w:rPr>
      <w:rFonts w:ascii="Times New Roman" w:hAnsi="Times New Roman" w:cs="Times New Roman"/>
      <w:i/>
      <w:iCs/>
      <w:sz w:val="16"/>
      <w:szCs w:val="16"/>
    </w:rPr>
  </w:style>
  <w:style w:type="character" w:customStyle="1" w:styleId="FontStyle162">
    <w:name w:val="Font Style162"/>
    <w:basedOn w:val="DefaultParagraphFont"/>
    <w:uiPriority w:val="99"/>
    <w:rsid w:val="00FE2E1E"/>
    <w:rPr>
      <w:rFonts w:ascii="Times New Roman" w:hAnsi="Times New Roman" w:cs="Times New Roman"/>
      <w:b/>
      <w:bCs/>
      <w:sz w:val="18"/>
      <w:szCs w:val="18"/>
    </w:rPr>
  </w:style>
  <w:style w:type="character" w:customStyle="1" w:styleId="FontStyle167">
    <w:name w:val="Font Style167"/>
    <w:basedOn w:val="DefaultParagraphFont"/>
    <w:uiPriority w:val="99"/>
    <w:rsid w:val="00FE2E1E"/>
    <w:rPr>
      <w:rFonts w:ascii="Times New Roman" w:hAnsi="Times New Roman" w:cs="Times New Roman"/>
      <w:sz w:val="10"/>
      <w:szCs w:val="10"/>
    </w:rPr>
  </w:style>
  <w:style w:type="character" w:customStyle="1" w:styleId="FontStyle174">
    <w:name w:val="Font Style174"/>
    <w:basedOn w:val="DefaultParagraphFont"/>
    <w:uiPriority w:val="99"/>
    <w:rsid w:val="00FE2E1E"/>
    <w:rPr>
      <w:rFonts w:ascii="Arial Narrow" w:hAnsi="Arial Narrow" w:cs="Arial Narrow"/>
      <w:b/>
      <w:bCs/>
      <w:sz w:val="18"/>
      <w:szCs w:val="18"/>
    </w:rPr>
  </w:style>
  <w:style w:type="paragraph" w:customStyle="1" w:styleId="Style47">
    <w:name w:val="Style47"/>
    <w:basedOn w:val="Normal"/>
    <w:uiPriority w:val="99"/>
    <w:qFormat/>
    <w:rsid w:val="00FE2E1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E2E1E"/>
    <w:rPr>
      <w:rFonts w:ascii="Times New Roman" w:hAnsi="Times New Roman" w:cs="Times New Roman"/>
      <w:sz w:val="12"/>
      <w:szCs w:val="12"/>
    </w:rPr>
  </w:style>
  <w:style w:type="paragraph" w:customStyle="1" w:styleId="Style24">
    <w:name w:val="Style24"/>
    <w:basedOn w:val="Normal"/>
    <w:uiPriority w:val="99"/>
    <w:qFormat/>
    <w:rsid w:val="00FE2E1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E2E1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E2E1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E2E1E"/>
    <w:rPr>
      <w:rFonts w:ascii="Times New Roman" w:hAnsi="Times New Roman" w:cs="Times New Roman"/>
      <w:b/>
      <w:bCs/>
      <w:sz w:val="18"/>
      <w:szCs w:val="18"/>
    </w:rPr>
  </w:style>
  <w:style w:type="paragraph" w:customStyle="1" w:styleId="Style21">
    <w:name w:val="Style21"/>
    <w:basedOn w:val="Normal"/>
    <w:uiPriority w:val="99"/>
    <w:qFormat/>
    <w:rsid w:val="00FE2E1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E2E1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FE2E1E"/>
    <w:rPr>
      <w:rFonts w:ascii="Calibri" w:hAnsi="Calibri"/>
      <w:sz w:val="20"/>
      <w:szCs w:val="20"/>
    </w:rPr>
  </w:style>
  <w:style w:type="paragraph" w:customStyle="1" w:styleId="Standard">
    <w:name w:val="Standard"/>
    <w:qFormat/>
    <w:rsid w:val="00FE2E1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FE2E1E"/>
    <w:rPr>
      <w:color w:val="000000"/>
      <w:sz w:val="32"/>
      <w:szCs w:val="32"/>
    </w:rPr>
  </w:style>
  <w:style w:type="paragraph" w:customStyle="1" w:styleId="Cardnon-underlined">
    <w:name w:val="Card non-underlined"/>
    <w:basedOn w:val="Normal"/>
    <w:link w:val="Cardnon-underlinedChar"/>
    <w:autoRedefine/>
    <w:uiPriority w:val="99"/>
    <w:qFormat/>
    <w:rsid w:val="00FE2E1E"/>
    <w:rPr>
      <w:rFonts w:eastAsia="Times New Roman"/>
      <w:szCs w:val="20"/>
    </w:rPr>
  </w:style>
  <w:style w:type="character" w:customStyle="1" w:styleId="Cardnon-underlinedChar">
    <w:name w:val="Card non-underlined Char"/>
    <w:basedOn w:val="DefaultParagraphFont"/>
    <w:link w:val="Cardnon-underlined"/>
    <w:uiPriority w:val="99"/>
    <w:rsid w:val="00FE2E1E"/>
    <w:rPr>
      <w:rFonts w:ascii="Calibri" w:eastAsia="Times New Roman" w:hAnsi="Calibri"/>
      <w:szCs w:val="20"/>
    </w:rPr>
  </w:style>
  <w:style w:type="numbering" w:customStyle="1" w:styleId="NoList1">
    <w:name w:val="No List1"/>
    <w:next w:val="NoList"/>
    <w:semiHidden/>
    <w:unhideWhenUsed/>
    <w:rsid w:val="00FE2E1E"/>
  </w:style>
  <w:style w:type="character" w:customStyle="1" w:styleId="TitleChar2">
    <w:name w:val="Title Char2"/>
    <w:basedOn w:val="DefaultParagraphFont"/>
    <w:uiPriority w:val="10"/>
    <w:qFormat/>
    <w:locked/>
    <w:rsid w:val="00FE2E1E"/>
    <w:rPr>
      <w:b/>
      <w:bCs/>
      <w:u w:val="single"/>
    </w:rPr>
  </w:style>
  <w:style w:type="paragraph" w:styleId="TOC3">
    <w:name w:val="toc 3"/>
    <w:basedOn w:val="Normal"/>
    <w:next w:val="Normal"/>
    <w:autoRedefine/>
    <w:rsid w:val="00FE2E1E"/>
    <w:pPr>
      <w:ind w:left="400"/>
    </w:pPr>
    <w:rPr>
      <w:rFonts w:eastAsia="Times New Roman"/>
      <w:szCs w:val="20"/>
    </w:rPr>
  </w:style>
  <w:style w:type="paragraph" w:styleId="TOC4">
    <w:name w:val="toc 4"/>
    <w:basedOn w:val="Normal"/>
    <w:next w:val="Normal"/>
    <w:autoRedefine/>
    <w:rsid w:val="00FE2E1E"/>
    <w:pPr>
      <w:ind w:left="600"/>
    </w:pPr>
    <w:rPr>
      <w:rFonts w:eastAsia="Times New Roman"/>
      <w:szCs w:val="20"/>
    </w:rPr>
  </w:style>
  <w:style w:type="paragraph" w:styleId="TOC5">
    <w:name w:val="toc 5"/>
    <w:basedOn w:val="Normal"/>
    <w:next w:val="Normal"/>
    <w:autoRedefine/>
    <w:rsid w:val="00FE2E1E"/>
    <w:pPr>
      <w:ind w:left="800"/>
    </w:pPr>
    <w:rPr>
      <w:rFonts w:eastAsia="Times New Roman"/>
      <w:szCs w:val="20"/>
    </w:rPr>
  </w:style>
  <w:style w:type="paragraph" w:styleId="TOC6">
    <w:name w:val="toc 6"/>
    <w:basedOn w:val="Normal"/>
    <w:next w:val="Normal"/>
    <w:autoRedefine/>
    <w:rsid w:val="00FE2E1E"/>
    <w:pPr>
      <w:ind w:left="1000"/>
    </w:pPr>
    <w:rPr>
      <w:rFonts w:eastAsia="Times New Roman"/>
      <w:szCs w:val="20"/>
    </w:rPr>
  </w:style>
  <w:style w:type="paragraph" w:styleId="TOC7">
    <w:name w:val="toc 7"/>
    <w:basedOn w:val="Normal"/>
    <w:next w:val="Normal"/>
    <w:autoRedefine/>
    <w:rsid w:val="00FE2E1E"/>
    <w:pPr>
      <w:ind w:left="1200"/>
    </w:pPr>
    <w:rPr>
      <w:rFonts w:eastAsia="Times New Roman"/>
      <w:szCs w:val="20"/>
    </w:rPr>
  </w:style>
  <w:style w:type="paragraph" w:styleId="TOC8">
    <w:name w:val="toc 8"/>
    <w:basedOn w:val="Normal"/>
    <w:next w:val="Normal"/>
    <w:autoRedefine/>
    <w:rsid w:val="00FE2E1E"/>
    <w:pPr>
      <w:ind w:left="1400"/>
    </w:pPr>
    <w:rPr>
      <w:rFonts w:eastAsia="Times New Roman"/>
      <w:szCs w:val="20"/>
    </w:rPr>
  </w:style>
  <w:style w:type="character" w:customStyle="1" w:styleId="allocatoragentsleft">
    <w:name w:val="al_locatoragentsleft"/>
    <w:basedOn w:val="DefaultParagraphFont"/>
    <w:rsid w:val="00FE2E1E"/>
  </w:style>
  <w:style w:type="character" w:styleId="HTMLTypewriter">
    <w:name w:val="HTML Typewriter"/>
    <w:basedOn w:val="DefaultParagraphFont"/>
    <w:unhideWhenUsed/>
    <w:rsid w:val="00FE2E1E"/>
    <w:rPr>
      <w:rFonts w:ascii="Courier New" w:eastAsia="Times New Roman" w:hAnsi="Courier New" w:cs="Courier New"/>
      <w:sz w:val="20"/>
      <w:szCs w:val="20"/>
    </w:rPr>
  </w:style>
  <w:style w:type="character" w:customStyle="1" w:styleId="caps">
    <w:name w:val="caps"/>
    <w:basedOn w:val="DefaultParagraphFont"/>
    <w:rsid w:val="00FE2E1E"/>
  </w:style>
  <w:style w:type="character" w:customStyle="1" w:styleId="UnderlinesCharChar">
    <w:name w:val="Underlines Char Char"/>
    <w:basedOn w:val="DefaultParagraphFont"/>
    <w:rsid w:val="00FE2E1E"/>
    <w:rPr>
      <w:rFonts w:cs="Arial"/>
      <w:b/>
      <w:bCs/>
      <w:noProof w:val="0"/>
      <w:sz w:val="22"/>
      <w:szCs w:val="26"/>
      <w:u w:val="single"/>
      <w:lang w:val="en-US" w:eastAsia="en-US" w:bidi="ar-SA"/>
    </w:rPr>
  </w:style>
  <w:style w:type="paragraph" w:customStyle="1" w:styleId="Carding">
    <w:name w:val="Carding"/>
    <w:basedOn w:val="Normal"/>
    <w:uiPriority w:val="99"/>
    <w:qFormat/>
    <w:rsid w:val="00FE2E1E"/>
    <w:rPr>
      <w:rFonts w:eastAsia="Times New Roman"/>
      <w:sz w:val="18"/>
    </w:rPr>
  </w:style>
  <w:style w:type="character" w:customStyle="1" w:styleId="aunderline">
    <w:name w:val="aunderline"/>
    <w:basedOn w:val="DefaultParagraphFont"/>
    <w:rsid w:val="00FE2E1E"/>
    <w:rPr>
      <w:rFonts w:ascii="Times New Roman" w:hAnsi="Times New Roman"/>
      <w:sz w:val="20"/>
      <w:szCs w:val="24"/>
      <w:u w:val="thick"/>
    </w:rPr>
  </w:style>
  <w:style w:type="character" w:customStyle="1" w:styleId="tagChar1">
    <w:name w:val="tag Char1"/>
    <w:basedOn w:val="DefaultParagraphFont"/>
    <w:rsid w:val="00FE2E1E"/>
    <w:rPr>
      <w:b/>
      <w:noProof w:val="0"/>
      <w:sz w:val="24"/>
      <w:lang w:val="en-US" w:eastAsia="en-US" w:bidi="ar-SA"/>
    </w:rPr>
  </w:style>
  <w:style w:type="character" w:customStyle="1" w:styleId="tagChar2">
    <w:name w:val="tag Char2"/>
    <w:basedOn w:val="DefaultParagraphFont"/>
    <w:qFormat/>
    <w:rsid w:val="00FE2E1E"/>
    <w:rPr>
      <w:b/>
      <w:noProof w:val="0"/>
      <w:sz w:val="24"/>
      <w:lang w:val="en-US" w:eastAsia="en-US" w:bidi="ar-SA"/>
    </w:rPr>
  </w:style>
  <w:style w:type="character" w:customStyle="1" w:styleId="Taggin-New">
    <w:name w:val="Taggin - New"/>
    <w:basedOn w:val="DefaultParagraphFont"/>
    <w:rsid w:val="00FE2E1E"/>
    <w:rPr>
      <w:rFonts w:ascii="Arial Narrow" w:hAnsi="Arial Narrow"/>
      <w:b/>
      <w:sz w:val="22"/>
    </w:rPr>
  </w:style>
  <w:style w:type="character" w:customStyle="1" w:styleId="Boxing-New">
    <w:name w:val="Boxing - New"/>
    <w:basedOn w:val="DefaultParagraphFont"/>
    <w:rsid w:val="00FE2E1E"/>
    <w:rPr>
      <w:rFonts w:ascii="Arial Narrow" w:hAnsi="Arial Narrow"/>
      <w:sz w:val="16"/>
      <w:u w:val="none"/>
      <w:bdr w:val="single" w:sz="4" w:space="0" w:color="auto"/>
    </w:rPr>
  </w:style>
  <w:style w:type="character" w:customStyle="1" w:styleId="ilad">
    <w:name w:val="il_ad"/>
    <w:rsid w:val="00FE2E1E"/>
  </w:style>
  <w:style w:type="paragraph" w:customStyle="1" w:styleId="CardsHighlighted">
    <w:name w:val="Cards Highlighted"/>
    <w:next w:val="Normal"/>
    <w:link w:val="CardsHighlightedChar"/>
    <w:qFormat/>
    <w:rsid w:val="00FE2E1E"/>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FE2E1E"/>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FE2E1E"/>
    <w:rPr>
      <w:rFonts w:ascii="Garamond" w:hAnsi="Garamond"/>
      <w:sz w:val="22"/>
      <w:szCs w:val="24"/>
      <w:u w:val="single"/>
      <w:lang w:val="en-US" w:eastAsia="en-US" w:bidi="ar-SA"/>
    </w:rPr>
  </w:style>
  <w:style w:type="paragraph" w:customStyle="1" w:styleId="Style2">
    <w:name w:val="Style2"/>
    <w:basedOn w:val="Heading4"/>
    <w:qFormat/>
    <w:rsid w:val="00FE2E1E"/>
    <w:pPr>
      <w:spacing w:before="0"/>
    </w:pPr>
    <w:rPr>
      <w:rFonts w:eastAsia="Times New Roman" w:cs="Times New Roman"/>
      <w:iCs w:val="0"/>
      <w:caps/>
      <w:szCs w:val="20"/>
    </w:rPr>
  </w:style>
  <w:style w:type="character" w:customStyle="1" w:styleId="pagetitle">
    <w:name w:val="pagetitle"/>
    <w:basedOn w:val="DefaultParagraphFont"/>
    <w:rsid w:val="00FE2E1E"/>
  </w:style>
  <w:style w:type="paragraph" w:customStyle="1" w:styleId="text">
    <w:name w:val="text"/>
    <w:basedOn w:val="Normal"/>
    <w:uiPriority w:val="99"/>
    <w:qFormat/>
    <w:rsid w:val="00FE2E1E"/>
    <w:pPr>
      <w:spacing w:before="100" w:beforeAutospacing="1" w:after="100" w:afterAutospacing="1"/>
    </w:pPr>
    <w:rPr>
      <w:rFonts w:eastAsia="Times New Roman"/>
    </w:rPr>
  </w:style>
  <w:style w:type="character" w:customStyle="1" w:styleId="StyleUnderlineCharChar9ptBold1">
    <w:name w:val="Style Underline Char Char + 9 pt Bold1"/>
    <w:rsid w:val="00FE2E1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E2E1E"/>
    <w:rPr>
      <w:rFonts w:ascii="Times New Roman" w:hAnsi="Times New Roman"/>
      <w:sz w:val="20"/>
      <w:szCs w:val="24"/>
      <w:u w:val="single"/>
      <w:lang w:val="en-US" w:eastAsia="en-US" w:bidi="ar-SA"/>
    </w:rPr>
  </w:style>
  <w:style w:type="character" w:customStyle="1" w:styleId="Style9ptBoldUnderline">
    <w:name w:val="Style 9 pt Bold Underline"/>
    <w:rsid w:val="00FE2E1E"/>
    <w:rPr>
      <w:b/>
      <w:bCs/>
      <w:sz w:val="20"/>
      <w:u w:val="single"/>
    </w:rPr>
  </w:style>
  <w:style w:type="paragraph" w:customStyle="1" w:styleId="StyleUnderline9pt0">
    <w:name w:val="Style Underline + 9 pt"/>
    <w:link w:val="StyleUnderline9ptChar"/>
    <w:qFormat/>
    <w:rsid w:val="00FE2E1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FE2E1E"/>
    <w:rPr>
      <w:rFonts w:ascii="Arial" w:eastAsia="Times New Roman" w:hAnsi="Arial" w:cs="Times New Roman"/>
      <w:szCs w:val="20"/>
      <w:u w:val="single"/>
    </w:rPr>
  </w:style>
  <w:style w:type="character" w:customStyle="1" w:styleId="StyleUnderlineChar1Bold">
    <w:name w:val="Style Underline Char1 + Bold"/>
    <w:rsid w:val="00FE2E1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E2E1E"/>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FE2E1E"/>
    <w:rPr>
      <w:rFonts w:ascii="Calibri" w:hAnsi="Calibri" w:cs="Calibri"/>
      <w:kern w:val="32"/>
      <w:szCs w:val="20"/>
      <w:u w:val="single"/>
      <w:lang w:eastAsia="ar-SA"/>
    </w:rPr>
  </w:style>
  <w:style w:type="character" w:customStyle="1" w:styleId="TagsCharCharChar">
    <w:name w:val="Tags Char Char Char"/>
    <w:basedOn w:val="DefaultParagraphFont"/>
    <w:rsid w:val="00FE2E1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E2E1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FE2E1E"/>
    <w:rPr>
      <w:color w:val="000000"/>
      <w:sz w:val="20"/>
      <w:u w:val="single"/>
    </w:rPr>
  </w:style>
  <w:style w:type="character" w:customStyle="1" w:styleId="Style11ptBlack">
    <w:name w:val="Style 11 pt Black"/>
    <w:basedOn w:val="DefaultParagraphFont"/>
    <w:rsid w:val="00FE2E1E"/>
    <w:rPr>
      <w:color w:val="000000"/>
      <w:sz w:val="20"/>
    </w:rPr>
  </w:style>
  <w:style w:type="character" w:customStyle="1" w:styleId="StyleUnderlineCharTimesBold">
    <w:name w:val="Style Underline Char + Times Bold"/>
    <w:basedOn w:val="DefaultParagraphFont"/>
    <w:rsid w:val="00FE2E1E"/>
    <w:rPr>
      <w:rFonts w:ascii="Times" w:hAnsi="Times"/>
      <w:b w:val="0"/>
      <w:bCs/>
      <w:sz w:val="20"/>
      <w:u w:val="single"/>
    </w:rPr>
  </w:style>
  <w:style w:type="character" w:customStyle="1" w:styleId="blubigktbiz">
    <w:name w:val="blubigktbiz"/>
    <w:rsid w:val="00FE2E1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E2E1E"/>
  </w:style>
  <w:style w:type="character" w:customStyle="1" w:styleId="StyleevidencetextBorderSinglesolidlineAuto05ptLChar">
    <w:name w:val="Style evidence text + Border: : (Single solid line Auto  0.5 pt L... Char"/>
    <w:link w:val="StyleevidencetextBorderSinglesolidlineAuto05ptL"/>
    <w:rsid w:val="00FE2E1E"/>
    <w:rPr>
      <w:rFonts w:ascii="Calibri" w:hAnsi="Calibri"/>
      <w:color w:val="000000"/>
      <w:lang w:val="x-none" w:eastAsia="x-none"/>
    </w:rPr>
  </w:style>
  <w:style w:type="character" w:customStyle="1" w:styleId="Style4CharChar">
    <w:name w:val="Style4 Char Char"/>
    <w:basedOn w:val="DefaultParagraphFont"/>
    <w:rsid w:val="00FE2E1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E2E1E"/>
    <w:rPr>
      <w:rFonts w:ascii="Times New Roman" w:hAnsi="Times New Roman" w:cs="Times New Roman"/>
      <w:sz w:val="16"/>
      <w:szCs w:val="16"/>
    </w:rPr>
  </w:style>
  <w:style w:type="character" w:customStyle="1" w:styleId="StyleEmphasisArial12ptBold">
    <w:name w:val="Style Emphasis + Arial 12 pt Bold"/>
    <w:rsid w:val="00FE2E1E"/>
    <w:rPr>
      <w:rFonts w:ascii="Arial" w:hAnsi="Arial"/>
      <w:b/>
      <w:bCs/>
      <w:i/>
      <w:iCs/>
      <w:sz w:val="24"/>
    </w:rPr>
  </w:style>
  <w:style w:type="character" w:customStyle="1" w:styleId="super">
    <w:name w:val="super"/>
    <w:rsid w:val="00FE2E1E"/>
  </w:style>
  <w:style w:type="character" w:customStyle="1" w:styleId="text30">
    <w:name w:val="text30"/>
    <w:rsid w:val="00FE2E1E"/>
  </w:style>
  <w:style w:type="character" w:customStyle="1" w:styleId="uppercase">
    <w:name w:val="uppercase"/>
    <w:rsid w:val="00FE2E1E"/>
  </w:style>
  <w:style w:type="character" w:customStyle="1" w:styleId="bodytext0">
    <w:name w:val="bodytext"/>
    <w:rsid w:val="00FE2E1E"/>
  </w:style>
  <w:style w:type="character" w:customStyle="1" w:styleId="entry-title">
    <w:name w:val="entry-title"/>
    <w:rsid w:val="00FE2E1E"/>
  </w:style>
  <w:style w:type="character" w:customStyle="1" w:styleId="BodyTextIndentChar1">
    <w:name w:val="Body Text Indent Char1"/>
    <w:basedOn w:val="DefaultParagraphFont"/>
    <w:uiPriority w:val="99"/>
    <w:semiHidden/>
    <w:rsid w:val="00FE2E1E"/>
    <w:rPr>
      <w:rFonts w:ascii="Times New Roman" w:hAnsi="Times New Roman" w:cs="Times New Roman"/>
      <w:sz w:val="20"/>
    </w:rPr>
  </w:style>
  <w:style w:type="character" w:customStyle="1" w:styleId="Style6pt">
    <w:name w:val="Style 6 pt"/>
    <w:basedOn w:val="DefaultParagraphFont"/>
    <w:qFormat/>
    <w:rsid w:val="00FE2E1E"/>
    <w:rPr>
      <w:sz w:val="12"/>
    </w:rPr>
  </w:style>
  <w:style w:type="character" w:customStyle="1" w:styleId="CiteCharCharCharCharCharChar">
    <w:name w:val="Cite Char Char Char Char Char Char"/>
    <w:basedOn w:val="DefaultParagraphFont"/>
    <w:rsid w:val="00FE2E1E"/>
    <w:rPr>
      <w:b/>
      <w:noProof w:val="0"/>
      <w:sz w:val="22"/>
      <w:szCs w:val="24"/>
      <w:u w:val="single"/>
      <w:lang w:val="en-US" w:eastAsia="en-US" w:bidi="ar-SA"/>
    </w:rPr>
  </w:style>
  <w:style w:type="character" w:customStyle="1" w:styleId="mainbody1">
    <w:name w:val="mainbody1"/>
    <w:basedOn w:val="DefaultParagraphFont"/>
    <w:rsid w:val="00FE2E1E"/>
    <w:rPr>
      <w:rFonts w:ascii="Verdana" w:hAnsi="Verdana" w:hint="default"/>
      <w:color w:val="000000"/>
      <w:sz w:val="22"/>
      <w:szCs w:val="22"/>
    </w:rPr>
  </w:style>
  <w:style w:type="character" w:customStyle="1" w:styleId="ssl4">
    <w:name w:val="ss_l4"/>
    <w:basedOn w:val="DefaultParagraphFont"/>
    <w:rsid w:val="00FE2E1E"/>
  </w:style>
  <w:style w:type="paragraph" w:customStyle="1" w:styleId="StyleNormalWeb11ptUnderline">
    <w:name w:val="Style Normal (Web) + 11 pt Underline"/>
    <w:basedOn w:val="NormalWeb"/>
    <w:link w:val="StyleNormalWeb11ptUnderlineChar"/>
    <w:qFormat/>
    <w:rsid w:val="00FE2E1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FE2E1E"/>
    <w:rPr>
      <w:rFonts w:ascii="Calibri" w:eastAsia="Calibri" w:hAnsi="Calibri"/>
      <w:u w:val="single"/>
    </w:rPr>
  </w:style>
  <w:style w:type="character" w:customStyle="1" w:styleId="cit-first-element">
    <w:name w:val="cit-first-element"/>
    <w:basedOn w:val="DefaultParagraphFont"/>
    <w:rsid w:val="00FE2E1E"/>
  </w:style>
  <w:style w:type="character" w:customStyle="1" w:styleId="title1">
    <w:name w:val="title1"/>
    <w:basedOn w:val="DefaultParagraphFont"/>
    <w:rsid w:val="00FE2E1E"/>
  </w:style>
  <w:style w:type="character" w:customStyle="1" w:styleId="StyleThickunderline1">
    <w:name w:val="Style Thick underline1"/>
    <w:basedOn w:val="DefaultParagraphFont"/>
    <w:rsid w:val="00FE2E1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E2E1E"/>
    <w:rPr>
      <w:rFonts w:ascii="Georgia" w:hAnsi="Georgia"/>
    </w:rPr>
  </w:style>
  <w:style w:type="character" w:customStyle="1" w:styleId="FooterChar1">
    <w:name w:val="Footer Char1"/>
    <w:basedOn w:val="DefaultParagraphFont"/>
    <w:uiPriority w:val="99"/>
    <w:semiHidden/>
    <w:rsid w:val="00FE2E1E"/>
    <w:rPr>
      <w:rFonts w:ascii="Georgia" w:hAnsi="Georgia"/>
    </w:rPr>
  </w:style>
  <w:style w:type="character" w:customStyle="1" w:styleId="AnalyticChar">
    <w:name w:val="Analytic Char"/>
    <w:basedOn w:val="DefaultParagraphFont"/>
    <w:link w:val="Analytic"/>
    <w:rsid w:val="00FE2E1E"/>
    <w:rPr>
      <w:rFonts w:ascii="Calibri" w:hAnsi="Calibri"/>
      <w:b/>
      <w:sz w:val="24"/>
    </w:rPr>
  </w:style>
  <w:style w:type="character" w:customStyle="1" w:styleId="UnderlineBold0">
    <w:name w:val="Underline Bold"/>
    <w:uiPriority w:val="6"/>
    <w:qFormat/>
    <w:rsid w:val="00FE2E1E"/>
    <w:rPr>
      <w:b/>
      <w:sz w:val="20"/>
      <w:u w:val="single"/>
    </w:rPr>
  </w:style>
  <w:style w:type="paragraph" w:customStyle="1" w:styleId="Underline20">
    <w:name w:val="Underline2"/>
    <w:basedOn w:val="Normal"/>
    <w:link w:val="Underline2Char"/>
    <w:autoRedefine/>
    <w:uiPriority w:val="4"/>
    <w:qFormat/>
    <w:rsid w:val="00FE2E1E"/>
    <w:rPr>
      <w:b/>
      <w:u w:val="single"/>
    </w:rPr>
  </w:style>
  <w:style w:type="character" w:customStyle="1" w:styleId="Underline2Char">
    <w:name w:val="Underline2 Char"/>
    <w:basedOn w:val="DefaultParagraphFont"/>
    <w:link w:val="Underline20"/>
    <w:uiPriority w:val="4"/>
    <w:rsid w:val="00FE2E1E"/>
    <w:rPr>
      <w:rFonts w:ascii="Calibri" w:hAnsi="Calibri"/>
      <w:b/>
      <w:u w:val="single"/>
    </w:rPr>
  </w:style>
  <w:style w:type="character" w:customStyle="1" w:styleId="NormalTextChar">
    <w:name w:val="Normal Text Char"/>
    <w:link w:val="NormalText"/>
    <w:rsid w:val="00FE2E1E"/>
    <w:rPr>
      <w:rFonts w:ascii="Calibri" w:eastAsia="Times New Roman" w:hAnsi="Calibri"/>
      <w:szCs w:val="26"/>
    </w:rPr>
  </w:style>
  <w:style w:type="paragraph" w:customStyle="1" w:styleId="TableParagraph">
    <w:name w:val="Table Paragraph"/>
    <w:basedOn w:val="Normal"/>
    <w:uiPriority w:val="1"/>
    <w:qFormat/>
    <w:rsid w:val="00FE2E1E"/>
    <w:pPr>
      <w:widowControl w:val="0"/>
    </w:pPr>
  </w:style>
  <w:style w:type="character" w:customStyle="1" w:styleId="UnderlineChar0">
    <w:name w:val="UnderlineChar"/>
    <w:rsid w:val="00FE2E1E"/>
    <w:rPr>
      <w:sz w:val="24"/>
      <w:u w:val="single"/>
      <w:shd w:val="clear" w:color="auto" w:fill="auto"/>
    </w:rPr>
  </w:style>
  <w:style w:type="character" w:customStyle="1" w:styleId="foreground">
    <w:name w:val="foreground"/>
    <w:basedOn w:val="DefaultParagraphFont"/>
    <w:rsid w:val="00FE2E1E"/>
  </w:style>
  <w:style w:type="paragraph" w:customStyle="1" w:styleId="StyleCircled11pt">
    <w:name w:val="Style Circled + 11 pt"/>
    <w:basedOn w:val="Normal"/>
    <w:link w:val="StyleCircled11ptChar"/>
    <w:qFormat/>
    <w:rsid w:val="00FE2E1E"/>
    <w:rPr>
      <w:rFonts w:eastAsia="Times New Roman"/>
      <w:b/>
      <w:bCs/>
      <w:sz w:val="20"/>
      <w:u w:val="single"/>
    </w:rPr>
  </w:style>
  <w:style w:type="character" w:customStyle="1" w:styleId="StyleCircled11ptChar">
    <w:name w:val="Style Circled + 11 pt Char"/>
    <w:link w:val="StyleCircled11pt"/>
    <w:rsid w:val="00FE2E1E"/>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FE2E1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E2E1E"/>
    <w:rPr>
      <w:rFonts w:ascii="Times" w:eastAsia="Times New Roman" w:hAnsi="Times"/>
      <w:sz w:val="20"/>
      <w:szCs w:val="28"/>
      <w:u w:val="single"/>
    </w:rPr>
  </w:style>
  <w:style w:type="paragraph" w:customStyle="1" w:styleId="cite20">
    <w:name w:val="cite2"/>
    <w:basedOn w:val="Normal"/>
    <w:uiPriority w:val="99"/>
    <w:qFormat/>
    <w:rsid w:val="00FE2E1E"/>
    <w:rPr>
      <w:rFonts w:eastAsia="Times New Roman"/>
      <w:color w:val="000000"/>
      <w:sz w:val="20"/>
      <w:szCs w:val="20"/>
    </w:rPr>
  </w:style>
  <w:style w:type="character" w:customStyle="1" w:styleId="postby">
    <w:name w:val="post_by"/>
    <w:basedOn w:val="DefaultParagraphFont"/>
    <w:rsid w:val="00FE2E1E"/>
  </w:style>
  <w:style w:type="character" w:customStyle="1" w:styleId="Style11ptBorderSinglesolidlineAuto05ptLinewidth">
    <w:name w:val="Style 11 pt Border: : (Single solid line Auto  0.5 pt Line width)"/>
    <w:rsid w:val="00FE2E1E"/>
    <w:rPr>
      <w:sz w:val="20"/>
      <w:bdr w:val="single" w:sz="4" w:space="0" w:color="auto" w:frame="1"/>
    </w:rPr>
  </w:style>
  <w:style w:type="character" w:customStyle="1" w:styleId="StyleUnderlineChar9ptBorderSinglesolidlineAuto0">
    <w:name w:val="Style Underline Char + 9 pt Border: : (Single solid line Auto  0..."/>
    <w:rsid w:val="00FE2E1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E2E1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E2E1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E2E1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E2E1E"/>
    <w:rPr>
      <w:sz w:val="20"/>
      <w:szCs w:val="24"/>
      <w:u w:val="single"/>
      <w:bdr w:val="single" w:sz="4" w:space="0" w:color="auto"/>
      <w:lang w:val="en-US" w:eastAsia="en-US" w:bidi="ar-SA"/>
    </w:rPr>
  </w:style>
  <w:style w:type="character" w:customStyle="1" w:styleId="StyleLatinGaramondUnderline">
    <w:name w:val="Style (Latin) Garamond Underline"/>
    <w:rsid w:val="00FE2E1E"/>
    <w:rPr>
      <w:rFonts w:ascii="Times New Roman" w:hAnsi="Times New Roman"/>
      <w:sz w:val="20"/>
      <w:u w:val="single"/>
    </w:rPr>
  </w:style>
  <w:style w:type="character" w:customStyle="1" w:styleId="StyleLatinGaramond">
    <w:name w:val="Style (Latin) Garamond"/>
    <w:rsid w:val="00FE2E1E"/>
    <w:rPr>
      <w:rFonts w:ascii="Times New Roman" w:hAnsi="Times New Roman"/>
      <w:sz w:val="20"/>
    </w:rPr>
  </w:style>
  <w:style w:type="character" w:customStyle="1" w:styleId="styletimesnewroman12ptbold0">
    <w:name w:val="styletimesnewroman12ptbold"/>
    <w:basedOn w:val="DefaultParagraphFont"/>
    <w:rsid w:val="00FE2E1E"/>
  </w:style>
  <w:style w:type="character" w:customStyle="1" w:styleId="CharCharCharCharChar">
    <w:name w:val="Char Char Char Char Char"/>
    <w:aliases w:val="Char Char Char Char,Char Char Char Char Char Char Char1,Heading 2 Char1 Char Char Char Char Char Char"/>
    <w:basedOn w:val="DefaultParagraphFont"/>
    <w:rsid w:val="00FE2E1E"/>
    <w:rPr>
      <w:rFonts w:cs="Arial"/>
      <w:b/>
      <w:bCs/>
      <w:iCs/>
      <w:sz w:val="24"/>
      <w:szCs w:val="28"/>
      <w:lang w:val="en-US" w:eastAsia="en-US" w:bidi="ar-SA"/>
    </w:rPr>
  </w:style>
  <w:style w:type="character" w:customStyle="1" w:styleId="mainheading">
    <w:name w:val="mainheading"/>
    <w:basedOn w:val="DefaultParagraphFont"/>
    <w:rsid w:val="00FE2E1E"/>
  </w:style>
  <w:style w:type="paragraph" w:customStyle="1" w:styleId="BoldandUnderlineChar2CharChar">
    <w:name w:val="Bold and Underline Char2 Char Char"/>
    <w:basedOn w:val="Normal"/>
    <w:link w:val="BoldandUnderlineChar2CharCharChar"/>
    <w:qFormat/>
    <w:rsid w:val="00FE2E1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E2E1E"/>
    <w:rPr>
      <w:rFonts w:ascii="Calibri" w:eastAsia="Times New Roman" w:hAnsi="Calibri"/>
      <w:b/>
      <w:u w:val="single"/>
    </w:rPr>
  </w:style>
  <w:style w:type="character" w:customStyle="1" w:styleId="StyleUnderlineChar9ptChar">
    <w:name w:val="Style Underline Char + 9 pt Char"/>
    <w:basedOn w:val="UnderlineCharChar"/>
    <w:rsid w:val="00FE2E1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E2E1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E2E1E"/>
    <w:rPr>
      <w:sz w:val="16"/>
    </w:rPr>
  </w:style>
  <w:style w:type="paragraph" w:customStyle="1" w:styleId="Reduce8pt">
    <w:name w:val="Reduce 8pt"/>
    <w:basedOn w:val="Normal"/>
    <w:link w:val="Reduce8ptCharChar"/>
    <w:qFormat/>
    <w:rsid w:val="00FE2E1E"/>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FE2E1E"/>
    <w:pPr>
      <w:contextualSpacing/>
    </w:pPr>
    <w:rPr>
      <w:rFonts w:eastAsia="Calibri"/>
    </w:rPr>
  </w:style>
  <w:style w:type="character" w:customStyle="1" w:styleId="CardIndentedChar">
    <w:name w:val="Card (Indented) Char"/>
    <w:link w:val="CardIndented"/>
    <w:locked/>
    <w:rsid w:val="00FE2E1E"/>
    <w:rPr>
      <w:rFonts w:ascii="Calibri" w:hAnsi="Calibri"/>
    </w:rPr>
  </w:style>
  <w:style w:type="character" w:customStyle="1" w:styleId="citenon-boldChar">
    <w:name w:val="cite non-bold Char"/>
    <w:basedOn w:val="DefaultParagraphFont"/>
    <w:link w:val="citenon-bold"/>
    <w:locked/>
    <w:rsid w:val="00FE2E1E"/>
    <w:rPr>
      <w:rFonts w:ascii="Garamond" w:eastAsia="Times New Roman" w:hAnsi="Garamond"/>
      <w:szCs w:val="20"/>
    </w:rPr>
  </w:style>
  <w:style w:type="character" w:customStyle="1" w:styleId="boldciteChar4">
    <w:name w:val="bold cite Char4"/>
    <w:link w:val="boldcite"/>
    <w:locked/>
    <w:rsid w:val="00FE2E1E"/>
    <w:rPr>
      <w:rFonts w:eastAsia="Times New Roman" w:cs="Times New Roman"/>
      <w:b/>
      <w:color w:val="000000"/>
      <w:sz w:val="20"/>
      <w:u w:val="thick" w:color="000000"/>
    </w:rPr>
  </w:style>
  <w:style w:type="paragraph" w:customStyle="1" w:styleId="boldcite">
    <w:name w:val="bold cite"/>
    <w:basedOn w:val="Normal"/>
    <w:link w:val="boldciteChar4"/>
    <w:qFormat/>
    <w:rsid w:val="00FE2E1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E2E1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FE2E1E"/>
    <w:rPr>
      <w:rFonts w:eastAsia="Calibri"/>
      <w:b/>
    </w:rPr>
  </w:style>
  <w:style w:type="character" w:customStyle="1" w:styleId="HeadingsBaseChar">
    <w:name w:val="Headings Base Char"/>
    <w:basedOn w:val="DefaultParagraphFont"/>
    <w:link w:val="HeadingsBase"/>
    <w:locked/>
    <w:rsid w:val="00FE2E1E"/>
    <w:rPr>
      <w:rFonts w:ascii="Times New Roman" w:hAnsi="Times New Roman" w:cs="Times New Roman"/>
      <w:b/>
      <w:sz w:val="32"/>
    </w:rPr>
  </w:style>
  <w:style w:type="paragraph" w:customStyle="1" w:styleId="HeadingsBase">
    <w:name w:val="Headings Base"/>
    <w:basedOn w:val="Normal"/>
    <w:link w:val="HeadingsBaseChar"/>
    <w:qFormat/>
    <w:rsid w:val="00FE2E1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FE2E1E"/>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FE2E1E"/>
    <w:pPr>
      <w:spacing w:line="480" w:lineRule="auto"/>
      <w:ind w:firstLine="720"/>
    </w:pPr>
    <w:rPr>
      <w:rFonts w:eastAsia="Calibri"/>
    </w:rPr>
  </w:style>
  <w:style w:type="paragraph" w:customStyle="1" w:styleId="SchoolBlockQuote">
    <w:name w:val="School Block Quote"/>
    <w:basedOn w:val="SchoolPaper"/>
    <w:qFormat/>
    <w:rsid w:val="00FE2E1E"/>
  </w:style>
  <w:style w:type="paragraph" w:customStyle="1" w:styleId="SchoolWorksCited">
    <w:name w:val="School Works Cited"/>
    <w:basedOn w:val="SchoolPaper"/>
    <w:qFormat/>
    <w:rsid w:val="00FE2E1E"/>
  </w:style>
  <w:style w:type="paragraph" w:customStyle="1" w:styleId="BlockQuote">
    <w:name w:val="Block Quote"/>
    <w:basedOn w:val="Normal"/>
    <w:qFormat/>
    <w:rsid w:val="00FE2E1E"/>
    <w:pPr>
      <w:ind w:left="720" w:right="720"/>
    </w:pPr>
    <w:rPr>
      <w:rFonts w:eastAsia="Calibri"/>
    </w:rPr>
  </w:style>
  <w:style w:type="paragraph" w:customStyle="1" w:styleId="PaperBody">
    <w:name w:val="Paper Body"/>
    <w:basedOn w:val="Normal"/>
    <w:qFormat/>
    <w:rsid w:val="00FE2E1E"/>
    <w:pPr>
      <w:spacing w:line="480" w:lineRule="auto"/>
      <w:ind w:firstLine="720"/>
    </w:pPr>
    <w:rPr>
      <w:rFonts w:eastAsia="Calibri"/>
    </w:rPr>
  </w:style>
  <w:style w:type="paragraph" w:customStyle="1" w:styleId="PaperCitation">
    <w:name w:val="Paper Citation"/>
    <w:basedOn w:val="Normal"/>
    <w:qFormat/>
    <w:rsid w:val="00FE2E1E"/>
    <w:pPr>
      <w:spacing w:line="480" w:lineRule="auto"/>
      <w:ind w:left="720" w:hanging="720"/>
    </w:pPr>
    <w:rPr>
      <w:rFonts w:eastAsia="Calibri"/>
    </w:rPr>
  </w:style>
  <w:style w:type="character" w:customStyle="1" w:styleId="hatChar">
    <w:name w:val="hat Char"/>
    <w:basedOn w:val="DefaultParagraphFont"/>
    <w:link w:val="hat"/>
    <w:locked/>
    <w:rsid w:val="00FE2E1E"/>
    <w:rPr>
      <w:rFonts w:ascii="Calibri" w:eastAsia="Times New Roman" w:hAnsi="Calibri"/>
      <w:b/>
      <w:bCs/>
      <w:sz w:val="32"/>
      <w:u w:val="single"/>
      <w:lang w:bidi="en-US"/>
    </w:rPr>
  </w:style>
  <w:style w:type="paragraph" w:customStyle="1" w:styleId="WW-Default">
    <w:name w:val="WW-Default"/>
    <w:qFormat/>
    <w:rsid w:val="00FE2E1E"/>
    <w:pPr>
      <w:suppressAutoHyphens/>
      <w:spacing w:after="0" w:line="240" w:lineRule="auto"/>
    </w:pPr>
    <w:rPr>
      <w:rFonts w:ascii="Georgia" w:eastAsia="Calibri" w:hAnsi="Georgia" w:cs="Calibri"/>
      <w:lang w:eastAsia="ar-SA"/>
    </w:rPr>
  </w:style>
  <w:style w:type="paragraph" w:customStyle="1" w:styleId="B-TagCite">
    <w:name w:val="B-TagCite"/>
    <w:qFormat/>
    <w:rsid w:val="00FE2E1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FE2E1E"/>
    <w:rPr>
      <w:rFonts w:ascii="Times New Roman" w:hAnsi="Times New Roman" w:cs="Times New Roman"/>
      <w:b/>
      <w:sz w:val="20"/>
    </w:rPr>
  </w:style>
  <w:style w:type="paragraph" w:customStyle="1" w:styleId="MicroText">
    <w:name w:val="MicroText"/>
    <w:basedOn w:val="Normal"/>
    <w:next w:val="Normal"/>
    <w:link w:val="MicroTextChar"/>
    <w:qFormat/>
    <w:rsid w:val="00FE2E1E"/>
    <w:rPr>
      <w:rFonts w:ascii="Arial Narrow" w:hAnsi="Arial Narrow"/>
      <w:sz w:val="12"/>
    </w:rPr>
  </w:style>
  <w:style w:type="character" w:customStyle="1" w:styleId="Footnote2Char">
    <w:name w:val="Footnote2 Char"/>
    <w:link w:val="Footnote2"/>
    <w:locked/>
    <w:rsid w:val="00FE2E1E"/>
  </w:style>
  <w:style w:type="paragraph" w:customStyle="1" w:styleId="Footnote2">
    <w:name w:val="Footnote2"/>
    <w:basedOn w:val="Normal"/>
    <w:next w:val="Normal"/>
    <w:link w:val="Footnote2Char"/>
    <w:autoRedefine/>
    <w:qFormat/>
    <w:rsid w:val="00FE2E1E"/>
    <w:pPr>
      <w:spacing w:after="120" w:line="480" w:lineRule="auto"/>
    </w:pPr>
    <w:rPr>
      <w:rFonts w:asciiTheme="minorHAnsi" w:hAnsiTheme="minorHAnsi"/>
    </w:rPr>
  </w:style>
  <w:style w:type="paragraph" w:customStyle="1" w:styleId="indent">
    <w:name w:val="indent"/>
    <w:basedOn w:val="Normal"/>
    <w:qFormat/>
    <w:rsid w:val="00FE2E1E"/>
    <w:pPr>
      <w:spacing w:before="100" w:beforeAutospacing="1" w:after="100" w:afterAutospacing="1"/>
    </w:pPr>
    <w:rPr>
      <w:rFonts w:eastAsia="Times New Roman"/>
    </w:rPr>
  </w:style>
  <w:style w:type="paragraph" w:customStyle="1" w:styleId="PageHeaderLine1">
    <w:name w:val="PageHeaderLine1"/>
    <w:basedOn w:val="Normal"/>
    <w:qFormat/>
    <w:rsid w:val="00FE2E1E"/>
    <w:pPr>
      <w:tabs>
        <w:tab w:val="right" w:pos="10800"/>
      </w:tabs>
    </w:pPr>
    <w:rPr>
      <w:rFonts w:eastAsia="Calibri"/>
      <w:b/>
    </w:rPr>
  </w:style>
  <w:style w:type="paragraph" w:customStyle="1" w:styleId="PageHeaderLine2">
    <w:name w:val="PageHeaderLine2"/>
    <w:basedOn w:val="Normal"/>
    <w:next w:val="Normal"/>
    <w:link w:val="PageHeaderLine2Char"/>
    <w:qFormat/>
    <w:rsid w:val="00FE2E1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FE2E1E"/>
    <w:rPr>
      <w:rFonts w:ascii="Times New Roman" w:hAnsi="Times New Roman" w:cs="Times New Roman"/>
      <w:sz w:val="20"/>
    </w:rPr>
  </w:style>
  <w:style w:type="paragraph" w:customStyle="1" w:styleId="CardText1">
    <w:name w:val="CardText"/>
    <w:basedOn w:val="Normal"/>
    <w:link w:val="CardTextChar3"/>
    <w:qFormat/>
    <w:rsid w:val="00FE2E1E"/>
    <w:pPr>
      <w:ind w:left="288"/>
    </w:pPr>
    <w:rPr>
      <w:rFonts w:ascii="Times New Roman" w:hAnsi="Times New Roman" w:cs="Times New Roman"/>
      <w:sz w:val="20"/>
    </w:rPr>
  </w:style>
  <w:style w:type="character" w:customStyle="1" w:styleId="stylestylebold12pt">
    <w:name w:val="stylestylebold12pt"/>
    <w:basedOn w:val="DefaultParagraphFont"/>
    <w:rsid w:val="00FE2E1E"/>
  </w:style>
  <w:style w:type="character" w:customStyle="1" w:styleId="styleboldunderline">
    <w:name w:val="styleboldunderline"/>
    <w:basedOn w:val="DefaultParagraphFont"/>
    <w:rsid w:val="00FE2E1E"/>
  </w:style>
  <w:style w:type="character" w:customStyle="1" w:styleId="box">
    <w:name w:val="box"/>
    <w:basedOn w:val="DefaultParagraphFont"/>
    <w:rsid w:val="00FE2E1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E2E1E"/>
    <w:rPr>
      <w:rFonts w:ascii="Arial Narrow" w:hAnsi="Arial Narrow" w:cs="Arial Narrow" w:hint="default"/>
      <w:sz w:val="18"/>
      <w:szCs w:val="18"/>
    </w:rPr>
  </w:style>
  <w:style w:type="character" w:customStyle="1" w:styleId="FontStyle14">
    <w:name w:val="Font Style14"/>
    <w:basedOn w:val="DefaultParagraphFont"/>
    <w:uiPriority w:val="99"/>
    <w:rsid w:val="00FE2E1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E2E1E"/>
    <w:rPr>
      <w:rFonts w:ascii="Arial Narrow" w:hAnsi="Arial Narrow" w:cs="Arial Narrow" w:hint="default"/>
      <w:b/>
      <w:bCs/>
      <w:sz w:val="10"/>
      <w:szCs w:val="10"/>
    </w:rPr>
  </w:style>
  <w:style w:type="character" w:customStyle="1" w:styleId="CardTagandCiteChar">
    <w:name w:val="Card Tag and Cite Char"/>
    <w:basedOn w:val="DefaultParagraphFont"/>
    <w:rsid w:val="00FE2E1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FE2E1E"/>
    <w:rPr>
      <w:rFonts w:ascii="Arial Narrow" w:hAnsi="Arial Narrow"/>
      <w:b/>
      <w:color w:val="000000"/>
      <w:sz w:val="22"/>
      <w:szCs w:val="22"/>
      <w:u w:val="single"/>
    </w:rPr>
  </w:style>
  <w:style w:type="character" w:customStyle="1" w:styleId="SmallText0">
    <w:name w:val="SmallText"/>
    <w:rsid w:val="00FE2E1E"/>
    <w:rPr>
      <w:color w:val="000000"/>
    </w:rPr>
  </w:style>
  <w:style w:type="character" w:customStyle="1" w:styleId="CitesChar1">
    <w:name w:val="Cites Char1"/>
    <w:basedOn w:val="DefaultParagraphFont"/>
    <w:rsid w:val="00FE2E1E"/>
    <w:rPr>
      <w:b/>
      <w:bCs w:val="0"/>
      <w:szCs w:val="24"/>
      <w:u w:val="single"/>
      <w:lang w:val="en-US" w:eastAsia="en-US" w:bidi="ar-SA"/>
    </w:rPr>
  </w:style>
  <w:style w:type="character" w:customStyle="1" w:styleId="CardUnderlinedChar">
    <w:name w:val="Card Underlined Char"/>
    <w:basedOn w:val="DefaultParagraphFont"/>
    <w:rsid w:val="00FE2E1E"/>
    <w:rPr>
      <w:rFonts w:ascii="Arial Narrow" w:hAnsi="Arial Narrow" w:hint="default"/>
      <w:sz w:val="22"/>
      <w:szCs w:val="24"/>
      <w:u w:val="single"/>
      <w:lang w:val="en-US" w:eastAsia="en-US" w:bidi="ar-SA"/>
    </w:rPr>
  </w:style>
  <w:style w:type="character" w:customStyle="1" w:styleId="underline3">
    <w:name w:val="underline3"/>
    <w:basedOn w:val="underline2"/>
    <w:rsid w:val="00FE2E1E"/>
    <w:rPr>
      <w:rFonts w:ascii="Arial" w:hAnsi="Arial"/>
      <w:sz w:val="18"/>
      <w:u w:val="single"/>
      <w:bdr w:val="none" w:sz="0" w:space="0" w:color="auto" w:frame="1"/>
      <w:shd w:val="clear" w:color="auto" w:fill="FFFF00"/>
    </w:rPr>
  </w:style>
  <w:style w:type="character" w:customStyle="1" w:styleId="menu">
    <w:name w:val="menu"/>
    <w:basedOn w:val="DefaultParagraphFont"/>
    <w:rsid w:val="00FE2E1E"/>
  </w:style>
  <w:style w:type="character" w:customStyle="1" w:styleId="itxtrst">
    <w:name w:val="itxtrst"/>
    <w:rsid w:val="00FE2E1E"/>
  </w:style>
  <w:style w:type="character" w:customStyle="1" w:styleId="A-Underlining">
    <w:name w:val="A-Underlining"/>
    <w:basedOn w:val="DefaultParagraphFont"/>
    <w:rsid w:val="00FE2E1E"/>
    <w:rPr>
      <w:rFonts w:ascii="Garamond" w:hAnsi="Garamond" w:hint="default"/>
      <w:color w:val="auto"/>
      <w:sz w:val="24"/>
      <w:u w:val="single"/>
    </w:rPr>
  </w:style>
  <w:style w:type="character" w:customStyle="1" w:styleId="StyleUnderlineBold0">
    <w:name w:val="Style Underline + Bold"/>
    <w:rsid w:val="00FE2E1E"/>
    <w:rPr>
      <w:b/>
      <w:bCs/>
      <w:u w:val="single"/>
    </w:rPr>
  </w:style>
  <w:style w:type="character" w:customStyle="1" w:styleId="Underline-Highlighted">
    <w:name w:val="Underline-Highlighted"/>
    <w:uiPriority w:val="1"/>
    <w:qFormat/>
    <w:rsid w:val="00FE2E1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E2E1E"/>
  </w:style>
  <w:style w:type="character" w:customStyle="1" w:styleId="newsmain">
    <w:name w:val="news_main"/>
    <w:basedOn w:val="DefaultParagraphFont"/>
    <w:rsid w:val="00FE2E1E"/>
  </w:style>
  <w:style w:type="character" w:customStyle="1" w:styleId="vitstoryheadline">
    <w:name w:val="vitstoryheadline"/>
    <w:rsid w:val="00FE2E1E"/>
  </w:style>
  <w:style w:type="character" w:customStyle="1" w:styleId="AuthorDate0">
    <w:name w:val="Author Date"/>
    <w:rsid w:val="00FE2E1E"/>
    <w:rPr>
      <w:b/>
      <w:bCs w:val="0"/>
      <w:sz w:val="24"/>
      <w:u w:val="thick"/>
    </w:rPr>
  </w:style>
  <w:style w:type="character" w:customStyle="1" w:styleId="red">
    <w:name w:val="red"/>
    <w:basedOn w:val="DefaultParagraphFont"/>
    <w:rsid w:val="00FE2E1E"/>
  </w:style>
  <w:style w:type="character" w:customStyle="1" w:styleId="at">
    <w:name w:val="at"/>
    <w:rsid w:val="00FE2E1E"/>
  </w:style>
  <w:style w:type="character" w:customStyle="1" w:styleId="org">
    <w:name w:val="org"/>
    <w:rsid w:val="00FE2E1E"/>
  </w:style>
  <w:style w:type="character" w:customStyle="1" w:styleId="pnumber">
    <w:name w:val="pnumber"/>
    <w:rsid w:val="00FE2E1E"/>
  </w:style>
  <w:style w:type="character" w:customStyle="1" w:styleId="ital">
    <w:name w:val="ital"/>
    <w:rsid w:val="00FE2E1E"/>
  </w:style>
  <w:style w:type="character" w:customStyle="1" w:styleId="orgdiv">
    <w:name w:val="orgdiv"/>
    <w:rsid w:val="00FE2E1E"/>
  </w:style>
  <w:style w:type="character" w:customStyle="1" w:styleId="orgname">
    <w:name w:val="orgname"/>
    <w:rsid w:val="00FE2E1E"/>
  </w:style>
  <w:style w:type="character" w:customStyle="1" w:styleId="city">
    <w:name w:val="city"/>
    <w:rsid w:val="00FE2E1E"/>
  </w:style>
  <w:style w:type="character" w:customStyle="1" w:styleId="state">
    <w:name w:val="state"/>
    <w:rsid w:val="00FE2E1E"/>
  </w:style>
  <w:style w:type="character" w:customStyle="1" w:styleId="country">
    <w:name w:val="country"/>
    <w:rsid w:val="00FE2E1E"/>
  </w:style>
  <w:style w:type="character" w:customStyle="1" w:styleId="articletitle">
    <w:name w:val="articletitle"/>
    <w:rsid w:val="00FE2E1E"/>
    <w:rPr>
      <w:rFonts w:ascii="Times New Roman" w:hAnsi="Times New Roman" w:cs="Times New Roman" w:hint="default"/>
    </w:rPr>
  </w:style>
  <w:style w:type="character" w:customStyle="1" w:styleId="6pointChar">
    <w:name w:val="6 point Char"/>
    <w:rsid w:val="00FE2E1E"/>
    <w:rPr>
      <w:rFonts w:ascii="Times New Roman" w:hAnsi="Times New Roman" w:cs="Times New Roman" w:hint="default"/>
      <w:sz w:val="12"/>
      <w:lang w:val="en-US" w:eastAsia="en-US"/>
    </w:rPr>
  </w:style>
  <w:style w:type="character" w:customStyle="1" w:styleId="StyleThickunderline">
    <w:name w:val="Style Thick underline"/>
    <w:qFormat/>
    <w:rsid w:val="00FE2E1E"/>
    <w:rPr>
      <w:u w:val="thick"/>
    </w:rPr>
  </w:style>
  <w:style w:type="character" w:customStyle="1" w:styleId="Box0">
    <w:name w:val="Box!"/>
    <w:rsid w:val="00FE2E1E"/>
    <w:rPr>
      <w:rFonts w:ascii="Garamond" w:hAnsi="Garamond" w:hint="default"/>
      <w:sz w:val="24"/>
      <w:u w:val="single"/>
      <w:bdr w:val="single" w:sz="4" w:space="0" w:color="auto" w:frame="1"/>
    </w:rPr>
  </w:style>
  <w:style w:type="character" w:customStyle="1" w:styleId="citechar">
    <w:name w:val="citechar"/>
    <w:basedOn w:val="DefaultParagraphFont"/>
    <w:rsid w:val="00FE2E1E"/>
  </w:style>
  <w:style w:type="character" w:customStyle="1" w:styleId="underlinechar2">
    <w:name w:val="underlinechar"/>
    <w:basedOn w:val="DefaultParagraphFont"/>
    <w:rsid w:val="00FE2E1E"/>
  </w:style>
  <w:style w:type="character" w:customStyle="1" w:styleId="CardUnderlineChar">
    <w:name w:val="Card Underline Char"/>
    <w:rsid w:val="00FE2E1E"/>
    <w:rPr>
      <w:szCs w:val="24"/>
      <w:u w:val="single"/>
      <w:lang w:val="en-US" w:eastAsia="en-US" w:bidi="ar-SA"/>
    </w:rPr>
  </w:style>
  <w:style w:type="character" w:customStyle="1" w:styleId="tagciteChar">
    <w:name w:val="tag/cite Char"/>
    <w:basedOn w:val="DefaultParagraphFont"/>
    <w:rsid w:val="00FE2E1E"/>
    <w:rPr>
      <w:b/>
      <w:bCs w:val="0"/>
      <w:sz w:val="24"/>
      <w:lang w:val="en-US" w:eastAsia="en-US" w:bidi="ar-SA"/>
    </w:rPr>
  </w:style>
  <w:style w:type="character" w:customStyle="1" w:styleId="8pointChar">
    <w:name w:val="8 point Char"/>
    <w:basedOn w:val="DefaultParagraphFont"/>
    <w:rsid w:val="00FE2E1E"/>
    <w:rPr>
      <w:sz w:val="16"/>
      <w:lang w:val="en-US" w:eastAsia="en-US" w:bidi="ar-SA"/>
    </w:rPr>
  </w:style>
  <w:style w:type="character" w:customStyle="1" w:styleId="BoldText12pt">
    <w:name w:val="Bold Text 12 pt"/>
    <w:rsid w:val="00FE2E1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E2E1E"/>
  </w:style>
  <w:style w:type="table" w:styleId="TableGrid">
    <w:name w:val="Table Grid"/>
    <w:basedOn w:val="TableNormal"/>
    <w:rsid w:val="00FE2E1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E2E1E"/>
    <w:rPr>
      <w:b/>
      <w:bCs w:val="0"/>
      <w:sz w:val="24"/>
      <w:lang w:val="en-US" w:eastAsia="en-US" w:bidi="ar-SA"/>
    </w:rPr>
  </w:style>
  <w:style w:type="character" w:customStyle="1" w:styleId="Mention11">
    <w:name w:val="Mention11"/>
    <w:basedOn w:val="DefaultParagraphFont"/>
    <w:uiPriority w:val="99"/>
    <w:semiHidden/>
    <w:unhideWhenUsed/>
    <w:rsid w:val="00FE2E1E"/>
    <w:rPr>
      <w:color w:val="2B579A"/>
      <w:shd w:val="clear" w:color="auto" w:fill="E6E6E6"/>
    </w:rPr>
  </w:style>
  <w:style w:type="paragraph" w:customStyle="1" w:styleId="Emphasize">
    <w:name w:val="Emphasize"/>
    <w:basedOn w:val="Normal"/>
    <w:uiPriority w:val="7"/>
    <w:qFormat/>
    <w:rsid w:val="00FE2E1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FE2E1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E2E1E"/>
  </w:style>
  <w:style w:type="character" w:customStyle="1" w:styleId="Heading3Char2">
    <w:name w:val="Heading 3 Char2"/>
    <w:aliases w:val="Heading 3 Char Char Char4, Char Char1, Char Char Char4"/>
    <w:basedOn w:val="DefaultParagraphFont"/>
    <w:rsid w:val="00FE2E1E"/>
    <w:rPr>
      <w:rFonts w:cs="Arial"/>
      <w:bCs/>
      <w:szCs w:val="26"/>
      <w:u w:val="single"/>
      <w:lang w:val="en-US" w:eastAsia="en-US" w:bidi="ar-SA"/>
    </w:rPr>
  </w:style>
  <w:style w:type="character" w:customStyle="1" w:styleId="Mention2">
    <w:name w:val="Mention2"/>
    <w:basedOn w:val="DefaultParagraphFont"/>
    <w:uiPriority w:val="99"/>
    <w:semiHidden/>
    <w:unhideWhenUsed/>
    <w:rsid w:val="00FE2E1E"/>
    <w:rPr>
      <w:color w:val="2B579A"/>
      <w:shd w:val="clear" w:color="auto" w:fill="E6E6E6"/>
    </w:rPr>
  </w:style>
  <w:style w:type="paragraph" w:customStyle="1" w:styleId="FlashTag">
    <w:name w:val="FlashTag"/>
    <w:basedOn w:val="Normal"/>
    <w:link w:val="FlashTagChar"/>
    <w:autoRedefine/>
    <w:uiPriority w:val="4"/>
    <w:qFormat/>
    <w:rsid w:val="00FE2E1E"/>
    <w:rPr>
      <w:rFonts w:asciiTheme="majorHAnsi" w:hAnsiTheme="majorHAnsi"/>
      <w:b/>
      <w:sz w:val="28"/>
    </w:rPr>
  </w:style>
  <w:style w:type="character" w:customStyle="1" w:styleId="FlashTagChar">
    <w:name w:val="FlashTag Char"/>
    <w:basedOn w:val="DefaultParagraphFont"/>
    <w:link w:val="FlashTag"/>
    <w:uiPriority w:val="4"/>
    <w:rsid w:val="00FE2E1E"/>
    <w:rPr>
      <w:rFonts w:asciiTheme="majorHAnsi" w:hAnsiTheme="majorHAnsi"/>
      <w:b/>
      <w:sz w:val="28"/>
    </w:rPr>
  </w:style>
  <w:style w:type="paragraph" w:customStyle="1" w:styleId="Warrant">
    <w:name w:val="Warrant"/>
    <w:autoRedefine/>
    <w:uiPriority w:val="4"/>
    <w:qFormat/>
    <w:rsid w:val="00FE2E1E"/>
    <w:pPr>
      <w:ind w:left="720"/>
    </w:pPr>
    <w:rPr>
      <w:rFonts w:ascii="Calibri" w:hAnsi="Calibri" w:cs="Arial"/>
    </w:rPr>
  </w:style>
  <w:style w:type="character" w:customStyle="1" w:styleId="m-8793234324905335251gmail-style13ptbold">
    <w:name w:val="m_-8793234324905335251gmail-style13ptbold"/>
    <w:basedOn w:val="DefaultParagraphFont"/>
    <w:rsid w:val="00FE2E1E"/>
  </w:style>
  <w:style w:type="character" w:customStyle="1" w:styleId="m3965771245576658108gmail-styleunderline">
    <w:name w:val="m_3965771245576658108gmail-styleunderline"/>
    <w:basedOn w:val="DefaultParagraphFont"/>
    <w:rsid w:val="00FE2E1E"/>
  </w:style>
  <w:style w:type="paragraph" w:customStyle="1" w:styleId="Header1">
    <w:name w:val="Header1"/>
    <w:aliases w:val="Header Char Char,Header Char Char Char Char Char Char Char Cha,Header Char2,Header Char1 Char,Char Char Char Cha"/>
    <w:basedOn w:val="Normal"/>
    <w:qFormat/>
    <w:rsid w:val="00FE2E1E"/>
    <w:pPr>
      <w:tabs>
        <w:tab w:val="center" w:pos="4680"/>
        <w:tab w:val="right" w:pos="9360"/>
      </w:tabs>
    </w:pPr>
  </w:style>
  <w:style w:type="character" w:customStyle="1" w:styleId="EndnoteTextChar">
    <w:name w:val="Endnote Text Char"/>
    <w:basedOn w:val="DefaultParagraphFont"/>
    <w:link w:val="EndnoteText"/>
    <w:locked/>
    <w:rsid w:val="00FE2E1E"/>
    <w:rPr>
      <w:rFonts w:ascii="Georgia" w:eastAsia="Times New Roman" w:hAnsi="Georgia"/>
      <w:szCs w:val="20"/>
    </w:rPr>
  </w:style>
  <w:style w:type="paragraph" w:styleId="EndnoteText">
    <w:name w:val="endnote text"/>
    <w:basedOn w:val="Normal"/>
    <w:link w:val="EndnoteTextChar"/>
    <w:unhideWhenUsed/>
    <w:rsid w:val="00FE2E1E"/>
    <w:rPr>
      <w:rFonts w:ascii="Georgia" w:eastAsia="Times New Roman" w:hAnsi="Georgia"/>
      <w:szCs w:val="20"/>
    </w:rPr>
  </w:style>
  <w:style w:type="character" w:customStyle="1" w:styleId="EndnoteTextChar1">
    <w:name w:val="Endnote Text Char1"/>
    <w:basedOn w:val="DefaultParagraphFont"/>
    <w:semiHidden/>
    <w:rsid w:val="00FE2E1E"/>
    <w:rPr>
      <w:rFonts w:ascii="Calibri" w:hAnsi="Calibri"/>
      <w:sz w:val="20"/>
      <w:szCs w:val="20"/>
    </w:rPr>
  </w:style>
  <w:style w:type="character" w:customStyle="1" w:styleId="DateChar">
    <w:name w:val="Date Char"/>
    <w:aliases w:val="date Char"/>
    <w:basedOn w:val="DefaultParagraphFont"/>
    <w:link w:val="Date"/>
    <w:uiPriority w:val="99"/>
    <w:locked/>
    <w:rsid w:val="00FE2E1E"/>
    <w:rPr>
      <w:rFonts w:ascii="Georgia" w:eastAsia="Times New Roman" w:hAnsi="Georgia"/>
    </w:rPr>
  </w:style>
  <w:style w:type="paragraph" w:styleId="Date">
    <w:name w:val="Date"/>
    <w:aliases w:val="date"/>
    <w:basedOn w:val="Normal"/>
    <w:next w:val="Normal"/>
    <w:link w:val="DateChar"/>
    <w:uiPriority w:val="99"/>
    <w:unhideWhenUsed/>
    <w:rsid w:val="00FE2E1E"/>
    <w:rPr>
      <w:rFonts w:ascii="Georgia" w:eastAsia="Times New Roman" w:hAnsi="Georgia"/>
    </w:rPr>
  </w:style>
  <w:style w:type="character" w:customStyle="1" w:styleId="DateChar1">
    <w:name w:val="Date Char1"/>
    <w:basedOn w:val="DefaultParagraphFont"/>
    <w:uiPriority w:val="99"/>
    <w:semiHidden/>
    <w:rsid w:val="00FE2E1E"/>
    <w:rPr>
      <w:rFonts w:ascii="Calibri" w:hAnsi="Calibri"/>
    </w:rPr>
  </w:style>
  <w:style w:type="character" w:customStyle="1" w:styleId="BodyTextFirstIndentChar">
    <w:name w:val="Body Text First Indent Char"/>
    <w:basedOn w:val="BodyTextChar"/>
    <w:link w:val="BodyTextFirstIndent"/>
    <w:locked/>
    <w:rsid w:val="00FE2E1E"/>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FE2E1E"/>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FE2E1E"/>
    <w:rPr>
      <w:rFonts w:ascii="Calibri" w:hAnsi="Calibri"/>
    </w:rPr>
  </w:style>
  <w:style w:type="character" w:customStyle="1" w:styleId="BodyTextIndent2Char1">
    <w:name w:val="Body Text Indent 2 Char1"/>
    <w:basedOn w:val="DefaultParagraphFont"/>
    <w:semiHidden/>
    <w:rsid w:val="00FE2E1E"/>
    <w:rPr>
      <w:rFonts w:ascii="Calibri" w:hAnsi="Calibri" w:cs="Calibri"/>
    </w:rPr>
  </w:style>
  <w:style w:type="character" w:customStyle="1" w:styleId="PlainTextChar1">
    <w:name w:val="Plain Text Char1"/>
    <w:basedOn w:val="DefaultParagraphFont"/>
    <w:semiHidden/>
    <w:rsid w:val="00FE2E1E"/>
    <w:rPr>
      <w:rFonts w:ascii="Consolas" w:hAnsi="Consolas" w:cs="Calibri"/>
      <w:sz w:val="21"/>
      <w:szCs w:val="21"/>
    </w:rPr>
  </w:style>
  <w:style w:type="character" w:customStyle="1" w:styleId="NoSpacingChar">
    <w:name w:val="No Spacing Char"/>
    <w:link w:val="NoSpacing"/>
    <w:uiPriority w:val="1"/>
    <w:qFormat/>
    <w:locked/>
    <w:rsid w:val="00FE2E1E"/>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FE2E1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E2E1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FE2E1E"/>
    <w:rPr>
      <w:rFonts w:ascii="Calibri" w:hAnsi="Calibri" w:cs="Calibri"/>
      <w:i/>
      <w:iCs/>
      <w:color w:val="000000" w:themeColor="text1"/>
    </w:rPr>
  </w:style>
  <w:style w:type="paragraph" w:customStyle="1" w:styleId="CiteSpacing">
    <w:name w:val="Cite Spacing"/>
    <w:basedOn w:val="Normal"/>
    <w:uiPriority w:val="4"/>
    <w:qFormat/>
    <w:rsid w:val="00FE2E1E"/>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FE2E1E"/>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FE2E1E"/>
    <w:rPr>
      <w:rFonts w:ascii="Calibri" w:eastAsia="Calibri" w:hAnsi="Calibri"/>
      <w:b/>
    </w:rPr>
  </w:style>
  <w:style w:type="paragraph" w:customStyle="1" w:styleId="Heading2-Bold">
    <w:name w:val="Heading 2 - Bold"/>
    <w:basedOn w:val="Normal"/>
    <w:autoRedefine/>
    <w:uiPriority w:val="99"/>
    <w:qFormat/>
    <w:rsid w:val="00FE2E1E"/>
    <w:rPr>
      <w:rFonts w:ascii="Garamond" w:eastAsia="Calibri" w:hAnsi="Garamond"/>
      <w:b/>
    </w:rPr>
  </w:style>
  <w:style w:type="paragraph" w:customStyle="1" w:styleId="tag">
    <w:name w:val="%tag"/>
    <w:basedOn w:val="Normal"/>
    <w:next w:val="Normal"/>
    <w:uiPriority w:val="99"/>
    <w:qFormat/>
    <w:rsid w:val="00FE2E1E"/>
    <w:rPr>
      <w:rFonts w:ascii="Garamond" w:eastAsia="Calibri" w:hAnsi="Garamond"/>
      <w:bCs/>
      <w:sz w:val="18"/>
    </w:rPr>
  </w:style>
  <w:style w:type="character" w:customStyle="1" w:styleId="Style2Char">
    <w:name w:val="Style 2 Char"/>
    <w:link w:val="Style20"/>
    <w:uiPriority w:val="99"/>
    <w:locked/>
    <w:rsid w:val="00FE2E1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E2E1E"/>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FE2E1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E2E1E"/>
    <w:rPr>
      <w:rFonts w:ascii="Garamond" w:eastAsia="Times New Roman" w:hAnsi="Garamond"/>
      <w:szCs w:val="20"/>
      <w:u w:val="single"/>
      <w:lang w:val="x-none" w:eastAsia="x-none"/>
    </w:rPr>
  </w:style>
  <w:style w:type="character" w:customStyle="1" w:styleId="textsmallChar0">
    <w:name w:val="textsmall Char"/>
    <w:link w:val="textsmall0"/>
    <w:locked/>
    <w:rsid w:val="00FE2E1E"/>
    <w:rPr>
      <w:rFonts w:ascii="Georgia" w:eastAsia="Times New Roman" w:hAnsi="Georgia"/>
      <w:sz w:val="18"/>
      <w:szCs w:val="20"/>
      <w:lang w:val="x-none" w:eastAsia="x-none"/>
    </w:rPr>
  </w:style>
  <w:style w:type="paragraph" w:customStyle="1" w:styleId="textsmall0">
    <w:name w:val="textsmall"/>
    <w:basedOn w:val="Normal"/>
    <w:link w:val="textsmallChar0"/>
    <w:qFormat/>
    <w:rsid w:val="00FE2E1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FE2E1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E2E1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FE2E1E"/>
    <w:rPr>
      <w:rFonts w:ascii="Arial" w:eastAsia="Times New Roman" w:hAnsi="Arial" w:cs="Arial"/>
      <w:sz w:val="12"/>
    </w:rPr>
  </w:style>
  <w:style w:type="paragraph" w:customStyle="1" w:styleId="Micro">
    <w:name w:val="Micro"/>
    <w:basedOn w:val="Normal"/>
    <w:next w:val="Normal"/>
    <w:link w:val="MicroChar"/>
    <w:qFormat/>
    <w:rsid w:val="00FE2E1E"/>
    <w:rPr>
      <w:rFonts w:ascii="Arial" w:eastAsia="Times New Roman" w:hAnsi="Arial" w:cs="Arial"/>
      <w:sz w:val="12"/>
    </w:rPr>
  </w:style>
  <w:style w:type="character" w:customStyle="1" w:styleId="CardNotUnderlinedChar1">
    <w:name w:val="Card Not Underlined Char1"/>
    <w:link w:val="CardNotUnderlined"/>
    <w:locked/>
    <w:rsid w:val="00FE2E1E"/>
    <w:rPr>
      <w:rFonts w:ascii="Bell MT" w:eastAsia="Calibri" w:hAnsi="Bell MT"/>
      <w:szCs w:val="20"/>
    </w:rPr>
  </w:style>
  <w:style w:type="paragraph" w:customStyle="1" w:styleId="CardNotUnderlined">
    <w:name w:val="Card Not Underlined"/>
    <w:basedOn w:val="Normal"/>
    <w:link w:val="CardNotUnderlinedChar1"/>
    <w:autoRedefine/>
    <w:qFormat/>
    <w:rsid w:val="00FE2E1E"/>
    <w:rPr>
      <w:rFonts w:ascii="Bell MT" w:eastAsia="Calibri" w:hAnsi="Bell MT"/>
      <w:szCs w:val="20"/>
    </w:rPr>
  </w:style>
  <w:style w:type="paragraph" w:customStyle="1" w:styleId="h-lead">
    <w:name w:val="h-lead"/>
    <w:basedOn w:val="Normal"/>
    <w:uiPriority w:val="99"/>
    <w:qFormat/>
    <w:rsid w:val="00FE2E1E"/>
    <w:pPr>
      <w:spacing w:before="100" w:beforeAutospacing="1" w:after="100" w:afterAutospacing="1"/>
    </w:pPr>
    <w:rPr>
      <w:rFonts w:eastAsia="Times New Roman"/>
      <w:sz w:val="24"/>
    </w:rPr>
  </w:style>
  <w:style w:type="paragraph" w:customStyle="1" w:styleId="intro">
    <w:name w:val="intro"/>
    <w:basedOn w:val="Normal"/>
    <w:uiPriority w:val="99"/>
    <w:qFormat/>
    <w:rsid w:val="00FE2E1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FE2E1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E2E1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E2E1E"/>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FE2E1E"/>
    <w:rPr>
      <w:rFonts w:eastAsia="Calibri"/>
    </w:rPr>
  </w:style>
  <w:style w:type="paragraph" w:customStyle="1" w:styleId="F3-TagAuthor">
    <w:name w:val="F3 - Tag/Author"/>
    <w:basedOn w:val="Normal"/>
    <w:uiPriority w:val="99"/>
    <w:qFormat/>
    <w:rsid w:val="00FE2E1E"/>
    <w:rPr>
      <w:rFonts w:eastAsia="Times New Roman"/>
      <w:b/>
    </w:rPr>
  </w:style>
  <w:style w:type="paragraph" w:customStyle="1" w:styleId="F5-UnderlineNormal">
    <w:name w:val="F5 - Underline Normal"/>
    <w:basedOn w:val="Normal"/>
    <w:uiPriority w:val="99"/>
    <w:qFormat/>
    <w:rsid w:val="00FE2E1E"/>
    <w:rPr>
      <w:rFonts w:eastAsia="Calibri"/>
      <w:u w:val="single"/>
    </w:rPr>
  </w:style>
  <w:style w:type="paragraph" w:customStyle="1" w:styleId="Brief-PrimarySource">
    <w:name w:val="Brief - Primary Source"/>
    <w:basedOn w:val="Normal"/>
    <w:uiPriority w:val="99"/>
    <w:qFormat/>
    <w:rsid w:val="00FE2E1E"/>
    <w:rPr>
      <w:rFonts w:eastAsia="Times New Roman"/>
      <w:b/>
      <w:sz w:val="24"/>
      <w:u w:val="single"/>
    </w:rPr>
  </w:style>
  <w:style w:type="paragraph" w:customStyle="1" w:styleId="Brief-Underline">
    <w:name w:val="Brief - Underline"/>
    <w:basedOn w:val="Normal"/>
    <w:uiPriority w:val="99"/>
    <w:qFormat/>
    <w:rsid w:val="00FE2E1E"/>
    <w:rPr>
      <w:rFonts w:eastAsia="Times New Roman"/>
      <w:u w:val="single"/>
    </w:rPr>
  </w:style>
  <w:style w:type="paragraph" w:customStyle="1" w:styleId="Brief">
    <w:name w:val="Brief"/>
    <w:basedOn w:val="Brief-PrimarySource"/>
    <w:uiPriority w:val="99"/>
    <w:qFormat/>
    <w:rsid w:val="00FE2E1E"/>
    <w:rPr>
      <w:b w:val="0"/>
    </w:rPr>
  </w:style>
  <w:style w:type="paragraph" w:customStyle="1" w:styleId="CM2">
    <w:name w:val="CM2"/>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E2E1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E2E1E"/>
    <w:pPr>
      <w:widowControl w:val="0"/>
      <w:spacing w:line="276" w:lineRule="atLeast"/>
    </w:pPr>
    <w:rPr>
      <w:color w:val="auto"/>
    </w:rPr>
  </w:style>
  <w:style w:type="paragraph" w:customStyle="1" w:styleId="CM34">
    <w:name w:val="CM34"/>
    <w:basedOn w:val="Default"/>
    <w:next w:val="Default"/>
    <w:uiPriority w:val="99"/>
    <w:qFormat/>
    <w:rsid w:val="00FE2E1E"/>
    <w:pPr>
      <w:widowControl w:val="0"/>
    </w:pPr>
    <w:rPr>
      <w:color w:val="auto"/>
    </w:rPr>
  </w:style>
  <w:style w:type="paragraph" w:customStyle="1" w:styleId="CM56">
    <w:name w:val="CM56"/>
    <w:basedOn w:val="Default"/>
    <w:next w:val="Default"/>
    <w:uiPriority w:val="99"/>
    <w:qFormat/>
    <w:rsid w:val="00FE2E1E"/>
    <w:pPr>
      <w:widowControl w:val="0"/>
    </w:pPr>
    <w:rPr>
      <w:rFonts w:eastAsia="Calibri"/>
      <w:color w:val="auto"/>
    </w:rPr>
  </w:style>
  <w:style w:type="paragraph" w:customStyle="1" w:styleId="CM58">
    <w:name w:val="CM58"/>
    <w:basedOn w:val="Default"/>
    <w:next w:val="Default"/>
    <w:uiPriority w:val="99"/>
    <w:qFormat/>
    <w:rsid w:val="00FE2E1E"/>
    <w:pPr>
      <w:widowControl w:val="0"/>
    </w:pPr>
    <w:rPr>
      <w:rFonts w:eastAsia="Calibri"/>
      <w:color w:val="auto"/>
    </w:rPr>
  </w:style>
  <w:style w:type="paragraph" w:customStyle="1" w:styleId="CM57">
    <w:name w:val="CM57"/>
    <w:basedOn w:val="Default"/>
    <w:next w:val="Default"/>
    <w:uiPriority w:val="99"/>
    <w:qFormat/>
    <w:rsid w:val="00FE2E1E"/>
    <w:pPr>
      <w:widowControl w:val="0"/>
    </w:pPr>
    <w:rPr>
      <w:rFonts w:eastAsia="Calibri"/>
      <w:color w:val="auto"/>
    </w:rPr>
  </w:style>
  <w:style w:type="paragraph" w:customStyle="1" w:styleId="CM1">
    <w:name w:val="CM1"/>
    <w:basedOn w:val="Default"/>
    <w:next w:val="Default"/>
    <w:uiPriority w:val="99"/>
    <w:qFormat/>
    <w:rsid w:val="00FE2E1E"/>
    <w:pPr>
      <w:widowControl w:val="0"/>
    </w:pPr>
    <w:rPr>
      <w:rFonts w:eastAsia="Calibri"/>
      <w:color w:val="auto"/>
    </w:rPr>
  </w:style>
  <w:style w:type="paragraph" w:customStyle="1" w:styleId="CM49">
    <w:name w:val="CM49"/>
    <w:basedOn w:val="Default"/>
    <w:next w:val="Default"/>
    <w:uiPriority w:val="99"/>
    <w:qFormat/>
    <w:rsid w:val="00FE2E1E"/>
    <w:pPr>
      <w:widowControl w:val="0"/>
    </w:pPr>
    <w:rPr>
      <w:rFonts w:eastAsia="Calibri"/>
      <w:color w:val="auto"/>
    </w:rPr>
  </w:style>
  <w:style w:type="paragraph" w:customStyle="1" w:styleId="CM41">
    <w:name w:val="CM41"/>
    <w:basedOn w:val="Default"/>
    <w:next w:val="Default"/>
    <w:uiPriority w:val="99"/>
    <w:qFormat/>
    <w:rsid w:val="00FE2E1E"/>
    <w:pPr>
      <w:widowControl w:val="0"/>
    </w:pPr>
    <w:rPr>
      <w:rFonts w:eastAsia="Calibri"/>
      <w:color w:val="auto"/>
    </w:rPr>
  </w:style>
  <w:style w:type="paragraph" w:customStyle="1" w:styleId="3rdOrderPara">
    <w:name w:val="3rd Order Para"/>
    <w:basedOn w:val="Default"/>
    <w:next w:val="Default"/>
    <w:rsid w:val="00FE2E1E"/>
    <w:pPr>
      <w:widowControl w:val="0"/>
    </w:pPr>
    <w:rPr>
      <w:rFonts w:eastAsia="Calibri"/>
      <w:color w:val="auto"/>
    </w:rPr>
  </w:style>
  <w:style w:type="paragraph" w:customStyle="1" w:styleId="2ndOrderPara">
    <w:name w:val="2nd Order Para"/>
    <w:basedOn w:val="Default"/>
    <w:next w:val="Default"/>
    <w:rsid w:val="00FE2E1E"/>
    <w:pPr>
      <w:widowControl w:val="0"/>
    </w:pPr>
    <w:rPr>
      <w:rFonts w:eastAsia="Calibri"/>
      <w:color w:val="auto"/>
    </w:rPr>
  </w:style>
  <w:style w:type="paragraph" w:customStyle="1" w:styleId="Normal-SIGN2">
    <w:name w:val="Normal-SIGN2"/>
    <w:basedOn w:val="Default"/>
    <w:next w:val="Default"/>
    <w:qFormat/>
    <w:rsid w:val="00FE2E1E"/>
    <w:pPr>
      <w:widowControl w:val="0"/>
    </w:pPr>
    <w:rPr>
      <w:rFonts w:eastAsia="Calibri"/>
      <w:color w:val="auto"/>
    </w:rPr>
  </w:style>
  <w:style w:type="paragraph" w:customStyle="1" w:styleId="Normal-SIGN1">
    <w:name w:val="Normal-SIGN1"/>
    <w:basedOn w:val="Default"/>
    <w:next w:val="Default"/>
    <w:uiPriority w:val="99"/>
    <w:qFormat/>
    <w:rsid w:val="00FE2E1E"/>
    <w:pPr>
      <w:widowControl w:val="0"/>
    </w:pPr>
    <w:rPr>
      <w:rFonts w:eastAsia="Calibri"/>
      <w:color w:val="auto"/>
    </w:rPr>
  </w:style>
  <w:style w:type="paragraph" w:customStyle="1" w:styleId="CM3">
    <w:name w:val="CM3"/>
    <w:basedOn w:val="Default"/>
    <w:next w:val="Default"/>
    <w:uiPriority w:val="99"/>
    <w:qFormat/>
    <w:rsid w:val="00FE2E1E"/>
    <w:pPr>
      <w:widowControl w:val="0"/>
      <w:spacing w:line="553" w:lineRule="atLeast"/>
    </w:pPr>
    <w:rPr>
      <w:rFonts w:eastAsia="Calibri"/>
      <w:color w:val="auto"/>
    </w:rPr>
  </w:style>
  <w:style w:type="paragraph" w:customStyle="1" w:styleId="CM33">
    <w:name w:val="CM33"/>
    <w:basedOn w:val="Default"/>
    <w:next w:val="Default"/>
    <w:uiPriority w:val="99"/>
    <w:qFormat/>
    <w:rsid w:val="00FE2E1E"/>
    <w:pPr>
      <w:widowControl w:val="0"/>
    </w:pPr>
    <w:rPr>
      <w:rFonts w:eastAsia="Calibri"/>
      <w:color w:val="auto"/>
    </w:rPr>
  </w:style>
  <w:style w:type="paragraph" w:customStyle="1" w:styleId="CM37">
    <w:name w:val="CM37"/>
    <w:basedOn w:val="Default"/>
    <w:next w:val="Default"/>
    <w:uiPriority w:val="99"/>
    <w:qFormat/>
    <w:rsid w:val="00FE2E1E"/>
    <w:pPr>
      <w:widowControl w:val="0"/>
    </w:pPr>
    <w:rPr>
      <w:rFonts w:eastAsia="Calibri"/>
      <w:color w:val="auto"/>
    </w:rPr>
  </w:style>
  <w:style w:type="paragraph" w:customStyle="1" w:styleId="CM7">
    <w:name w:val="CM7"/>
    <w:basedOn w:val="Default"/>
    <w:next w:val="Default"/>
    <w:uiPriority w:val="99"/>
    <w:qFormat/>
    <w:rsid w:val="00FE2E1E"/>
    <w:pPr>
      <w:widowControl w:val="0"/>
      <w:spacing w:line="553" w:lineRule="atLeast"/>
    </w:pPr>
    <w:rPr>
      <w:rFonts w:eastAsia="Calibri"/>
      <w:color w:val="auto"/>
    </w:rPr>
  </w:style>
  <w:style w:type="paragraph" w:customStyle="1" w:styleId="Brief-SecondarySource">
    <w:name w:val="Brief - Secondary Source"/>
    <w:basedOn w:val="Normal"/>
    <w:qFormat/>
    <w:rsid w:val="00FE2E1E"/>
    <w:rPr>
      <w:rFonts w:eastAsia="Times New Roman"/>
      <w:sz w:val="14"/>
      <w:szCs w:val="20"/>
    </w:rPr>
  </w:style>
  <w:style w:type="paragraph" w:customStyle="1" w:styleId="Brief-Card">
    <w:name w:val="Brief - Card"/>
    <w:basedOn w:val="Normal"/>
    <w:uiPriority w:val="99"/>
    <w:qFormat/>
    <w:rsid w:val="00FE2E1E"/>
    <w:rPr>
      <w:rFonts w:eastAsia="Times New Roman"/>
    </w:rPr>
  </w:style>
  <w:style w:type="paragraph" w:customStyle="1" w:styleId="Pa2">
    <w:name w:val="Pa2"/>
    <w:basedOn w:val="Default"/>
    <w:next w:val="Default"/>
    <w:uiPriority w:val="99"/>
    <w:qFormat/>
    <w:rsid w:val="00FE2E1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E2E1E"/>
    <w:pPr>
      <w:widowControl w:val="0"/>
    </w:pPr>
    <w:rPr>
      <w:rFonts w:ascii="Arial Black" w:hAnsi="Arial Black"/>
      <w:color w:val="auto"/>
    </w:rPr>
  </w:style>
  <w:style w:type="paragraph" w:customStyle="1" w:styleId="Cover1">
    <w:name w:val="Cover 1"/>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FE2E1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FE2E1E"/>
    <w:pPr>
      <w:widowControl w:val="0"/>
    </w:pPr>
    <w:rPr>
      <w:color w:val="auto"/>
    </w:rPr>
  </w:style>
  <w:style w:type="paragraph" w:customStyle="1" w:styleId="Pa11">
    <w:name w:val="Pa11"/>
    <w:basedOn w:val="Normal"/>
    <w:next w:val="Normal"/>
    <w:uiPriority w:val="99"/>
    <w:qFormat/>
    <w:rsid w:val="00FE2E1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E2E1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FE2E1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FE2E1E"/>
    <w:pPr>
      <w:widowControl w:val="0"/>
    </w:pPr>
    <w:rPr>
      <w:rFonts w:eastAsia="Calibri"/>
      <w:color w:val="auto"/>
    </w:rPr>
  </w:style>
  <w:style w:type="paragraph" w:customStyle="1" w:styleId="CM5">
    <w:name w:val="CM5"/>
    <w:basedOn w:val="Default"/>
    <w:next w:val="Default"/>
    <w:qFormat/>
    <w:rsid w:val="00FE2E1E"/>
    <w:pPr>
      <w:widowControl w:val="0"/>
      <w:spacing w:line="553" w:lineRule="atLeast"/>
    </w:pPr>
    <w:rPr>
      <w:rFonts w:eastAsia="Calibri"/>
      <w:color w:val="auto"/>
    </w:rPr>
  </w:style>
  <w:style w:type="paragraph" w:customStyle="1" w:styleId="CM28">
    <w:name w:val="CM28"/>
    <w:basedOn w:val="Default"/>
    <w:next w:val="Default"/>
    <w:uiPriority w:val="99"/>
    <w:qFormat/>
    <w:rsid w:val="00FE2E1E"/>
    <w:pPr>
      <w:widowControl w:val="0"/>
    </w:pPr>
    <w:rPr>
      <w:rFonts w:eastAsia="Calibri"/>
      <w:color w:val="auto"/>
    </w:rPr>
  </w:style>
  <w:style w:type="paragraph" w:customStyle="1" w:styleId="CM8">
    <w:name w:val="CM8"/>
    <w:basedOn w:val="Default"/>
    <w:next w:val="Default"/>
    <w:uiPriority w:val="99"/>
    <w:qFormat/>
    <w:rsid w:val="00FE2E1E"/>
    <w:pPr>
      <w:widowControl w:val="0"/>
    </w:pPr>
    <w:rPr>
      <w:rFonts w:eastAsia="Calibri"/>
      <w:color w:val="auto"/>
    </w:rPr>
  </w:style>
  <w:style w:type="paragraph" w:customStyle="1" w:styleId="CM6">
    <w:name w:val="CM6"/>
    <w:basedOn w:val="Default"/>
    <w:next w:val="Default"/>
    <w:uiPriority w:val="99"/>
    <w:qFormat/>
    <w:rsid w:val="00FE2E1E"/>
    <w:pPr>
      <w:widowControl w:val="0"/>
      <w:spacing w:line="553" w:lineRule="atLeast"/>
    </w:pPr>
    <w:rPr>
      <w:rFonts w:eastAsia="Calibri"/>
      <w:color w:val="auto"/>
    </w:rPr>
  </w:style>
  <w:style w:type="paragraph" w:customStyle="1" w:styleId="CM22">
    <w:name w:val="CM22"/>
    <w:basedOn w:val="Default"/>
    <w:next w:val="Default"/>
    <w:uiPriority w:val="99"/>
    <w:qFormat/>
    <w:rsid w:val="00FE2E1E"/>
    <w:pPr>
      <w:widowControl w:val="0"/>
    </w:pPr>
    <w:rPr>
      <w:rFonts w:eastAsia="Calibri"/>
      <w:color w:val="auto"/>
    </w:rPr>
  </w:style>
  <w:style w:type="paragraph" w:customStyle="1" w:styleId="DoubleUnderlined">
    <w:name w:val="Double Underlined"/>
    <w:basedOn w:val="Heading2"/>
    <w:autoRedefine/>
    <w:uiPriority w:val="99"/>
    <w:qFormat/>
    <w:rsid w:val="00FE2E1E"/>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FE2E1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FE2E1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FE2E1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E2E1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E2E1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E2E1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FE2E1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E2E1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FE2E1E"/>
  </w:style>
  <w:style w:type="paragraph" w:customStyle="1" w:styleId="StyleUnderliningTimesNewRomanBoldNounderlineKernat16">
    <w:name w:val="Style Underlining + Times New Roman Bold No underline Kern at 16..."/>
    <w:basedOn w:val="Normal"/>
    <w:uiPriority w:val="99"/>
    <w:qFormat/>
    <w:rsid w:val="00FE2E1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E2E1E"/>
    <w:rPr>
      <w:rFonts w:eastAsia="Times New Roman"/>
      <w:b/>
      <w:bCs/>
      <w:kern w:val="32"/>
      <w:sz w:val="32"/>
      <w:szCs w:val="32"/>
    </w:rPr>
  </w:style>
  <w:style w:type="paragraph" w:customStyle="1" w:styleId="StyleBoldUnderliningKernat16pt">
    <w:name w:val="Style Bold Underlining + Kern at 16 pt"/>
    <w:uiPriority w:val="99"/>
    <w:qFormat/>
    <w:rsid w:val="00FE2E1E"/>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E2E1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FE2E1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FE2E1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E2E1E"/>
    <w:pPr>
      <w:ind w:left="400"/>
    </w:pPr>
    <w:rPr>
      <w:rFonts w:eastAsia="Times New Roman"/>
      <w:szCs w:val="20"/>
    </w:rPr>
  </w:style>
  <w:style w:type="paragraph" w:customStyle="1" w:styleId="Paste">
    <w:name w:val="Paste"/>
    <w:basedOn w:val="Normal"/>
    <w:qFormat/>
    <w:rsid w:val="00FE2E1E"/>
    <w:rPr>
      <w:rFonts w:ascii="Arial Narrow" w:eastAsia="Times New Roman" w:hAnsi="Arial Narrow"/>
      <w:szCs w:val="20"/>
      <w:lang w:val="x-none" w:eastAsia="x-none"/>
    </w:rPr>
  </w:style>
  <w:style w:type="character" w:customStyle="1" w:styleId="UnderlineStyleChar">
    <w:name w:val="Underline Style Char"/>
    <w:link w:val="UnderlineStyle0"/>
    <w:locked/>
    <w:rsid w:val="00FE2E1E"/>
    <w:rPr>
      <w:rFonts w:ascii="Georgia" w:eastAsia="Times New Roman" w:hAnsi="Georgia"/>
      <w:b/>
      <w:u w:val="single"/>
    </w:rPr>
  </w:style>
  <w:style w:type="paragraph" w:customStyle="1" w:styleId="UnderlineStyle0">
    <w:name w:val="Underline Style"/>
    <w:basedOn w:val="Normal"/>
    <w:link w:val="UnderlineStyleChar"/>
    <w:qFormat/>
    <w:rsid w:val="00FE2E1E"/>
    <w:rPr>
      <w:rFonts w:ascii="Georgia" w:eastAsia="Times New Roman" w:hAnsi="Georgia"/>
      <w:b/>
      <w:u w:val="single"/>
    </w:rPr>
  </w:style>
  <w:style w:type="paragraph" w:customStyle="1" w:styleId="Normalization">
    <w:name w:val="Normalization"/>
    <w:basedOn w:val="Normal"/>
    <w:uiPriority w:val="99"/>
    <w:qFormat/>
    <w:rsid w:val="00FE2E1E"/>
    <w:rPr>
      <w:rFonts w:eastAsia="Times New Roman"/>
      <w:sz w:val="18"/>
    </w:rPr>
  </w:style>
  <w:style w:type="paragraph" w:customStyle="1" w:styleId="BreifTitle">
    <w:name w:val="Breif Title"/>
    <w:basedOn w:val="Normal"/>
    <w:autoRedefine/>
    <w:uiPriority w:val="99"/>
    <w:qFormat/>
    <w:rsid w:val="00FE2E1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E2E1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E2E1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E2E1E"/>
    <w:rPr>
      <w:rFonts w:eastAsia="Times New Roman"/>
      <w:color w:val="333333"/>
    </w:rPr>
  </w:style>
  <w:style w:type="paragraph" w:customStyle="1" w:styleId="StyleTagandCiteFranklinGothicDemi">
    <w:name w:val="Style Tag and Cite + Franklin Gothic Demi"/>
    <w:basedOn w:val="Normal"/>
    <w:autoRedefine/>
    <w:uiPriority w:val="99"/>
    <w:qFormat/>
    <w:rsid w:val="00FE2E1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E2E1E"/>
    <w:rPr>
      <w:bCs/>
    </w:rPr>
  </w:style>
  <w:style w:type="paragraph" w:customStyle="1" w:styleId="tagCharCharCharCharCharCharChar">
    <w:name w:val="tag Char Char Char Char Char Char Char"/>
    <w:basedOn w:val="Normal"/>
    <w:uiPriority w:val="99"/>
    <w:qFormat/>
    <w:rsid w:val="00FE2E1E"/>
    <w:rPr>
      <w:rFonts w:eastAsia="Times New Roman"/>
      <w:b/>
      <w:sz w:val="24"/>
      <w:szCs w:val="20"/>
    </w:rPr>
  </w:style>
  <w:style w:type="paragraph" w:customStyle="1" w:styleId="title-bold-medium">
    <w:name w:val="title-bold-medium"/>
    <w:basedOn w:val="Normal"/>
    <w:uiPriority w:val="99"/>
    <w:qFormat/>
    <w:rsid w:val="00FE2E1E"/>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FE2E1E"/>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FE2E1E"/>
    <w:rPr>
      <w:rFonts w:ascii="Arial Narrow" w:eastAsia="Times New Roman" w:hAnsi="Arial Narrow"/>
      <w:b/>
      <w:sz w:val="24"/>
    </w:rPr>
  </w:style>
  <w:style w:type="paragraph" w:customStyle="1" w:styleId="BLOCKTITLE1">
    <w:name w:val="BLOCK TITLE"/>
    <w:basedOn w:val="Heading1"/>
    <w:uiPriority w:val="99"/>
    <w:qFormat/>
    <w:rsid w:val="00FE2E1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FE2E1E"/>
    <w:pPr>
      <w:widowControl w:val="0"/>
      <w:autoSpaceDE w:val="0"/>
      <w:autoSpaceDN w:val="0"/>
      <w:adjustRightInd w:val="0"/>
    </w:pPr>
    <w:rPr>
      <w:sz w:val="24"/>
      <w:szCs w:val="20"/>
    </w:rPr>
  </w:style>
  <w:style w:type="paragraph" w:customStyle="1" w:styleId="BriefTitle1">
    <w:name w:val="Brief Title 1"/>
    <w:basedOn w:val="Normal"/>
    <w:uiPriority w:val="99"/>
    <w:qFormat/>
    <w:rsid w:val="00FE2E1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E2E1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E2E1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E2E1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E2E1E"/>
    <w:pPr>
      <w:spacing w:before="100" w:beforeAutospacing="1" w:after="100" w:afterAutospacing="1"/>
    </w:pPr>
    <w:rPr>
      <w:rFonts w:eastAsia="Times New Roman"/>
    </w:rPr>
  </w:style>
  <w:style w:type="paragraph" w:customStyle="1" w:styleId="ToRead">
    <w:name w:val="To Read"/>
    <w:basedOn w:val="Normal"/>
    <w:uiPriority w:val="99"/>
    <w:qFormat/>
    <w:rsid w:val="00FE2E1E"/>
    <w:pPr>
      <w:ind w:left="720"/>
    </w:pPr>
    <w:rPr>
      <w:rFonts w:ascii="Verdana" w:eastAsia="Times New Roman" w:hAnsi="Verdana"/>
      <w:b/>
      <w:u w:val="single"/>
    </w:rPr>
  </w:style>
  <w:style w:type="paragraph" w:customStyle="1" w:styleId="Style1">
    <w:name w:val="Style 1"/>
    <w:basedOn w:val="Normal"/>
    <w:uiPriority w:val="99"/>
    <w:qFormat/>
    <w:rsid w:val="00FE2E1E"/>
    <w:pPr>
      <w:widowControl w:val="0"/>
      <w:ind w:firstLine="216"/>
    </w:pPr>
    <w:rPr>
      <w:rFonts w:eastAsia="Times New Roman"/>
      <w:noProof/>
      <w:color w:val="000000"/>
      <w:szCs w:val="20"/>
    </w:rPr>
  </w:style>
  <w:style w:type="paragraph" w:customStyle="1" w:styleId="Style40">
    <w:name w:val="Style 4"/>
    <w:basedOn w:val="Normal"/>
    <w:uiPriority w:val="99"/>
    <w:qFormat/>
    <w:rsid w:val="00FE2E1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E2E1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FE2E1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FE2E1E"/>
    <w:pPr>
      <w:ind w:left="1660"/>
    </w:pPr>
  </w:style>
  <w:style w:type="paragraph" w:customStyle="1" w:styleId="PageNumber1">
    <w:name w:val="Page Number1"/>
    <w:basedOn w:val="Normal"/>
    <w:next w:val="Normal"/>
    <w:uiPriority w:val="99"/>
    <w:qFormat/>
    <w:rsid w:val="00FE2E1E"/>
    <w:rPr>
      <w:rFonts w:eastAsia="Times New Roman"/>
    </w:rPr>
  </w:style>
  <w:style w:type="paragraph" w:customStyle="1" w:styleId="Card1">
    <w:name w:val="Card1"/>
    <w:uiPriority w:val="99"/>
    <w:qFormat/>
    <w:rsid w:val="00FE2E1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E2E1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FE2E1E"/>
    <w:pPr>
      <w:ind w:left="288" w:right="288"/>
    </w:pPr>
    <w:rPr>
      <w:rFonts w:eastAsia="Times New Roman"/>
    </w:rPr>
  </w:style>
  <w:style w:type="paragraph" w:customStyle="1" w:styleId="CaseListNormal">
    <w:name w:val="Case List Normal"/>
    <w:basedOn w:val="Normal"/>
    <w:uiPriority w:val="99"/>
    <w:qFormat/>
    <w:rsid w:val="00FE2E1E"/>
    <w:rPr>
      <w:rFonts w:ascii="Times" w:eastAsia="Times New Roman" w:hAnsi="Times"/>
      <w:szCs w:val="26"/>
    </w:rPr>
  </w:style>
  <w:style w:type="paragraph" w:customStyle="1" w:styleId="Body">
    <w:name w:val="Body"/>
    <w:basedOn w:val="Normal"/>
    <w:uiPriority w:val="99"/>
    <w:qFormat/>
    <w:rsid w:val="00FE2E1E"/>
    <w:pPr>
      <w:outlineLvl w:val="3"/>
    </w:pPr>
    <w:rPr>
      <w:rFonts w:eastAsia="Times New Roman"/>
      <w:szCs w:val="20"/>
    </w:rPr>
  </w:style>
  <w:style w:type="paragraph" w:customStyle="1" w:styleId="3text">
    <w:name w:val="3text"/>
    <w:basedOn w:val="Normal"/>
    <w:uiPriority w:val="99"/>
    <w:qFormat/>
    <w:rsid w:val="00FE2E1E"/>
    <w:pPr>
      <w:spacing w:before="100" w:beforeAutospacing="1" w:after="100" w:afterAutospacing="1"/>
    </w:pPr>
    <w:rPr>
      <w:rFonts w:eastAsia="Times New Roman"/>
      <w:sz w:val="24"/>
    </w:rPr>
  </w:style>
  <w:style w:type="paragraph" w:customStyle="1" w:styleId="TimesNewRoman12">
    <w:name w:val="TimesNewRoman12"/>
    <w:uiPriority w:val="99"/>
    <w:qFormat/>
    <w:rsid w:val="00FE2E1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FE2E1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FE2E1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E2E1E"/>
    <w:rPr>
      <w:rFonts w:eastAsia="Times New Roman"/>
      <w:color w:val="000000"/>
      <w:sz w:val="18"/>
    </w:rPr>
  </w:style>
  <w:style w:type="paragraph" w:customStyle="1" w:styleId="text1">
    <w:name w:val="text1"/>
    <w:basedOn w:val="Normal"/>
    <w:autoRedefine/>
    <w:uiPriority w:val="99"/>
    <w:qFormat/>
    <w:rsid w:val="00FE2E1E"/>
    <w:rPr>
      <w:rFonts w:eastAsia="Times New Roman"/>
      <w:szCs w:val="20"/>
    </w:rPr>
  </w:style>
  <w:style w:type="paragraph" w:customStyle="1" w:styleId="RepeatBlockHeading">
    <w:name w:val="Repeat Block Heading"/>
    <w:basedOn w:val="Normal"/>
    <w:autoRedefine/>
    <w:uiPriority w:val="99"/>
    <w:qFormat/>
    <w:rsid w:val="00FE2E1E"/>
    <w:pPr>
      <w:jc w:val="center"/>
    </w:pPr>
    <w:rPr>
      <w:rFonts w:eastAsia="Times New Roman"/>
      <w:b/>
      <w:smallCaps/>
      <w:color w:val="000000"/>
      <w:sz w:val="24"/>
      <w:u w:val="thick"/>
    </w:rPr>
  </w:style>
  <w:style w:type="paragraph" w:customStyle="1" w:styleId="story-headline">
    <w:name w:val="story-headline"/>
    <w:basedOn w:val="Normal"/>
    <w:uiPriority w:val="99"/>
    <w:qFormat/>
    <w:rsid w:val="00FE2E1E"/>
    <w:pPr>
      <w:spacing w:before="72" w:after="72"/>
    </w:pPr>
    <w:rPr>
      <w:rFonts w:eastAsia="Times New Roman"/>
      <w:b/>
      <w:bCs/>
      <w:sz w:val="26"/>
      <w:szCs w:val="26"/>
    </w:rPr>
  </w:style>
  <w:style w:type="paragraph" w:customStyle="1" w:styleId="story-body">
    <w:name w:val="story-body"/>
    <w:basedOn w:val="Normal"/>
    <w:uiPriority w:val="99"/>
    <w:qFormat/>
    <w:rsid w:val="00FE2E1E"/>
    <w:pPr>
      <w:spacing w:before="100" w:beforeAutospacing="1" w:after="100" w:afterAutospacing="1"/>
    </w:pPr>
    <w:rPr>
      <w:rFonts w:eastAsia="Times New Roman"/>
    </w:rPr>
  </w:style>
  <w:style w:type="paragraph" w:customStyle="1" w:styleId="story-dateline">
    <w:name w:val="story-dateline"/>
    <w:basedOn w:val="Normal"/>
    <w:uiPriority w:val="99"/>
    <w:qFormat/>
    <w:rsid w:val="00FE2E1E"/>
    <w:rPr>
      <w:rFonts w:eastAsia="Times New Roman"/>
      <w:b/>
      <w:bCs/>
    </w:rPr>
  </w:style>
  <w:style w:type="paragraph" w:customStyle="1" w:styleId="TextofCards">
    <w:name w:val="Text of Cards"/>
    <w:basedOn w:val="Normal"/>
    <w:uiPriority w:val="99"/>
    <w:qFormat/>
    <w:rsid w:val="00FE2E1E"/>
    <w:rPr>
      <w:rFonts w:eastAsia="Times New Roman"/>
      <w:color w:val="000000"/>
      <w:spacing w:val="6"/>
      <w:szCs w:val="23"/>
    </w:rPr>
  </w:style>
  <w:style w:type="paragraph" w:customStyle="1" w:styleId="Corpotesto">
    <w:name w:val="Corpo testo"/>
    <w:basedOn w:val="Normal"/>
    <w:uiPriority w:val="99"/>
    <w:qFormat/>
    <w:rsid w:val="00FE2E1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FE2E1E"/>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FE2E1E"/>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FE2E1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FE2E1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E2E1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E2E1E"/>
    <w:rPr>
      <w:rFonts w:ascii="Arial" w:hAnsi="Arial"/>
      <w:b w:val="0"/>
      <w:caps w:val="0"/>
      <w:sz w:val="20"/>
    </w:rPr>
  </w:style>
  <w:style w:type="paragraph" w:customStyle="1" w:styleId="ProjectTitleLine">
    <w:name w:val="Project Title Line"/>
    <w:basedOn w:val="Normal"/>
    <w:next w:val="Normal"/>
    <w:autoRedefine/>
    <w:uiPriority w:val="99"/>
    <w:qFormat/>
    <w:rsid w:val="00FE2E1E"/>
    <w:pPr>
      <w:jc w:val="center"/>
    </w:pPr>
    <w:rPr>
      <w:rFonts w:eastAsia="Times New Roman"/>
      <w:caps/>
      <w:szCs w:val="20"/>
    </w:rPr>
  </w:style>
  <w:style w:type="paragraph" w:customStyle="1" w:styleId="LanguageStrike">
    <w:name w:val="Language Strike"/>
    <w:basedOn w:val="Normal"/>
    <w:next w:val="Normal"/>
    <w:uiPriority w:val="99"/>
    <w:qFormat/>
    <w:rsid w:val="00FE2E1E"/>
    <w:rPr>
      <w:rFonts w:ascii="Arial Narrow" w:eastAsia="Times New Roman" w:hAnsi="Arial Narrow"/>
      <w:strike/>
    </w:rPr>
  </w:style>
  <w:style w:type="paragraph" w:customStyle="1" w:styleId="NormalVerdana">
    <w:name w:val="Normal + Verdana"/>
    <w:aliases w:val="10 pt,White,Normal + Arial"/>
    <w:basedOn w:val="Normal"/>
    <w:uiPriority w:val="99"/>
    <w:qFormat/>
    <w:rsid w:val="00FE2E1E"/>
    <w:rPr>
      <w:rFonts w:eastAsia="Times New Roman"/>
      <w:szCs w:val="20"/>
      <w:u w:val="single"/>
    </w:rPr>
  </w:style>
  <w:style w:type="paragraph" w:customStyle="1" w:styleId="Normal10pt">
    <w:name w:val="Normal + 10 pt"/>
    <w:basedOn w:val="Normal"/>
    <w:uiPriority w:val="99"/>
    <w:qFormat/>
    <w:rsid w:val="00FE2E1E"/>
    <w:rPr>
      <w:rFonts w:eastAsia="Times New Roman"/>
      <w:szCs w:val="20"/>
    </w:rPr>
  </w:style>
  <w:style w:type="paragraph" w:customStyle="1" w:styleId="cardChar1Char">
    <w:name w:val="card Char1 Char"/>
    <w:basedOn w:val="Normal"/>
    <w:uiPriority w:val="99"/>
    <w:qFormat/>
    <w:rsid w:val="00FE2E1E"/>
    <w:pPr>
      <w:ind w:left="288" w:right="288"/>
    </w:pPr>
    <w:rPr>
      <w:rFonts w:eastAsia="Times New Roman"/>
      <w:szCs w:val="20"/>
    </w:rPr>
  </w:style>
  <w:style w:type="paragraph" w:customStyle="1" w:styleId="CM12">
    <w:name w:val="CM12"/>
    <w:basedOn w:val="Default"/>
    <w:next w:val="Default"/>
    <w:uiPriority w:val="99"/>
    <w:qFormat/>
    <w:rsid w:val="00FE2E1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E2E1E"/>
    <w:pPr>
      <w:widowControl w:val="0"/>
      <w:spacing w:after="480"/>
    </w:pPr>
    <w:rPr>
      <w:rFonts w:ascii="Granjon LT Std" w:hAnsi="Granjon LT Std"/>
      <w:color w:val="auto"/>
    </w:rPr>
  </w:style>
  <w:style w:type="paragraph" w:customStyle="1" w:styleId="CM10">
    <w:name w:val="CM10"/>
    <w:basedOn w:val="Default"/>
    <w:next w:val="Default"/>
    <w:uiPriority w:val="99"/>
    <w:qFormat/>
    <w:rsid w:val="00FE2E1E"/>
    <w:pPr>
      <w:widowControl w:val="0"/>
      <w:spacing w:line="320" w:lineRule="atLeast"/>
    </w:pPr>
    <w:rPr>
      <w:rFonts w:ascii="Granjon LT Std" w:hAnsi="Granjon LT Std"/>
      <w:color w:val="auto"/>
    </w:rPr>
  </w:style>
  <w:style w:type="paragraph" w:customStyle="1" w:styleId="bold">
    <w:name w:val="bold"/>
    <w:basedOn w:val="Normal"/>
    <w:uiPriority w:val="99"/>
    <w:qFormat/>
    <w:rsid w:val="00FE2E1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E2E1E"/>
    <w:rPr>
      <w:rFonts w:ascii="Arial Narrow" w:eastAsia="Times New Roman" w:hAnsi="Arial Narrow"/>
      <w:strike/>
      <w:szCs w:val="20"/>
    </w:rPr>
  </w:style>
  <w:style w:type="paragraph" w:customStyle="1" w:styleId="textbodyblack">
    <w:name w:val="textbodyblack"/>
    <w:basedOn w:val="Normal"/>
    <w:uiPriority w:val="99"/>
    <w:qFormat/>
    <w:rsid w:val="00FE2E1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FE2E1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E2E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E2E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FE2E1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E2E1E"/>
    <w:rPr>
      <w:rFonts w:ascii="Georgia" w:eastAsia="Times New Roman" w:hAnsi="Georgia"/>
      <w:b/>
      <w:bCs/>
      <w:szCs w:val="16"/>
      <w:u w:val="single"/>
    </w:rPr>
  </w:style>
  <w:style w:type="paragraph" w:customStyle="1" w:styleId="CiteCorrected">
    <w:name w:val="Cite Corrected"/>
    <w:basedOn w:val="Normal"/>
    <w:link w:val="CiteCorrectedChar"/>
    <w:qFormat/>
    <w:rsid w:val="00FE2E1E"/>
    <w:rPr>
      <w:rFonts w:ascii="Georgia" w:eastAsia="Times New Roman" w:hAnsi="Georgia"/>
      <w:b/>
      <w:bCs/>
      <w:szCs w:val="16"/>
      <w:u w:val="single"/>
    </w:rPr>
  </w:style>
  <w:style w:type="paragraph" w:customStyle="1" w:styleId="CardText2">
    <w:name w:val="Card Text 2"/>
    <w:basedOn w:val="CardText10"/>
    <w:link w:val="CardText2Char"/>
    <w:qFormat/>
    <w:rsid w:val="00FE2E1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FE2E1E"/>
    <w:pPr>
      <w:ind w:left="288"/>
    </w:pPr>
    <w:rPr>
      <w:rFonts w:eastAsia="SimSun"/>
      <w:szCs w:val="20"/>
      <w:lang w:eastAsia="zh-CN"/>
    </w:rPr>
  </w:style>
  <w:style w:type="paragraph" w:customStyle="1" w:styleId="story-body-text">
    <w:name w:val="story-body-text"/>
    <w:basedOn w:val="Normal"/>
    <w:uiPriority w:val="99"/>
    <w:qFormat/>
    <w:rsid w:val="00FE2E1E"/>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FE2E1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E2E1E"/>
    <w:rPr>
      <w:u w:val="single"/>
    </w:rPr>
  </w:style>
  <w:style w:type="paragraph" w:customStyle="1" w:styleId="StyleCardText11ptUnderline">
    <w:name w:val="Style Card Text + 11 pt Underline"/>
    <w:link w:val="StyleCardText11ptUnderlineChar"/>
    <w:qFormat/>
    <w:rsid w:val="00FE2E1E"/>
    <w:pPr>
      <w:spacing w:line="254" w:lineRule="auto"/>
    </w:pPr>
    <w:rPr>
      <w:u w:val="single"/>
    </w:rPr>
  </w:style>
  <w:style w:type="character" w:customStyle="1" w:styleId="StyleMinimizedText11ptChar">
    <w:name w:val="Style Minimized Text + 11 pt Char"/>
    <w:basedOn w:val="DefaultParagraphFont"/>
    <w:link w:val="StyleMinimizedText11pt"/>
    <w:locked/>
    <w:rsid w:val="00FE2E1E"/>
    <w:rPr>
      <w:rFonts w:ascii="Georgia" w:hAnsi="Georgia"/>
      <w:sz w:val="16"/>
    </w:rPr>
  </w:style>
  <w:style w:type="paragraph" w:customStyle="1" w:styleId="StyleMinimizedText11pt">
    <w:name w:val="Style Minimized Text + 11 pt"/>
    <w:basedOn w:val="Normal"/>
    <w:link w:val="StyleMinimizedText11ptChar"/>
    <w:qFormat/>
    <w:rsid w:val="00FE2E1E"/>
    <w:rPr>
      <w:rFonts w:ascii="Georgia" w:hAnsi="Georgia"/>
      <w:sz w:val="16"/>
    </w:rPr>
  </w:style>
  <w:style w:type="character" w:customStyle="1" w:styleId="StyleMinimizedText11pt1Char">
    <w:name w:val="Style Minimized Text + 11 pt1 Char"/>
    <w:basedOn w:val="DefaultParagraphFont"/>
    <w:link w:val="StyleMinimizedText11pt1"/>
    <w:locked/>
    <w:rsid w:val="00FE2E1E"/>
    <w:rPr>
      <w:rFonts w:ascii="Georgia" w:hAnsi="Georgia"/>
      <w:sz w:val="16"/>
    </w:rPr>
  </w:style>
  <w:style w:type="paragraph" w:customStyle="1" w:styleId="StyleMinimizedText11pt1">
    <w:name w:val="Style Minimized Text + 11 pt1"/>
    <w:basedOn w:val="Normal"/>
    <w:link w:val="StyleMinimizedText11pt1Char"/>
    <w:qFormat/>
    <w:rsid w:val="00FE2E1E"/>
    <w:rPr>
      <w:rFonts w:ascii="Georgia" w:hAnsi="Georgia"/>
      <w:sz w:val="16"/>
    </w:rPr>
  </w:style>
  <w:style w:type="character" w:customStyle="1" w:styleId="Debate-CardSmalltextF2Char">
    <w:name w:val="Debate- Card Small text F2 Char"/>
    <w:link w:val="Debate-CardSmalltextF2"/>
    <w:locked/>
    <w:rsid w:val="00FE2E1E"/>
    <w:rPr>
      <w:rFonts w:ascii="Arial Narrow" w:hAnsi="Arial Narrow"/>
      <w:sz w:val="16"/>
    </w:rPr>
  </w:style>
  <w:style w:type="paragraph" w:customStyle="1" w:styleId="Debate-CardSmalltextF2">
    <w:name w:val="Debate- Card Small text F2"/>
    <w:basedOn w:val="Normal"/>
    <w:next w:val="Normal"/>
    <w:link w:val="Debate-CardSmalltextF2Char"/>
    <w:qFormat/>
    <w:rsid w:val="00FE2E1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FE2E1E"/>
    <w:rPr>
      <w:rFonts w:ascii="Arial Narrow" w:hAnsi="Arial Narrow"/>
      <w:b/>
      <w:sz w:val="18"/>
      <w:u w:val="single"/>
    </w:rPr>
  </w:style>
  <w:style w:type="paragraph" w:customStyle="1" w:styleId="Debate-EmphasizedText-F5">
    <w:name w:val="Debate- Emphasized Text- F5"/>
    <w:basedOn w:val="Normal"/>
    <w:link w:val="Debate-EmphasizedText-F5Char"/>
    <w:qFormat/>
    <w:rsid w:val="00FE2E1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FE2E1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E2E1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FE2E1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E2E1E"/>
    <w:rPr>
      <w:rFonts w:ascii="Times New Roman" w:eastAsia="Times New Roman" w:hAnsi="Times New Roman" w:cs="Calibri"/>
      <w:sz w:val="16"/>
    </w:rPr>
  </w:style>
  <w:style w:type="character" w:customStyle="1" w:styleId="CardStyleChar">
    <w:name w:val="Card Style Char"/>
    <w:link w:val="CardStyle"/>
    <w:locked/>
    <w:rsid w:val="00FE2E1E"/>
    <w:rPr>
      <w:rFonts w:ascii="Calibri" w:eastAsia="Times New Roman" w:hAnsi="Calibri"/>
    </w:rPr>
  </w:style>
  <w:style w:type="paragraph" w:customStyle="1" w:styleId="emactive">
    <w:name w:val="emactive"/>
    <w:basedOn w:val="Normal"/>
    <w:uiPriority w:val="99"/>
    <w:qFormat/>
    <w:rsid w:val="00FE2E1E"/>
    <w:pPr>
      <w:spacing w:before="100" w:beforeAutospacing="1" w:after="100" w:afterAutospacing="1"/>
    </w:pPr>
    <w:rPr>
      <w:rFonts w:eastAsia="Times New Roman"/>
      <w:sz w:val="24"/>
    </w:rPr>
  </w:style>
  <w:style w:type="paragraph" w:customStyle="1" w:styleId="emready">
    <w:name w:val="emready"/>
    <w:basedOn w:val="Normal"/>
    <w:uiPriority w:val="99"/>
    <w:qFormat/>
    <w:rsid w:val="00FE2E1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E2E1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E2E1E"/>
    <w:rPr>
      <w:rFonts w:ascii="Georgia" w:eastAsia="Times New Roman" w:hAnsi="Georgia" w:cs="Times New Roman"/>
      <w:b/>
      <w:u w:val="single"/>
    </w:rPr>
  </w:style>
  <w:style w:type="character" w:customStyle="1" w:styleId="CardHighlightChar">
    <w:name w:val="Card Highlight Char"/>
    <w:link w:val="CardHighlight"/>
    <w:locked/>
    <w:rsid w:val="00FE2E1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E2E1E"/>
    <w:pPr>
      <w:shd w:val="clear" w:color="auto" w:fill="66FFFF"/>
    </w:pPr>
    <w:rPr>
      <w:rFonts w:eastAsia="Calibri" w:cs="Calibri"/>
      <w:u w:val="single"/>
    </w:rPr>
  </w:style>
  <w:style w:type="character" w:customStyle="1" w:styleId="BlockHeaderHiddenChar">
    <w:name w:val="Block Header Hidden Char"/>
    <w:link w:val="BlockHeaderHidden"/>
    <w:locked/>
    <w:rsid w:val="00FE2E1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E2E1E"/>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E2E1E"/>
    <w:pPr>
      <w:spacing w:before="100" w:beforeAutospacing="1" w:after="100" w:afterAutospacing="1"/>
    </w:pPr>
    <w:rPr>
      <w:rFonts w:eastAsia="Times New Roman"/>
      <w:sz w:val="24"/>
    </w:rPr>
  </w:style>
  <w:style w:type="paragraph" w:customStyle="1" w:styleId="norma">
    <w:name w:val="norma"/>
    <w:basedOn w:val="Heading3"/>
    <w:uiPriority w:val="99"/>
    <w:qFormat/>
    <w:rsid w:val="00FE2E1E"/>
    <w:rPr>
      <w:rFonts w:eastAsia="MS Gothic" w:cs="Arial"/>
      <w:sz w:val="24"/>
    </w:rPr>
  </w:style>
  <w:style w:type="paragraph" w:customStyle="1" w:styleId="nromal">
    <w:name w:val="nromal"/>
    <w:basedOn w:val="Normal"/>
    <w:uiPriority w:val="99"/>
    <w:qFormat/>
    <w:rsid w:val="00FE2E1E"/>
    <w:pPr>
      <w:keepNext/>
      <w:keepLines/>
      <w:spacing w:before="200"/>
      <w:outlineLvl w:val="3"/>
    </w:pPr>
    <w:rPr>
      <w:rFonts w:eastAsia="Times New Roman" w:cs="Cambria"/>
      <w:b/>
      <w:iCs/>
    </w:rPr>
  </w:style>
  <w:style w:type="paragraph" w:customStyle="1" w:styleId="natural">
    <w:name w:val="natural"/>
    <w:basedOn w:val="Normal"/>
    <w:uiPriority w:val="99"/>
    <w:qFormat/>
    <w:rsid w:val="00FE2E1E"/>
    <w:pPr>
      <w:keepNext/>
      <w:keepLines/>
      <w:spacing w:before="200"/>
      <w:outlineLvl w:val="3"/>
    </w:pPr>
    <w:rPr>
      <w:rFonts w:eastAsia="Times New Roman"/>
      <w:b/>
      <w:iCs/>
    </w:rPr>
  </w:style>
  <w:style w:type="paragraph" w:customStyle="1" w:styleId="nroaml">
    <w:name w:val="nroaml"/>
    <w:basedOn w:val="Normal"/>
    <w:uiPriority w:val="99"/>
    <w:qFormat/>
    <w:rsid w:val="00FE2E1E"/>
    <w:pPr>
      <w:keepNext/>
      <w:keepLines/>
      <w:spacing w:before="200"/>
      <w:outlineLvl w:val="3"/>
    </w:pPr>
    <w:rPr>
      <w:rFonts w:eastAsia="Times New Roman"/>
      <w:b/>
      <w:iCs/>
    </w:rPr>
  </w:style>
  <w:style w:type="paragraph" w:customStyle="1" w:styleId="noraml">
    <w:name w:val="noraml"/>
    <w:basedOn w:val="Normal"/>
    <w:uiPriority w:val="99"/>
    <w:qFormat/>
    <w:rsid w:val="00FE2E1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E2E1E"/>
    <w:rPr>
      <w:rFonts w:ascii="Georgia" w:eastAsia="Calibri" w:hAnsi="Georgia"/>
      <w:sz w:val="16"/>
      <w:szCs w:val="16"/>
    </w:rPr>
  </w:style>
  <w:style w:type="paragraph" w:customStyle="1" w:styleId="SmallSizeParagraph">
    <w:name w:val="Small Size Paragraph"/>
    <w:basedOn w:val="Normal"/>
    <w:link w:val="SmallSizeParagraphChar"/>
    <w:qFormat/>
    <w:rsid w:val="00FE2E1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E2E1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E2E1E"/>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FE2E1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E2E1E"/>
    <w:rPr>
      <w:rFonts w:ascii="Times New Roman" w:eastAsia="Times New Roman" w:hAnsi="Times New Roman" w:cs="Times New Roman"/>
      <w:strike/>
      <w:sz w:val="20"/>
    </w:rPr>
  </w:style>
  <w:style w:type="character" w:customStyle="1" w:styleId="CardT1Char">
    <w:name w:val="CardT1 Char"/>
    <w:link w:val="CardT1"/>
    <w:locked/>
    <w:rsid w:val="00FE2E1E"/>
    <w:rPr>
      <w:rFonts w:ascii="Arial" w:eastAsia="Calibri" w:hAnsi="Arial" w:cs="Arial"/>
      <w:kern w:val="2"/>
      <w:sz w:val="14"/>
      <w:szCs w:val="14"/>
      <w:lang w:eastAsia="zh-TW"/>
    </w:rPr>
  </w:style>
  <w:style w:type="paragraph" w:customStyle="1" w:styleId="CardT1">
    <w:name w:val="CardT1"/>
    <w:basedOn w:val="Normal"/>
    <w:link w:val="CardT1Char"/>
    <w:qFormat/>
    <w:rsid w:val="00FE2E1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E2E1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E2E1E"/>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FE2E1E"/>
    <w:pPr>
      <w:spacing w:before="100" w:beforeAutospacing="1" w:after="100" w:afterAutospacing="1"/>
    </w:pPr>
    <w:rPr>
      <w:rFonts w:eastAsia="Times New Roman"/>
      <w:sz w:val="24"/>
    </w:rPr>
  </w:style>
  <w:style w:type="paragraph" w:customStyle="1" w:styleId="CiteReal">
    <w:name w:val="Cite Real"/>
    <w:basedOn w:val="Normal"/>
    <w:next w:val="Normal"/>
    <w:qFormat/>
    <w:rsid w:val="00FE2E1E"/>
    <w:rPr>
      <w:rFonts w:eastAsia="MS Mincho"/>
      <w:b/>
      <w:sz w:val="24"/>
      <w:u w:val="single"/>
    </w:rPr>
  </w:style>
  <w:style w:type="paragraph" w:customStyle="1" w:styleId="2909F619802848F09E01365C32F34654">
    <w:name w:val="2909F619802848F09E01365C32F34654"/>
    <w:uiPriority w:val="99"/>
    <w:qFormat/>
    <w:rsid w:val="00FE2E1E"/>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FE2E1E"/>
    <w:rPr>
      <w:rFonts w:ascii="Georgia" w:eastAsia="Calibri" w:hAnsi="Georgia"/>
      <w:u w:val="single"/>
      <w:lang w:val="x-none" w:eastAsia="zh-CN"/>
    </w:rPr>
  </w:style>
  <w:style w:type="paragraph" w:customStyle="1" w:styleId="UnderlineS">
    <w:name w:val="Underline S"/>
    <w:basedOn w:val="Normal"/>
    <w:link w:val="UnderlineSChar"/>
    <w:qFormat/>
    <w:rsid w:val="00FE2E1E"/>
    <w:pPr>
      <w:spacing w:after="200"/>
    </w:pPr>
    <w:rPr>
      <w:rFonts w:ascii="Georgia" w:eastAsia="Calibri" w:hAnsi="Georgia"/>
      <w:u w:val="single"/>
      <w:lang w:val="x-none" w:eastAsia="zh-CN"/>
    </w:rPr>
  </w:style>
  <w:style w:type="character" w:customStyle="1" w:styleId="UnunderlinedChar">
    <w:name w:val="Ununderlined Char"/>
    <w:link w:val="Ununderlined"/>
    <w:locked/>
    <w:rsid w:val="00FE2E1E"/>
    <w:rPr>
      <w:rFonts w:ascii="Georgia" w:eastAsia="SimSun" w:hAnsi="Georgia"/>
      <w:sz w:val="12"/>
    </w:rPr>
  </w:style>
  <w:style w:type="paragraph" w:customStyle="1" w:styleId="Ununderlined">
    <w:name w:val="Ununderlined"/>
    <w:basedOn w:val="Normal"/>
    <w:link w:val="UnunderlinedChar"/>
    <w:qFormat/>
    <w:rsid w:val="00FE2E1E"/>
    <w:rPr>
      <w:rFonts w:ascii="Georgia" w:eastAsia="SimSun" w:hAnsi="Georgia"/>
      <w:sz w:val="12"/>
    </w:rPr>
  </w:style>
  <w:style w:type="character" w:customStyle="1" w:styleId="HighlightingChar">
    <w:name w:val="Highlighting Char"/>
    <w:link w:val="Highlighting"/>
    <w:locked/>
    <w:rsid w:val="00FE2E1E"/>
    <w:rPr>
      <w:rFonts w:ascii="Georgia" w:eastAsia="SimSun" w:hAnsi="Georgia"/>
      <w:u w:val="thick"/>
    </w:rPr>
  </w:style>
  <w:style w:type="paragraph" w:customStyle="1" w:styleId="Highlighting">
    <w:name w:val="Highlighting"/>
    <w:basedOn w:val="Normal"/>
    <w:link w:val="HighlightingChar"/>
    <w:autoRedefine/>
    <w:qFormat/>
    <w:rsid w:val="00FE2E1E"/>
    <w:rPr>
      <w:rFonts w:ascii="Georgia" w:eastAsia="SimSun" w:hAnsi="Georgia"/>
      <w:u w:val="thick"/>
    </w:rPr>
  </w:style>
  <w:style w:type="character" w:customStyle="1" w:styleId="CITEChar0">
    <w:name w:val="CITE Char"/>
    <w:link w:val="CITE"/>
    <w:locked/>
    <w:rsid w:val="00FE2E1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FE2E1E"/>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FE2E1E"/>
    <w:pPr>
      <w:spacing w:before="100" w:beforeAutospacing="1" w:after="100" w:afterAutospacing="1"/>
    </w:pPr>
    <w:rPr>
      <w:rFonts w:eastAsia="Times New Roman"/>
      <w:sz w:val="24"/>
      <w:lang w:eastAsia="zh-CN"/>
    </w:rPr>
  </w:style>
  <w:style w:type="paragraph" w:customStyle="1" w:styleId="Analytics">
    <w:name w:val="Analytics"/>
    <w:basedOn w:val="Normal"/>
    <w:rsid w:val="00FE2E1E"/>
    <w:rPr>
      <w:rFonts w:eastAsia="Calibri"/>
      <w:b/>
      <w:sz w:val="24"/>
    </w:rPr>
  </w:style>
  <w:style w:type="paragraph" w:customStyle="1" w:styleId="D345FF3D873148C5AE3FBF3267827368">
    <w:name w:val="D345FF3D873148C5AE3FBF3267827368"/>
    <w:uiPriority w:val="99"/>
    <w:qFormat/>
    <w:rsid w:val="00FE2E1E"/>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FE2E1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E2E1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FE2E1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E2E1E"/>
    <w:rPr>
      <w:b/>
      <w:sz w:val="28"/>
    </w:rPr>
  </w:style>
  <w:style w:type="character" w:customStyle="1" w:styleId="SourcenameChar">
    <w:name w:val="Source name Char"/>
    <w:link w:val="Sourcename"/>
    <w:locked/>
    <w:rsid w:val="00FE2E1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E2E1E"/>
    <w:rPr>
      <w:b/>
      <w:bCs/>
      <w:sz w:val="20"/>
    </w:rPr>
  </w:style>
  <w:style w:type="character" w:customStyle="1" w:styleId="underlinedcardChar">
    <w:name w:val="underlined card Char"/>
    <w:link w:val="underlinedcard0"/>
    <w:locked/>
    <w:rsid w:val="00FE2E1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E2E1E"/>
    <w:rPr>
      <w:sz w:val="22"/>
      <w:u w:val="single"/>
    </w:rPr>
  </w:style>
  <w:style w:type="paragraph" w:customStyle="1" w:styleId="FullText">
    <w:name w:val="Full Text"/>
    <w:basedOn w:val="Normal"/>
    <w:uiPriority w:val="99"/>
    <w:qFormat/>
    <w:rsid w:val="00FE2E1E"/>
    <w:rPr>
      <w:rFonts w:eastAsia="Times New Roman"/>
    </w:rPr>
  </w:style>
  <w:style w:type="character" w:customStyle="1" w:styleId="TextUnderlineChar">
    <w:name w:val="Text Underline Char"/>
    <w:link w:val="TextUnderline"/>
    <w:locked/>
    <w:rsid w:val="00FE2E1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E2E1E"/>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FE2E1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E2E1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FE2E1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E2E1E"/>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FE2E1E"/>
    <w:pPr>
      <w:spacing w:before="240"/>
      <w:outlineLvl w:val="2"/>
    </w:pPr>
    <w:rPr>
      <w:rFonts w:eastAsia="Times New Roman"/>
      <w:b/>
    </w:rPr>
  </w:style>
  <w:style w:type="character" w:customStyle="1" w:styleId="CiteCardChar">
    <w:name w:val="Cite_Card Char"/>
    <w:link w:val="CiteCard0"/>
    <w:locked/>
    <w:rsid w:val="00FE2E1E"/>
    <w:rPr>
      <w:rFonts w:ascii="Times New Roman" w:eastAsia="Times New Roman" w:hAnsi="Times New Roman" w:cs="Arial"/>
      <w:bCs/>
      <w:sz w:val="20"/>
      <w:szCs w:val="20"/>
    </w:rPr>
  </w:style>
  <w:style w:type="paragraph" w:customStyle="1" w:styleId="CiteCard0">
    <w:name w:val="Cite_Card"/>
    <w:link w:val="CiteCardChar"/>
    <w:qFormat/>
    <w:rsid w:val="00FE2E1E"/>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E2E1E"/>
    <w:pPr>
      <w:widowControl w:val="0"/>
    </w:pPr>
    <w:rPr>
      <w:rFonts w:eastAsia="MS Mincho"/>
      <w:color w:val="auto"/>
    </w:rPr>
  </w:style>
  <w:style w:type="paragraph" w:customStyle="1" w:styleId="dropcap">
    <w:name w:val="dropcap"/>
    <w:basedOn w:val="Normal"/>
    <w:uiPriority w:val="99"/>
    <w:qFormat/>
    <w:rsid w:val="00FE2E1E"/>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FE2E1E"/>
    <w:rPr>
      <w:rFonts w:ascii="Georgia" w:eastAsia="Times New Roman" w:hAnsi="Georgia"/>
      <w:u w:val="single"/>
    </w:rPr>
  </w:style>
  <w:style w:type="paragraph" w:customStyle="1" w:styleId="StyleStyle49pt6">
    <w:name w:val="Style Style4 + 9 pt6"/>
    <w:basedOn w:val="Style4"/>
    <w:link w:val="StyleStyle49pt6Char"/>
    <w:qFormat/>
    <w:rsid w:val="00FE2E1E"/>
    <w:rPr>
      <w:rFonts w:ascii="Georgia" w:hAnsi="Georgia"/>
    </w:rPr>
  </w:style>
  <w:style w:type="character" w:customStyle="1" w:styleId="UnderlineCharCharCharCharChar">
    <w:name w:val="Underline Char Char Char Char Char"/>
    <w:link w:val="UnderlineCharCharCharChar"/>
    <w:locked/>
    <w:rsid w:val="00FE2E1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E2E1E"/>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FE2E1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E2E1E"/>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E2E1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E2E1E"/>
    <w:rPr>
      <w:rFonts w:ascii="Georgia" w:hAnsi="Georgia" w:cs="Calibri"/>
      <w:b/>
      <w:bCs/>
      <w:u w:val="single"/>
    </w:rPr>
  </w:style>
  <w:style w:type="character" w:customStyle="1" w:styleId="DebatenoramlChar">
    <w:name w:val="Debatenoraml Char"/>
    <w:link w:val="Debatenoraml"/>
    <w:locked/>
    <w:rsid w:val="00FE2E1E"/>
    <w:rPr>
      <w:rFonts w:ascii="Times New Roman" w:hAnsi="Times New Roman" w:cs="Times New Roman"/>
    </w:rPr>
  </w:style>
  <w:style w:type="paragraph" w:customStyle="1" w:styleId="Debatenoraml">
    <w:name w:val="Debatenoraml"/>
    <w:basedOn w:val="NoSpacing"/>
    <w:link w:val="DebatenoramlChar"/>
    <w:qFormat/>
    <w:rsid w:val="00FE2E1E"/>
    <w:rPr>
      <w:rFonts w:eastAsiaTheme="minorHAnsi"/>
      <w:sz w:val="22"/>
      <w:szCs w:val="22"/>
    </w:rPr>
  </w:style>
  <w:style w:type="paragraph" w:customStyle="1" w:styleId="SynergyTag">
    <w:name w:val="SynergyTag"/>
    <w:basedOn w:val="Normal"/>
    <w:uiPriority w:val="99"/>
    <w:qFormat/>
    <w:rsid w:val="00FE2E1E"/>
    <w:rPr>
      <w:rFonts w:eastAsia="Calibri"/>
      <w:b/>
    </w:rPr>
  </w:style>
  <w:style w:type="character" w:customStyle="1" w:styleId="QualsChar">
    <w:name w:val="Quals Char"/>
    <w:link w:val="Quals"/>
    <w:locked/>
    <w:rsid w:val="00FE2E1E"/>
    <w:rPr>
      <w:rFonts w:ascii="Georgia" w:eastAsia="Calibri" w:hAnsi="Georgia"/>
      <w:sz w:val="18"/>
    </w:rPr>
  </w:style>
  <w:style w:type="paragraph" w:customStyle="1" w:styleId="Quals">
    <w:name w:val="Quals"/>
    <w:basedOn w:val="Normal"/>
    <w:link w:val="QualsChar"/>
    <w:qFormat/>
    <w:rsid w:val="00FE2E1E"/>
    <w:rPr>
      <w:rFonts w:ascii="Georgia" w:eastAsia="Calibri" w:hAnsi="Georgia"/>
      <w:sz w:val="18"/>
    </w:rPr>
  </w:style>
  <w:style w:type="paragraph" w:customStyle="1" w:styleId="times">
    <w:name w:val="times"/>
    <w:basedOn w:val="Normal"/>
    <w:qFormat/>
    <w:rsid w:val="00FE2E1E"/>
    <w:pPr>
      <w:spacing w:before="100" w:beforeAutospacing="1" w:after="100" w:afterAutospacing="1"/>
    </w:pPr>
    <w:rPr>
      <w:rFonts w:eastAsia="Times New Roman"/>
      <w:sz w:val="24"/>
    </w:rPr>
  </w:style>
  <w:style w:type="paragraph" w:customStyle="1" w:styleId="BodyA">
    <w:name w:val="Body A"/>
    <w:uiPriority w:val="99"/>
    <w:qFormat/>
    <w:rsid w:val="00FE2E1E"/>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FE2E1E"/>
    <w:rPr>
      <w:rFonts w:ascii="Georgia" w:eastAsia="Times New Roman" w:hAnsi="Georgia"/>
      <w:b/>
      <w:caps/>
      <w:szCs w:val="28"/>
      <w:u w:val="single"/>
    </w:rPr>
  </w:style>
  <w:style w:type="paragraph" w:customStyle="1" w:styleId="Starred">
    <w:name w:val="Starred"/>
    <w:basedOn w:val="Normal"/>
    <w:link w:val="StarredChar"/>
    <w:qFormat/>
    <w:rsid w:val="00FE2E1E"/>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FE2E1E"/>
    <w:rPr>
      <w:rFonts w:ascii="Georgia" w:eastAsia="Times New Roman" w:hAnsi="Georgia"/>
      <w:b/>
      <w:caps/>
      <w:szCs w:val="28"/>
      <w:u w:val="single"/>
    </w:rPr>
  </w:style>
  <w:style w:type="paragraph" w:customStyle="1" w:styleId="NotStarred">
    <w:name w:val="NotStarred"/>
    <w:basedOn w:val="Normal"/>
    <w:link w:val="NotStarredChar"/>
    <w:qFormat/>
    <w:rsid w:val="00FE2E1E"/>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FE2E1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E2E1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E2E1E"/>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FE2E1E"/>
    <w:rPr>
      <w:rFonts w:ascii="Georgia" w:eastAsia="Calibri" w:hAnsi="Georgia"/>
      <w:b/>
    </w:rPr>
  </w:style>
  <w:style w:type="paragraph" w:customStyle="1" w:styleId="H4Tag">
    <w:name w:val="H4 (Tag)"/>
    <w:basedOn w:val="Normal"/>
    <w:link w:val="H4TagChar1"/>
    <w:qFormat/>
    <w:rsid w:val="00FE2E1E"/>
    <w:rPr>
      <w:rFonts w:ascii="Georgia" w:eastAsia="Calibri" w:hAnsi="Georgia"/>
      <w:b/>
    </w:rPr>
  </w:style>
  <w:style w:type="paragraph" w:customStyle="1" w:styleId="CM25">
    <w:name w:val="CM25"/>
    <w:basedOn w:val="Default"/>
    <w:next w:val="Default"/>
    <w:qFormat/>
    <w:rsid w:val="00FE2E1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E2E1E"/>
    <w:rPr>
      <w:rFonts w:ascii="Georgia" w:hAnsi="Georgia"/>
      <w:b/>
    </w:rPr>
  </w:style>
  <w:style w:type="paragraph" w:customStyle="1" w:styleId="Debate-CardTagandCite-F6">
    <w:name w:val="Debate- Card Tag and Cite- F6"/>
    <w:basedOn w:val="Normal"/>
    <w:link w:val="Debate-CardTagandCite-F6Char"/>
    <w:qFormat/>
    <w:rsid w:val="00FE2E1E"/>
    <w:pPr>
      <w:contextualSpacing/>
    </w:pPr>
    <w:rPr>
      <w:rFonts w:ascii="Georgia" w:hAnsi="Georgia"/>
      <w:b/>
    </w:rPr>
  </w:style>
  <w:style w:type="character" w:customStyle="1" w:styleId="CardtextChar4">
    <w:name w:val="Card text Char"/>
    <w:link w:val="Cardtext3"/>
    <w:locked/>
    <w:rsid w:val="00FE2E1E"/>
    <w:rPr>
      <w:rFonts w:ascii="Arial Narrow" w:hAnsi="Arial Narrow"/>
      <w:u w:val="single"/>
    </w:rPr>
  </w:style>
  <w:style w:type="paragraph" w:customStyle="1" w:styleId="Cardtext3">
    <w:name w:val="Card text"/>
    <w:link w:val="CardtextChar4"/>
    <w:qFormat/>
    <w:rsid w:val="00FE2E1E"/>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FE2E1E"/>
    <w:rPr>
      <w:rFonts w:ascii="Georgia" w:eastAsia="Times New Roman" w:hAnsi="Georgia"/>
      <w:b/>
      <w:szCs w:val="28"/>
      <w:u w:val="single"/>
    </w:rPr>
  </w:style>
  <w:style w:type="paragraph" w:customStyle="1" w:styleId="NewHeading2">
    <w:name w:val="NewHeading2"/>
    <w:basedOn w:val="Normal"/>
    <w:link w:val="NewHeading2Char"/>
    <w:qFormat/>
    <w:rsid w:val="00FE2E1E"/>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FE2E1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E2E1E"/>
    <w:rPr>
      <w:rFonts w:eastAsia="Calibri"/>
    </w:rPr>
  </w:style>
  <w:style w:type="paragraph" w:customStyle="1" w:styleId="TagLine">
    <w:name w:val="Tag Line"/>
    <w:basedOn w:val="Normal"/>
    <w:next w:val="FullText"/>
    <w:uiPriority w:val="99"/>
    <w:qFormat/>
    <w:rsid w:val="00FE2E1E"/>
    <w:rPr>
      <w:rFonts w:ascii="Arial Narrow" w:eastAsia="Times New Roman" w:hAnsi="Arial Narrow"/>
      <w:b/>
      <w:sz w:val="28"/>
    </w:rPr>
  </w:style>
  <w:style w:type="paragraph" w:customStyle="1" w:styleId="Card6pt">
    <w:name w:val="Card 6pt"/>
    <w:basedOn w:val="Normal"/>
    <w:uiPriority w:val="99"/>
    <w:qFormat/>
    <w:rsid w:val="00FE2E1E"/>
    <w:pPr>
      <w:ind w:left="288" w:right="288"/>
    </w:pPr>
    <w:rPr>
      <w:rFonts w:eastAsia="Calibri"/>
      <w:color w:val="000000"/>
      <w:sz w:val="12"/>
      <w:szCs w:val="20"/>
    </w:rPr>
  </w:style>
  <w:style w:type="character" w:customStyle="1" w:styleId="FullCiteChar">
    <w:name w:val="Full Cite Char"/>
    <w:link w:val="FullCite"/>
    <w:locked/>
    <w:rsid w:val="00FE2E1E"/>
    <w:rPr>
      <w:rFonts w:ascii="Garamond" w:eastAsia="Calibri" w:hAnsi="Garamond"/>
    </w:rPr>
  </w:style>
  <w:style w:type="paragraph" w:customStyle="1" w:styleId="FullCite">
    <w:name w:val="Full Cite"/>
    <w:basedOn w:val="Normal"/>
    <w:next w:val="Normal"/>
    <w:link w:val="FullCiteChar"/>
    <w:qFormat/>
    <w:rsid w:val="00FE2E1E"/>
    <w:rPr>
      <w:rFonts w:ascii="Garamond" w:eastAsia="Calibri" w:hAnsi="Garamond"/>
    </w:rPr>
  </w:style>
  <w:style w:type="character" w:customStyle="1" w:styleId="StyleCardStyleBlackUnderlineChar">
    <w:name w:val="Style Card Style + Black Underline Char"/>
    <w:link w:val="StyleCardStyleBlackUnderline"/>
    <w:locked/>
    <w:rsid w:val="00FE2E1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E2E1E"/>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FE2E1E"/>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FE2E1E"/>
    <w:rPr>
      <w:rFonts w:ascii="Century Gothic" w:eastAsia="Times New Roman" w:hAnsi="Century Gothic"/>
    </w:rPr>
  </w:style>
  <w:style w:type="character" w:customStyle="1" w:styleId="StylecardThickunderlineChar">
    <w:name w:val="Style card + Thick underline Char"/>
    <w:link w:val="StylecardThickunderline"/>
    <w:locked/>
    <w:rsid w:val="00FE2E1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E2E1E"/>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FE2E1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E2E1E"/>
    <w:pPr>
      <w:ind w:left="288" w:right="288"/>
    </w:pPr>
    <w:rPr>
      <w:rFonts w:ascii="Georgia" w:eastAsia="SimSun" w:hAnsi="Georgia"/>
      <w:b/>
      <w:bCs/>
      <w:u w:val="single"/>
      <w:lang w:eastAsia="zh-CN"/>
    </w:rPr>
  </w:style>
  <w:style w:type="paragraph" w:customStyle="1" w:styleId="CM27">
    <w:name w:val="CM27"/>
    <w:basedOn w:val="Default"/>
    <w:next w:val="Default"/>
    <w:qFormat/>
    <w:rsid w:val="00FE2E1E"/>
    <w:pPr>
      <w:spacing w:after="200" w:line="276" w:lineRule="auto"/>
    </w:pPr>
    <w:rPr>
      <w:rFonts w:eastAsia="Calibri"/>
      <w:color w:val="auto"/>
      <w:sz w:val="22"/>
    </w:rPr>
  </w:style>
  <w:style w:type="paragraph" w:customStyle="1" w:styleId="font-null">
    <w:name w:val="font-null"/>
    <w:basedOn w:val="Normal"/>
    <w:uiPriority w:val="99"/>
    <w:qFormat/>
    <w:rsid w:val="00FE2E1E"/>
    <w:pPr>
      <w:spacing w:before="100" w:beforeAutospacing="1" w:after="100" w:afterAutospacing="1"/>
    </w:pPr>
    <w:rPr>
      <w:rFonts w:eastAsia="Times New Roman"/>
      <w:sz w:val="24"/>
    </w:rPr>
  </w:style>
  <w:style w:type="paragraph" w:customStyle="1" w:styleId="rteindent1">
    <w:name w:val="rteindent1"/>
    <w:basedOn w:val="Normal"/>
    <w:uiPriority w:val="99"/>
    <w:qFormat/>
    <w:rsid w:val="00FE2E1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E2E1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E2E1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E2E1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E2E1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E2E1E"/>
    <w:pPr>
      <w:spacing w:before="100" w:beforeAutospacing="1" w:after="100" w:afterAutospacing="1"/>
    </w:pPr>
    <w:rPr>
      <w:rFonts w:eastAsia="Times New Roman"/>
      <w:sz w:val="24"/>
    </w:rPr>
  </w:style>
  <w:style w:type="paragraph" w:customStyle="1" w:styleId="class">
    <w:name w:val="class"/>
    <w:basedOn w:val="Normal"/>
    <w:uiPriority w:val="99"/>
    <w:qFormat/>
    <w:rsid w:val="00FE2E1E"/>
    <w:pPr>
      <w:spacing w:before="100" w:beforeAutospacing="1" w:after="100" w:afterAutospacing="1"/>
    </w:pPr>
    <w:rPr>
      <w:rFonts w:eastAsia="Times New Roman"/>
      <w:sz w:val="24"/>
    </w:rPr>
  </w:style>
  <w:style w:type="character" w:customStyle="1" w:styleId="blocktitleChar">
    <w:name w:val="block title Char"/>
    <w:link w:val="blocktitle0"/>
    <w:locked/>
    <w:rsid w:val="00FE2E1E"/>
    <w:rPr>
      <w:rFonts w:ascii="Calibri" w:eastAsia="Calibri" w:hAnsi="Calibri"/>
      <w:b/>
      <w:caps/>
      <w:sz w:val="28"/>
      <w:szCs w:val="28"/>
      <w:lang w:val="es-ES"/>
    </w:rPr>
  </w:style>
  <w:style w:type="paragraph" w:customStyle="1" w:styleId="Pa6">
    <w:name w:val="Pa6"/>
    <w:basedOn w:val="Normal"/>
    <w:next w:val="Normal"/>
    <w:uiPriority w:val="99"/>
    <w:qFormat/>
    <w:rsid w:val="00FE2E1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E2E1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E2E1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E2E1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E2E1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E2E1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E2E1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E2E1E"/>
    <w:rPr>
      <w:rFonts w:ascii="Georgia" w:eastAsia="SimSun" w:hAnsi="Georgia"/>
      <w:b/>
      <w:bCs/>
    </w:rPr>
  </w:style>
  <w:style w:type="paragraph" w:customStyle="1" w:styleId="summary">
    <w:name w:val="summary"/>
    <w:basedOn w:val="Normal"/>
    <w:uiPriority w:val="99"/>
    <w:qFormat/>
    <w:rsid w:val="00FE2E1E"/>
    <w:pPr>
      <w:spacing w:before="100" w:beforeAutospacing="1" w:after="100" w:afterAutospacing="1"/>
    </w:pPr>
    <w:rPr>
      <w:rFonts w:eastAsia="Times New Roman"/>
      <w:sz w:val="24"/>
    </w:rPr>
  </w:style>
  <w:style w:type="paragraph" w:customStyle="1" w:styleId="Caption2">
    <w:name w:val="Caption2"/>
    <w:basedOn w:val="Normal"/>
    <w:uiPriority w:val="99"/>
    <w:qFormat/>
    <w:rsid w:val="00FE2E1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E2E1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E2E1E"/>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FE2E1E"/>
    <w:pPr>
      <w:jc w:val="center"/>
    </w:pPr>
    <w:rPr>
      <w:rFonts w:ascii="Book Antiqua" w:eastAsia="Times New Roman" w:hAnsi="Book Antiqua"/>
      <w:b/>
      <w:sz w:val="28"/>
    </w:rPr>
  </w:style>
  <w:style w:type="paragraph" w:customStyle="1" w:styleId="Little">
    <w:name w:val="Little"/>
    <w:basedOn w:val="Normal"/>
    <w:next w:val="Normal"/>
    <w:link w:val="LittleChar"/>
    <w:qFormat/>
    <w:rsid w:val="00FE2E1E"/>
    <w:pPr>
      <w:ind w:left="288"/>
    </w:pPr>
    <w:rPr>
      <w:rFonts w:ascii="Garamond" w:eastAsia="Times New Roman" w:hAnsi="Garamond"/>
    </w:rPr>
  </w:style>
  <w:style w:type="paragraph" w:customStyle="1" w:styleId="AAAcard">
    <w:name w:val="AAAcard"/>
    <w:basedOn w:val="Normal"/>
    <w:uiPriority w:val="99"/>
    <w:qFormat/>
    <w:rsid w:val="00FE2E1E"/>
    <w:pPr>
      <w:ind w:left="288" w:right="288"/>
    </w:pPr>
    <w:rPr>
      <w:rFonts w:eastAsia="Times New Roman"/>
    </w:rPr>
  </w:style>
  <w:style w:type="paragraph" w:customStyle="1" w:styleId="Caption3">
    <w:name w:val="Caption3"/>
    <w:basedOn w:val="Normal"/>
    <w:uiPriority w:val="99"/>
    <w:qFormat/>
    <w:rsid w:val="00FE2E1E"/>
    <w:pPr>
      <w:spacing w:before="100" w:beforeAutospacing="1" w:after="100" w:afterAutospacing="1"/>
    </w:pPr>
    <w:rPr>
      <w:rFonts w:eastAsia="Times New Roman"/>
      <w:sz w:val="24"/>
    </w:rPr>
  </w:style>
  <w:style w:type="paragraph" w:customStyle="1" w:styleId="body-12-5">
    <w:name w:val="body-12-5"/>
    <w:basedOn w:val="Normal"/>
    <w:uiPriority w:val="99"/>
    <w:qFormat/>
    <w:rsid w:val="00FE2E1E"/>
    <w:pPr>
      <w:spacing w:before="100" w:beforeAutospacing="1" w:after="100" w:afterAutospacing="1"/>
    </w:pPr>
    <w:rPr>
      <w:rFonts w:eastAsia="Times New Roman"/>
      <w:sz w:val="24"/>
    </w:rPr>
  </w:style>
  <w:style w:type="paragraph" w:customStyle="1" w:styleId="infuse">
    <w:name w:val="infuse"/>
    <w:basedOn w:val="Normal"/>
    <w:uiPriority w:val="99"/>
    <w:qFormat/>
    <w:rsid w:val="00FE2E1E"/>
    <w:pPr>
      <w:spacing w:before="100" w:beforeAutospacing="1" w:after="100" w:afterAutospacing="1"/>
    </w:pPr>
    <w:rPr>
      <w:rFonts w:eastAsia="Times New Roman"/>
      <w:sz w:val="24"/>
    </w:rPr>
  </w:style>
  <w:style w:type="paragraph" w:customStyle="1" w:styleId="fontreg">
    <w:name w:val="font_reg"/>
    <w:basedOn w:val="Normal"/>
    <w:uiPriority w:val="99"/>
    <w:qFormat/>
    <w:rsid w:val="00FE2E1E"/>
    <w:pPr>
      <w:spacing w:before="100" w:beforeAutospacing="1" w:after="100" w:afterAutospacing="1"/>
    </w:pPr>
    <w:rPr>
      <w:rFonts w:eastAsia="Times New Roman"/>
      <w:sz w:val="24"/>
    </w:rPr>
  </w:style>
  <w:style w:type="paragraph" w:customStyle="1" w:styleId="CITEF3">
    <w:name w:val="CITE F3"/>
    <w:uiPriority w:val="99"/>
    <w:qFormat/>
    <w:rsid w:val="00FE2E1E"/>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FE2E1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E2E1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E2E1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E2E1E"/>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FE2E1E"/>
    <w:pPr>
      <w:ind w:left="144"/>
    </w:pPr>
    <w:rPr>
      <w:rFonts w:ascii="Cambria" w:eastAsia="Calibri" w:hAnsi="Cambria"/>
      <w:sz w:val="24"/>
    </w:rPr>
  </w:style>
  <w:style w:type="paragraph" w:customStyle="1" w:styleId="FreeFormA">
    <w:name w:val="Free Form A"/>
    <w:autoRedefine/>
    <w:uiPriority w:val="99"/>
    <w:qFormat/>
    <w:rsid w:val="00FE2E1E"/>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FE2E1E"/>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FE2E1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FE2E1E"/>
    <w:rPr>
      <w:rFonts w:ascii="Times New Roman" w:eastAsia="Times New Roman" w:hAnsi="Times New Roman" w:cs="Times New Roman"/>
      <w:sz w:val="10"/>
    </w:rPr>
  </w:style>
  <w:style w:type="paragraph" w:customStyle="1" w:styleId="subheader">
    <w:name w:val="subheader"/>
    <w:basedOn w:val="Normal"/>
    <w:uiPriority w:val="99"/>
    <w:qFormat/>
    <w:rsid w:val="00FE2E1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E2E1E"/>
    <w:pPr>
      <w:spacing w:before="100" w:beforeAutospacing="1" w:after="100" w:afterAutospacing="1"/>
    </w:pPr>
    <w:rPr>
      <w:rFonts w:eastAsia="Times New Roman"/>
      <w:sz w:val="24"/>
    </w:rPr>
  </w:style>
  <w:style w:type="paragraph" w:customStyle="1" w:styleId="more">
    <w:name w:val="more"/>
    <w:basedOn w:val="Normal"/>
    <w:uiPriority w:val="99"/>
    <w:qFormat/>
    <w:rsid w:val="00FE2E1E"/>
    <w:pPr>
      <w:spacing w:before="100" w:beforeAutospacing="1" w:after="100" w:afterAutospacing="1"/>
    </w:pPr>
    <w:rPr>
      <w:rFonts w:eastAsia="Times New Roman"/>
      <w:sz w:val="24"/>
    </w:rPr>
  </w:style>
  <w:style w:type="paragraph" w:customStyle="1" w:styleId="story">
    <w:name w:val="story"/>
    <w:basedOn w:val="Normal"/>
    <w:uiPriority w:val="99"/>
    <w:qFormat/>
    <w:rsid w:val="00FE2E1E"/>
    <w:pPr>
      <w:spacing w:before="100" w:beforeAutospacing="1" w:after="100" w:afterAutospacing="1"/>
    </w:pPr>
    <w:rPr>
      <w:rFonts w:eastAsia="Times New Roman"/>
      <w:sz w:val="24"/>
    </w:rPr>
  </w:style>
  <w:style w:type="paragraph" w:customStyle="1" w:styleId="H1numbered">
    <w:name w:val="H1 numbered"/>
    <w:basedOn w:val="Normal"/>
    <w:uiPriority w:val="99"/>
    <w:qFormat/>
    <w:rsid w:val="00FE2E1E"/>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FE2E1E"/>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FE2E1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E2E1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E2E1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E2E1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E2E1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E2E1E"/>
    <w:pPr>
      <w:widowControl w:val="0"/>
      <w:spacing w:after="63"/>
    </w:pPr>
    <w:rPr>
      <w:rFonts w:ascii="Arial" w:hAnsi="Arial"/>
      <w:color w:val="auto"/>
    </w:rPr>
  </w:style>
  <w:style w:type="paragraph" w:customStyle="1" w:styleId="CM35">
    <w:name w:val="CM35"/>
    <w:basedOn w:val="Default"/>
    <w:next w:val="Default"/>
    <w:uiPriority w:val="99"/>
    <w:qFormat/>
    <w:rsid w:val="00FE2E1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E2E1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E2E1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E2E1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E2E1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E2E1E"/>
    <w:rPr>
      <w:rFonts w:ascii="Georgia" w:hAnsi="Georgia"/>
      <w:sz w:val="22"/>
      <w:szCs w:val="22"/>
      <w:lang w:val="x-none" w:eastAsia="x-none"/>
    </w:rPr>
  </w:style>
  <w:style w:type="character" w:customStyle="1" w:styleId="StyleCards11ptUnderlineChar">
    <w:name w:val="Style Cards + 11 pt Underline Char"/>
    <w:link w:val="StyleCards11ptUnderline"/>
    <w:locked/>
    <w:rsid w:val="00FE2E1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E2E1E"/>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FE2E1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E2E1E"/>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E2E1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E2E1E"/>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FE2E1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E2E1E"/>
    <w:rPr>
      <w:rFonts w:ascii="Georgia" w:hAnsi="Georgia"/>
      <w:lang w:val="x-none" w:eastAsia="x-none"/>
    </w:rPr>
  </w:style>
  <w:style w:type="character" w:customStyle="1" w:styleId="NormalFontChar">
    <w:name w:val="Normal Font Char"/>
    <w:link w:val="NormalFont"/>
    <w:locked/>
    <w:rsid w:val="00FE2E1E"/>
    <w:rPr>
      <w:rFonts w:ascii="Times New Roman" w:eastAsia="Times New Roman" w:hAnsi="Times New Roman" w:cs="Times New Roman"/>
      <w:sz w:val="20"/>
      <w:szCs w:val="20"/>
    </w:rPr>
  </w:style>
  <w:style w:type="paragraph" w:customStyle="1" w:styleId="NormalFont">
    <w:name w:val="Normal Font"/>
    <w:link w:val="NormalFontChar"/>
    <w:qFormat/>
    <w:rsid w:val="00FE2E1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E2E1E"/>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FE2E1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E2E1E"/>
    <w:rPr>
      <w:u w:val="single"/>
      <w:lang w:val="x-none" w:eastAsia="x-none"/>
    </w:rPr>
  </w:style>
  <w:style w:type="character" w:customStyle="1" w:styleId="StyleNormalFont11ptBoldUnderlineChar">
    <w:name w:val="Style Normal Font + 11 pt Bold Underline Char"/>
    <w:link w:val="StyleNormalFont11ptBoldUnderline"/>
    <w:locked/>
    <w:rsid w:val="00FE2E1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E2E1E"/>
    <w:rPr>
      <w:b/>
      <w:bCs/>
      <w:u w:val="single"/>
      <w:lang w:val="x-none" w:eastAsia="x-none"/>
    </w:rPr>
  </w:style>
  <w:style w:type="paragraph" w:customStyle="1" w:styleId="Smallfont0">
    <w:name w:val="Smallfont"/>
    <w:basedOn w:val="Normal"/>
    <w:uiPriority w:val="99"/>
    <w:qFormat/>
    <w:rsid w:val="00FE2E1E"/>
    <w:rPr>
      <w:rFonts w:eastAsia="Times New Roman"/>
      <w:sz w:val="15"/>
    </w:rPr>
  </w:style>
  <w:style w:type="paragraph" w:customStyle="1" w:styleId="formatvorlage2">
    <w:name w:val="formatvorlage2"/>
    <w:basedOn w:val="Normal"/>
    <w:uiPriority w:val="99"/>
    <w:qFormat/>
    <w:rsid w:val="00FE2E1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E2E1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E2E1E"/>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FE2E1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E2E1E"/>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FE2E1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E2E1E"/>
    <w:pPr>
      <w:ind w:left="144"/>
    </w:pPr>
    <w:rPr>
      <w:rFonts w:ascii="Georgia" w:eastAsia="Times New Roman" w:hAnsi="Georgia"/>
      <w:lang w:val="x-none" w:eastAsia="x-none"/>
    </w:rPr>
  </w:style>
  <w:style w:type="paragraph" w:customStyle="1" w:styleId="deck">
    <w:name w:val="deck"/>
    <w:basedOn w:val="Normal"/>
    <w:uiPriority w:val="99"/>
    <w:qFormat/>
    <w:rsid w:val="00FE2E1E"/>
    <w:pPr>
      <w:spacing w:before="100" w:beforeAutospacing="1" w:after="100" w:afterAutospacing="1"/>
    </w:pPr>
    <w:rPr>
      <w:rFonts w:eastAsia="Times New Roman"/>
      <w:sz w:val="24"/>
    </w:rPr>
  </w:style>
  <w:style w:type="paragraph" w:customStyle="1" w:styleId="i1">
    <w:name w:val="i1"/>
    <w:basedOn w:val="Normal"/>
    <w:uiPriority w:val="99"/>
    <w:qFormat/>
    <w:rsid w:val="00FE2E1E"/>
    <w:pPr>
      <w:spacing w:before="100" w:beforeAutospacing="1" w:after="100" w:afterAutospacing="1"/>
    </w:pPr>
    <w:rPr>
      <w:rFonts w:eastAsia="Times New Roman"/>
      <w:sz w:val="24"/>
    </w:rPr>
  </w:style>
  <w:style w:type="paragraph" w:customStyle="1" w:styleId="question">
    <w:name w:val="question"/>
    <w:basedOn w:val="Normal"/>
    <w:uiPriority w:val="99"/>
    <w:qFormat/>
    <w:rsid w:val="00FE2E1E"/>
    <w:pPr>
      <w:spacing w:before="100" w:beforeAutospacing="1" w:after="100" w:afterAutospacing="1"/>
    </w:pPr>
    <w:rPr>
      <w:rFonts w:eastAsia="Times New Roman"/>
      <w:sz w:val="24"/>
    </w:rPr>
  </w:style>
  <w:style w:type="paragraph" w:customStyle="1" w:styleId="bodycopy">
    <w:name w:val="bodycopy"/>
    <w:basedOn w:val="Normal"/>
    <w:uiPriority w:val="99"/>
    <w:qFormat/>
    <w:rsid w:val="00FE2E1E"/>
    <w:pPr>
      <w:spacing w:before="100" w:beforeAutospacing="1" w:after="100" w:afterAutospacing="1"/>
    </w:pPr>
    <w:rPr>
      <w:rFonts w:eastAsia="Times New Roman"/>
      <w:sz w:val="24"/>
    </w:rPr>
  </w:style>
  <w:style w:type="paragraph" w:customStyle="1" w:styleId="Fifth">
    <w:name w:val="Fifth"/>
    <w:basedOn w:val="Normal"/>
    <w:link w:val="FifthChar"/>
    <w:qFormat/>
    <w:rsid w:val="00FE2E1E"/>
    <w:rPr>
      <w:rFonts w:eastAsia="Calibri"/>
    </w:rPr>
  </w:style>
  <w:style w:type="paragraph" w:customStyle="1" w:styleId="NoteLevel22">
    <w:name w:val="Note Level 22"/>
    <w:basedOn w:val="Normal"/>
    <w:next w:val="Normal"/>
    <w:uiPriority w:val="99"/>
    <w:qFormat/>
    <w:rsid w:val="00FE2E1E"/>
    <w:pPr>
      <w:keepNext/>
      <w:ind w:left="288" w:right="288"/>
    </w:pPr>
    <w:rPr>
      <w:rFonts w:eastAsia="MS Gothic"/>
      <w:szCs w:val="20"/>
    </w:rPr>
  </w:style>
  <w:style w:type="paragraph" w:customStyle="1" w:styleId="wp-caption-text">
    <w:name w:val="wp-caption-text"/>
    <w:basedOn w:val="Normal"/>
    <w:qFormat/>
    <w:rsid w:val="00FE2E1E"/>
    <w:pPr>
      <w:spacing w:before="100" w:beforeAutospacing="1" w:after="100" w:afterAutospacing="1"/>
    </w:pPr>
    <w:rPr>
      <w:rFonts w:eastAsia="Times New Roman"/>
      <w:sz w:val="24"/>
    </w:rPr>
  </w:style>
  <w:style w:type="paragraph" w:customStyle="1" w:styleId="svarticle">
    <w:name w:val="svarticle"/>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FE2E1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FE2E1E"/>
    <w:pPr>
      <w:spacing w:before="100" w:beforeAutospacing="1" w:after="100" w:afterAutospacing="1"/>
    </w:pPr>
  </w:style>
  <w:style w:type="paragraph" w:customStyle="1" w:styleId="description">
    <w:name w:val="description"/>
    <w:basedOn w:val="Normal"/>
    <w:uiPriority w:val="99"/>
    <w:qFormat/>
    <w:rsid w:val="00FE2E1E"/>
    <w:pPr>
      <w:spacing w:before="100" w:beforeAutospacing="1" w:after="100" w:afterAutospacing="1"/>
    </w:pPr>
  </w:style>
  <w:style w:type="paragraph" w:customStyle="1" w:styleId="graf">
    <w:name w:val="graf"/>
    <w:basedOn w:val="Normal"/>
    <w:uiPriority w:val="99"/>
    <w:qFormat/>
    <w:rsid w:val="00FE2E1E"/>
    <w:pPr>
      <w:spacing w:before="100" w:beforeAutospacing="1" w:after="100" w:afterAutospacing="1"/>
    </w:pPr>
  </w:style>
  <w:style w:type="paragraph" w:customStyle="1" w:styleId="column">
    <w:name w:val="column"/>
    <w:basedOn w:val="Normal"/>
    <w:uiPriority w:val="99"/>
    <w:qFormat/>
    <w:rsid w:val="00FE2E1E"/>
    <w:pPr>
      <w:spacing w:before="100" w:beforeAutospacing="1" w:after="100" w:afterAutospacing="1"/>
    </w:pPr>
  </w:style>
  <w:style w:type="paragraph" w:customStyle="1" w:styleId="recirc-container">
    <w:name w:val="recirc-container"/>
    <w:basedOn w:val="Normal"/>
    <w:uiPriority w:val="99"/>
    <w:qFormat/>
    <w:rsid w:val="00FE2E1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FE2E1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FE2E1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FE2E1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FE2E1E"/>
    <w:rPr>
      <w:rFonts w:ascii="Georgia" w:hAnsi="Georgia" w:hint="default"/>
      <w:i/>
      <w:iCs/>
      <w:color w:val="808080"/>
    </w:rPr>
  </w:style>
  <w:style w:type="character" w:customStyle="1" w:styleId="cardchar00">
    <w:name w:val="cardchar0"/>
    <w:basedOn w:val="DefaultParagraphFont"/>
    <w:rsid w:val="00FE2E1E"/>
  </w:style>
  <w:style w:type="character" w:customStyle="1" w:styleId="UnderlineNon-bold">
    <w:name w:val="Underline Non - bold"/>
    <w:rsid w:val="00FE2E1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FE2E1E"/>
  </w:style>
  <w:style w:type="character" w:customStyle="1" w:styleId="StyleHeading4UnderlinedsmalltextGaramondChar">
    <w:name w:val="Style Heading 4Underlinedsmall text + Garamond Char"/>
    <w:link w:val="StyleHeading4UnderlinedsmalltextGaramond"/>
    <w:locked/>
    <w:rsid w:val="00FE2E1E"/>
    <w:rPr>
      <w:rFonts w:ascii="Calibri" w:hAnsi="Calibri"/>
    </w:rPr>
  </w:style>
  <w:style w:type="character" w:customStyle="1" w:styleId="Heading5Char2">
    <w:name w:val="Heading 5 Char2"/>
    <w:rsid w:val="00FE2E1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E2E1E"/>
    <w:rPr>
      <w:rFonts w:ascii="Arial" w:hAnsi="Arial" w:cs="Arial"/>
      <w:vanish/>
      <w:sz w:val="16"/>
      <w:szCs w:val="16"/>
    </w:rPr>
  </w:style>
  <w:style w:type="paragraph" w:styleId="z-TopofForm">
    <w:name w:val="HTML Top of Form"/>
    <w:basedOn w:val="Normal"/>
    <w:next w:val="Normal"/>
    <w:link w:val="z-TopofFormChar"/>
    <w:hidden/>
    <w:uiPriority w:val="99"/>
    <w:unhideWhenUsed/>
    <w:rsid w:val="00FE2E1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E2E1E"/>
    <w:rPr>
      <w:rFonts w:ascii="Arial" w:hAnsi="Arial" w:cs="Arial"/>
      <w:vanish/>
      <w:sz w:val="16"/>
      <w:szCs w:val="16"/>
    </w:rPr>
  </w:style>
  <w:style w:type="character" w:customStyle="1" w:styleId="z-BottomofFormChar">
    <w:name w:val="z-Bottom of Form Char"/>
    <w:basedOn w:val="DefaultParagraphFont"/>
    <w:link w:val="z-BottomofForm"/>
    <w:uiPriority w:val="99"/>
    <w:rsid w:val="00FE2E1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E2E1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E2E1E"/>
    <w:rPr>
      <w:rFonts w:ascii="Arial" w:hAnsi="Arial" w:cs="Arial"/>
      <w:vanish/>
      <w:sz w:val="16"/>
      <w:szCs w:val="16"/>
    </w:rPr>
  </w:style>
  <w:style w:type="character" w:customStyle="1" w:styleId="Style2CharChar">
    <w:name w:val="Style2 Char Char"/>
    <w:rsid w:val="00FE2E1E"/>
    <w:rPr>
      <w:u w:val="thick"/>
      <w:lang w:val="en-US" w:eastAsia="en-US" w:bidi="ar-SA"/>
    </w:rPr>
  </w:style>
  <w:style w:type="character" w:customStyle="1" w:styleId="authordate1">
    <w:name w:val="authordate"/>
    <w:rsid w:val="00FE2E1E"/>
  </w:style>
  <w:style w:type="character" w:customStyle="1" w:styleId="underline0">
    <w:name w:val="%underline"/>
    <w:rsid w:val="00FE2E1E"/>
    <w:rPr>
      <w:rFonts w:ascii="Times New Roman" w:hAnsi="Times New Roman" w:cs="Times New Roman" w:hint="default"/>
      <w:strike w:val="0"/>
      <w:dstrike w:val="0"/>
      <w:sz w:val="16"/>
      <w:u w:val="none"/>
      <w:effect w:val="none"/>
    </w:rPr>
  </w:style>
  <w:style w:type="character" w:customStyle="1" w:styleId="AUNDERLINE0">
    <w:name w:val="AUNDERLINE"/>
    <w:qFormat/>
    <w:rsid w:val="00FE2E1E"/>
    <w:rPr>
      <w:rFonts w:ascii="Times New Roman" w:hAnsi="Times New Roman" w:cs="Times New Roman" w:hint="default"/>
      <w:sz w:val="20"/>
      <w:u w:val="single"/>
    </w:rPr>
  </w:style>
  <w:style w:type="character" w:customStyle="1" w:styleId="UnderlinedCharChar">
    <w:name w:val="Underlined Char Char"/>
    <w:rsid w:val="00FE2E1E"/>
    <w:rPr>
      <w:rFonts w:ascii="Garamond" w:hAnsi="Garamond" w:hint="default"/>
      <w:szCs w:val="28"/>
      <w:u w:val="single"/>
      <w:lang w:val="en-US" w:eastAsia="en-US" w:bidi="ar-SA"/>
    </w:rPr>
  </w:style>
  <w:style w:type="character" w:customStyle="1" w:styleId="slug-doi">
    <w:name w:val="slug-doi"/>
    <w:basedOn w:val="DefaultParagraphFont"/>
    <w:rsid w:val="00FE2E1E"/>
  </w:style>
  <w:style w:type="character" w:customStyle="1" w:styleId="af">
    <w:name w:val="af"/>
    <w:basedOn w:val="DefaultParagraphFont"/>
    <w:rsid w:val="00FE2E1E"/>
  </w:style>
  <w:style w:type="character" w:customStyle="1" w:styleId="ab">
    <w:name w:val="ab"/>
    <w:basedOn w:val="DefaultParagraphFont"/>
    <w:rsid w:val="00FE2E1E"/>
  </w:style>
  <w:style w:type="character" w:customStyle="1" w:styleId="em">
    <w:name w:val="em"/>
    <w:basedOn w:val="DefaultParagraphFont"/>
    <w:rsid w:val="00FE2E1E"/>
  </w:style>
  <w:style w:type="character" w:customStyle="1" w:styleId="au">
    <w:name w:val="au"/>
    <w:basedOn w:val="DefaultParagraphFont"/>
    <w:rsid w:val="00FE2E1E"/>
  </w:style>
  <w:style w:type="character" w:customStyle="1" w:styleId="ti">
    <w:name w:val="ti"/>
    <w:basedOn w:val="DefaultParagraphFont"/>
    <w:rsid w:val="00FE2E1E"/>
  </w:style>
  <w:style w:type="character" w:customStyle="1" w:styleId="subheadblue">
    <w:name w:val="subhead_blue"/>
    <w:basedOn w:val="DefaultParagraphFont"/>
    <w:rsid w:val="00FE2E1E"/>
  </w:style>
  <w:style w:type="character" w:customStyle="1" w:styleId="affiliation">
    <w:name w:val="affiliation"/>
    <w:basedOn w:val="DefaultParagraphFont"/>
    <w:rsid w:val="00FE2E1E"/>
  </w:style>
  <w:style w:type="character" w:customStyle="1" w:styleId="slug-doi-wrapper">
    <w:name w:val="slug-doi-wrapper"/>
    <w:basedOn w:val="DefaultParagraphFont"/>
    <w:rsid w:val="00FE2E1E"/>
  </w:style>
  <w:style w:type="character" w:customStyle="1" w:styleId="slug-metadata-noteahead-of-print">
    <w:name w:val="slug-metadata-note ahead-of-print"/>
    <w:basedOn w:val="DefaultParagraphFont"/>
    <w:rsid w:val="00FE2E1E"/>
  </w:style>
  <w:style w:type="character" w:customStyle="1" w:styleId="slug-ahead-of-print-date">
    <w:name w:val="slug-ahead-of-print-date"/>
    <w:basedOn w:val="DefaultParagraphFont"/>
    <w:rsid w:val="00FE2E1E"/>
  </w:style>
  <w:style w:type="character" w:customStyle="1" w:styleId="medium-bold">
    <w:name w:val="medium-bold"/>
    <w:basedOn w:val="DefaultParagraphFont"/>
    <w:rsid w:val="00FE2E1E"/>
  </w:style>
  <w:style w:type="character" w:customStyle="1" w:styleId="updated-short-citation">
    <w:name w:val="updated-short-citation"/>
    <w:basedOn w:val="DefaultParagraphFont"/>
    <w:rsid w:val="00FE2E1E"/>
  </w:style>
  <w:style w:type="character" w:customStyle="1" w:styleId="goohl0">
    <w:name w:val="goohl0"/>
    <w:basedOn w:val="DefaultParagraphFont"/>
    <w:rsid w:val="00FE2E1E"/>
  </w:style>
  <w:style w:type="character" w:customStyle="1" w:styleId="CharChar6">
    <w:name w:val="Char Char6"/>
    <w:rsid w:val="00FE2E1E"/>
    <w:rPr>
      <w:rFonts w:ascii="Arial" w:hAnsi="Arial" w:cs="Arial" w:hint="default"/>
      <w:bCs/>
      <w:sz w:val="16"/>
      <w:szCs w:val="26"/>
      <w:lang w:val="en-US" w:eastAsia="en-US" w:bidi="ar-SA"/>
    </w:rPr>
  </w:style>
  <w:style w:type="character" w:customStyle="1" w:styleId="TagCharChar1">
    <w:name w:val="Tag Char Char1"/>
    <w:rsid w:val="00FE2E1E"/>
    <w:rPr>
      <w:b/>
      <w:bCs w:val="0"/>
      <w:sz w:val="24"/>
      <w:szCs w:val="24"/>
      <w:lang w:val="en-US" w:eastAsia="en-US" w:bidi="ar-SA"/>
    </w:rPr>
  </w:style>
  <w:style w:type="character" w:customStyle="1" w:styleId="12TimesNewRoman">
    <w:name w:val="12 Times New Roman"/>
    <w:rsid w:val="00FE2E1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E2E1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E2E1E"/>
    <w:rPr>
      <w:rFonts w:ascii="Times New Roman" w:hAnsi="Times New Roman" w:cs="Times New Roman" w:hint="default"/>
      <w:strike w:val="0"/>
      <w:dstrike w:val="0"/>
      <w:sz w:val="14"/>
      <w:u w:val="none"/>
      <w:effect w:val="none"/>
    </w:rPr>
  </w:style>
  <w:style w:type="character" w:customStyle="1" w:styleId="F8-UnderlineBold">
    <w:name w:val="F8 - Underline/Bold"/>
    <w:rsid w:val="00FE2E1E"/>
    <w:rPr>
      <w:rFonts w:ascii="Times New Roman" w:hAnsi="Times New Roman" w:cs="Times New Roman" w:hint="default"/>
      <w:b/>
      <w:bCs w:val="0"/>
      <w:sz w:val="20"/>
      <w:u w:val="single"/>
    </w:rPr>
  </w:style>
  <w:style w:type="character" w:customStyle="1" w:styleId="F7-SmallFont">
    <w:name w:val="F7 - Small Font"/>
    <w:rsid w:val="00FE2E1E"/>
    <w:rPr>
      <w:rFonts w:ascii="Times New Roman" w:hAnsi="Times New Roman" w:cs="Times New Roman" w:hint="default"/>
      <w:sz w:val="14"/>
    </w:rPr>
  </w:style>
  <w:style w:type="character" w:customStyle="1" w:styleId="Brief-Bold">
    <w:name w:val="Brief - Bold"/>
    <w:rsid w:val="00FE2E1E"/>
    <w:rPr>
      <w:rFonts w:ascii="Times New Roman" w:hAnsi="Times New Roman" w:cs="Times New Roman" w:hint="default"/>
      <w:b/>
      <w:bCs w:val="0"/>
    </w:rPr>
  </w:style>
  <w:style w:type="character" w:customStyle="1" w:styleId="Card-Underline">
    <w:name w:val="Card - Underline"/>
    <w:rsid w:val="00FE2E1E"/>
    <w:rPr>
      <w:rFonts w:ascii="Times New Roman" w:hAnsi="Times New Roman" w:cs="Times New Roman" w:hint="default"/>
      <w:u w:val="single"/>
    </w:rPr>
  </w:style>
  <w:style w:type="character" w:customStyle="1" w:styleId="beriefunderline">
    <w:name w:val="berief = underline"/>
    <w:rsid w:val="00FE2E1E"/>
    <w:rPr>
      <w:rFonts w:ascii="Times New Roman" w:eastAsia="Times New Roman" w:hAnsi="Times New Roman" w:cs="Times New Roman" w:hint="default"/>
      <w:sz w:val="20"/>
      <w:u w:val="single"/>
    </w:rPr>
  </w:style>
  <w:style w:type="character" w:customStyle="1" w:styleId="BoldText10pt">
    <w:name w:val="Bold Text 10 pt"/>
    <w:rsid w:val="00FE2E1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FE2E1E"/>
    <w:rPr>
      <w:i/>
      <w:iCs w:val="0"/>
    </w:rPr>
  </w:style>
  <w:style w:type="character" w:customStyle="1" w:styleId="eoeaheader">
    <w:name w:val="eoea_header"/>
    <w:basedOn w:val="DefaultParagraphFont"/>
    <w:rsid w:val="00FE2E1E"/>
  </w:style>
  <w:style w:type="character" w:customStyle="1" w:styleId="SC4208902">
    <w:name w:val="SC.4.208902"/>
    <w:rsid w:val="00FE2E1E"/>
    <w:rPr>
      <w:rFonts w:ascii="Century" w:hAnsi="Century" w:cs="Century" w:hint="default"/>
      <w:color w:val="000000"/>
      <w:sz w:val="22"/>
      <w:szCs w:val="22"/>
    </w:rPr>
  </w:style>
  <w:style w:type="character" w:customStyle="1" w:styleId="SC4208915">
    <w:name w:val="SC.4.208915"/>
    <w:rsid w:val="00FE2E1E"/>
    <w:rPr>
      <w:rFonts w:ascii="Century" w:hAnsi="Century" w:cs="Century" w:hint="default"/>
      <w:color w:val="000000"/>
      <w:sz w:val="13"/>
      <w:szCs w:val="13"/>
    </w:rPr>
  </w:style>
  <w:style w:type="character" w:customStyle="1" w:styleId="SC273764">
    <w:name w:val="SC.2.73764"/>
    <w:rsid w:val="00FE2E1E"/>
    <w:rPr>
      <w:rFonts w:ascii="Century" w:hAnsi="Century" w:cs="Century" w:hint="default"/>
      <w:color w:val="000000"/>
      <w:sz w:val="72"/>
      <w:szCs w:val="72"/>
    </w:rPr>
  </w:style>
  <w:style w:type="character" w:customStyle="1" w:styleId="SC273779">
    <w:name w:val="SC.2.73779"/>
    <w:rsid w:val="00FE2E1E"/>
    <w:rPr>
      <w:rFonts w:ascii="Century" w:hAnsi="Century" w:cs="Century" w:hint="default"/>
      <w:color w:val="000000"/>
      <w:sz w:val="40"/>
      <w:szCs w:val="40"/>
    </w:rPr>
  </w:style>
  <w:style w:type="character" w:customStyle="1" w:styleId="SC273763">
    <w:name w:val="SC.2.73763"/>
    <w:rsid w:val="00FE2E1E"/>
    <w:rPr>
      <w:rFonts w:ascii="Century" w:hAnsi="Century" w:cs="Century" w:hint="default"/>
      <w:b/>
      <w:bCs/>
      <w:color w:val="000000"/>
    </w:rPr>
  </w:style>
  <w:style w:type="character" w:customStyle="1" w:styleId="SC4208910">
    <w:name w:val="SC.4.208910"/>
    <w:rsid w:val="00FE2E1E"/>
    <w:rPr>
      <w:rFonts w:ascii="Century" w:hAnsi="Century" w:cs="Century" w:hint="default"/>
      <w:color w:val="000000"/>
      <w:sz w:val="28"/>
      <w:szCs w:val="28"/>
    </w:rPr>
  </w:style>
  <w:style w:type="character" w:customStyle="1" w:styleId="SC4208911">
    <w:name w:val="SC.4.208911"/>
    <w:rsid w:val="00FE2E1E"/>
    <w:rPr>
      <w:rFonts w:ascii="Century" w:hAnsi="Century" w:cs="Century" w:hint="default"/>
      <w:color w:val="000000"/>
    </w:rPr>
  </w:style>
  <w:style w:type="character" w:customStyle="1" w:styleId="articlesubtitle">
    <w:name w:val="article_sub_title"/>
    <w:basedOn w:val="DefaultParagraphFont"/>
    <w:rsid w:val="00FE2E1E"/>
  </w:style>
  <w:style w:type="character" w:customStyle="1" w:styleId="newsdate2">
    <w:name w:val="news_date2"/>
    <w:basedOn w:val="DefaultParagraphFont"/>
    <w:rsid w:val="00FE2E1E"/>
  </w:style>
  <w:style w:type="character" w:customStyle="1" w:styleId="readarticleheader">
    <w:name w:val="readarticleheader"/>
    <w:basedOn w:val="DefaultParagraphFont"/>
    <w:rsid w:val="00FE2E1E"/>
  </w:style>
  <w:style w:type="character" w:customStyle="1" w:styleId="UnderlineChar20">
    <w:name w:val="Underline Char2"/>
    <w:rsid w:val="00FE2E1E"/>
    <w:rPr>
      <w:rFonts w:ascii="Trebuchet MS" w:hAnsi="Trebuchet MS" w:hint="default"/>
      <w:u w:val="thick"/>
      <w:lang w:val="en-US" w:eastAsia="zh-CN" w:bidi="ar-SA"/>
    </w:rPr>
  </w:style>
  <w:style w:type="character" w:customStyle="1" w:styleId="BoldUnderliningChar">
    <w:name w:val="Bold Underlining Char"/>
    <w:rsid w:val="00FE2E1E"/>
    <w:rPr>
      <w:rFonts w:ascii="Arial Narrow" w:eastAsia="Times New Roman" w:hAnsi="Arial Narrow" w:hint="default"/>
      <w:b/>
      <w:bCs w:val="0"/>
      <w:szCs w:val="24"/>
      <w:u w:val="single"/>
      <w:lang w:val="en-GB" w:eastAsia="en-US" w:bidi="ar-SA"/>
    </w:rPr>
  </w:style>
  <w:style w:type="character" w:customStyle="1" w:styleId="medium-normal1">
    <w:name w:val="medium-normal1"/>
    <w:rsid w:val="00FE2E1E"/>
    <w:rPr>
      <w:rFonts w:ascii="Arial" w:hAnsi="Arial" w:cs="Arial" w:hint="default"/>
      <w:b w:val="0"/>
      <w:bCs w:val="0"/>
      <w:i w:val="0"/>
      <w:iCs w:val="0"/>
      <w:sz w:val="20"/>
      <w:szCs w:val="20"/>
    </w:rPr>
  </w:style>
  <w:style w:type="character" w:customStyle="1" w:styleId="UnderlinedCardChar0">
    <w:name w:val="Underlined Card Char"/>
    <w:rsid w:val="00FE2E1E"/>
    <w:rPr>
      <w:rFonts w:ascii="Palatino Linotype" w:hAnsi="Palatino Linotype" w:hint="default"/>
      <w:u w:val="single"/>
      <w:lang w:val="en-US" w:eastAsia="en-US" w:bidi="ar-SA"/>
    </w:rPr>
  </w:style>
  <w:style w:type="character" w:customStyle="1" w:styleId="char">
    <w:name w:val="char"/>
    <w:basedOn w:val="DefaultParagraphFont"/>
    <w:rsid w:val="00FE2E1E"/>
  </w:style>
  <w:style w:type="character" w:customStyle="1" w:styleId="UnderlineCharCharCharCharCharChar">
    <w:name w:val="Underline Char Char Char Char Char Char"/>
    <w:rsid w:val="00FE2E1E"/>
    <w:rPr>
      <w:rFonts w:ascii="Arial Narrow" w:hAnsi="Arial Narrow" w:hint="default"/>
      <w:szCs w:val="24"/>
      <w:u w:val="single"/>
      <w:lang w:val="en-US" w:eastAsia="en-US" w:bidi="ar-SA"/>
    </w:rPr>
  </w:style>
  <w:style w:type="character" w:customStyle="1" w:styleId="klink">
    <w:name w:val="klink"/>
    <w:basedOn w:val="DefaultParagraphFont"/>
    <w:rsid w:val="00FE2E1E"/>
  </w:style>
  <w:style w:type="character" w:customStyle="1" w:styleId="date10">
    <w:name w:val="date1"/>
    <w:basedOn w:val="DefaultParagraphFont"/>
    <w:rsid w:val="00FE2E1E"/>
  </w:style>
  <w:style w:type="character" w:customStyle="1" w:styleId="bolding1">
    <w:name w:val="bolding1"/>
    <w:rsid w:val="00FE2E1E"/>
    <w:rPr>
      <w:b/>
      <w:bCs/>
    </w:rPr>
  </w:style>
  <w:style w:type="character" w:customStyle="1" w:styleId="bookoptions1">
    <w:name w:val="book_options1"/>
    <w:rsid w:val="00FE2E1E"/>
    <w:rPr>
      <w:b/>
      <w:bCs/>
      <w:color w:val="333366"/>
    </w:rPr>
  </w:style>
  <w:style w:type="character" w:customStyle="1" w:styleId="descriptionblock">
    <w:name w:val="description block"/>
    <w:basedOn w:val="DefaultParagraphFont"/>
    <w:rsid w:val="00FE2E1E"/>
  </w:style>
  <w:style w:type="character" w:customStyle="1" w:styleId="detailsboxblock">
    <w:name w:val="detailsbox block"/>
    <w:basedOn w:val="DefaultParagraphFont"/>
    <w:rsid w:val="00FE2E1E"/>
  </w:style>
  <w:style w:type="character" w:customStyle="1" w:styleId="Char3">
    <w:name w:val="Char3"/>
    <w:rsid w:val="00FE2E1E"/>
    <w:rPr>
      <w:rFonts w:ascii="Arial" w:hAnsi="Arial" w:cs="Arial" w:hint="default"/>
      <w:bCs/>
      <w:u w:val="thick"/>
      <w:lang w:val="en-US" w:eastAsia="en-US" w:bidi="ar-SA"/>
    </w:rPr>
  </w:style>
  <w:style w:type="character" w:customStyle="1" w:styleId="texto11">
    <w:name w:val="texto11"/>
    <w:rsid w:val="00FE2E1E"/>
    <w:rPr>
      <w:rFonts w:ascii="Arial" w:hAnsi="Arial" w:cs="Arial" w:hint="default"/>
      <w:b w:val="0"/>
      <w:bCs w:val="0"/>
      <w:i w:val="0"/>
      <w:iCs w:val="0"/>
      <w:caps w:val="0"/>
      <w:color w:val="000000"/>
      <w:sz w:val="26"/>
      <w:szCs w:val="26"/>
    </w:rPr>
  </w:style>
  <w:style w:type="character" w:customStyle="1" w:styleId="CardTagChar">
    <w:name w:val="Card Tag Char"/>
    <w:rsid w:val="00FE2E1E"/>
    <w:rPr>
      <w:rFonts w:ascii="Arial Narrow" w:hAnsi="Arial Narrow" w:hint="default"/>
      <w:b/>
      <w:bCs w:val="0"/>
      <w:sz w:val="24"/>
      <w:szCs w:val="24"/>
      <w:lang w:val="en-US" w:eastAsia="en-US" w:bidi="ar-SA"/>
    </w:rPr>
  </w:style>
  <w:style w:type="character" w:customStyle="1" w:styleId="DebateCiteCharCharChar">
    <w:name w:val="Debate Cite Char Char Char"/>
    <w:rsid w:val="00FE2E1E"/>
    <w:rPr>
      <w:b/>
      <w:bCs w:val="0"/>
      <w:sz w:val="32"/>
      <w:szCs w:val="32"/>
      <w:lang w:val="en-US" w:eastAsia="en-US" w:bidi="ar-SA"/>
    </w:rPr>
  </w:style>
  <w:style w:type="character" w:customStyle="1" w:styleId="TagChar3">
    <w:name w:val="Tag Char3"/>
    <w:rsid w:val="00FE2E1E"/>
    <w:rPr>
      <w:rFonts w:ascii="Palatino Linotype" w:hAnsi="Palatino Linotype" w:hint="default"/>
      <w:b/>
      <w:bCs w:val="0"/>
      <w:sz w:val="24"/>
      <w:szCs w:val="24"/>
      <w:lang w:val="en-US" w:eastAsia="en-US" w:bidi="ar-SA"/>
    </w:rPr>
  </w:style>
  <w:style w:type="character" w:customStyle="1" w:styleId="TagandCiteChar">
    <w:name w:val="Tag and Cite Char"/>
    <w:rsid w:val="00FE2E1E"/>
    <w:rPr>
      <w:color w:val="333333"/>
      <w:sz w:val="22"/>
      <w:szCs w:val="22"/>
      <w:lang w:val="en-US" w:eastAsia="en-US" w:bidi="ar-SA"/>
    </w:rPr>
  </w:style>
  <w:style w:type="character" w:customStyle="1" w:styleId="Style10ptBold">
    <w:name w:val="Style 10 pt Bold"/>
    <w:rsid w:val="00FE2E1E"/>
    <w:rPr>
      <w:b/>
      <w:bCs/>
      <w:sz w:val="20"/>
    </w:rPr>
  </w:style>
  <w:style w:type="character" w:customStyle="1" w:styleId="text9">
    <w:name w:val="text9"/>
    <w:basedOn w:val="DefaultParagraphFont"/>
    <w:rsid w:val="00FE2E1E"/>
  </w:style>
  <w:style w:type="character" w:customStyle="1" w:styleId="text21">
    <w:name w:val="text21"/>
    <w:basedOn w:val="DefaultParagraphFont"/>
    <w:rsid w:val="00FE2E1E"/>
  </w:style>
  <w:style w:type="character" w:customStyle="1" w:styleId="text19">
    <w:name w:val="text19"/>
    <w:basedOn w:val="DefaultParagraphFont"/>
    <w:rsid w:val="00FE2E1E"/>
  </w:style>
  <w:style w:type="character" w:customStyle="1" w:styleId="term2">
    <w:name w:val="term2"/>
    <w:rsid w:val="00FE2E1E"/>
    <w:rPr>
      <w:b/>
      <w:bCs/>
    </w:rPr>
  </w:style>
  <w:style w:type="character" w:customStyle="1" w:styleId="pmterms12">
    <w:name w:val="pmterms12"/>
    <w:rsid w:val="00FE2E1E"/>
    <w:rPr>
      <w:b/>
      <w:bCs/>
      <w:i w:val="0"/>
      <w:iCs w:val="0"/>
      <w:color w:val="000000"/>
    </w:rPr>
  </w:style>
  <w:style w:type="character" w:customStyle="1" w:styleId="ToReadChar">
    <w:name w:val="To Read Char"/>
    <w:rsid w:val="00FE2E1E"/>
    <w:rPr>
      <w:rFonts w:ascii="Verdana" w:hAnsi="Verdana" w:hint="default"/>
      <w:b/>
      <w:bCs w:val="0"/>
      <w:szCs w:val="24"/>
      <w:u w:val="single"/>
      <w:lang w:val="en-US" w:eastAsia="en-US" w:bidi="ar-SA"/>
    </w:rPr>
  </w:style>
  <w:style w:type="character" w:customStyle="1" w:styleId="ToReadCharChar">
    <w:name w:val="To Read Char Char"/>
    <w:rsid w:val="00FE2E1E"/>
    <w:rPr>
      <w:rFonts w:ascii="Verdana" w:hAnsi="Verdana" w:hint="default"/>
      <w:b/>
      <w:bCs w:val="0"/>
      <w:szCs w:val="24"/>
      <w:u w:val="single"/>
      <w:lang w:val="en-US" w:eastAsia="en-US" w:bidi="ar-SA"/>
    </w:rPr>
  </w:style>
  <w:style w:type="character" w:customStyle="1" w:styleId="bio">
    <w:name w:val="bio"/>
    <w:basedOn w:val="DefaultParagraphFont"/>
    <w:rsid w:val="00FE2E1E"/>
  </w:style>
  <w:style w:type="character" w:customStyle="1" w:styleId="storytextstyle">
    <w:name w:val="storytextstyle"/>
    <w:basedOn w:val="DefaultParagraphFont"/>
    <w:rsid w:val="00FE2E1E"/>
  </w:style>
  <w:style w:type="character" w:customStyle="1" w:styleId="cardunderlinedCharChar">
    <w:name w:val="card underlined Char Char"/>
    <w:rsid w:val="00FE2E1E"/>
    <w:rPr>
      <w:rFonts w:ascii="Arial" w:hAnsi="Arial" w:cs="Arial" w:hint="default"/>
      <w:sz w:val="22"/>
      <w:szCs w:val="24"/>
      <w:u w:val="single"/>
      <w:lang w:val="en-US" w:eastAsia="en-US" w:bidi="ar-SA"/>
    </w:rPr>
  </w:style>
  <w:style w:type="character" w:customStyle="1" w:styleId="Style2Char0">
    <w:name w:val="Style2 Char"/>
    <w:rsid w:val="00FE2E1E"/>
    <w:rPr>
      <w:rFonts w:ascii="Book Antiqua" w:hAnsi="Book Antiqua" w:hint="default"/>
      <w:u w:val="thick"/>
      <w:lang w:val="en-US" w:eastAsia="en-US" w:bidi="ar-SA"/>
    </w:rPr>
  </w:style>
  <w:style w:type="character" w:customStyle="1" w:styleId="Style2Char1">
    <w:name w:val="Style2 Char1"/>
    <w:rsid w:val="00FE2E1E"/>
    <w:rPr>
      <w:rFonts w:ascii="Book Antiqua" w:hAnsi="Book Antiqua" w:hint="default"/>
      <w:szCs w:val="24"/>
      <w:u w:val="thick"/>
      <w:lang w:val="en-US" w:eastAsia="en-US" w:bidi="ar-SA"/>
    </w:rPr>
  </w:style>
  <w:style w:type="character" w:customStyle="1" w:styleId="articlehead21">
    <w:name w:val="articlehead21"/>
    <w:rsid w:val="00FE2E1E"/>
    <w:rPr>
      <w:rFonts w:ascii="Arial" w:hAnsi="Arial" w:cs="Arial" w:hint="default"/>
      <w:b/>
      <w:bCs/>
      <w:color w:val="660000"/>
      <w:sz w:val="20"/>
      <w:szCs w:val="20"/>
    </w:rPr>
  </w:style>
  <w:style w:type="character" w:customStyle="1" w:styleId="TagCiteChar1">
    <w:name w:val="Tag/Cite Char1"/>
    <w:rsid w:val="00FE2E1E"/>
    <w:rPr>
      <w:b/>
      <w:bCs w:val="0"/>
      <w:lang w:val="en-US" w:eastAsia="en-US" w:bidi="ar-SA"/>
    </w:rPr>
  </w:style>
  <w:style w:type="character" w:customStyle="1" w:styleId="goohl2">
    <w:name w:val="goohl2"/>
    <w:basedOn w:val="DefaultParagraphFont"/>
    <w:rsid w:val="00FE2E1E"/>
  </w:style>
  <w:style w:type="character" w:customStyle="1" w:styleId="CardCharChar0">
    <w:name w:val="Card Char Char"/>
    <w:rsid w:val="00FE2E1E"/>
    <w:rPr>
      <w:lang w:val="en-US" w:eastAsia="en-US" w:bidi="ar-SA"/>
    </w:rPr>
  </w:style>
  <w:style w:type="character" w:customStyle="1" w:styleId="BriefTitle1Char">
    <w:name w:val="Brief Title 1 Char"/>
    <w:rsid w:val="00FE2E1E"/>
    <w:rPr>
      <w:b/>
      <w:bCs w:val="0"/>
      <w:u w:val="single"/>
      <w:lang w:val="en-US" w:eastAsia="en-US" w:bidi="ar-SA"/>
    </w:rPr>
  </w:style>
  <w:style w:type="character" w:customStyle="1" w:styleId="TagCiteCharChar">
    <w:name w:val="Tag/Cite Char Char"/>
    <w:rsid w:val="00FE2E1E"/>
    <w:rPr>
      <w:b/>
      <w:bCs w:val="0"/>
      <w:lang w:val="en-US" w:eastAsia="en-US" w:bidi="ar-SA"/>
    </w:rPr>
  </w:style>
  <w:style w:type="character" w:customStyle="1" w:styleId="btx">
    <w:name w:val="btx"/>
    <w:basedOn w:val="DefaultParagraphFont"/>
    <w:rsid w:val="00FE2E1E"/>
  </w:style>
  <w:style w:type="character" w:customStyle="1" w:styleId="CardChar10">
    <w:name w:val="Card Char1"/>
    <w:rsid w:val="00FE2E1E"/>
    <w:rPr>
      <w:lang w:val="en-US" w:eastAsia="en-US" w:bidi="ar-SA"/>
    </w:rPr>
  </w:style>
  <w:style w:type="character" w:customStyle="1" w:styleId="prodgeneral1">
    <w:name w:val="prodgeneral1"/>
    <w:rsid w:val="00FE2E1E"/>
    <w:rPr>
      <w:rFonts w:ascii="Verdana" w:hAnsi="Verdana" w:hint="default"/>
      <w:b w:val="0"/>
      <w:bCs w:val="0"/>
      <w:caps w:val="0"/>
      <w:color w:val="000000"/>
      <w:spacing w:val="0"/>
      <w:sz w:val="16"/>
      <w:szCs w:val="16"/>
    </w:rPr>
  </w:style>
  <w:style w:type="character" w:customStyle="1" w:styleId="summary1">
    <w:name w:val="summary1"/>
    <w:rsid w:val="00FE2E1E"/>
    <w:rPr>
      <w:rFonts w:ascii="Arial" w:hAnsi="Arial" w:cs="Arial" w:hint="default"/>
      <w:sz w:val="18"/>
      <w:szCs w:val="18"/>
    </w:rPr>
  </w:style>
  <w:style w:type="character" w:customStyle="1" w:styleId="text3">
    <w:name w:val="text3"/>
    <w:basedOn w:val="DefaultParagraphFont"/>
    <w:rsid w:val="00FE2E1E"/>
  </w:style>
  <w:style w:type="character" w:customStyle="1" w:styleId="cardtextsmallChar">
    <w:name w:val="card text small Char"/>
    <w:rsid w:val="00FE2E1E"/>
    <w:rPr>
      <w:rFonts w:ascii="Arial Narrow" w:hAnsi="Arial Narrow" w:hint="default"/>
      <w:sz w:val="16"/>
      <w:szCs w:val="24"/>
      <w:lang w:val="en-US" w:eastAsia="en-US" w:bidi="ar-SA"/>
    </w:rPr>
  </w:style>
  <w:style w:type="character" w:customStyle="1" w:styleId="countrytitle1">
    <w:name w:val="countrytitle1"/>
    <w:rsid w:val="00FE2E1E"/>
    <w:rPr>
      <w:rFonts w:ascii="Verdana" w:hAnsi="Verdana" w:hint="default"/>
      <w:b/>
      <w:bCs/>
      <w:color w:val="293643"/>
      <w:sz w:val="24"/>
      <w:szCs w:val="24"/>
    </w:rPr>
  </w:style>
  <w:style w:type="character" w:customStyle="1" w:styleId="storyheader1">
    <w:name w:val="storyheader1"/>
    <w:rsid w:val="00FE2E1E"/>
    <w:rPr>
      <w:rFonts w:ascii="Verdana" w:hAnsi="Verdana" w:hint="default"/>
      <w:b/>
      <w:bCs/>
      <w:color w:val="000000"/>
      <w:sz w:val="21"/>
      <w:szCs w:val="21"/>
    </w:rPr>
  </w:style>
  <w:style w:type="character" w:customStyle="1" w:styleId="cardunderlinedChar0">
    <w:name w:val="card underlined Char"/>
    <w:rsid w:val="00FE2E1E"/>
    <w:rPr>
      <w:rFonts w:ascii="Arial" w:hAnsi="Arial" w:cs="Arial" w:hint="default"/>
      <w:sz w:val="22"/>
      <w:szCs w:val="24"/>
      <w:u w:val="single"/>
      <w:lang w:val="en-US" w:eastAsia="en-US" w:bidi="ar-SA"/>
    </w:rPr>
  </w:style>
  <w:style w:type="character" w:customStyle="1" w:styleId="article1">
    <w:name w:val="article1"/>
    <w:rsid w:val="00FE2E1E"/>
    <w:rPr>
      <w:rFonts w:ascii="Verdana" w:hAnsi="Verdana" w:hint="default"/>
      <w:color w:val="333333"/>
      <w:sz w:val="16"/>
      <w:szCs w:val="16"/>
    </w:rPr>
  </w:style>
  <w:style w:type="character" w:customStyle="1" w:styleId="story-posted-date1">
    <w:name w:val="story-posted-date1"/>
    <w:rsid w:val="00FE2E1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E2E1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E2E1E"/>
  </w:style>
  <w:style w:type="character" w:customStyle="1" w:styleId="textmedium">
    <w:name w:val="textmedium"/>
    <w:basedOn w:val="DefaultParagraphFont"/>
    <w:rsid w:val="00FE2E1E"/>
  </w:style>
  <w:style w:type="character" w:customStyle="1" w:styleId="citation1">
    <w:name w:val="citation1"/>
    <w:rsid w:val="00FE2E1E"/>
    <w:rPr>
      <w:rFonts w:ascii="Verdana" w:hAnsi="Verdana" w:hint="default"/>
      <w:sz w:val="17"/>
      <w:szCs w:val="17"/>
    </w:rPr>
  </w:style>
  <w:style w:type="character" w:customStyle="1" w:styleId="hithighlite">
    <w:name w:val="hithighlite"/>
    <w:basedOn w:val="DefaultParagraphFont"/>
    <w:rsid w:val="00FE2E1E"/>
  </w:style>
  <w:style w:type="character" w:customStyle="1" w:styleId="articlecontent">
    <w:name w:val="articlecontent"/>
    <w:basedOn w:val="DefaultParagraphFont"/>
    <w:rsid w:val="00FE2E1E"/>
  </w:style>
  <w:style w:type="character" w:customStyle="1" w:styleId="fource1">
    <w:name w:val="fource1"/>
    <w:rsid w:val="00FE2E1E"/>
    <w:rPr>
      <w:sz w:val="34"/>
      <w:szCs w:val="34"/>
    </w:rPr>
  </w:style>
  <w:style w:type="character" w:customStyle="1" w:styleId="LanguageStrikeChar">
    <w:name w:val="Language Strike Char"/>
    <w:rsid w:val="00FE2E1E"/>
    <w:rPr>
      <w:rFonts w:ascii="Arial Narrow" w:hAnsi="Arial Narrow" w:hint="default"/>
      <w:strike/>
      <w:szCs w:val="24"/>
      <w:lang w:val="en-US" w:eastAsia="en-US" w:bidi="ar-SA"/>
    </w:rPr>
  </w:style>
  <w:style w:type="character" w:customStyle="1" w:styleId="normal11">
    <w:name w:val="normal1"/>
    <w:basedOn w:val="DefaultParagraphFont"/>
    <w:rsid w:val="00FE2E1E"/>
  </w:style>
  <w:style w:type="character" w:customStyle="1" w:styleId="ds">
    <w:name w:val="ds"/>
    <w:basedOn w:val="DefaultParagraphFont"/>
    <w:rsid w:val="00FE2E1E"/>
  </w:style>
  <w:style w:type="character" w:customStyle="1" w:styleId="UnderliningChar1">
    <w:name w:val="Underlining Char1"/>
    <w:rsid w:val="00FE2E1E"/>
    <w:rPr>
      <w:rFonts w:ascii="Arial Narrow" w:hAnsi="Arial Narrow" w:hint="default"/>
      <w:szCs w:val="24"/>
      <w:u w:val="single"/>
      <w:lang w:val="en-US" w:eastAsia="en-US" w:bidi="ar-SA"/>
    </w:rPr>
  </w:style>
  <w:style w:type="character" w:customStyle="1" w:styleId="UnderliningChar2">
    <w:name w:val="Underlining Char2"/>
    <w:rsid w:val="00FE2E1E"/>
    <w:rPr>
      <w:rFonts w:ascii="Arial Narrow" w:hAnsi="Arial Narrow" w:hint="default"/>
      <w:szCs w:val="24"/>
      <w:u w:val="single"/>
      <w:lang w:val="en-US" w:eastAsia="en-US" w:bidi="ar-SA"/>
    </w:rPr>
  </w:style>
  <w:style w:type="character" w:customStyle="1" w:styleId="MicroTextChar1">
    <w:name w:val="MicroText Char1"/>
    <w:rsid w:val="00FE2E1E"/>
    <w:rPr>
      <w:rFonts w:ascii="Arial Narrow" w:hAnsi="Arial Narrow" w:hint="default"/>
      <w:sz w:val="12"/>
      <w:szCs w:val="24"/>
      <w:lang w:val="en-US" w:eastAsia="en-US" w:bidi="ar-SA"/>
    </w:rPr>
  </w:style>
  <w:style w:type="character" w:customStyle="1" w:styleId="DefaultPara">
    <w:name w:val="Default Para"/>
    <w:rsid w:val="00FE2E1E"/>
    <w:rPr>
      <w:sz w:val="20"/>
    </w:rPr>
  </w:style>
  <w:style w:type="character" w:customStyle="1" w:styleId="SYSHYPERTEXT">
    <w:name w:val="SYS_HYPERTEXT"/>
    <w:rsid w:val="00FE2E1E"/>
    <w:rPr>
      <w:color w:val="0000FF"/>
      <w:u w:val="single"/>
    </w:rPr>
  </w:style>
  <w:style w:type="character" w:customStyle="1" w:styleId="Hyperlink1">
    <w:name w:val="Hyperlink1"/>
    <w:rsid w:val="00FE2E1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E2E1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E2E1E"/>
    <w:rPr>
      <w:rFonts w:ascii="Arial Narrow" w:hAnsi="Arial Narrow" w:hint="default"/>
      <w:noProof w:val="0"/>
      <w:szCs w:val="24"/>
      <w:u w:val="single"/>
      <w:lang w:val="en-US" w:eastAsia="en-US" w:bidi="ar-SA"/>
    </w:rPr>
  </w:style>
  <w:style w:type="character" w:customStyle="1" w:styleId="BlockHeading1Char">
    <w:name w:val="Block Heading 1 Char"/>
    <w:rsid w:val="00FE2E1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E2E1E"/>
    <w:rPr>
      <w:b/>
      <w:bCs w:val="0"/>
      <w:sz w:val="24"/>
      <w:szCs w:val="24"/>
      <w:u w:val="single"/>
      <w:lang w:val="en-US" w:eastAsia="en-US" w:bidi="ar-SA"/>
    </w:rPr>
  </w:style>
  <w:style w:type="character" w:customStyle="1" w:styleId="StyleTagTimesNewRomanChar">
    <w:name w:val="Style Tag + Times New Roman Char"/>
    <w:rsid w:val="00FE2E1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E2E1E"/>
    <w:rPr>
      <w:rFonts w:ascii="Arial Narrow" w:hAnsi="Arial Narrow" w:cs="Arial" w:hint="default"/>
      <w:b/>
      <w:bCs/>
      <w:iCs/>
      <w:sz w:val="24"/>
      <w:szCs w:val="28"/>
      <w:lang w:val="en-US" w:eastAsia="en-US" w:bidi="ar-SA"/>
    </w:rPr>
  </w:style>
  <w:style w:type="character" w:customStyle="1" w:styleId="UnderliningCharChar">
    <w:name w:val="Underlining Char Char"/>
    <w:rsid w:val="00FE2E1E"/>
    <w:rPr>
      <w:rFonts w:ascii="Arial Narrow" w:hAnsi="Arial Narrow" w:hint="default"/>
      <w:szCs w:val="24"/>
      <w:u w:val="single"/>
      <w:lang w:val="en-US" w:eastAsia="en-US" w:bidi="ar-SA"/>
    </w:rPr>
  </w:style>
  <w:style w:type="character" w:customStyle="1" w:styleId="StyleArialNarrow12ptBold">
    <w:name w:val="Style Arial Narrow 12 pt Bold"/>
    <w:rsid w:val="00FE2E1E"/>
    <w:rPr>
      <w:rFonts w:ascii="Arial Narrow" w:hAnsi="Arial Narrow" w:hint="default"/>
      <w:b/>
      <w:bCs/>
      <w:sz w:val="24"/>
    </w:rPr>
  </w:style>
  <w:style w:type="character" w:customStyle="1" w:styleId="Style1CharChar">
    <w:name w:val="Style1 Char Char"/>
    <w:rsid w:val="00FE2E1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FE2E1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E2E1E"/>
    <w:rPr>
      <w:noProof w:val="0"/>
      <w:u w:val="single"/>
      <w:lang w:val="en-US" w:eastAsia="en-US" w:bidi="ar-SA"/>
    </w:rPr>
  </w:style>
  <w:style w:type="character" w:customStyle="1" w:styleId="UnderlinedCharChar1">
    <w:name w:val="Underlined Char Char1"/>
    <w:rsid w:val="00FE2E1E"/>
    <w:rPr>
      <w:rFonts w:ascii="Bell MT" w:eastAsia="Times New Roman" w:hAnsi="Bell MT" w:hint="default"/>
      <w:bCs/>
      <w:iCs/>
      <w:sz w:val="22"/>
      <w:u w:val="single"/>
    </w:rPr>
  </w:style>
  <w:style w:type="character" w:customStyle="1" w:styleId="Heading2CharChar2">
    <w:name w:val="Heading 2 Char Char2"/>
    <w:rsid w:val="00FE2E1E"/>
    <w:rPr>
      <w:rFonts w:ascii="Arial" w:hAnsi="Arial" w:cs="Arial" w:hint="default"/>
      <w:b/>
      <w:bCs/>
      <w:iCs/>
      <w:sz w:val="22"/>
      <w:szCs w:val="28"/>
      <w:lang w:val="en-US" w:eastAsia="en-US" w:bidi="ar-SA"/>
    </w:rPr>
  </w:style>
  <w:style w:type="character" w:customStyle="1" w:styleId="doctitle">
    <w:name w:val="doctitle"/>
    <w:rsid w:val="00FE2E1E"/>
  </w:style>
  <w:style w:type="character" w:customStyle="1" w:styleId="cardtext-underlined0">
    <w:name w:val="card text- underlined"/>
    <w:rsid w:val="00FE2E1E"/>
    <w:rPr>
      <w:rFonts w:ascii="Garamond" w:hAnsi="Garamond" w:hint="default"/>
      <w:u w:val="single"/>
    </w:rPr>
  </w:style>
  <w:style w:type="character" w:customStyle="1" w:styleId="BodyText1">
    <w:name w:val="Body Text1"/>
    <w:basedOn w:val="DefaultParagraphFont"/>
    <w:rsid w:val="00FE2E1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E2E1E"/>
  </w:style>
  <w:style w:type="character" w:customStyle="1" w:styleId="BriefTitleChar">
    <w:name w:val="Brief Title Char"/>
    <w:basedOn w:val="DefaultParagraphFont"/>
    <w:rsid w:val="00FE2E1E"/>
    <w:rPr>
      <w:b/>
      <w:bCs w:val="0"/>
      <w:sz w:val="24"/>
      <w:szCs w:val="24"/>
      <w:u w:val="single"/>
      <w:lang w:val="en-US" w:eastAsia="en-US" w:bidi="ar-SA"/>
    </w:rPr>
  </w:style>
  <w:style w:type="character" w:customStyle="1" w:styleId="BriefTitle2Char">
    <w:name w:val="Brief Title 2 Char"/>
    <w:basedOn w:val="BriefTitleChar"/>
    <w:rsid w:val="00FE2E1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E2E1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FE2E1E"/>
    <w:rPr>
      <w:rFonts w:ascii="Georgia" w:hAnsi="Georgia" w:hint="default"/>
      <w:b/>
      <w:bCs w:val="0"/>
      <w:sz w:val="24"/>
    </w:rPr>
  </w:style>
  <w:style w:type="character" w:customStyle="1" w:styleId="Emphasis20">
    <w:name w:val="Emphasis 2"/>
    <w:uiPriority w:val="1"/>
    <w:qFormat/>
    <w:rsid w:val="00FE2E1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E2E1E"/>
    <w:rPr>
      <w:rFonts w:ascii="AGaramond" w:hAnsi="AGaramond" w:cs="AGaramond" w:hint="default"/>
      <w:color w:val="211D1E"/>
      <w:sz w:val="14"/>
      <w:szCs w:val="14"/>
    </w:rPr>
  </w:style>
  <w:style w:type="character" w:customStyle="1" w:styleId="CharacterStyle2">
    <w:name w:val="Character Style 2"/>
    <w:uiPriority w:val="99"/>
    <w:rsid w:val="00FE2E1E"/>
    <w:rPr>
      <w:sz w:val="20"/>
      <w:szCs w:val="20"/>
    </w:rPr>
  </w:style>
  <w:style w:type="character" w:customStyle="1" w:styleId="cross-head">
    <w:name w:val="cross-head"/>
    <w:rsid w:val="00FE2E1E"/>
  </w:style>
  <w:style w:type="character" w:customStyle="1" w:styleId="dateline">
    <w:name w:val="dateline"/>
    <w:rsid w:val="00FE2E1E"/>
  </w:style>
  <w:style w:type="character" w:customStyle="1" w:styleId="Subtitle1">
    <w:name w:val="Subtitle1"/>
    <w:rsid w:val="00FE2E1E"/>
  </w:style>
  <w:style w:type="character" w:customStyle="1" w:styleId="metaorigin">
    <w:name w:val="meta_origin"/>
    <w:rsid w:val="00FE2E1E"/>
  </w:style>
  <w:style w:type="character" w:customStyle="1" w:styleId="mandelbrotrefrag">
    <w:name w:val="mandelbrot_refrag"/>
    <w:rsid w:val="00FE2E1E"/>
  </w:style>
  <w:style w:type="character" w:customStyle="1" w:styleId="eminfo">
    <w:name w:val="eminfo"/>
    <w:rsid w:val="00FE2E1E"/>
  </w:style>
  <w:style w:type="character" w:customStyle="1" w:styleId="emhighlight">
    <w:name w:val="emhighlight"/>
    <w:rsid w:val="00FE2E1E"/>
  </w:style>
  <w:style w:type="character" w:customStyle="1" w:styleId="name">
    <w:name w:val="name"/>
    <w:rsid w:val="00FE2E1E"/>
  </w:style>
  <w:style w:type="character" w:customStyle="1" w:styleId="tkrname">
    <w:name w:val="tkrname"/>
    <w:rsid w:val="00FE2E1E"/>
  </w:style>
  <w:style w:type="character" w:customStyle="1" w:styleId="tkrchange">
    <w:name w:val="tkrchange"/>
    <w:rsid w:val="00FE2E1E"/>
  </w:style>
  <w:style w:type="character" w:customStyle="1" w:styleId="source-org">
    <w:name w:val="source-org"/>
    <w:rsid w:val="00FE2E1E"/>
  </w:style>
  <w:style w:type="character" w:customStyle="1" w:styleId="updated">
    <w:name w:val="updated"/>
    <w:rsid w:val="00FE2E1E"/>
  </w:style>
  <w:style w:type="character" w:customStyle="1" w:styleId="last">
    <w:name w:val="last"/>
    <w:rsid w:val="00FE2E1E"/>
  </w:style>
  <w:style w:type="character" w:customStyle="1" w:styleId="Style11ptBoldUnderline1">
    <w:name w:val="Style 11 pt Bold Underline1"/>
    <w:rsid w:val="00FE2E1E"/>
    <w:rPr>
      <w:b/>
      <w:bCs/>
      <w:sz w:val="20"/>
      <w:u w:val="single"/>
    </w:rPr>
  </w:style>
  <w:style w:type="character" w:customStyle="1" w:styleId="StyleStyleunderlineBold11pt">
    <w:name w:val="Style Style underline + Bold + 11 pt"/>
    <w:rsid w:val="00FE2E1E"/>
    <w:rPr>
      <w:bCs/>
      <w:sz w:val="20"/>
      <w:u w:val="single"/>
    </w:rPr>
  </w:style>
  <w:style w:type="character" w:customStyle="1" w:styleId="StyleunderlineAsianTimesNewRomanBold">
    <w:name w:val="Style underline + (Asian) Times New Roman Bold"/>
    <w:rsid w:val="00FE2E1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E2E1E"/>
    <w:rPr>
      <w:b/>
      <w:bCs/>
      <w:sz w:val="20"/>
      <w:u w:val="single"/>
      <w:bdr w:val="single" w:sz="4" w:space="0" w:color="auto" w:frame="1"/>
    </w:rPr>
  </w:style>
  <w:style w:type="character" w:customStyle="1" w:styleId="A5">
    <w:name w:val="A5"/>
    <w:uiPriority w:val="99"/>
    <w:rsid w:val="00FE2E1E"/>
    <w:rPr>
      <w:rFonts w:ascii="Times New Roman" w:hAnsi="Times New Roman" w:cs="Times New Roman" w:hint="default"/>
      <w:color w:val="000000"/>
      <w:sz w:val="13"/>
      <w:szCs w:val="13"/>
    </w:rPr>
  </w:style>
  <w:style w:type="character" w:customStyle="1" w:styleId="quotepeekbase">
    <w:name w:val="quotepeekbase"/>
    <w:rsid w:val="00FE2E1E"/>
  </w:style>
  <w:style w:type="character" w:customStyle="1" w:styleId="cardChar11">
    <w:name w:val="card Char1"/>
    <w:rsid w:val="00FE2E1E"/>
    <w:rPr>
      <w:rFonts w:ascii="Calibri" w:eastAsia="Calibri" w:hAnsi="Calibri" w:cs="Calibri" w:hint="default"/>
      <w:sz w:val="24"/>
      <w:szCs w:val="22"/>
      <w:lang w:val="x-none" w:eastAsia="x-none"/>
    </w:rPr>
  </w:style>
  <w:style w:type="character" w:customStyle="1" w:styleId="NormalCard">
    <w:name w:val="Normal Card"/>
    <w:uiPriority w:val="1"/>
    <w:qFormat/>
    <w:rsid w:val="00FE2E1E"/>
    <w:rPr>
      <w:rFonts w:ascii="Times New Roman" w:hAnsi="Times New Roman" w:cs="Times New Roman" w:hint="default"/>
      <w:sz w:val="24"/>
    </w:rPr>
  </w:style>
  <w:style w:type="character" w:customStyle="1" w:styleId="HighlightedUnderline0">
    <w:name w:val="Highlighted Underline"/>
    <w:uiPriority w:val="1"/>
    <w:qFormat/>
    <w:rsid w:val="00FE2E1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E2E1E"/>
    <w:rPr>
      <w:rFonts w:ascii="Times New Roman" w:hAnsi="Times New Roman" w:cs="Times New Roman" w:hint="default"/>
      <w:sz w:val="16"/>
      <w:szCs w:val="16"/>
    </w:rPr>
  </w:style>
  <w:style w:type="character" w:customStyle="1" w:styleId="timebox">
    <w:name w:val="timebox"/>
    <w:rsid w:val="00FE2E1E"/>
  </w:style>
  <w:style w:type="character" w:customStyle="1" w:styleId="Heading2Subtext">
    <w:name w:val="Heading 2 Subtext"/>
    <w:rsid w:val="00FE2E1E"/>
    <w:rPr>
      <w:rFonts w:ascii="Times New Roman" w:hAnsi="Times New Roman" w:cs="Times New Roman" w:hint="default"/>
      <w:sz w:val="16"/>
    </w:rPr>
  </w:style>
  <w:style w:type="character" w:customStyle="1" w:styleId="-SmallText-">
    <w:name w:val="-Small Text-"/>
    <w:rsid w:val="00FE2E1E"/>
    <w:rPr>
      <w:rFonts w:ascii="Garamond" w:hAnsi="Garamond" w:hint="default"/>
      <w:sz w:val="16"/>
    </w:rPr>
  </w:style>
  <w:style w:type="character" w:customStyle="1" w:styleId="label">
    <w:name w:val="label"/>
    <w:rsid w:val="00FE2E1E"/>
  </w:style>
  <w:style w:type="character" w:customStyle="1" w:styleId="BoldUnderlineCharChar">
    <w:name w:val="BoldUnderline Char Char"/>
    <w:rsid w:val="00FE2E1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E2E1E"/>
  </w:style>
  <w:style w:type="character" w:customStyle="1" w:styleId="FontStyle477">
    <w:name w:val="Font Style477"/>
    <w:basedOn w:val="DefaultParagraphFont"/>
    <w:uiPriority w:val="99"/>
    <w:rsid w:val="00FE2E1E"/>
    <w:rPr>
      <w:rFonts w:ascii="Times New Roman" w:hAnsi="Times New Roman" w:cs="Times New Roman" w:hint="default"/>
      <w:sz w:val="18"/>
      <w:szCs w:val="18"/>
    </w:rPr>
  </w:style>
  <w:style w:type="character" w:customStyle="1" w:styleId="FontStyle505">
    <w:name w:val="Font Style505"/>
    <w:basedOn w:val="DefaultParagraphFont"/>
    <w:uiPriority w:val="99"/>
    <w:rsid w:val="00FE2E1E"/>
    <w:rPr>
      <w:rFonts w:ascii="Times New Roman" w:hAnsi="Times New Roman" w:cs="Times New Roman" w:hint="default"/>
      <w:sz w:val="18"/>
      <w:szCs w:val="18"/>
    </w:rPr>
  </w:style>
  <w:style w:type="character" w:customStyle="1" w:styleId="FontStyle514">
    <w:name w:val="Font Style514"/>
    <w:basedOn w:val="DefaultParagraphFont"/>
    <w:uiPriority w:val="99"/>
    <w:rsid w:val="00FE2E1E"/>
    <w:rPr>
      <w:rFonts w:ascii="Times New Roman" w:hAnsi="Times New Roman" w:cs="Times New Roman" w:hint="default"/>
      <w:sz w:val="14"/>
      <w:szCs w:val="14"/>
    </w:rPr>
  </w:style>
  <w:style w:type="character" w:customStyle="1" w:styleId="FontStyle500">
    <w:name w:val="Font Style500"/>
    <w:basedOn w:val="DefaultParagraphFont"/>
    <w:uiPriority w:val="99"/>
    <w:rsid w:val="00FE2E1E"/>
    <w:rPr>
      <w:rFonts w:ascii="Times New Roman" w:hAnsi="Times New Roman" w:cs="Times New Roman" w:hint="default"/>
      <w:b/>
      <w:bCs/>
      <w:sz w:val="16"/>
      <w:szCs w:val="16"/>
    </w:rPr>
  </w:style>
  <w:style w:type="character" w:customStyle="1" w:styleId="CardCite1">
    <w:name w:val="CardCite1"/>
    <w:qFormat/>
    <w:rsid w:val="00FE2E1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E2E1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E2E1E"/>
    <w:rPr>
      <w:rFonts w:ascii="Times New Roman" w:hAnsi="Times New Roman" w:cs="Times New Roman" w:hint="default"/>
      <w:b/>
      <w:bCs/>
      <w:sz w:val="22"/>
      <w:szCs w:val="22"/>
    </w:rPr>
  </w:style>
  <w:style w:type="character" w:customStyle="1" w:styleId="CharacterStyle3">
    <w:name w:val="Character Style 3"/>
    <w:uiPriority w:val="99"/>
    <w:rsid w:val="00FE2E1E"/>
    <w:rPr>
      <w:rFonts w:ascii="Bookman Old Style" w:hAnsi="Bookman Old Style" w:cs="Bookman Old Style" w:hint="default"/>
      <w:spacing w:val="-5"/>
      <w:sz w:val="18"/>
      <w:szCs w:val="18"/>
    </w:rPr>
  </w:style>
  <w:style w:type="character" w:customStyle="1" w:styleId="Style8pt1">
    <w:name w:val="Style 8 pt1"/>
    <w:rsid w:val="00FE2E1E"/>
    <w:rPr>
      <w:rFonts w:ascii="Georgia" w:hAnsi="Georgia" w:hint="default"/>
      <w:sz w:val="16"/>
    </w:rPr>
  </w:style>
  <w:style w:type="character" w:customStyle="1" w:styleId="UnderlineStyleChar7">
    <w:name w:val="Underline Style Char7"/>
    <w:rsid w:val="00FE2E1E"/>
    <w:rPr>
      <w:rFonts w:ascii="Garamond" w:hAnsi="Garamond" w:hint="default"/>
      <w:sz w:val="22"/>
      <w:szCs w:val="24"/>
      <w:u w:val="single"/>
      <w:lang w:val="en-US" w:eastAsia="en-US" w:bidi="ar-SA"/>
    </w:rPr>
  </w:style>
  <w:style w:type="character" w:customStyle="1" w:styleId="StyleArial6ptBold">
    <w:name w:val="Style Arial 6 pt Bold"/>
    <w:rsid w:val="00FE2E1E"/>
    <w:rPr>
      <w:rFonts w:ascii="Arial" w:hAnsi="Arial" w:cs="Arial" w:hint="default"/>
      <w:bCs/>
      <w:sz w:val="12"/>
    </w:rPr>
  </w:style>
  <w:style w:type="character" w:customStyle="1" w:styleId="Heading2Char5">
    <w:name w:val="Heading 2 Char5"/>
    <w:rsid w:val="00FE2E1E"/>
    <w:rPr>
      <w:rFonts w:ascii="Garamond" w:hAnsi="Garamond" w:cs="Arial" w:hint="default"/>
      <w:b/>
      <w:bCs/>
      <w:iCs/>
      <w:sz w:val="24"/>
      <w:szCs w:val="28"/>
      <w:lang w:val="en-US" w:eastAsia="en-US" w:bidi="ar-SA"/>
    </w:rPr>
  </w:style>
  <w:style w:type="character" w:customStyle="1" w:styleId="TagGreg">
    <w:name w:val="TagGreg"/>
    <w:uiPriority w:val="1"/>
    <w:qFormat/>
    <w:rsid w:val="00FE2E1E"/>
    <w:rPr>
      <w:b/>
      <w:bCs w:val="0"/>
      <w:sz w:val="24"/>
    </w:rPr>
  </w:style>
  <w:style w:type="character" w:customStyle="1" w:styleId="StyleDebateUnderline10pt">
    <w:name w:val="Style Debate Underline + 10 pt"/>
    <w:rsid w:val="00FE2E1E"/>
    <w:rPr>
      <w:rFonts w:ascii="Times New Roman" w:hAnsi="Times New Roman" w:cs="Times New Roman" w:hint="default"/>
      <w:sz w:val="20"/>
      <w:szCs w:val="20"/>
      <w:u w:val="single"/>
    </w:rPr>
  </w:style>
  <w:style w:type="character" w:customStyle="1" w:styleId="underlinedCharChar0">
    <w:name w:val="underlined Char Char"/>
    <w:locked/>
    <w:rsid w:val="00FE2E1E"/>
    <w:rPr>
      <w:u w:val="single"/>
    </w:rPr>
  </w:style>
  <w:style w:type="character" w:customStyle="1" w:styleId="SourceBold">
    <w:name w:val="Source Bold"/>
    <w:rsid w:val="00FE2E1E"/>
    <w:rPr>
      <w:rFonts w:ascii="Arial Narrow" w:hAnsi="Arial Narrow" w:hint="default"/>
      <w:b/>
      <w:bCs w:val="0"/>
      <w:strike w:val="0"/>
      <w:dstrike w:val="0"/>
      <w:sz w:val="24"/>
      <w:u w:val="none"/>
      <w:effect w:val="none"/>
    </w:rPr>
  </w:style>
  <w:style w:type="character" w:customStyle="1" w:styleId="2xBoldUnderline">
    <w:name w:val="2x_Bold_Underline"/>
    <w:rsid w:val="00FE2E1E"/>
    <w:rPr>
      <w:b/>
      <w:bCs/>
      <w:sz w:val="24"/>
      <w:u w:val="thick"/>
    </w:rPr>
  </w:style>
  <w:style w:type="character" w:customStyle="1" w:styleId="Dottedunderline">
    <w:name w:val="Dotted underline"/>
    <w:rsid w:val="00FE2E1E"/>
    <w:rPr>
      <w:u w:val="dotted"/>
    </w:rPr>
  </w:style>
  <w:style w:type="character" w:customStyle="1" w:styleId="readChar">
    <w:name w:val="read Char"/>
    <w:rsid w:val="00FE2E1E"/>
    <w:rPr>
      <w:szCs w:val="22"/>
      <w:u w:val="single"/>
      <w:lang w:val="en-US" w:eastAsia="en-US" w:bidi="ar-SA"/>
    </w:rPr>
  </w:style>
  <w:style w:type="character" w:customStyle="1" w:styleId="underlining0">
    <w:name w:val="underlining"/>
    <w:rsid w:val="00FE2E1E"/>
    <w:rPr>
      <w:u w:val="single"/>
    </w:rPr>
  </w:style>
  <w:style w:type="character" w:customStyle="1" w:styleId="btitle">
    <w:name w:val="btitle"/>
    <w:rsid w:val="00FE2E1E"/>
  </w:style>
  <w:style w:type="character" w:customStyle="1" w:styleId="green">
    <w:name w:val="green"/>
    <w:rsid w:val="00FE2E1E"/>
  </w:style>
  <w:style w:type="character" w:customStyle="1" w:styleId="BodyText20">
    <w:name w:val="Body Text2"/>
    <w:rsid w:val="00FE2E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FE2E1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E2E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E2E1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E2E1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E2E1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E2E1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E2E1E"/>
    <w:rPr>
      <w:rFonts w:ascii="Sylfaen" w:hAnsi="Sylfaen" w:cs="Sylfaen" w:hint="default"/>
      <w:i/>
      <w:iCs/>
      <w:strike w:val="0"/>
      <w:dstrike w:val="0"/>
      <w:sz w:val="19"/>
      <w:szCs w:val="19"/>
      <w:u w:val="none"/>
      <w:effect w:val="none"/>
      <w:shd w:val="clear" w:color="auto" w:fill="FFFFFF"/>
    </w:rPr>
  </w:style>
  <w:style w:type="character" w:customStyle="1" w:styleId="1">
    <w:name w:val="1"/>
    <w:rsid w:val="00FE2E1E"/>
    <w:rPr>
      <w:rFonts w:ascii="Arial" w:hAnsi="Arial" w:cs="Arial" w:hint="default"/>
      <w:bCs/>
      <w:sz w:val="20"/>
      <w:u w:val="single"/>
      <w:lang w:val="en-US" w:eastAsia="en-US" w:bidi="ar-SA"/>
    </w:rPr>
  </w:style>
  <w:style w:type="character" w:customStyle="1" w:styleId="CharChar31">
    <w:name w:val="Char Char31"/>
    <w:rsid w:val="00FE2E1E"/>
    <w:rPr>
      <w:rFonts w:ascii="Arial" w:hAnsi="Arial" w:cs="Arial" w:hint="default"/>
      <w:b/>
      <w:bCs/>
      <w:iCs/>
      <w:lang w:val="en-US" w:eastAsia="en-US" w:bidi="ar-SA"/>
    </w:rPr>
  </w:style>
  <w:style w:type="character" w:customStyle="1" w:styleId="Subtitle2">
    <w:name w:val="Subtitle2"/>
    <w:rsid w:val="00FE2E1E"/>
  </w:style>
  <w:style w:type="character" w:customStyle="1" w:styleId="drop">
    <w:name w:val="drop"/>
    <w:rsid w:val="00FE2E1E"/>
  </w:style>
  <w:style w:type="character" w:customStyle="1" w:styleId="bioline">
    <w:name w:val="bioline"/>
    <w:rsid w:val="00FE2E1E"/>
  </w:style>
  <w:style w:type="character" w:customStyle="1" w:styleId="articletitle0">
    <w:name w:val="article_title"/>
    <w:rsid w:val="00FE2E1E"/>
  </w:style>
  <w:style w:type="character" w:customStyle="1" w:styleId="A4">
    <w:name w:val="A4"/>
    <w:uiPriority w:val="99"/>
    <w:rsid w:val="00FE2E1E"/>
    <w:rPr>
      <w:color w:val="000000"/>
    </w:rPr>
  </w:style>
  <w:style w:type="character" w:customStyle="1" w:styleId="s2">
    <w:name w:val="s2"/>
    <w:rsid w:val="00FE2E1E"/>
  </w:style>
  <w:style w:type="character" w:customStyle="1" w:styleId="s4">
    <w:name w:val="s4"/>
    <w:rsid w:val="00FE2E1E"/>
  </w:style>
  <w:style w:type="character" w:customStyle="1" w:styleId="s5">
    <w:name w:val="s5"/>
    <w:rsid w:val="00FE2E1E"/>
  </w:style>
  <w:style w:type="character" w:customStyle="1" w:styleId="cap">
    <w:name w:val="cap"/>
    <w:rsid w:val="00FE2E1E"/>
  </w:style>
  <w:style w:type="character" w:customStyle="1" w:styleId="rightsnotice">
    <w:name w:val="rightsnotice"/>
    <w:rsid w:val="00FE2E1E"/>
  </w:style>
  <w:style w:type="character" w:customStyle="1" w:styleId="Caption1">
    <w:name w:val="Caption1"/>
    <w:rsid w:val="00FE2E1E"/>
  </w:style>
  <w:style w:type="character" w:customStyle="1" w:styleId="credit">
    <w:name w:val="credit"/>
    <w:rsid w:val="00FE2E1E"/>
  </w:style>
  <w:style w:type="character" w:customStyle="1" w:styleId="scaps">
    <w:name w:val="scaps"/>
    <w:rsid w:val="00FE2E1E"/>
  </w:style>
  <w:style w:type="character" w:customStyle="1" w:styleId="current-article">
    <w:name w:val="current-article"/>
    <w:rsid w:val="00FE2E1E"/>
  </w:style>
  <w:style w:type="character" w:customStyle="1" w:styleId="related-current-indicator">
    <w:name w:val="related-current-indicator"/>
    <w:rsid w:val="00FE2E1E"/>
  </w:style>
  <w:style w:type="character" w:customStyle="1" w:styleId="bylclear">
    <w:name w:val="bylclear"/>
    <w:rsid w:val="00FE2E1E"/>
  </w:style>
  <w:style w:type="character" w:customStyle="1" w:styleId="timestamp">
    <w:name w:val="timestamp"/>
    <w:rsid w:val="00FE2E1E"/>
  </w:style>
  <w:style w:type="character" w:customStyle="1" w:styleId="comments">
    <w:name w:val="comments"/>
    <w:rsid w:val="00FE2E1E"/>
  </w:style>
  <w:style w:type="character" w:customStyle="1" w:styleId="essaytext">
    <w:name w:val="essaytext"/>
    <w:rsid w:val="00FE2E1E"/>
  </w:style>
  <w:style w:type="character" w:customStyle="1" w:styleId="username">
    <w:name w:val="username"/>
    <w:rsid w:val="00FE2E1E"/>
  </w:style>
  <w:style w:type="character" w:customStyle="1" w:styleId="toplinks">
    <w:name w:val="toplinks"/>
    <w:rsid w:val="00FE2E1E"/>
  </w:style>
  <w:style w:type="character" w:customStyle="1" w:styleId="A3">
    <w:name w:val="A3"/>
    <w:uiPriority w:val="99"/>
    <w:rsid w:val="00FE2E1E"/>
    <w:rPr>
      <w:rFonts w:ascii="Perpetua" w:hAnsi="Perpetua" w:cs="Perpetua" w:hint="default"/>
      <w:color w:val="000000"/>
      <w:sz w:val="15"/>
      <w:szCs w:val="15"/>
    </w:rPr>
  </w:style>
  <w:style w:type="character" w:customStyle="1" w:styleId="see">
    <w:name w:val="see"/>
    <w:rsid w:val="00FE2E1E"/>
  </w:style>
  <w:style w:type="character" w:customStyle="1" w:styleId="first-letter">
    <w:name w:val="first-letter"/>
    <w:rsid w:val="00FE2E1E"/>
  </w:style>
  <w:style w:type="character" w:customStyle="1" w:styleId="focusparagraph">
    <w:name w:val="focusparagraph"/>
    <w:rsid w:val="00FE2E1E"/>
  </w:style>
  <w:style w:type="character" w:customStyle="1" w:styleId="lightblue">
    <w:name w:val="lightblue"/>
    <w:rsid w:val="00FE2E1E"/>
  </w:style>
  <w:style w:type="character" w:customStyle="1" w:styleId="StyleUnderlineCharChar9pt">
    <w:name w:val="Style Underline Char Char + 9 pt"/>
    <w:rsid w:val="00FE2E1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E2E1E"/>
  </w:style>
  <w:style w:type="character" w:customStyle="1" w:styleId="Title10">
    <w:name w:val="Title1"/>
    <w:rsid w:val="00FE2E1E"/>
  </w:style>
  <w:style w:type="character" w:customStyle="1" w:styleId="BoldandUnderlineCharCharCharChar">
    <w:name w:val="Bold and Underline Char Char Char Char"/>
    <w:rsid w:val="00FE2E1E"/>
    <w:rPr>
      <w:b/>
      <w:bCs w:val="0"/>
      <w:noProof w:val="0"/>
      <w:u w:val="single"/>
      <w:lang w:val="en-US" w:eastAsia="en-US" w:bidi="ar-SA"/>
    </w:rPr>
  </w:style>
  <w:style w:type="character" w:customStyle="1" w:styleId="FontStyle29">
    <w:name w:val="Font Style29"/>
    <w:uiPriority w:val="99"/>
    <w:rsid w:val="00FE2E1E"/>
    <w:rPr>
      <w:rFonts w:ascii="Arial" w:hAnsi="Arial" w:cs="Arial" w:hint="default"/>
      <w:sz w:val="14"/>
      <w:szCs w:val="14"/>
    </w:rPr>
  </w:style>
  <w:style w:type="character" w:customStyle="1" w:styleId="CardsUnderlined">
    <w:name w:val="Cards Underlined"/>
    <w:rsid w:val="00FE2E1E"/>
    <w:rPr>
      <w:rFonts w:ascii="Helvetica" w:hAnsi="Helvetica" w:cs="Helvetica" w:hint="default"/>
      <w:sz w:val="22"/>
      <w:szCs w:val="24"/>
      <w:u w:val="thick"/>
    </w:rPr>
  </w:style>
  <w:style w:type="character" w:customStyle="1" w:styleId="titles">
    <w:name w:val="titles"/>
    <w:rsid w:val="00FE2E1E"/>
  </w:style>
  <w:style w:type="character" w:customStyle="1" w:styleId="articletext0">
    <w:name w:val="article_text"/>
    <w:rsid w:val="00FE2E1E"/>
  </w:style>
  <w:style w:type="character" w:customStyle="1" w:styleId="contentauthor">
    <w:name w:val="contentauthor"/>
    <w:rsid w:val="00FE2E1E"/>
  </w:style>
  <w:style w:type="character" w:customStyle="1" w:styleId="subarticleheader">
    <w:name w:val="subarticleheader"/>
    <w:rsid w:val="00FE2E1E"/>
  </w:style>
  <w:style w:type="character" w:customStyle="1" w:styleId="spelle">
    <w:name w:val="spelle"/>
    <w:rsid w:val="00FE2E1E"/>
  </w:style>
  <w:style w:type="character" w:customStyle="1" w:styleId="grame">
    <w:name w:val="grame"/>
    <w:rsid w:val="00FE2E1E"/>
  </w:style>
  <w:style w:type="character" w:customStyle="1" w:styleId="newstitle1">
    <w:name w:val="newstitle1"/>
    <w:rsid w:val="00FE2E1E"/>
  </w:style>
  <w:style w:type="character" w:customStyle="1" w:styleId="copy">
    <w:name w:val="copy"/>
    <w:rsid w:val="00FE2E1E"/>
  </w:style>
  <w:style w:type="character" w:customStyle="1" w:styleId="topheadline">
    <w:name w:val="topheadline"/>
    <w:rsid w:val="00FE2E1E"/>
  </w:style>
  <w:style w:type="character" w:customStyle="1" w:styleId="Stylereduce27pt">
    <w:name w:val="Style reduce2 + 7 pt"/>
    <w:rsid w:val="00FE2E1E"/>
    <w:rPr>
      <w:rFonts w:ascii="Times New Roman" w:hAnsi="Times New Roman" w:cs="Arial" w:hint="default"/>
      <w:color w:val="000000"/>
      <w:sz w:val="14"/>
      <w:szCs w:val="22"/>
    </w:rPr>
  </w:style>
  <w:style w:type="character" w:customStyle="1" w:styleId="srtitle">
    <w:name w:val="srtitle"/>
    <w:rsid w:val="00FE2E1E"/>
  </w:style>
  <w:style w:type="character" w:customStyle="1" w:styleId="st1">
    <w:name w:val="st1"/>
    <w:rsid w:val="00FE2E1E"/>
  </w:style>
  <w:style w:type="character" w:customStyle="1" w:styleId="StyleStyleGaramond">
    <w:name w:val="Style Style Garamond +"/>
    <w:rsid w:val="00FE2E1E"/>
    <w:rPr>
      <w:rFonts w:ascii="Garamond" w:hAnsi="Garamond" w:cs="Times New Roman" w:hint="default"/>
      <w:sz w:val="20"/>
    </w:rPr>
  </w:style>
  <w:style w:type="character" w:customStyle="1" w:styleId="quotechar0">
    <w:name w:val="quotechar"/>
    <w:rsid w:val="00FE2E1E"/>
  </w:style>
  <w:style w:type="character" w:customStyle="1" w:styleId="boldunderline0">
    <w:name w:val="boldunderline"/>
    <w:rsid w:val="00FE2E1E"/>
  </w:style>
  <w:style w:type="character" w:customStyle="1" w:styleId="A8">
    <w:name w:val="A8"/>
    <w:rsid w:val="00FE2E1E"/>
    <w:rPr>
      <w:rFonts w:ascii="Scala" w:hAnsi="Scala" w:cs="Scala" w:hint="default"/>
      <w:color w:val="000000"/>
      <w:sz w:val="15"/>
      <w:szCs w:val="15"/>
    </w:rPr>
  </w:style>
  <w:style w:type="character" w:customStyle="1" w:styleId="A0">
    <w:name w:val="A0"/>
    <w:uiPriority w:val="99"/>
    <w:rsid w:val="00FE2E1E"/>
    <w:rPr>
      <w:rFonts w:ascii="Scala" w:hAnsi="Scala" w:cs="Scala" w:hint="default"/>
      <w:color w:val="000000"/>
      <w:sz w:val="16"/>
      <w:szCs w:val="16"/>
    </w:rPr>
  </w:style>
  <w:style w:type="character" w:customStyle="1" w:styleId="Date11">
    <w:name w:val="Date11"/>
    <w:rsid w:val="00FE2E1E"/>
  </w:style>
  <w:style w:type="character" w:customStyle="1" w:styleId="Boxout">
    <w:name w:val="Box out"/>
    <w:uiPriority w:val="1"/>
    <w:qFormat/>
    <w:rsid w:val="00FE2E1E"/>
    <w:rPr>
      <w:rFonts w:ascii="Tahoma" w:hAnsi="Tahoma" w:cs="Tahoma" w:hint="default"/>
      <w:b/>
      <w:bCs w:val="0"/>
      <w:sz w:val="20"/>
      <w:u w:val="single"/>
      <w:bdr w:val="none" w:sz="0" w:space="0" w:color="auto" w:frame="1"/>
      <w:shd w:val="clear" w:color="auto" w:fill="A9E8F5"/>
    </w:rPr>
  </w:style>
  <w:style w:type="character" w:customStyle="1" w:styleId="metad">
    <w:name w:val="metad"/>
    <w:rsid w:val="00FE2E1E"/>
  </w:style>
  <w:style w:type="character" w:customStyle="1" w:styleId="sifr-alternate">
    <w:name w:val="sifr-alternate"/>
    <w:rsid w:val="00FE2E1E"/>
  </w:style>
  <w:style w:type="character" w:customStyle="1" w:styleId="justify1">
    <w:name w:val="justify1"/>
    <w:rsid w:val="00FE2E1E"/>
  </w:style>
  <w:style w:type="character" w:customStyle="1" w:styleId="artbody1">
    <w:name w:val="art_body1"/>
    <w:rsid w:val="00FE2E1E"/>
    <w:rPr>
      <w:rFonts w:ascii="Arial" w:hAnsi="Arial" w:cs="Arial" w:hint="default"/>
    </w:rPr>
  </w:style>
  <w:style w:type="character" w:customStyle="1" w:styleId="A1">
    <w:name w:val="A1"/>
    <w:uiPriority w:val="99"/>
    <w:rsid w:val="00FE2E1E"/>
    <w:rPr>
      <w:rFonts w:ascii="Book Antiqua" w:hAnsi="Book Antiqua" w:cs="Book Antiqua" w:hint="default"/>
      <w:color w:val="221E1F"/>
      <w:sz w:val="22"/>
      <w:szCs w:val="22"/>
    </w:rPr>
  </w:style>
  <w:style w:type="character" w:customStyle="1" w:styleId="reality">
    <w:name w:val="reality"/>
    <w:rsid w:val="00FE2E1E"/>
  </w:style>
  <w:style w:type="character" w:customStyle="1" w:styleId="text2">
    <w:name w:val="text2"/>
    <w:rsid w:val="00FE2E1E"/>
  </w:style>
  <w:style w:type="character" w:customStyle="1" w:styleId="StyleUnderlineChar2CharChar11pt">
    <w:name w:val="Style Underline Char2 Char Char + 11 pt"/>
    <w:rsid w:val="00FE2E1E"/>
    <w:rPr>
      <w:rFonts w:ascii="Times New Roman" w:hAnsi="Times New Roman" w:cs="Times New Roman" w:hint="default"/>
      <w:sz w:val="20"/>
      <w:u w:val="single"/>
    </w:rPr>
  </w:style>
  <w:style w:type="character" w:customStyle="1" w:styleId="StyleStyleBoldUnderline11pt">
    <w:name w:val="Style Style Bold Underline + 11 pt"/>
    <w:rsid w:val="00FE2E1E"/>
    <w:rPr>
      <w:b/>
      <w:bCs/>
      <w:sz w:val="20"/>
      <w:u w:val="single"/>
    </w:rPr>
  </w:style>
  <w:style w:type="character" w:customStyle="1" w:styleId="articlehead2">
    <w:name w:val="articlehead2"/>
    <w:rsid w:val="00FE2E1E"/>
  </w:style>
  <w:style w:type="character" w:customStyle="1" w:styleId="pronset">
    <w:name w:val="pronset"/>
    <w:rsid w:val="00FE2E1E"/>
  </w:style>
  <w:style w:type="character" w:customStyle="1" w:styleId="prondelim">
    <w:name w:val="prondelim"/>
    <w:rsid w:val="00FE2E1E"/>
  </w:style>
  <w:style w:type="character" w:customStyle="1" w:styleId="prontoggle">
    <w:name w:val="pron_toggle"/>
    <w:rsid w:val="00FE2E1E"/>
  </w:style>
  <w:style w:type="character" w:customStyle="1" w:styleId="boldface">
    <w:name w:val="boldface"/>
    <w:rsid w:val="00FE2E1E"/>
  </w:style>
  <w:style w:type="character" w:customStyle="1" w:styleId="secondary-bf">
    <w:name w:val="secondary-bf"/>
    <w:rsid w:val="00FE2E1E"/>
  </w:style>
  <w:style w:type="table" w:styleId="ColorfulGrid-Accent1">
    <w:name w:val="Colorful Grid Accent 1"/>
    <w:basedOn w:val="TableNormal"/>
    <w:link w:val="ColorfulGrid-Accent1Char"/>
    <w:uiPriority w:val="29"/>
    <w:unhideWhenUsed/>
    <w:rsid w:val="00FE2E1E"/>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E2E1E"/>
    <w:rPr>
      <w:rFonts w:ascii="Times New Roman" w:hAnsi="Times New Roman" w:cs="Times New Roman" w:hint="default"/>
      <w:iCs/>
      <w:color w:val="000000"/>
      <w:sz w:val="16"/>
    </w:rPr>
  </w:style>
  <w:style w:type="character" w:customStyle="1" w:styleId="Boxout0">
    <w:name w:val="Boxout"/>
    <w:uiPriority w:val="1"/>
    <w:qFormat/>
    <w:rsid w:val="00FE2E1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E2E1E"/>
  </w:style>
  <w:style w:type="character" w:customStyle="1" w:styleId="pg">
    <w:name w:val="pg"/>
    <w:rsid w:val="00FE2E1E"/>
  </w:style>
  <w:style w:type="character" w:customStyle="1" w:styleId="detailtitle">
    <w:name w:val="detailtitle"/>
    <w:rsid w:val="00FE2E1E"/>
  </w:style>
  <w:style w:type="character" w:customStyle="1" w:styleId="storydate">
    <w:name w:val="storydate"/>
    <w:rsid w:val="00FE2E1E"/>
  </w:style>
  <w:style w:type="character" w:customStyle="1" w:styleId="preloadwrap">
    <w:name w:val="preloadwrap"/>
    <w:rsid w:val="00FE2E1E"/>
  </w:style>
  <w:style w:type="character" w:customStyle="1" w:styleId="creditwrap">
    <w:name w:val="creditwrap"/>
    <w:rsid w:val="00FE2E1E"/>
  </w:style>
  <w:style w:type="character" w:customStyle="1" w:styleId="DefaultChar1">
    <w:name w:val="Default Char1"/>
    <w:rsid w:val="00FE2E1E"/>
    <w:rPr>
      <w:noProof w:val="0"/>
      <w:color w:val="000000"/>
      <w:lang w:val="en-US" w:eastAsia="en-US" w:bidi="ar-SA"/>
    </w:rPr>
  </w:style>
  <w:style w:type="character" w:customStyle="1" w:styleId="textunderlineChar0">
    <w:name w:val="text underline Char"/>
    <w:rsid w:val="00FE2E1E"/>
    <w:rPr>
      <w:sz w:val="24"/>
      <w:szCs w:val="22"/>
      <w:u w:val="thick"/>
      <w:lang w:val="en-US" w:eastAsia="en-US" w:bidi="ar-SA"/>
    </w:rPr>
  </w:style>
  <w:style w:type="character" w:customStyle="1" w:styleId="BoldChar">
    <w:name w:val="Bold Char"/>
    <w:rsid w:val="00FE2E1E"/>
    <w:rPr>
      <w:rFonts w:ascii="Times New Roman" w:eastAsia="Times New Roman" w:hAnsi="Times New Roman" w:cs="Times New Roman" w:hint="default"/>
      <w:b/>
      <w:bCs w:val="0"/>
      <w:szCs w:val="24"/>
    </w:rPr>
  </w:style>
  <w:style w:type="character" w:customStyle="1" w:styleId="pmterms31">
    <w:name w:val="pmterms31"/>
    <w:rsid w:val="00FE2E1E"/>
    <w:rPr>
      <w:b/>
      <w:bCs/>
      <w:i w:val="0"/>
      <w:iCs w:val="0"/>
      <w:color w:val="000000"/>
    </w:rPr>
  </w:style>
  <w:style w:type="character" w:customStyle="1" w:styleId="copyrightdescription">
    <w:name w:val="copyrightdescription"/>
    <w:rsid w:val="00FE2E1E"/>
  </w:style>
  <w:style w:type="character" w:customStyle="1" w:styleId="ft01">
    <w:name w:val="ft01"/>
    <w:rsid w:val="00FE2E1E"/>
    <w:rPr>
      <w:rFonts w:ascii="Times" w:hAnsi="Times" w:cs="Times" w:hint="default"/>
      <w:color w:val="000000"/>
      <w:sz w:val="14"/>
      <w:szCs w:val="14"/>
    </w:rPr>
  </w:style>
  <w:style w:type="character" w:customStyle="1" w:styleId="ft11">
    <w:name w:val="ft11"/>
    <w:rsid w:val="00FE2E1E"/>
    <w:rPr>
      <w:rFonts w:ascii="Times" w:hAnsi="Times" w:cs="Times" w:hint="default"/>
      <w:color w:val="000000"/>
      <w:sz w:val="17"/>
      <w:szCs w:val="17"/>
    </w:rPr>
  </w:style>
  <w:style w:type="character" w:customStyle="1" w:styleId="ft21">
    <w:name w:val="ft21"/>
    <w:rsid w:val="00FE2E1E"/>
    <w:rPr>
      <w:rFonts w:ascii="Times" w:hAnsi="Times" w:cs="Times" w:hint="default"/>
      <w:color w:val="000000"/>
      <w:sz w:val="15"/>
      <w:szCs w:val="15"/>
    </w:rPr>
  </w:style>
  <w:style w:type="character" w:customStyle="1" w:styleId="ft31">
    <w:name w:val="ft31"/>
    <w:rsid w:val="00FE2E1E"/>
    <w:rPr>
      <w:rFonts w:ascii="Times" w:hAnsi="Times" w:cs="Times" w:hint="default"/>
      <w:color w:val="000000"/>
      <w:sz w:val="15"/>
      <w:szCs w:val="15"/>
    </w:rPr>
  </w:style>
  <w:style w:type="character" w:customStyle="1" w:styleId="dquo">
    <w:name w:val="dquo"/>
    <w:rsid w:val="00FE2E1E"/>
  </w:style>
  <w:style w:type="character" w:customStyle="1" w:styleId="caps2">
    <w:name w:val="caps2"/>
    <w:rsid w:val="00FE2E1E"/>
  </w:style>
  <w:style w:type="character" w:customStyle="1" w:styleId="CardsFont12ptCharCharCharChar">
    <w:name w:val="Cards + Font: 12 pt Char Char Char Char"/>
    <w:rsid w:val="00FE2E1E"/>
    <w:rPr>
      <w:sz w:val="24"/>
      <w:szCs w:val="24"/>
      <w:u w:val="thick"/>
      <w:lang w:val="en-US" w:eastAsia="en-US" w:bidi="ar-SA"/>
    </w:rPr>
  </w:style>
  <w:style w:type="character" w:customStyle="1" w:styleId="ccs">
    <w:name w:val="c cs"/>
    <w:rsid w:val="00FE2E1E"/>
  </w:style>
  <w:style w:type="character" w:customStyle="1" w:styleId="UnderlinedEvChar">
    <w:name w:val="Underlined Ev Char"/>
    <w:rsid w:val="00FE2E1E"/>
    <w:rPr>
      <w:rFonts w:ascii="Times New Roman" w:eastAsia="Times New Roman" w:hAnsi="Times New Roman" w:cs="Times New Roman" w:hint="default"/>
      <w:szCs w:val="24"/>
      <w:u w:val="single"/>
    </w:rPr>
  </w:style>
  <w:style w:type="character" w:customStyle="1" w:styleId="dropshadow">
    <w:name w:val="dropshadow"/>
    <w:rsid w:val="00FE2E1E"/>
  </w:style>
  <w:style w:type="character" w:customStyle="1" w:styleId="d05ws">
    <w:name w:val="d05ws"/>
    <w:rsid w:val="00FE2E1E"/>
  </w:style>
  <w:style w:type="character" w:customStyle="1" w:styleId="rzibod">
    <w:name w:val="rzibod"/>
    <w:rsid w:val="00FE2E1E"/>
  </w:style>
  <w:style w:type="character" w:customStyle="1" w:styleId="StyleBold1">
    <w:name w:val="Style Bold1"/>
    <w:rsid w:val="00FE2E1E"/>
    <w:rPr>
      <w:rFonts w:ascii="Georgia" w:hAnsi="Georgia" w:hint="default"/>
      <w:b/>
      <w:bCs/>
      <w:sz w:val="22"/>
    </w:rPr>
  </w:style>
  <w:style w:type="character" w:customStyle="1" w:styleId="headertext">
    <w:name w:val="headertext"/>
    <w:rsid w:val="00FE2E1E"/>
  </w:style>
  <w:style w:type="character" w:customStyle="1" w:styleId="endnote-reference">
    <w:name w:val="endnote-reference"/>
    <w:rsid w:val="00FE2E1E"/>
  </w:style>
  <w:style w:type="character" w:customStyle="1" w:styleId="officialsname">
    <w:name w:val="official_s_name"/>
    <w:rsid w:val="00FE2E1E"/>
  </w:style>
  <w:style w:type="character" w:customStyle="1" w:styleId="audience">
    <w:name w:val="audience"/>
    <w:rsid w:val="00FE2E1E"/>
  </w:style>
  <w:style w:type="character" w:customStyle="1" w:styleId="A7">
    <w:name w:val="A7"/>
    <w:uiPriority w:val="99"/>
    <w:rsid w:val="00FE2E1E"/>
    <w:rPr>
      <w:rFonts w:ascii="Myriad Pro" w:hAnsi="Myriad Pro" w:cs="Myriad Pro" w:hint="default"/>
      <w:color w:val="0066B1"/>
      <w:sz w:val="22"/>
      <w:szCs w:val="22"/>
    </w:rPr>
  </w:style>
  <w:style w:type="character" w:customStyle="1" w:styleId="normalchar">
    <w:name w:val="normal__char"/>
    <w:rsid w:val="00FE2E1E"/>
  </w:style>
  <w:style w:type="character" w:customStyle="1" w:styleId="hyperlink002cheading0020100200028block0020title0029char">
    <w:name w:val="hyperlink_002cheading_00201_0020_0028block_0020title_0029__char"/>
    <w:rsid w:val="00FE2E1E"/>
  </w:style>
  <w:style w:type="character" w:customStyle="1" w:styleId="underline002cstyle0020bold0020underlinechar">
    <w:name w:val="underline_002cstyle_0020bold_0020underline__char"/>
    <w:rsid w:val="00FE2E1E"/>
  </w:style>
  <w:style w:type="character" w:customStyle="1" w:styleId="copyboldblack">
    <w:name w:val="copyboldblack"/>
    <w:rsid w:val="00FE2E1E"/>
  </w:style>
  <w:style w:type="character" w:customStyle="1" w:styleId="copybold">
    <w:name w:val="copybold"/>
    <w:rsid w:val="00FE2E1E"/>
  </w:style>
  <w:style w:type="character" w:customStyle="1" w:styleId="author-date0">
    <w:name w:val="author-date"/>
    <w:rsid w:val="00FE2E1E"/>
  </w:style>
  <w:style w:type="character" w:customStyle="1" w:styleId="hidden">
    <w:name w:val="hidden"/>
    <w:rsid w:val="00FE2E1E"/>
  </w:style>
  <w:style w:type="character" w:customStyle="1" w:styleId="articlebegin">
    <w:name w:val="articlebegin"/>
    <w:rsid w:val="00FE2E1E"/>
  </w:style>
  <w:style w:type="character" w:customStyle="1" w:styleId="mediaoverlay">
    <w:name w:val="mediaoverlay"/>
    <w:rsid w:val="00FE2E1E"/>
  </w:style>
  <w:style w:type="character" w:customStyle="1" w:styleId="blogcaption">
    <w:name w:val="blog_caption"/>
    <w:rsid w:val="00FE2E1E"/>
  </w:style>
  <w:style w:type="character" w:customStyle="1" w:styleId="commnet-abuzz">
    <w:name w:val="commnet-abuzz"/>
    <w:rsid w:val="00FE2E1E"/>
  </w:style>
  <w:style w:type="character" w:customStyle="1" w:styleId="fbconnectbuttontext">
    <w:name w:val="fbconnectbutton_text"/>
    <w:rsid w:val="00FE2E1E"/>
  </w:style>
  <w:style w:type="character" w:customStyle="1" w:styleId="fbsharecountinner">
    <w:name w:val="fb_share_count_inner"/>
    <w:rsid w:val="00FE2E1E"/>
  </w:style>
  <w:style w:type="character" w:customStyle="1" w:styleId="stbuttontext">
    <w:name w:val="stbuttontext"/>
    <w:rsid w:val="00FE2E1E"/>
  </w:style>
  <w:style w:type="character" w:customStyle="1" w:styleId="source">
    <w:name w:val="source"/>
    <w:rsid w:val="00FE2E1E"/>
  </w:style>
  <w:style w:type="character" w:customStyle="1" w:styleId="pubdate">
    <w:name w:val="pubdate"/>
    <w:rsid w:val="00FE2E1E"/>
  </w:style>
  <w:style w:type="character" w:customStyle="1" w:styleId="grey">
    <w:name w:val="grey"/>
    <w:rsid w:val="00FE2E1E"/>
  </w:style>
  <w:style w:type="character" w:customStyle="1" w:styleId="postdate">
    <w:name w:val="post_date"/>
    <w:rsid w:val="00FE2E1E"/>
  </w:style>
  <w:style w:type="character" w:customStyle="1" w:styleId="bdx">
    <w:name w:val="bdx"/>
    <w:rsid w:val="00FE2E1E"/>
  </w:style>
  <w:style w:type="character" w:customStyle="1" w:styleId="bdl">
    <w:name w:val="bdl"/>
    <w:rsid w:val="00FE2E1E"/>
  </w:style>
  <w:style w:type="character" w:customStyle="1" w:styleId="breadcrumbitemcurrent">
    <w:name w:val="breadcrumbitemcurrent"/>
    <w:rsid w:val="00FE2E1E"/>
  </w:style>
  <w:style w:type="character" w:customStyle="1" w:styleId="bbl">
    <w:name w:val="bbl"/>
    <w:rsid w:val="00FE2E1E"/>
  </w:style>
  <w:style w:type="character" w:customStyle="1" w:styleId="Date2">
    <w:name w:val="Date2"/>
    <w:rsid w:val="00FE2E1E"/>
  </w:style>
  <w:style w:type="character" w:customStyle="1" w:styleId="company">
    <w:name w:val="company"/>
    <w:rsid w:val="00FE2E1E"/>
  </w:style>
  <w:style w:type="character" w:customStyle="1" w:styleId="itxtnewhookspan">
    <w:name w:val="itxtnewhookspan"/>
    <w:rsid w:val="00FE2E1E"/>
  </w:style>
  <w:style w:type="character" w:customStyle="1" w:styleId="gstxthlt">
    <w:name w:val="gstxt_hlt"/>
    <w:rsid w:val="00FE2E1E"/>
  </w:style>
  <w:style w:type="character" w:customStyle="1" w:styleId="SubtleEmphasis1">
    <w:name w:val="Subtle Emphasis1"/>
    <w:uiPriority w:val="19"/>
    <w:qFormat/>
    <w:rsid w:val="00FE2E1E"/>
    <w:rPr>
      <w:rFonts w:ascii="Times New Roman" w:hAnsi="Times New Roman" w:cs="Times New Roman" w:hint="default"/>
      <w:b/>
      <w:bCs w:val="0"/>
      <w:iCs/>
      <w:color w:val="auto"/>
      <w:sz w:val="22"/>
    </w:rPr>
  </w:style>
  <w:style w:type="character" w:customStyle="1" w:styleId="StyleBoldRed">
    <w:name w:val="Style Bold Red"/>
    <w:rsid w:val="00FE2E1E"/>
    <w:rPr>
      <w:b/>
      <w:bCs/>
      <w:color w:val="auto"/>
    </w:rPr>
  </w:style>
  <w:style w:type="character" w:customStyle="1" w:styleId="StyleTimesNewRoman8pt">
    <w:name w:val="Style Times New Roman 8 pt"/>
    <w:rsid w:val="00FE2E1E"/>
    <w:rPr>
      <w:rFonts w:ascii="Georgia" w:hAnsi="Georgia" w:hint="default"/>
      <w:sz w:val="16"/>
    </w:rPr>
  </w:style>
  <w:style w:type="character" w:customStyle="1" w:styleId="StyleStyle7pt8pt">
    <w:name w:val="Style Style 7 pt + 8 pt"/>
    <w:rsid w:val="00FE2E1E"/>
    <w:rPr>
      <w:sz w:val="16"/>
    </w:rPr>
  </w:style>
  <w:style w:type="character" w:customStyle="1" w:styleId="StyleStyleThickunderlineBold1">
    <w:name w:val="Style Style Thick underline + Bold1"/>
    <w:rsid w:val="00FE2E1E"/>
    <w:rPr>
      <w:b/>
      <w:bCs/>
      <w:u w:val="thick"/>
    </w:rPr>
  </w:style>
  <w:style w:type="character" w:customStyle="1" w:styleId="StyleUnderline2">
    <w:name w:val="Style Underline2"/>
    <w:rsid w:val="00FE2E1E"/>
    <w:rPr>
      <w:u w:val="single"/>
    </w:rPr>
  </w:style>
  <w:style w:type="character" w:customStyle="1" w:styleId="ShrinkText">
    <w:name w:val="Shrink Text"/>
    <w:rsid w:val="00FE2E1E"/>
    <w:rPr>
      <w:sz w:val="16"/>
    </w:rPr>
  </w:style>
  <w:style w:type="character" w:customStyle="1" w:styleId="smallcaps">
    <w:name w:val="smallcaps"/>
    <w:rsid w:val="00FE2E1E"/>
  </w:style>
  <w:style w:type="character" w:customStyle="1" w:styleId="goldbldtext">
    <w:name w:val="goldbldtext"/>
    <w:rsid w:val="00FE2E1E"/>
  </w:style>
  <w:style w:type="character" w:customStyle="1" w:styleId="cardshighlight0">
    <w:name w:val="cardshighlight"/>
    <w:rsid w:val="00FE2E1E"/>
  </w:style>
  <w:style w:type="character" w:customStyle="1" w:styleId="cardsfont12pt1">
    <w:name w:val="cardsfont12pt"/>
    <w:rsid w:val="00FE2E1E"/>
  </w:style>
  <w:style w:type="character" w:customStyle="1" w:styleId="ft1">
    <w:name w:val="ft1"/>
    <w:rsid w:val="00FE2E1E"/>
  </w:style>
  <w:style w:type="character" w:customStyle="1" w:styleId="ft6">
    <w:name w:val="ft6"/>
    <w:rsid w:val="00FE2E1E"/>
  </w:style>
  <w:style w:type="character" w:customStyle="1" w:styleId="kicker">
    <w:name w:val="kicker"/>
    <w:rsid w:val="00FE2E1E"/>
  </w:style>
  <w:style w:type="character" w:customStyle="1" w:styleId="backcontent">
    <w:name w:val="backcontent"/>
    <w:rsid w:val="00FE2E1E"/>
  </w:style>
  <w:style w:type="character" w:customStyle="1" w:styleId="daystmp">
    <w:name w:val="daystmp"/>
    <w:rsid w:val="00FE2E1E"/>
  </w:style>
  <w:style w:type="character" w:customStyle="1" w:styleId="cardsfont12ptchar">
    <w:name w:val="cardsfont12ptchar"/>
    <w:rsid w:val="00FE2E1E"/>
  </w:style>
  <w:style w:type="character" w:customStyle="1" w:styleId="gal">
    <w:name w:val="gal"/>
    <w:rsid w:val="00FE2E1E"/>
  </w:style>
  <w:style w:type="character" w:customStyle="1" w:styleId="submitted">
    <w:name w:val="submitted"/>
    <w:rsid w:val="00FE2E1E"/>
  </w:style>
  <w:style w:type="character" w:customStyle="1" w:styleId="imagedateline">
    <w:name w:val="image_dateline"/>
    <w:rsid w:val="00FE2E1E"/>
  </w:style>
  <w:style w:type="character" w:customStyle="1" w:styleId="authordatecharchar">
    <w:name w:val="authordatecharchar"/>
    <w:rsid w:val="00FE2E1E"/>
  </w:style>
  <w:style w:type="character" w:customStyle="1" w:styleId="style1char0">
    <w:name w:val="style1char"/>
    <w:rsid w:val="00FE2E1E"/>
  </w:style>
  <w:style w:type="character" w:customStyle="1" w:styleId="tagcharchar0">
    <w:name w:val="tagcharchar"/>
    <w:rsid w:val="00FE2E1E"/>
  </w:style>
  <w:style w:type="character" w:customStyle="1" w:styleId="underlinedcharchar2">
    <w:name w:val="underlinedcharchar"/>
    <w:rsid w:val="00FE2E1E"/>
  </w:style>
  <w:style w:type="character" w:customStyle="1" w:styleId="BoxedChar">
    <w:name w:val="Boxed Char"/>
    <w:rsid w:val="00FE2E1E"/>
    <w:rPr>
      <w:rFonts w:ascii="Arial Narrow" w:hAnsi="Arial Narrow" w:hint="default"/>
      <w:b/>
      <w:bCs w:val="0"/>
      <w:sz w:val="18"/>
      <w:bdr w:val="single" w:sz="6" w:space="0" w:color="auto" w:frame="1"/>
    </w:rPr>
  </w:style>
  <w:style w:type="character" w:customStyle="1" w:styleId="Style11ptUnderline2">
    <w:name w:val="Style 11 pt Underline2"/>
    <w:rsid w:val="00FE2E1E"/>
    <w:rPr>
      <w:sz w:val="20"/>
      <w:u w:val="single"/>
    </w:rPr>
  </w:style>
  <w:style w:type="character" w:customStyle="1" w:styleId="Style11ptBoldUnderline2">
    <w:name w:val="Style 11 pt Bold Underline2"/>
    <w:rsid w:val="00FE2E1E"/>
    <w:rPr>
      <w:b/>
      <w:bCs/>
      <w:sz w:val="20"/>
      <w:u w:val="single"/>
    </w:rPr>
  </w:style>
  <w:style w:type="character" w:customStyle="1" w:styleId="nw">
    <w:name w:val="nw"/>
    <w:rsid w:val="00FE2E1E"/>
  </w:style>
  <w:style w:type="character" w:customStyle="1" w:styleId="Styleunderline11ptBoldBorderSinglesolidlineAuto">
    <w:name w:val="Style underline + 11 pt Bold Border: : (Single solid line Auto ..."/>
    <w:rsid w:val="00FE2E1E"/>
    <w:rPr>
      <w:b/>
      <w:bCs/>
      <w:sz w:val="20"/>
      <w:u w:val="single"/>
      <w:bdr w:val="single" w:sz="4" w:space="0" w:color="auto" w:frame="1"/>
    </w:rPr>
  </w:style>
  <w:style w:type="character" w:customStyle="1" w:styleId="cardCharCharChar1">
    <w:name w:val="card Char Char Char1"/>
    <w:rsid w:val="00FE2E1E"/>
    <w:rPr>
      <w:lang w:val="en-US" w:eastAsia="en-US" w:bidi="ar-SA"/>
    </w:rPr>
  </w:style>
  <w:style w:type="character" w:customStyle="1" w:styleId="authors1">
    <w:name w:val="authors1"/>
    <w:rsid w:val="00FE2E1E"/>
    <w:rPr>
      <w:rFonts w:ascii="Verdana" w:hAnsi="Verdana" w:hint="default"/>
      <w:b/>
      <w:bCs/>
      <w:color w:val="006699"/>
      <w:sz w:val="20"/>
      <w:szCs w:val="20"/>
    </w:rPr>
  </w:style>
  <w:style w:type="character" w:customStyle="1" w:styleId="headlinesectionlarge">
    <w:name w:val="headline_section_large"/>
    <w:rsid w:val="00FE2E1E"/>
  </w:style>
  <w:style w:type="character" w:customStyle="1" w:styleId="Styleunderline11ptBlack">
    <w:name w:val="Style underline + 11 pt Black"/>
    <w:rsid w:val="00FE2E1E"/>
    <w:rPr>
      <w:color w:val="000000"/>
      <w:sz w:val="20"/>
      <w:u w:val="single"/>
    </w:rPr>
  </w:style>
  <w:style w:type="character" w:customStyle="1" w:styleId="Styleunderline11ptBoldBlack">
    <w:name w:val="Style underline + 11 pt Bold Black"/>
    <w:rsid w:val="00FE2E1E"/>
    <w:rPr>
      <w:b/>
      <w:bCs/>
      <w:color w:val="000000"/>
      <w:sz w:val="20"/>
      <w:u w:val="single"/>
    </w:rPr>
  </w:style>
  <w:style w:type="character" w:customStyle="1" w:styleId="Style11ptBoldBlackUnderline">
    <w:name w:val="Style 11 pt Bold Black Underline"/>
    <w:rsid w:val="00FE2E1E"/>
    <w:rPr>
      <w:b/>
      <w:bCs/>
      <w:color w:val="000000"/>
      <w:sz w:val="20"/>
      <w:u w:val="single"/>
    </w:rPr>
  </w:style>
  <w:style w:type="character" w:customStyle="1" w:styleId="Style11ptBoldBlackUnderlineBorderSinglesolidline">
    <w:name w:val="Style 11 pt Bold Black Underline Border: : (Single solid line ..."/>
    <w:rsid w:val="00FE2E1E"/>
    <w:rPr>
      <w:b/>
      <w:bCs/>
      <w:color w:val="000000"/>
      <w:sz w:val="20"/>
      <w:u w:val="single"/>
      <w:bdr w:val="single" w:sz="4" w:space="0" w:color="auto" w:frame="1"/>
    </w:rPr>
  </w:style>
  <w:style w:type="character" w:customStyle="1" w:styleId="StyleLatinMeridien-Italic11ptItalicUnderline">
    <w:name w:val="Style (Latin) Meridien-Italic 11 pt Italic Underline"/>
    <w:rsid w:val="00FE2E1E"/>
    <w:rPr>
      <w:rFonts w:ascii="Meridien-Italic" w:hAnsi="Meridien-Italic" w:hint="default"/>
      <w:i/>
      <w:iCs/>
      <w:sz w:val="20"/>
      <w:u w:val="single"/>
    </w:rPr>
  </w:style>
  <w:style w:type="character" w:customStyle="1" w:styleId="Citation-AuthorDate">
    <w:name w:val="Citation - Author/Date"/>
    <w:rsid w:val="00FE2E1E"/>
    <w:rPr>
      <w:b/>
      <w:bCs w:val="0"/>
      <w:smallCaps/>
      <w:sz w:val="24"/>
      <w:u w:val="single"/>
    </w:rPr>
  </w:style>
  <w:style w:type="character" w:customStyle="1" w:styleId="underlinestylechar0">
    <w:name w:val="underlinestylechar"/>
    <w:rsid w:val="00FE2E1E"/>
  </w:style>
  <w:style w:type="character" w:customStyle="1" w:styleId="highlight">
    <w:name w:val="highlight"/>
    <w:rsid w:val="00FE2E1E"/>
  </w:style>
  <w:style w:type="character" w:customStyle="1" w:styleId="DottedUnderline0">
    <w:name w:val="Dotted Underline"/>
    <w:rsid w:val="00FE2E1E"/>
    <w:rPr>
      <w:rFonts w:ascii="Times New Roman" w:hAnsi="Times New Roman" w:cs="Times New Roman" w:hint="default"/>
      <w:sz w:val="20"/>
      <w:u w:val="dottedHeavy"/>
    </w:rPr>
  </w:style>
  <w:style w:type="character" w:customStyle="1" w:styleId="titleauthoretc">
    <w:name w:val="titleauthoretc"/>
    <w:rsid w:val="00FE2E1E"/>
  </w:style>
  <w:style w:type="character" w:customStyle="1" w:styleId="labeltext">
    <w:name w:val="labeltext"/>
    <w:rsid w:val="00FE2E1E"/>
  </w:style>
  <w:style w:type="character" w:customStyle="1" w:styleId="viewlink">
    <w:name w:val="viewlink"/>
    <w:rsid w:val="00FE2E1E"/>
  </w:style>
  <w:style w:type="character" w:customStyle="1" w:styleId="share">
    <w:name w:val="share"/>
    <w:rsid w:val="00FE2E1E"/>
  </w:style>
  <w:style w:type="character" w:customStyle="1" w:styleId="inlinkchart">
    <w:name w:val="inlink_chart"/>
    <w:rsid w:val="00FE2E1E"/>
  </w:style>
  <w:style w:type="character" w:customStyle="1" w:styleId="underLight">
    <w:name w:val="underLight"/>
    <w:uiPriority w:val="1"/>
    <w:qFormat/>
    <w:rsid w:val="00FE2E1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E2E1E"/>
  </w:style>
  <w:style w:type="character" w:customStyle="1" w:styleId="author-rss">
    <w:name w:val="author-rss"/>
    <w:rsid w:val="00FE2E1E"/>
  </w:style>
  <w:style w:type="character" w:customStyle="1" w:styleId="fbsharecountwrapper">
    <w:name w:val="fb_share_count_wrapper"/>
    <w:rsid w:val="00FE2E1E"/>
  </w:style>
  <w:style w:type="character" w:customStyle="1" w:styleId="fbbuttontext">
    <w:name w:val="fb_button_text"/>
    <w:rsid w:val="00FE2E1E"/>
  </w:style>
  <w:style w:type="character" w:customStyle="1" w:styleId="hw">
    <w:name w:val="hw"/>
    <w:rsid w:val="00FE2E1E"/>
  </w:style>
  <w:style w:type="character" w:customStyle="1" w:styleId="linktotop">
    <w:name w:val="linktotop"/>
    <w:rsid w:val="00FE2E1E"/>
  </w:style>
  <w:style w:type="character" w:customStyle="1" w:styleId="maintextbldleft">
    <w:name w:val="maintextbldleft"/>
    <w:rsid w:val="00FE2E1E"/>
  </w:style>
  <w:style w:type="character" w:customStyle="1" w:styleId="maintextleft">
    <w:name w:val="maintextleft"/>
    <w:rsid w:val="00FE2E1E"/>
  </w:style>
  <w:style w:type="character" w:customStyle="1" w:styleId="descriptionstyle1block">
    <w:name w:val="description style1 block"/>
    <w:rsid w:val="00FE2E1E"/>
  </w:style>
  <w:style w:type="character" w:customStyle="1" w:styleId="gutter-right-1">
    <w:name w:val="gutter-right-1"/>
    <w:basedOn w:val="DefaultParagraphFont"/>
    <w:rsid w:val="00FE2E1E"/>
  </w:style>
  <w:style w:type="character" w:customStyle="1" w:styleId="ssl3">
    <w:name w:val="ss_l3"/>
    <w:rsid w:val="00FE2E1E"/>
  </w:style>
  <w:style w:type="character" w:customStyle="1" w:styleId="FontStyle39">
    <w:name w:val="Font Style39"/>
    <w:uiPriority w:val="99"/>
    <w:rsid w:val="00FE2E1E"/>
    <w:rPr>
      <w:rFonts w:ascii="Constantia" w:hAnsi="Constantia" w:cs="Constantia" w:hint="default"/>
      <w:b/>
      <w:bCs/>
      <w:sz w:val="18"/>
      <w:szCs w:val="18"/>
    </w:rPr>
  </w:style>
  <w:style w:type="character" w:customStyle="1" w:styleId="6">
    <w:name w:val="6"/>
    <w:rsid w:val="00FE2E1E"/>
    <w:rPr>
      <w:rFonts w:ascii="Arial" w:hAnsi="Arial" w:cs="Arial" w:hint="default"/>
      <w:bCs/>
      <w:sz w:val="20"/>
      <w:u w:val="single"/>
      <w:lang w:val="en-US" w:eastAsia="en-US" w:bidi="ar-SA"/>
    </w:rPr>
  </w:style>
  <w:style w:type="character" w:customStyle="1" w:styleId="Header11">
    <w:name w:val="Header11"/>
    <w:rsid w:val="00FE2E1E"/>
  </w:style>
  <w:style w:type="character" w:customStyle="1" w:styleId="posa">
    <w:name w:val="pos(a)"/>
    <w:basedOn w:val="DefaultParagraphFont"/>
    <w:rsid w:val="00FE2E1E"/>
  </w:style>
  <w:style w:type="character" w:customStyle="1" w:styleId="u-hiddeninnarrowenv">
    <w:name w:val="u-hiddeninnarrowenv"/>
    <w:basedOn w:val="DefaultParagraphFont"/>
    <w:rsid w:val="00FE2E1E"/>
  </w:style>
  <w:style w:type="character" w:customStyle="1" w:styleId="followbutton-bird">
    <w:name w:val="followbutton-bird"/>
    <w:basedOn w:val="DefaultParagraphFont"/>
    <w:rsid w:val="00FE2E1E"/>
  </w:style>
  <w:style w:type="character" w:customStyle="1" w:styleId="tweetauthor-name">
    <w:name w:val="tweetauthor-name"/>
    <w:basedOn w:val="DefaultParagraphFont"/>
    <w:rsid w:val="00FE2E1E"/>
  </w:style>
  <w:style w:type="character" w:customStyle="1" w:styleId="tweetauthor-verifiedbadge">
    <w:name w:val="tweetauthor-verifiedbadge"/>
    <w:basedOn w:val="DefaultParagraphFont"/>
    <w:rsid w:val="00FE2E1E"/>
  </w:style>
  <w:style w:type="character" w:customStyle="1" w:styleId="tweetauthor-screenname">
    <w:name w:val="tweetauthor-screenname"/>
    <w:basedOn w:val="DefaultParagraphFont"/>
    <w:rsid w:val="00FE2E1E"/>
  </w:style>
  <w:style w:type="character" w:customStyle="1" w:styleId="u-hiddenvisually">
    <w:name w:val="u-hiddenvisually"/>
    <w:basedOn w:val="DefaultParagraphFont"/>
    <w:rsid w:val="00FE2E1E"/>
  </w:style>
  <w:style w:type="character" w:customStyle="1" w:styleId="tweetaction-stat">
    <w:name w:val="tweetaction-stat"/>
    <w:basedOn w:val="DefaultParagraphFont"/>
    <w:rsid w:val="00FE2E1E"/>
  </w:style>
  <w:style w:type="character" w:customStyle="1" w:styleId="related">
    <w:name w:val="related"/>
    <w:basedOn w:val="DefaultParagraphFont"/>
    <w:rsid w:val="00FE2E1E"/>
  </w:style>
  <w:style w:type="character" w:customStyle="1" w:styleId="related-content">
    <w:name w:val="related-content"/>
    <w:basedOn w:val="DefaultParagraphFont"/>
    <w:rsid w:val="00FE2E1E"/>
  </w:style>
  <w:style w:type="character" w:customStyle="1" w:styleId="name-of-author">
    <w:name w:val="name-of-author"/>
    <w:basedOn w:val="DefaultParagraphFont"/>
    <w:rsid w:val="00FE2E1E"/>
  </w:style>
  <w:style w:type="character" w:customStyle="1" w:styleId="first-name">
    <w:name w:val="first-name"/>
    <w:basedOn w:val="DefaultParagraphFont"/>
    <w:rsid w:val="00FE2E1E"/>
  </w:style>
  <w:style w:type="character" w:customStyle="1" w:styleId="last-name">
    <w:name w:val="last-name"/>
    <w:basedOn w:val="DefaultParagraphFont"/>
    <w:rsid w:val="00FE2E1E"/>
  </w:style>
  <w:style w:type="character" w:customStyle="1" w:styleId="caption10">
    <w:name w:val="caption1"/>
    <w:basedOn w:val="DefaultParagraphFont"/>
    <w:rsid w:val="00FE2E1E"/>
  </w:style>
  <w:style w:type="character" w:customStyle="1" w:styleId="recirc-text">
    <w:name w:val="&quot;recirc-text”"/>
    <w:basedOn w:val="DefaultParagraphFont"/>
    <w:rsid w:val="00FE2E1E"/>
  </w:style>
  <w:style w:type="character" w:customStyle="1" w:styleId="video-icon">
    <w:name w:val="video-icon"/>
    <w:basedOn w:val="DefaultParagraphFont"/>
    <w:rsid w:val="00FE2E1E"/>
  </w:style>
  <w:style w:type="character" w:customStyle="1" w:styleId="powa-shot-play-btn-text">
    <w:name w:val="powa-shot-play-btn-text"/>
    <w:basedOn w:val="DefaultParagraphFont"/>
    <w:rsid w:val="00FE2E1E"/>
  </w:style>
  <w:style w:type="character" w:customStyle="1" w:styleId="powa-shot-click">
    <w:name w:val="powa-shot-click"/>
    <w:basedOn w:val="DefaultParagraphFont"/>
    <w:rsid w:val="00FE2E1E"/>
  </w:style>
  <w:style w:type="character" w:customStyle="1" w:styleId="wpv-blurb">
    <w:name w:val="wpv-blurb"/>
    <w:basedOn w:val="DefaultParagraphFont"/>
    <w:rsid w:val="00FE2E1E"/>
  </w:style>
  <w:style w:type="character" w:customStyle="1" w:styleId="pb-caption">
    <w:name w:val="pb-caption"/>
    <w:basedOn w:val="DefaultParagraphFont"/>
    <w:rsid w:val="00FE2E1E"/>
  </w:style>
  <w:style w:type="character" w:customStyle="1" w:styleId="Heading5Char1">
    <w:name w:val="Heading 5 Char1"/>
    <w:aliases w:val="Text Char1"/>
    <w:basedOn w:val="DefaultParagraphFont"/>
    <w:semiHidden/>
    <w:rsid w:val="00FE2E1E"/>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FE2E1E"/>
    <w:rPr>
      <w:vertAlign w:val="baseline"/>
    </w:rPr>
  </w:style>
  <w:style w:type="character" w:customStyle="1" w:styleId="Heading7Char1">
    <w:name w:val="Heading 7 Char1"/>
    <w:basedOn w:val="DefaultParagraphFont"/>
    <w:semiHidden/>
    <w:rsid w:val="00FE2E1E"/>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FE2E1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E2E1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E2E1E"/>
    <w:rPr>
      <w:rFonts w:ascii="Calibri" w:hAnsi="Calibri" w:cs="Calibri"/>
    </w:rPr>
  </w:style>
  <w:style w:type="numbering" w:customStyle="1" w:styleId="NoList2">
    <w:name w:val="No List2"/>
    <w:next w:val="NoList"/>
    <w:uiPriority w:val="99"/>
    <w:semiHidden/>
    <w:unhideWhenUsed/>
    <w:rsid w:val="00FE2E1E"/>
  </w:style>
  <w:style w:type="numbering" w:customStyle="1" w:styleId="NoList3">
    <w:name w:val="No List3"/>
    <w:next w:val="NoList"/>
    <w:uiPriority w:val="99"/>
    <w:semiHidden/>
    <w:unhideWhenUsed/>
    <w:rsid w:val="00FE2E1E"/>
  </w:style>
  <w:style w:type="numbering" w:customStyle="1" w:styleId="NoList4">
    <w:name w:val="No List4"/>
    <w:next w:val="NoList"/>
    <w:uiPriority w:val="99"/>
    <w:semiHidden/>
    <w:unhideWhenUsed/>
    <w:rsid w:val="00FE2E1E"/>
  </w:style>
  <w:style w:type="numbering" w:customStyle="1" w:styleId="NoList5">
    <w:name w:val="No List5"/>
    <w:next w:val="NoList"/>
    <w:semiHidden/>
    <w:unhideWhenUsed/>
    <w:rsid w:val="00FE2E1E"/>
  </w:style>
  <w:style w:type="paragraph" w:styleId="BlockText">
    <w:name w:val="Block Text"/>
    <w:basedOn w:val="Normal"/>
    <w:rsid w:val="00FE2E1E"/>
    <w:pPr>
      <w:ind w:left="229" w:right="229"/>
    </w:pPr>
    <w:rPr>
      <w:rFonts w:ascii="Verdana" w:eastAsia="Times New Roman" w:hAnsi="Verdana"/>
      <w:szCs w:val="20"/>
    </w:rPr>
  </w:style>
  <w:style w:type="paragraph" w:styleId="NormalIndent">
    <w:name w:val="Normal Indent"/>
    <w:basedOn w:val="Normal"/>
    <w:rsid w:val="00FE2E1E"/>
    <w:pPr>
      <w:ind w:left="720"/>
    </w:pPr>
    <w:rPr>
      <w:rFonts w:eastAsia="Times New Roman"/>
      <w:szCs w:val="20"/>
    </w:rPr>
  </w:style>
  <w:style w:type="paragraph" w:styleId="EnvelopeReturn">
    <w:name w:val="envelope return"/>
    <w:basedOn w:val="Normal"/>
    <w:rsid w:val="00FE2E1E"/>
    <w:rPr>
      <w:rFonts w:eastAsia="Times New Roman"/>
      <w:sz w:val="24"/>
      <w:szCs w:val="20"/>
    </w:rPr>
  </w:style>
  <w:style w:type="paragraph" w:styleId="EnvelopeAddress">
    <w:name w:val="envelope address"/>
    <w:basedOn w:val="Normal"/>
    <w:rsid w:val="00FE2E1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FE2E1E"/>
  </w:style>
  <w:style w:type="numbering" w:customStyle="1" w:styleId="NoList7">
    <w:name w:val="No List7"/>
    <w:next w:val="NoList"/>
    <w:semiHidden/>
    <w:unhideWhenUsed/>
    <w:rsid w:val="00FE2E1E"/>
  </w:style>
  <w:style w:type="paragraph" w:styleId="ListBullet">
    <w:name w:val="List Bullet"/>
    <w:basedOn w:val="Normal"/>
    <w:link w:val="ListBulletChar"/>
    <w:uiPriority w:val="99"/>
    <w:unhideWhenUsed/>
    <w:rsid w:val="00FE2E1E"/>
    <w:pPr>
      <w:tabs>
        <w:tab w:val="num" w:pos="360"/>
      </w:tabs>
      <w:ind w:left="360" w:hanging="360"/>
      <w:contextualSpacing/>
    </w:pPr>
    <w:rPr>
      <w:rFonts w:eastAsia="Calibri"/>
    </w:rPr>
  </w:style>
  <w:style w:type="table" w:styleId="MediumGrid1">
    <w:name w:val="Medium Grid 1"/>
    <w:basedOn w:val="TableNormal"/>
    <w:uiPriority w:val="67"/>
    <w:rsid w:val="00FE2E1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FE2E1E"/>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FE2E1E"/>
  </w:style>
  <w:style w:type="numbering" w:customStyle="1" w:styleId="NoList111">
    <w:name w:val="No List111"/>
    <w:next w:val="NoList"/>
    <w:uiPriority w:val="99"/>
    <w:semiHidden/>
    <w:unhideWhenUsed/>
    <w:rsid w:val="00FE2E1E"/>
  </w:style>
  <w:style w:type="numbering" w:customStyle="1" w:styleId="NoList1111">
    <w:name w:val="No List1111"/>
    <w:next w:val="NoList"/>
    <w:uiPriority w:val="99"/>
    <w:semiHidden/>
    <w:unhideWhenUsed/>
    <w:rsid w:val="00FE2E1E"/>
  </w:style>
  <w:style w:type="numbering" w:customStyle="1" w:styleId="NoList11111">
    <w:name w:val="No List11111"/>
    <w:next w:val="NoList"/>
    <w:uiPriority w:val="99"/>
    <w:semiHidden/>
    <w:unhideWhenUsed/>
    <w:rsid w:val="00FE2E1E"/>
  </w:style>
  <w:style w:type="numbering" w:customStyle="1" w:styleId="NoList111111">
    <w:name w:val="No List111111"/>
    <w:next w:val="NoList"/>
    <w:uiPriority w:val="99"/>
    <w:semiHidden/>
    <w:unhideWhenUsed/>
    <w:rsid w:val="00FE2E1E"/>
  </w:style>
  <w:style w:type="numbering" w:customStyle="1" w:styleId="NoList1111111">
    <w:name w:val="No List1111111"/>
    <w:next w:val="NoList"/>
    <w:uiPriority w:val="99"/>
    <w:semiHidden/>
    <w:unhideWhenUsed/>
    <w:rsid w:val="00FE2E1E"/>
  </w:style>
  <w:style w:type="numbering" w:customStyle="1" w:styleId="NoList11111111">
    <w:name w:val="No List11111111"/>
    <w:next w:val="NoList"/>
    <w:uiPriority w:val="99"/>
    <w:semiHidden/>
    <w:unhideWhenUsed/>
    <w:rsid w:val="00FE2E1E"/>
  </w:style>
  <w:style w:type="numbering" w:customStyle="1" w:styleId="NoList111111111">
    <w:name w:val="No List111111111"/>
    <w:next w:val="NoList"/>
    <w:uiPriority w:val="99"/>
    <w:semiHidden/>
    <w:unhideWhenUsed/>
    <w:rsid w:val="00FE2E1E"/>
  </w:style>
  <w:style w:type="numbering" w:customStyle="1" w:styleId="NoList1111111111">
    <w:name w:val="No List1111111111"/>
    <w:next w:val="NoList"/>
    <w:uiPriority w:val="99"/>
    <w:semiHidden/>
    <w:unhideWhenUsed/>
    <w:rsid w:val="00FE2E1E"/>
  </w:style>
  <w:style w:type="numbering" w:customStyle="1" w:styleId="NoList11111111111">
    <w:name w:val="No List11111111111"/>
    <w:next w:val="NoList"/>
    <w:uiPriority w:val="99"/>
    <w:semiHidden/>
    <w:unhideWhenUsed/>
    <w:rsid w:val="00FE2E1E"/>
  </w:style>
  <w:style w:type="numbering" w:customStyle="1" w:styleId="NoList111111111111">
    <w:name w:val="No List111111111111"/>
    <w:next w:val="NoList"/>
    <w:uiPriority w:val="99"/>
    <w:semiHidden/>
    <w:unhideWhenUsed/>
    <w:rsid w:val="00FE2E1E"/>
  </w:style>
  <w:style w:type="numbering" w:customStyle="1" w:styleId="NoList1111111111111">
    <w:name w:val="No List1111111111111"/>
    <w:next w:val="NoList"/>
    <w:uiPriority w:val="99"/>
    <w:semiHidden/>
    <w:unhideWhenUsed/>
    <w:rsid w:val="00FE2E1E"/>
  </w:style>
  <w:style w:type="numbering" w:customStyle="1" w:styleId="NoList11111111111111">
    <w:name w:val="No List11111111111111"/>
    <w:next w:val="NoList"/>
    <w:uiPriority w:val="99"/>
    <w:semiHidden/>
    <w:unhideWhenUsed/>
    <w:rsid w:val="00FE2E1E"/>
  </w:style>
  <w:style w:type="numbering" w:customStyle="1" w:styleId="NoList111111111111111">
    <w:name w:val="No List111111111111111"/>
    <w:next w:val="NoList"/>
    <w:uiPriority w:val="99"/>
    <w:semiHidden/>
    <w:unhideWhenUsed/>
    <w:rsid w:val="00FE2E1E"/>
  </w:style>
  <w:style w:type="numbering" w:customStyle="1" w:styleId="NoList1111111111111111">
    <w:name w:val="No List1111111111111111"/>
    <w:next w:val="NoList"/>
    <w:uiPriority w:val="99"/>
    <w:semiHidden/>
    <w:unhideWhenUsed/>
    <w:rsid w:val="00FE2E1E"/>
  </w:style>
  <w:style w:type="numbering" w:customStyle="1" w:styleId="NoList11111111111111111">
    <w:name w:val="No List11111111111111111"/>
    <w:next w:val="NoList"/>
    <w:uiPriority w:val="99"/>
    <w:semiHidden/>
    <w:unhideWhenUsed/>
    <w:rsid w:val="00FE2E1E"/>
  </w:style>
  <w:style w:type="character" w:customStyle="1" w:styleId="FontStyle220">
    <w:name w:val="Font Style220"/>
    <w:basedOn w:val="DefaultParagraphFont"/>
    <w:uiPriority w:val="99"/>
    <w:rsid w:val="00FE2E1E"/>
    <w:rPr>
      <w:rFonts w:ascii="Candara" w:hAnsi="Candara" w:cs="Candara" w:hint="default"/>
      <w:i/>
      <w:iCs/>
      <w:sz w:val="18"/>
      <w:szCs w:val="18"/>
    </w:rPr>
  </w:style>
  <w:style w:type="character" w:customStyle="1" w:styleId="FontStyle290">
    <w:name w:val="Font Style290"/>
    <w:basedOn w:val="DefaultParagraphFont"/>
    <w:uiPriority w:val="99"/>
    <w:rsid w:val="00FE2E1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E2E1E"/>
    <w:rPr>
      <w:rFonts w:ascii="Arial" w:hAnsi="Arial" w:cs="Arial"/>
      <w:b/>
      <w:bCs/>
      <w:sz w:val="16"/>
      <w:szCs w:val="16"/>
    </w:rPr>
  </w:style>
  <w:style w:type="paragraph" w:customStyle="1" w:styleId="analytic0">
    <w:name w:val="analytic"/>
    <w:basedOn w:val="Normal"/>
    <w:link w:val="analyticChar0"/>
    <w:uiPriority w:val="4"/>
    <w:qFormat/>
    <w:rsid w:val="00FE2E1E"/>
    <w:pPr>
      <w:spacing w:before="120"/>
    </w:pPr>
    <w:rPr>
      <w:b/>
      <w:sz w:val="20"/>
    </w:rPr>
  </w:style>
  <w:style w:type="character" w:customStyle="1" w:styleId="analyticChar0">
    <w:name w:val="analytic Char"/>
    <w:basedOn w:val="DefaultParagraphFont"/>
    <w:link w:val="analytic0"/>
    <w:uiPriority w:val="4"/>
    <w:rsid w:val="00FE2E1E"/>
    <w:rPr>
      <w:rFonts w:ascii="Calibri" w:hAnsi="Calibri"/>
      <w:b/>
      <w:sz w:val="20"/>
    </w:rPr>
  </w:style>
  <w:style w:type="character" w:customStyle="1" w:styleId="m-5498913268213319940gmail-styleunderline">
    <w:name w:val="m_-5498913268213319940gmail-styleunderline"/>
    <w:basedOn w:val="DefaultParagraphFont"/>
    <w:rsid w:val="00FE2E1E"/>
  </w:style>
  <w:style w:type="paragraph" w:customStyle="1" w:styleId="speakable">
    <w:name w:val="speakable"/>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FE2E1E"/>
  </w:style>
  <w:style w:type="character" w:customStyle="1" w:styleId="copyright">
    <w:name w:val="copyright"/>
    <w:basedOn w:val="DefaultParagraphFont"/>
    <w:rsid w:val="00FE2E1E"/>
  </w:style>
  <w:style w:type="character" w:customStyle="1" w:styleId="TagCharCharCharChar">
    <w:name w:val="Tag Char Char Char Char"/>
    <w:basedOn w:val="DefaultParagraphFont"/>
    <w:rsid w:val="00FE2E1E"/>
    <w:rPr>
      <w:rFonts w:ascii="Calibri" w:hAnsi="Calibri" w:cs="Calibri"/>
      <w:b/>
      <w:sz w:val="24"/>
    </w:rPr>
  </w:style>
  <w:style w:type="paragraph" w:customStyle="1" w:styleId="g-body">
    <w:name w:val="g-body"/>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FE2E1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FE2E1E"/>
    <w:pPr>
      <w:spacing w:before="100" w:beforeAutospacing="1" w:after="100" w:afterAutospacing="1"/>
    </w:pPr>
    <w:rPr>
      <w:sz w:val="24"/>
    </w:rPr>
  </w:style>
  <w:style w:type="paragraph" w:customStyle="1" w:styleId="style41">
    <w:name w:val="style4"/>
    <w:basedOn w:val="Normal"/>
    <w:uiPriority w:val="99"/>
    <w:qFormat/>
    <w:rsid w:val="00FE2E1E"/>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FE2E1E"/>
    <w:pPr>
      <w:spacing w:before="100" w:beforeAutospacing="1" w:after="100" w:afterAutospacing="1"/>
    </w:pPr>
    <w:rPr>
      <w:rFonts w:ascii="Times New Roman" w:hAnsi="Times New Roman"/>
      <w:sz w:val="24"/>
    </w:rPr>
  </w:style>
  <w:style w:type="character" w:customStyle="1" w:styleId="adtext">
    <w:name w:val="adtext"/>
    <w:basedOn w:val="DefaultParagraphFont"/>
    <w:rsid w:val="00FE2E1E"/>
  </w:style>
  <w:style w:type="character" w:customStyle="1" w:styleId="UL-Bold">
    <w:name w:val="UL-Bold"/>
    <w:basedOn w:val="DefaultParagraphFont"/>
    <w:rsid w:val="00FE2E1E"/>
    <w:rPr>
      <w:u w:val="thick"/>
    </w:rPr>
  </w:style>
  <w:style w:type="character" w:customStyle="1" w:styleId="UL-None">
    <w:name w:val="UL-None"/>
    <w:basedOn w:val="DefaultParagraphFont"/>
    <w:rsid w:val="00FE2E1E"/>
    <w:rPr>
      <w:strike w:val="0"/>
      <w:dstrike w:val="0"/>
      <w:u w:val="none"/>
      <w:effect w:val="none"/>
    </w:rPr>
  </w:style>
  <w:style w:type="character" w:customStyle="1" w:styleId="gl">
    <w:name w:val="gl"/>
    <w:basedOn w:val="DefaultParagraphFont"/>
    <w:rsid w:val="00FE2E1E"/>
  </w:style>
  <w:style w:type="character" w:customStyle="1" w:styleId="qu730rj69h">
    <w:name w:val="qu730rj69h"/>
    <w:basedOn w:val="DefaultParagraphFont"/>
    <w:rsid w:val="00FE2E1E"/>
  </w:style>
  <w:style w:type="paragraph" w:customStyle="1" w:styleId="optext">
    <w:name w:val="optext"/>
    <w:basedOn w:val="Normal"/>
    <w:uiPriority w:val="99"/>
    <w:qFormat/>
    <w:rsid w:val="00FE2E1E"/>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FE2E1E"/>
  </w:style>
  <w:style w:type="character" w:customStyle="1" w:styleId="icr880">
    <w:name w:val="icr880"/>
    <w:basedOn w:val="DefaultParagraphFont"/>
    <w:rsid w:val="00FE2E1E"/>
  </w:style>
  <w:style w:type="character" w:customStyle="1" w:styleId="hx23q54">
    <w:name w:val="hx23q54"/>
    <w:basedOn w:val="DefaultParagraphFont"/>
    <w:rsid w:val="00FE2E1E"/>
  </w:style>
  <w:style w:type="character" w:customStyle="1" w:styleId="m-5348258726587825636gmail-style13ptbold">
    <w:name w:val="m_-5348258726587825636gmail-style13ptbold"/>
    <w:basedOn w:val="DefaultParagraphFont"/>
    <w:rsid w:val="00FE2E1E"/>
  </w:style>
  <w:style w:type="character" w:customStyle="1" w:styleId="m-5348258726587825636gmail-styleunderline">
    <w:name w:val="m_-5348258726587825636gmail-styleunderline"/>
    <w:basedOn w:val="DefaultParagraphFont"/>
    <w:rsid w:val="00FE2E1E"/>
  </w:style>
  <w:style w:type="character" w:customStyle="1" w:styleId="UnderlineCharChar1">
    <w:name w:val="Underline Char Char1"/>
    <w:basedOn w:val="DefaultParagraphFont"/>
    <w:rsid w:val="00FE2E1E"/>
    <w:rPr>
      <w:u w:val="single"/>
      <w:lang w:val="en-US" w:eastAsia="en-US" w:bidi="ar-SA"/>
    </w:rPr>
  </w:style>
  <w:style w:type="character" w:customStyle="1" w:styleId="m4385445901877740177gmail-styleunderline">
    <w:name w:val="m_4385445901877740177gmail-styleunderline"/>
    <w:basedOn w:val="DefaultParagraphFont"/>
    <w:rsid w:val="00FE2E1E"/>
  </w:style>
  <w:style w:type="character" w:customStyle="1" w:styleId="CardsFont12ptCharChar">
    <w:name w:val="Cards + Font: 12 pt Char Char"/>
    <w:basedOn w:val="DefaultParagraphFont"/>
    <w:rsid w:val="00FE2E1E"/>
    <w:rPr>
      <w:sz w:val="24"/>
      <w:szCs w:val="24"/>
      <w:u w:val="thick"/>
      <w:lang w:val="en-US" w:eastAsia="en-US" w:bidi="ar-SA"/>
    </w:rPr>
  </w:style>
  <w:style w:type="character" w:customStyle="1" w:styleId="NothingChar1">
    <w:name w:val="Nothing Char1"/>
    <w:basedOn w:val="DefaultParagraphFont"/>
    <w:rsid w:val="00FE2E1E"/>
    <w:rPr>
      <w:lang w:val="en-US" w:eastAsia="en-US" w:bidi="ar-SA"/>
    </w:rPr>
  </w:style>
  <w:style w:type="paragraph" w:customStyle="1" w:styleId="useless">
    <w:name w:val="useless"/>
    <w:basedOn w:val="Normal"/>
    <w:uiPriority w:val="99"/>
    <w:qFormat/>
    <w:rsid w:val="00FE2E1E"/>
    <w:rPr>
      <w:rFonts w:ascii="Times New Roman" w:eastAsia="Times New Roman" w:hAnsi="Times New Roman"/>
      <w:sz w:val="12"/>
    </w:rPr>
  </w:style>
  <w:style w:type="character" w:customStyle="1" w:styleId="DDIUnderline">
    <w:name w:val="DDI Underline"/>
    <w:qFormat/>
    <w:rsid w:val="00FE2E1E"/>
    <w:rPr>
      <w:rFonts w:ascii="Times New Roman" w:hAnsi="Times New Roman"/>
      <w:sz w:val="24"/>
      <w:u w:val="single"/>
    </w:rPr>
  </w:style>
  <w:style w:type="character" w:customStyle="1" w:styleId="Char1">
    <w:name w:val="Char1"/>
    <w:basedOn w:val="DefaultParagraphFont"/>
    <w:rsid w:val="00FE2E1E"/>
    <w:rPr>
      <w:rFonts w:cs="Arial"/>
      <w:b/>
      <w:bCs/>
      <w:iCs/>
      <w:sz w:val="24"/>
      <w:szCs w:val="28"/>
      <w:lang w:val="en-US" w:eastAsia="en-US" w:bidi="ar-SA"/>
    </w:rPr>
  </w:style>
  <w:style w:type="paragraph" w:customStyle="1" w:styleId="ALLCAPS">
    <w:name w:val="ALL CAPS"/>
    <w:basedOn w:val="Normal"/>
    <w:link w:val="ALLCAPSChar"/>
    <w:rsid w:val="00FE2E1E"/>
    <w:rPr>
      <w:rFonts w:ascii="Times New Roman" w:eastAsia="Times New Roman" w:hAnsi="Times New Roman"/>
      <w:b/>
      <w:caps/>
    </w:rPr>
  </w:style>
  <w:style w:type="character" w:customStyle="1" w:styleId="ALLCAPSChar">
    <w:name w:val="ALL CAPS Char"/>
    <w:basedOn w:val="DefaultParagraphFont"/>
    <w:link w:val="ALLCAPS"/>
    <w:rsid w:val="00FE2E1E"/>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FE2E1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FE2E1E"/>
    <w:rPr>
      <w:rFonts w:ascii="Times New Roman" w:eastAsia="Times New Roman" w:hAnsi="Times New Roman"/>
      <w:b/>
      <w:sz w:val="24"/>
    </w:rPr>
  </w:style>
  <w:style w:type="character" w:customStyle="1" w:styleId="10ptnotbold">
    <w:name w:val="10ptnotbold"/>
    <w:basedOn w:val="DefaultParagraphFont"/>
    <w:rsid w:val="00FE2E1E"/>
    <w:rPr>
      <w:sz w:val="20"/>
    </w:rPr>
  </w:style>
  <w:style w:type="character" w:customStyle="1" w:styleId="Cites-AuthorDate">
    <w:name w:val="Cites-Author/Date"/>
    <w:rsid w:val="00FE2E1E"/>
    <w:rPr>
      <w:rFonts w:ascii="Helvetica" w:hAnsi="Helvetica"/>
      <w:b/>
      <w:sz w:val="22"/>
      <w:szCs w:val="24"/>
      <w:u w:val="thick"/>
    </w:rPr>
  </w:style>
  <w:style w:type="paragraph" w:customStyle="1" w:styleId="CiteTag">
    <w:name w:val="Cite/Tag"/>
    <w:basedOn w:val="Normal"/>
    <w:uiPriority w:val="99"/>
    <w:qFormat/>
    <w:rsid w:val="00FE2E1E"/>
    <w:rPr>
      <w:rFonts w:ascii="Times New Roman" w:eastAsia="Cambria" w:hAnsi="Times New Roman"/>
      <w:b/>
    </w:rPr>
  </w:style>
  <w:style w:type="character" w:customStyle="1" w:styleId="CardsFont6ptChar1">
    <w:name w:val="Cards + Font: 6 pt Char1"/>
    <w:basedOn w:val="CardsChar"/>
    <w:link w:val="CardsFont6pt"/>
    <w:rsid w:val="00FE2E1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FE2E1E"/>
  </w:style>
  <w:style w:type="character" w:customStyle="1" w:styleId="m489902567989944824gmail-styleunderline">
    <w:name w:val="m_489902567989944824gmail-styleunderline"/>
    <w:basedOn w:val="DefaultParagraphFont"/>
    <w:rsid w:val="00FE2E1E"/>
  </w:style>
  <w:style w:type="character" w:customStyle="1" w:styleId="UnresolvedMention2">
    <w:name w:val="Unresolved Mention2"/>
    <w:basedOn w:val="DefaultParagraphFont"/>
    <w:uiPriority w:val="99"/>
    <w:semiHidden/>
    <w:rsid w:val="00FE2E1E"/>
    <w:rPr>
      <w:color w:val="808080"/>
      <w:shd w:val="clear" w:color="auto" w:fill="E6E6E6"/>
    </w:rPr>
  </w:style>
  <w:style w:type="character" w:customStyle="1" w:styleId="swauthor">
    <w:name w:val="sw_author"/>
    <w:rsid w:val="00FE2E1E"/>
  </w:style>
  <w:style w:type="character" w:customStyle="1" w:styleId="UnderlineCharChar3">
    <w:name w:val="Underline Char Char3"/>
    <w:rsid w:val="00FE2E1E"/>
    <w:rPr>
      <w:szCs w:val="24"/>
      <w:u w:val="single"/>
      <w:lang w:val="en-US" w:eastAsia="en-US" w:bidi="ar-SA"/>
    </w:rPr>
  </w:style>
  <w:style w:type="character" w:customStyle="1" w:styleId="tl8wme">
    <w:name w:val="tl8wme"/>
    <w:basedOn w:val="DefaultParagraphFont"/>
    <w:rsid w:val="00FE2E1E"/>
  </w:style>
  <w:style w:type="character" w:customStyle="1" w:styleId="Mention3">
    <w:name w:val="Mention3"/>
    <w:basedOn w:val="DefaultParagraphFont"/>
    <w:uiPriority w:val="99"/>
    <w:semiHidden/>
    <w:unhideWhenUsed/>
    <w:rsid w:val="00FE2E1E"/>
    <w:rPr>
      <w:color w:val="2B579A"/>
      <w:shd w:val="clear" w:color="auto" w:fill="E6E6E6"/>
    </w:rPr>
  </w:style>
  <w:style w:type="character" w:customStyle="1" w:styleId="m-5251091010484660064gmail-style13ptbold">
    <w:name w:val="m_-5251091010484660064gmail-style13ptbold"/>
    <w:basedOn w:val="DefaultParagraphFont"/>
    <w:rsid w:val="00FE2E1E"/>
  </w:style>
  <w:style w:type="character" w:customStyle="1" w:styleId="m-5251091010484660064gmail-styleunderline">
    <w:name w:val="m_-5251091010484660064gmail-styleunderline"/>
    <w:basedOn w:val="DefaultParagraphFont"/>
    <w:rsid w:val="00FE2E1E"/>
  </w:style>
  <w:style w:type="character" w:customStyle="1" w:styleId="tablecaption">
    <w:name w:val="tablecaption"/>
    <w:basedOn w:val="DefaultParagraphFont"/>
    <w:rsid w:val="00FE2E1E"/>
  </w:style>
  <w:style w:type="character" w:customStyle="1" w:styleId="StyleLatinHelvetica105ptBlack">
    <w:name w:val="Style (Latin) Helvetica 10.5 pt Black"/>
    <w:basedOn w:val="DefaultParagraphFont"/>
    <w:rsid w:val="00FE2E1E"/>
    <w:rPr>
      <w:rFonts w:ascii="Times New Roman" w:hAnsi="Times New Roman"/>
      <w:color w:val="000000"/>
      <w:sz w:val="21"/>
    </w:rPr>
  </w:style>
  <w:style w:type="character" w:customStyle="1" w:styleId="m-413333960618644972gmail-style13ptbold">
    <w:name w:val="m_-413333960618644972gmail-style13ptbold"/>
    <w:basedOn w:val="DefaultParagraphFont"/>
    <w:rsid w:val="00FE2E1E"/>
  </w:style>
  <w:style w:type="character" w:customStyle="1" w:styleId="m-413333960618644972gmail-styleunderline">
    <w:name w:val="m_-413333960618644972gmail-styleunderline"/>
    <w:basedOn w:val="DefaultParagraphFont"/>
    <w:rsid w:val="00FE2E1E"/>
  </w:style>
  <w:style w:type="character" w:customStyle="1" w:styleId="m8314098763611656848gmail-stylestylebold12pt">
    <w:name w:val="m_8314098763611656848gmail-stylestylebold12pt"/>
    <w:basedOn w:val="DefaultParagraphFont"/>
    <w:rsid w:val="00FE2E1E"/>
  </w:style>
  <w:style w:type="character" w:customStyle="1" w:styleId="m8314098763611656848gmail-styleboldunderline">
    <w:name w:val="m_8314098763611656848gmail-styleboldunderline"/>
    <w:basedOn w:val="DefaultParagraphFont"/>
    <w:rsid w:val="00FE2E1E"/>
  </w:style>
  <w:style w:type="paragraph" w:customStyle="1" w:styleId="Spacer">
    <w:name w:val="Spacer"/>
    <w:basedOn w:val="Heading1"/>
    <w:link w:val="SpacerChar"/>
    <w:autoRedefine/>
    <w:uiPriority w:val="4"/>
    <w:qFormat/>
    <w:rsid w:val="00FE2E1E"/>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FE2E1E"/>
    <w:rPr>
      <w:rFonts w:ascii="Calibri" w:eastAsiaTheme="majorEastAsia" w:hAnsi="Calibri" w:cstheme="majorBidi"/>
      <w:b/>
      <w:sz w:val="24"/>
      <w:szCs w:val="32"/>
    </w:rPr>
  </w:style>
  <w:style w:type="paragraph" w:customStyle="1" w:styleId="msonormal0">
    <w:name w:val="msonormal"/>
    <w:basedOn w:val="Normal"/>
    <w:rsid w:val="00FE2E1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FE2E1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FE2E1E"/>
    <w:rPr>
      <w:rFonts w:ascii="Georgia" w:eastAsia="Times New Roman" w:hAnsi="Georgia" w:cs="Arial" w:hint="default"/>
      <w:b/>
      <w:bCs/>
      <w:kern w:val="32"/>
      <w:sz w:val="28"/>
      <w:szCs w:val="32"/>
    </w:rPr>
  </w:style>
  <w:style w:type="character" w:customStyle="1" w:styleId="SmallChar0">
    <w:name w:val="Small Char"/>
    <w:qFormat/>
    <w:rsid w:val="00FE2E1E"/>
    <w:rPr>
      <w:rFonts w:ascii="Arial Narrow" w:hAnsi="Arial Narrow" w:cs="Times New Roman"/>
      <w:color w:val="000000"/>
      <w:sz w:val="16"/>
    </w:rPr>
  </w:style>
  <w:style w:type="character" w:customStyle="1" w:styleId="CiteReal0">
    <w:name w:val="CiteReal"/>
    <w:uiPriority w:val="1"/>
    <w:qFormat/>
    <w:rsid w:val="00FE2E1E"/>
    <w:rPr>
      <w:rFonts w:ascii="Arial" w:hAnsi="Arial"/>
      <w:b/>
      <w:sz w:val="24"/>
      <w:u w:val="single"/>
    </w:rPr>
  </w:style>
  <w:style w:type="character" w:customStyle="1" w:styleId="dropcap1">
    <w:name w:val="dropcap1"/>
    <w:rsid w:val="00FE2E1E"/>
  </w:style>
  <w:style w:type="paragraph" w:customStyle="1" w:styleId="Style31">
    <w:name w:val="Style31"/>
    <w:basedOn w:val="Normal"/>
    <w:uiPriority w:val="99"/>
    <w:rsid w:val="00FE2E1E"/>
    <w:pPr>
      <w:spacing w:line="197" w:lineRule="exact"/>
      <w:jc w:val="both"/>
    </w:pPr>
    <w:rPr>
      <w:rFonts w:ascii="Palatino Linotype" w:hAnsi="Palatino Linotype" w:cs="Palatino Linotype"/>
    </w:rPr>
  </w:style>
  <w:style w:type="paragraph" w:customStyle="1" w:styleId="Style42">
    <w:name w:val="Style42"/>
    <w:basedOn w:val="Normal"/>
    <w:uiPriority w:val="99"/>
    <w:rsid w:val="00FE2E1E"/>
    <w:pPr>
      <w:spacing w:line="202" w:lineRule="exact"/>
      <w:jc w:val="both"/>
    </w:pPr>
    <w:rPr>
      <w:rFonts w:ascii="Palatino Linotype" w:hAnsi="Palatino Linotype" w:cs="Palatino Linotype"/>
    </w:rPr>
  </w:style>
  <w:style w:type="paragraph" w:customStyle="1" w:styleId="Style51">
    <w:name w:val="Style51"/>
    <w:basedOn w:val="Normal"/>
    <w:uiPriority w:val="99"/>
    <w:rsid w:val="00FE2E1E"/>
    <w:pPr>
      <w:spacing w:line="200" w:lineRule="exact"/>
      <w:jc w:val="both"/>
    </w:pPr>
    <w:rPr>
      <w:rFonts w:ascii="Palatino Linotype" w:hAnsi="Palatino Linotype" w:cs="Palatino Linotype"/>
    </w:rPr>
  </w:style>
  <w:style w:type="character" w:customStyle="1" w:styleId="FontStyle72">
    <w:name w:val="Font Style72"/>
    <w:uiPriority w:val="99"/>
    <w:rsid w:val="00FE2E1E"/>
    <w:rPr>
      <w:rFonts w:ascii="Cambria" w:hAnsi="Cambria" w:cs="Cambria" w:hint="default"/>
      <w:sz w:val="16"/>
      <w:szCs w:val="16"/>
    </w:rPr>
  </w:style>
  <w:style w:type="character" w:customStyle="1" w:styleId="FontStyle73">
    <w:name w:val="Font Style73"/>
    <w:uiPriority w:val="99"/>
    <w:rsid w:val="00FE2E1E"/>
    <w:rPr>
      <w:rFonts w:ascii="Cambria" w:hAnsi="Cambria" w:cs="Cambria" w:hint="default"/>
      <w:i/>
      <w:iCs/>
      <w:sz w:val="16"/>
      <w:szCs w:val="16"/>
    </w:rPr>
  </w:style>
  <w:style w:type="character" w:customStyle="1" w:styleId="UnderlinestyleChar2">
    <w:name w:val="Underline style Char2"/>
    <w:rsid w:val="00FE2E1E"/>
    <w:rPr>
      <w:sz w:val="22"/>
      <w:szCs w:val="24"/>
      <w:u w:val="single"/>
      <w:lang w:val="en-US" w:eastAsia="en-US" w:bidi="ar-SA"/>
    </w:rPr>
  </w:style>
  <w:style w:type="paragraph" w:customStyle="1" w:styleId="CitationCharChar">
    <w:name w:val="Citation Char Char"/>
    <w:basedOn w:val="Normal"/>
    <w:uiPriority w:val="6"/>
    <w:qFormat/>
    <w:rsid w:val="00FE2E1E"/>
    <w:pPr>
      <w:ind w:left="1440" w:right="1440"/>
    </w:pPr>
    <w:rPr>
      <w:rFonts w:ascii="Cambria" w:eastAsia="Verdana" w:hAnsi="Cambria" w:cs="Cambria"/>
      <w:szCs w:val="20"/>
      <w:u w:val="single"/>
    </w:rPr>
  </w:style>
  <w:style w:type="character" w:customStyle="1" w:styleId="FontStyle49">
    <w:name w:val="Font Style49"/>
    <w:uiPriority w:val="99"/>
    <w:rsid w:val="00FE2E1E"/>
    <w:rPr>
      <w:rFonts w:ascii="Cambria" w:hAnsi="Cambria" w:cs="Cambria"/>
      <w:sz w:val="20"/>
      <w:szCs w:val="20"/>
    </w:rPr>
  </w:style>
  <w:style w:type="character" w:customStyle="1" w:styleId="FontStyle50">
    <w:name w:val="Font Style50"/>
    <w:uiPriority w:val="99"/>
    <w:rsid w:val="00FE2E1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E2E1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E2E1E"/>
    <w:rPr>
      <w:rFonts w:ascii="Cambria" w:eastAsia="Cambria" w:hAnsi="Cambria" w:cs="Cambria"/>
      <w:spacing w:val="-3"/>
      <w:szCs w:val="20"/>
    </w:rPr>
  </w:style>
  <w:style w:type="character" w:customStyle="1" w:styleId="kn">
    <w:name w:val="kn"/>
    <w:basedOn w:val="DefaultParagraphFont"/>
    <w:rsid w:val="00FE2E1E"/>
  </w:style>
  <w:style w:type="character" w:customStyle="1" w:styleId="StyleStyleUnderlineUnderlineStyleBoldUnderlineIntenseEmphas">
    <w:name w:val="Style Style UnderlineUnderlineStyle Bold UnderlineIntense Emphas..."/>
    <w:basedOn w:val="DefaultParagraphFont"/>
    <w:rsid w:val="00FE2E1E"/>
    <w:rPr>
      <w:b/>
      <w:bCs/>
      <w:sz w:val="26"/>
      <w:u w:val="single"/>
    </w:rPr>
  </w:style>
  <w:style w:type="character" w:customStyle="1" w:styleId="articoloinside">
    <w:name w:val="articolo_inside"/>
    <w:rsid w:val="00FE2E1E"/>
  </w:style>
  <w:style w:type="paragraph" w:customStyle="1" w:styleId="pagetools">
    <w:name w:val="pagetools"/>
    <w:basedOn w:val="Normal"/>
    <w:rsid w:val="00FE2E1E"/>
    <w:pPr>
      <w:spacing w:before="100" w:beforeAutospacing="1" w:after="100" w:afterAutospacing="1"/>
    </w:pPr>
    <w:rPr>
      <w:rFonts w:ascii="Cambria" w:eastAsia="Cambria" w:hAnsi="Cambria"/>
      <w:sz w:val="24"/>
    </w:rPr>
  </w:style>
  <w:style w:type="character" w:customStyle="1" w:styleId="desc">
    <w:name w:val="desc"/>
    <w:basedOn w:val="DefaultParagraphFont"/>
    <w:rsid w:val="00FE2E1E"/>
  </w:style>
  <w:style w:type="character" w:customStyle="1" w:styleId="job">
    <w:name w:val="job"/>
    <w:basedOn w:val="DefaultParagraphFont"/>
    <w:rsid w:val="00FE2E1E"/>
  </w:style>
  <w:style w:type="character" w:customStyle="1" w:styleId="publisher">
    <w:name w:val="publisher"/>
    <w:basedOn w:val="DefaultParagraphFont"/>
    <w:rsid w:val="00FE2E1E"/>
  </w:style>
  <w:style w:type="character" w:customStyle="1" w:styleId="pubyear">
    <w:name w:val="pubyear"/>
    <w:basedOn w:val="DefaultParagraphFont"/>
    <w:rsid w:val="00FE2E1E"/>
  </w:style>
  <w:style w:type="character" w:customStyle="1" w:styleId="pubcity">
    <w:name w:val="pubcity"/>
    <w:basedOn w:val="DefaultParagraphFont"/>
    <w:rsid w:val="00FE2E1E"/>
  </w:style>
  <w:style w:type="character" w:customStyle="1" w:styleId="bodycontentlink">
    <w:name w:val="bodycontentlink"/>
    <w:basedOn w:val="DefaultParagraphFont"/>
    <w:rsid w:val="00FE2E1E"/>
  </w:style>
  <w:style w:type="paragraph" w:customStyle="1" w:styleId="C-Text">
    <w:name w:val="C-Text"/>
    <w:basedOn w:val="Normal"/>
    <w:rsid w:val="00FE2E1E"/>
    <w:pPr>
      <w:tabs>
        <w:tab w:val="num" w:pos="720"/>
      </w:tabs>
      <w:ind w:left="720" w:hanging="360"/>
    </w:pPr>
    <w:rPr>
      <w:rFonts w:ascii="Book Antiqua" w:hAnsi="Book Antiqua"/>
      <w:sz w:val="24"/>
    </w:rPr>
  </w:style>
  <w:style w:type="character" w:customStyle="1" w:styleId="ecdate">
    <w:name w:val="ec_date"/>
    <w:basedOn w:val="DefaultParagraphFont"/>
    <w:rsid w:val="00FE2E1E"/>
    <w:rPr>
      <w:rFonts w:ascii="Symbol" w:hAnsi="Symbol" w:hint="default"/>
      <w:sz w:val="20"/>
      <w:szCs w:val="20"/>
      <w:shd w:val="clear" w:color="auto" w:fill="FFFFFF"/>
    </w:rPr>
  </w:style>
  <w:style w:type="paragraph" w:customStyle="1" w:styleId="ecmsonormal">
    <w:name w:val="ec_msonormal"/>
    <w:basedOn w:val="Normal"/>
    <w:rsid w:val="00FE2E1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E2E1E"/>
  </w:style>
  <w:style w:type="character" w:customStyle="1" w:styleId="articleheadline">
    <w:name w:val="articleheadline"/>
    <w:basedOn w:val="DefaultParagraphFont"/>
    <w:rsid w:val="00FE2E1E"/>
  </w:style>
  <w:style w:type="paragraph" w:customStyle="1" w:styleId="u-intro">
    <w:name w:val="u-intro"/>
    <w:basedOn w:val="Normal"/>
    <w:rsid w:val="00FE2E1E"/>
    <w:pPr>
      <w:spacing w:before="100" w:beforeAutospacing="1" w:after="100" w:afterAutospacing="1"/>
    </w:pPr>
    <w:rPr>
      <w:sz w:val="24"/>
    </w:rPr>
  </w:style>
  <w:style w:type="character" w:customStyle="1" w:styleId="u-byline">
    <w:name w:val="u-byline"/>
    <w:basedOn w:val="DefaultParagraphFont"/>
    <w:rsid w:val="00FE2E1E"/>
  </w:style>
  <w:style w:type="character" w:customStyle="1" w:styleId="articlebya">
    <w:name w:val="articleby_a"/>
    <w:basedOn w:val="DefaultParagraphFont"/>
    <w:rsid w:val="00FE2E1E"/>
  </w:style>
  <w:style w:type="character" w:customStyle="1" w:styleId="popupwinby">
    <w:name w:val="popupwinby"/>
    <w:basedOn w:val="DefaultParagraphFont"/>
    <w:rsid w:val="00FE2E1E"/>
  </w:style>
  <w:style w:type="character" w:customStyle="1" w:styleId="storyheader">
    <w:name w:val="storyheader"/>
    <w:basedOn w:val="DefaultParagraphFont"/>
    <w:rsid w:val="00FE2E1E"/>
  </w:style>
  <w:style w:type="character" w:customStyle="1" w:styleId="marron">
    <w:name w:val="marron"/>
    <w:basedOn w:val="DefaultParagraphFont"/>
    <w:rsid w:val="00FE2E1E"/>
  </w:style>
  <w:style w:type="paragraph" w:customStyle="1" w:styleId="StyleNormalWeb10pt">
    <w:name w:val="Style Normal (Web) + 10 pt"/>
    <w:basedOn w:val="NormalWeb"/>
    <w:next w:val="Normal"/>
    <w:rsid w:val="00FE2E1E"/>
    <w:rPr>
      <w:rFonts w:ascii="Bookman Old Style" w:eastAsiaTheme="minorHAnsi" w:hAnsi="Bookman Old Style"/>
      <w:sz w:val="20"/>
      <w:lang w:bidi="ar-SA"/>
    </w:rPr>
  </w:style>
  <w:style w:type="character" w:customStyle="1" w:styleId="StyleNormalWeb10ptChar">
    <w:name w:val="Style Normal (Web) + 10 pt Char"/>
    <w:basedOn w:val="DefaultParagraphFont"/>
    <w:rsid w:val="00FE2E1E"/>
    <w:rPr>
      <w:szCs w:val="24"/>
      <w:lang w:val="en-US" w:eastAsia="en-US" w:bidi="ar-SA"/>
    </w:rPr>
  </w:style>
  <w:style w:type="paragraph" w:customStyle="1" w:styleId="TagCiteShells">
    <w:name w:val="Tag/Cite/Shells"/>
    <w:basedOn w:val="Normal"/>
    <w:rsid w:val="00FE2E1E"/>
    <w:rPr>
      <w:b/>
    </w:rPr>
  </w:style>
  <w:style w:type="paragraph" w:customStyle="1" w:styleId="DefinitionTerm">
    <w:name w:val="Definition Term"/>
    <w:basedOn w:val="Normal"/>
    <w:next w:val="Normal"/>
    <w:rsid w:val="00FE2E1E"/>
    <w:rPr>
      <w:snapToGrid w:val="0"/>
      <w:sz w:val="24"/>
    </w:rPr>
  </w:style>
  <w:style w:type="character" w:customStyle="1" w:styleId="Style3CharChar">
    <w:name w:val="Style3 Char Char"/>
    <w:basedOn w:val="DefaultParagraphFont"/>
    <w:rsid w:val="00FE2E1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E2E1E"/>
    <w:pPr>
      <w:spacing w:after="60"/>
    </w:pPr>
    <w:rPr>
      <w:rFonts w:eastAsia="Segoe UI" w:cs="Cambria"/>
      <w:caps/>
      <w:sz w:val="20"/>
      <w:lang w:eastAsia="zh-CN"/>
    </w:rPr>
  </w:style>
  <w:style w:type="character" w:customStyle="1" w:styleId="NormalChar0">
    <w:name w:val="Normal Char"/>
    <w:basedOn w:val="DefaultParagraphFont"/>
    <w:rsid w:val="00FE2E1E"/>
    <w:rPr>
      <w:lang w:eastAsia="en-US"/>
    </w:rPr>
  </w:style>
  <w:style w:type="character" w:customStyle="1" w:styleId="BoldUnderlineChar2">
    <w:name w:val="Bold + Underline Char"/>
    <w:basedOn w:val="DefaultParagraphFont"/>
    <w:rsid w:val="00FE2E1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FE2E1E"/>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FE2E1E"/>
  </w:style>
  <w:style w:type="character" w:customStyle="1" w:styleId="CharacterStyle7">
    <w:name w:val="Character Style 7"/>
    <w:rsid w:val="00FE2E1E"/>
    <w:rPr>
      <w:rFonts w:ascii="Trebuchet MS" w:hAnsi="Trebuchet MS" w:cs="Trebuchet MS"/>
      <w:sz w:val="20"/>
      <w:szCs w:val="20"/>
      <w:u w:val="single"/>
    </w:rPr>
  </w:style>
  <w:style w:type="character" w:customStyle="1" w:styleId="StyleStyle4Char">
    <w:name w:val="Style Style4 + Char"/>
    <w:basedOn w:val="DefaultParagraphFont"/>
    <w:rsid w:val="00FE2E1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E2E1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E2E1E"/>
    <w:rPr>
      <w:rFonts w:ascii="Symbol" w:hAnsi="Symbol"/>
      <w:sz w:val="21"/>
      <w:szCs w:val="21"/>
      <w:u w:val="thick"/>
    </w:rPr>
  </w:style>
  <w:style w:type="character" w:customStyle="1" w:styleId="UnderlinedEvidenceCharChar">
    <w:name w:val="Underlined Evidence Char Char"/>
    <w:basedOn w:val="DefaultParagraphFont"/>
    <w:rsid w:val="00FE2E1E"/>
    <w:rPr>
      <w:rFonts w:ascii="Symbol" w:hAnsi="Symbol"/>
      <w:sz w:val="21"/>
      <w:szCs w:val="21"/>
      <w:u w:val="thick"/>
      <w:lang w:val="en-US" w:eastAsia="en-US" w:bidi="ar-SA"/>
    </w:rPr>
  </w:style>
  <w:style w:type="character" w:styleId="PlaceholderText">
    <w:name w:val="Placeholder Text"/>
    <w:basedOn w:val="DefaultParagraphFont"/>
    <w:uiPriority w:val="99"/>
    <w:rsid w:val="00FE2E1E"/>
    <w:rPr>
      <w:color w:val="808080"/>
    </w:rPr>
  </w:style>
  <w:style w:type="paragraph" w:customStyle="1" w:styleId="Cite8">
    <w:name w:val="Cite8"/>
    <w:basedOn w:val="Normal"/>
    <w:autoRedefine/>
    <w:qFormat/>
    <w:rsid w:val="00FE2E1E"/>
    <w:rPr>
      <w:rFonts w:ascii="Trebuchet MS" w:eastAsia="Verdana" w:hAnsi="Trebuchet MS" w:cs="Cambria"/>
    </w:rPr>
  </w:style>
  <w:style w:type="paragraph" w:customStyle="1" w:styleId="8font">
    <w:name w:val="8font"/>
    <w:basedOn w:val="Normal"/>
    <w:next w:val="Normal"/>
    <w:autoRedefine/>
    <w:rsid w:val="00FE2E1E"/>
    <w:rPr>
      <w:rFonts w:eastAsia="Cambria Math" w:cs="Cambria"/>
      <w:szCs w:val="16"/>
    </w:rPr>
  </w:style>
  <w:style w:type="character" w:customStyle="1" w:styleId="NoterefInText">
    <w:name w:val="_NoterefInText"/>
    <w:uiPriority w:val="99"/>
    <w:rsid w:val="00FE2E1E"/>
    <w:rPr>
      <w:rFonts w:cs="AKDPE C+ Utopia"/>
      <w:color w:val="000000"/>
    </w:rPr>
  </w:style>
  <w:style w:type="character" w:customStyle="1" w:styleId="postauthor">
    <w:name w:val="postauthor"/>
    <w:basedOn w:val="DefaultParagraphFont"/>
    <w:rsid w:val="00FE2E1E"/>
  </w:style>
  <w:style w:type="paragraph" w:customStyle="1" w:styleId="notes-source-hasnotes">
    <w:name w:val="notes-source-hasnotes"/>
    <w:basedOn w:val="Normal"/>
    <w:rsid w:val="00FE2E1E"/>
    <w:pPr>
      <w:spacing w:before="100" w:beforeAutospacing="1" w:after="100" w:afterAutospacing="1"/>
    </w:pPr>
    <w:rPr>
      <w:rFonts w:ascii="Tahoma" w:hAnsi="Tahoma"/>
      <w:szCs w:val="20"/>
    </w:rPr>
  </w:style>
  <w:style w:type="character" w:customStyle="1" w:styleId="span">
    <w:name w:val="span"/>
    <w:basedOn w:val="DefaultParagraphFont"/>
    <w:rsid w:val="00FE2E1E"/>
  </w:style>
  <w:style w:type="character" w:customStyle="1" w:styleId="maintitle">
    <w:name w:val="maintitle"/>
    <w:basedOn w:val="DefaultParagraphFont"/>
    <w:rsid w:val="00FE2E1E"/>
  </w:style>
  <w:style w:type="character" w:customStyle="1" w:styleId="thirdparty-logo">
    <w:name w:val="thirdparty-logo"/>
    <w:basedOn w:val="DefaultParagraphFont"/>
    <w:rsid w:val="00FE2E1E"/>
  </w:style>
  <w:style w:type="character" w:customStyle="1" w:styleId="posted">
    <w:name w:val="posted"/>
    <w:basedOn w:val="DefaultParagraphFont"/>
    <w:rsid w:val="00FE2E1E"/>
  </w:style>
  <w:style w:type="character" w:customStyle="1" w:styleId="ticker">
    <w:name w:val="ticker"/>
    <w:basedOn w:val="DefaultParagraphFont"/>
    <w:rsid w:val="00FE2E1E"/>
  </w:style>
  <w:style w:type="paragraph" w:customStyle="1" w:styleId="articlemeta">
    <w:name w:val="articlemeta"/>
    <w:basedOn w:val="Normal"/>
    <w:rsid w:val="00FE2E1E"/>
    <w:pPr>
      <w:spacing w:before="100" w:beforeAutospacing="1" w:after="100" w:afterAutospacing="1"/>
    </w:pPr>
    <w:rPr>
      <w:rFonts w:ascii="Tahoma" w:hAnsi="Tahoma"/>
      <w:szCs w:val="20"/>
    </w:rPr>
  </w:style>
  <w:style w:type="character" w:customStyle="1" w:styleId="vcard">
    <w:name w:val="vcard"/>
    <w:basedOn w:val="DefaultParagraphFont"/>
    <w:rsid w:val="00FE2E1E"/>
  </w:style>
  <w:style w:type="character" w:customStyle="1" w:styleId="print-footnote">
    <w:name w:val="print-footnote"/>
    <w:basedOn w:val="DefaultParagraphFont"/>
    <w:rsid w:val="00FE2E1E"/>
  </w:style>
  <w:style w:type="character" w:customStyle="1" w:styleId="datestring">
    <w:name w:val="datestring"/>
    <w:basedOn w:val="DefaultParagraphFont"/>
    <w:rsid w:val="00FE2E1E"/>
  </w:style>
  <w:style w:type="paragraph" w:customStyle="1" w:styleId="noindent0">
    <w:name w:val="no_indent"/>
    <w:basedOn w:val="Normal"/>
    <w:rsid w:val="00FE2E1E"/>
    <w:pPr>
      <w:spacing w:before="100" w:beforeAutospacing="1" w:after="100" w:afterAutospacing="1"/>
    </w:pPr>
    <w:rPr>
      <w:rFonts w:ascii="Tahoma" w:hAnsi="Tahoma"/>
      <w:szCs w:val="20"/>
    </w:rPr>
  </w:style>
  <w:style w:type="character" w:customStyle="1" w:styleId="email">
    <w:name w:val="email"/>
    <w:basedOn w:val="DefaultParagraphFont"/>
    <w:rsid w:val="00FE2E1E"/>
  </w:style>
  <w:style w:type="paragraph" w:customStyle="1" w:styleId="left">
    <w:name w:val="left"/>
    <w:basedOn w:val="Normal"/>
    <w:rsid w:val="00FE2E1E"/>
    <w:pPr>
      <w:spacing w:before="100" w:beforeAutospacing="1" w:after="100" w:afterAutospacing="1"/>
    </w:pPr>
    <w:rPr>
      <w:rFonts w:ascii="Tahoma" w:hAnsi="Tahoma"/>
      <w:szCs w:val="20"/>
    </w:rPr>
  </w:style>
  <w:style w:type="paragraph" w:customStyle="1" w:styleId="right">
    <w:name w:val="right"/>
    <w:basedOn w:val="Normal"/>
    <w:rsid w:val="00FE2E1E"/>
    <w:pPr>
      <w:spacing w:before="100" w:beforeAutospacing="1" w:after="100" w:afterAutospacing="1"/>
    </w:pPr>
    <w:rPr>
      <w:rFonts w:ascii="Tahoma" w:hAnsi="Tahoma"/>
      <w:szCs w:val="20"/>
    </w:rPr>
  </w:style>
  <w:style w:type="character" w:customStyle="1" w:styleId="gptad">
    <w:name w:val="gptad"/>
    <w:basedOn w:val="DefaultParagraphFont"/>
    <w:rsid w:val="00FE2E1E"/>
  </w:style>
  <w:style w:type="paragraph" w:customStyle="1" w:styleId="creditpostedmodified">
    <w:name w:val="credit_posted_modified"/>
    <w:basedOn w:val="Normal"/>
    <w:rsid w:val="00FE2E1E"/>
    <w:pPr>
      <w:spacing w:before="100" w:beforeAutospacing="1" w:after="100" w:afterAutospacing="1"/>
    </w:pPr>
    <w:rPr>
      <w:rFonts w:ascii="Tahoma" w:hAnsi="Tahoma"/>
      <w:szCs w:val="20"/>
    </w:rPr>
  </w:style>
  <w:style w:type="character" w:customStyle="1" w:styleId="creditline">
    <w:name w:val="creditline"/>
    <w:basedOn w:val="DefaultParagraphFont"/>
    <w:rsid w:val="00FE2E1E"/>
  </w:style>
  <w:style w:type="character" w:customStyle="1" w:styleId="grd">
    <w:name w:val="grd"/>
    <w:basedOn w:val="DefaultParagraphFont"/>
    <w:rsid w:val="00FE2E1E"/>
  </w:style>
  <w:style w:type="paragraph" w:customStyle="1" w:styleId="hs-text-container">
    <w:name w:val="hs-text-container"/>
    <w:basedOn w:val="Normal"/>
    <w:rsid w:val="00FE2E1E"/>
    <w:pPr>
      <w:spacing w:before="100" w:beforeAutospacing="1" w:after="100" w:afterAutospacing="1"/>
    </w:pPr>
    <w:rPr>
      <w:rFonts w:ascii="Tahoma" w:hAnsi="Tahoma"/>
      <w:szCs w:val="20"/>
    </w:rPr>
  </w:style>
  <w:style w:type="character" w:customStyle="1" w:styleId="created">
    <w:name w:val="created"/>
    <w:basedOn w:val="DefaultParagraphFont"/>
    <w:rsid w:val="00FE2E1E"/>
  </w:style>
  <w:style w:type="character" w:customStyle="1" w:styleId="changed">
    <w:name w:val="changed"/>
    <w:basedOn w:val="DefaultParagraphFont"/>
    <w:rsid w:val="00FE2E1E"/>
  </w:style>
  <w:style w:type="character" w:customStyle="1" w:styleId="article-author-name">
    <w:name w:val="article-author-name"/>
    <w:basedOn w:val="DefaultParagraphFont"/>
    <w:rsid w:val="00FE2E1E"/>
  </w:style>
  <w:style w:type="character" w:customStyle="1" w:styleId="bioexcerpt">
    <w:name w:val="bio_excerpt"/>
    <w:basedOn w:val="DefaultParagraphFont"/>
    <w:rsid w:val="00FE2E1E"/>
  </w:style>
  <w:style w:type="character" w:customStyle="1" w:styleId="commentcount">
    <w:name w:val="comment_count"/>
    <w:basedOn w:val="DefaultParagraphFont"/>
    <w:rsid w:val="00FE2E1E"/>
  </w:style>
  <w:style w:type="character" w:customStyle="1" w:styleId="searchtermshighlighted">
    <w:name w:val="searchtermshighlighted"/>
    <w:basedOn w:val="DefaultParagraphFont"/>
    <w:rsid w:val="00FE2E1E"/>
  </w:style>
  <w:style w:type="character" w:customStyle="1" w:styleId="contributornametrigger">
    <w:name w:val="contributornametrigger"/>
    <w:basedOn w:val="DefaultParagraphFont"/>
    <w:rsid w:val="00FE2E1E"/>
  </w:style>
  <w:style w:type="character" w:customStyle="1" w:styleId="bylinepipe">
    <w:name w:val="bylinepipe"/>
    <w:basedOn w:val="DefaultParagraphFont"/>
    <w:rsid w:val="00FE2E1E"/>
  </w:style>
  <w:style w:type="character" w:customStyle="1" w:styleId="lucenesearchresulturlb">
    <w:name w:val="lucene_search_result_url_b"/>
    <w:basedOn w:val="DefaultParagraphFont"/>
    <w:rsid w:val="00FE2E1E"/>
  </w:style>
  <w:style w:type="character" w:customStyle="1" w:styleId="faculty-title">
    <w:name w:val="faculty-title"/>
    <w:basedOn w:val="DefaultParagraphFont"/>
    <w:rsid w:val="00FE2E1E"/>
  </w:style>
  <w:style w:type="character" w:customStyle="1" w:styleId="count">
    <w:name w:val="count"/>
    <w:basedOn w:val="DefaultParagraphFont"/>
    <w:rsid w:val="00FE2E1E"/>
  </w:style>
  <w:style w:type="character" w:customStyle="1" w:styleId="volume">
    <w:name w:val="volume"/>
    <w:basedOn w:val="DefaultParagraphFont"/>
    <w:rsid w:val="00FE2E1E"/>
  </w:style>
  <w:style w:type="character" w:customStyle="1" w:styleId="issue">
    <w:name w:val="issue"/>
    <w:basedOn w:val="DefaultParagraphFont"/>
    <w:rsid w:val="00FE2E1E"/>
  </w:style>
  <w:style w:type="character" w:customStyle="1" w:styleId="pages">
    <w:name w:val="pages"/>
    <w:basedOn w:val="DefaultParagraphFont"/>
    <w:rsid w:val="00FE2E1E"/>
  </w:style>
  <w:style w:type="character" w:customStyle="1" w:styleId="field-content">
    <w:name w:val="field-content"/>
    <w:basedOn w:val="DefaultParagraphFont"/>
    <w:rsid w:val="00FE2E1E"/>
  </w:style>
  <w:style w:type="character" w:customStyle="1" w:styleId="person">
    <w:name w:val="person"/>
    <w:basedOn w:val="DefaultParagraphFont"/>
    <w:rsid w:val="00FE2E1E"/>
  </w:style>
  <w:style w:type="character" w:customStyle="1" w:styleId="corresponding">
    <w:name w:val="corresponding"/>
    <w:basedOn w:val="DefaultParagraphFont"/>
    <w:rsid w:val="00FE2E1E"/>
  </w:style>
  <w:style w:type="character" w:customStyle="1" w:styleId="entry-date">
    <w:name w:val="entry-date"/>
    <w:basedOn w:val="DefaultParagraphFont"/>
    <w:rsid w:val="00FE2E1E"/>
  </w:style>
  <w:style w:type="paragraph" w:customStyle="1" w:styleId="entry-meta">
    <w:name w:val="entry-meta"/>
    <w:basedOn w:val="Normal"/>
    <w:rsid w:val="00FE2E1E"/>
    <w:pPr>
      <w:spacing w:before="100" w:beforeAutospacing="1" w:after="100" w:afterAutospacing="1"/>
    </w:pPr>
    <w:rPr>
      <w:rFonts w:ascii="Tahoma" w:hAnsi="Tahoma"/>
      <w:szCs w:val="20"/>
    </w:rPr>
  </w:style>
  <w:style w:type="character" w:customStyle="1" w:styleId="post-time">
    <w:name w:val="post-time"/>
    <w:basedOn w:val="DefaultParagraphFont"/>
    <w:rsid w:val="00FE2E1E"/>
  </w:style>
  <w:style w:type="character" w:customStyle="1" w:styleId="post-category">
    <w:name w:val="post-category"/>
    <w:basedOn w:val="DefaultParagraphFont"/>
    <w:rsid w:val="00FE2E1E"/>
  </w:style>
  <w:style w:type="character" w:customStyle="1" w:styleId="post-author">
    <w:name w:val="post-author"/>
    <w:basedOn w:val="DefaultParagraphFont"/>
    <w:rsid w:val="00FE2E1E"/>
  </w:style>
  <w:style w:type="character" w:customStyle="1" w:styleId="A10">
    <w:name w:val="A10"/>
    <w:uiPriority w:val="99"/>
    <w:rsid w:val="00FE2E1E"/>
    <w:rPr>
      <w:rFonts w:cs="MS Mincho"/>
      <w:color w:val="000000"/>
      <w:sz w:val="11"/>
      <w:szCs w:val="11"/>
    </w:rPr>
  </w:style>
  <w:style w:type="paragraph" w:customStyle="1" w:styleId="Pa10">
    <w:name w:val="Pa10"/>
    <w:basedOn w:val="Default"/>
    <w:next w:val="Default"/>
    <w:uiPriority w:val="99"/>
    <w:rsid w:val="00FE2E1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FE2E1E"/>
    <w:pPr>
      <w:widowControl w:val="0"/>
      <w:spacing w:line="241" w:lineRule="atLeast"/>
    </w:pPr>
    <w:rPr>
      <w:rFonts w:ascii="Verdana" w:eastAsiaTheme="minorEastAsia" w:hAnsi="Verdana" w:cs="Cambria"/>
      <w:color w:val="auto"/>
    </w:rPr>
  </w:style>
  <w:style w:type="character" w:customStyle="1" w:styleId="A9">
    <w:name w:val="A9"/>
    <w:uiPriority w:val="99"/>
    <w:rsid w:val="00FE2E1E"/>
    <w:rPr>
      <w:rFonts w:cs="MS Mincho"/>
      <w:color w:val="000000"/>
      <w:sz w:val="14"/>
      <w:szCs w:val="14"/>
    </w:rPr>
  </w:style>
  <w:style w:type="paragraph" w:customStyle="1" w:styleId="articledetails">
    <w:name w:val="articledetails"/>
    <w:basedOn w:val="Normal"/>
    <w:rsid w:val="00FE2E1E"/>
    <w:pPr>
      <w:spacing w:before="100" w:beforeAutospacing="1" w:after="100" w:afterAutospacing="1"/>
    </w:pPr>
    <w:rPr>
      <w:rFonts w:ascii="Tahoma" w:hAnsi="Tahoma"/>
      <w:szCs w:val="20"/>
    </w:rPr>
  </w:style>
  <w:style w:type="character" w:customStyle="1" w:styleId="posted-and-updated">
    <w:name w:val="posted-and-updated"/>
    <w:basedOn w:val="DefaultParagraphFont"/>
    <w:rsid w:val="00FE2E1E"/>
  </w:style>
  <w:style w:type="paragraph" w:customStyle="1" w:styleId="aff">
    <w:name w:val="aff"/>
    <w:basedOn w:val="Normal"/>
    <w:rsid w:val="00FE2E1E"/>
    <w:pPr>
      <w:spacing w:before="100" w:beforeAutospacing="1" w:after="100" w:afterAutospacing="1"/>
    </w:pPr>
    <w:rPr>
      <w:rFonts w:ascii="Tahoma" w:hAnsi="Tahoma"/>
      <w:szCs w:val="20"/>
    </w:rPr>
  </w:style>
  <w:style w:type="character" w:customStyle="1" w:styleId="entry-author">
    <w:name w:val="entry-author"/>
    <w:basedOn w:val="DefaultParagraphFont"/>
    <w:rsid w:val="00FE2E1E"/>
  </w:style>
  <w:style w:type="character" w:customStyle="1" w:styleId="entry-author-name">
    <w:name w:val="entry-author-name"/>
    <w:basedOn w:val="DefaultParagraphFont"/>
    <w:rsid w:val="00FE2E1E"/>
  </w:style>
  <w:style w:type="character" w:customStyle="1" w:styleId="arial11">
    <w:name w:val="arial_11"/>
    <w:basedOn w:val="DefaultParagraphFont"/>
    <w:rsid w:val="00FE2E1E"/>
  </w:style>
  <w:style w:type="character" w:customStyle="1" w:styleId="contrib-degrees">
    <w:name w:val="contrib-degrees"/>
    <w:basedOn w:val="DefaultParagraphFont"/>
    <w:rsid w:val="00FE2E1E"/>
  </w:style>
  <w:style w:type="character" w:customStyle="1" w:styleId="contrib-on-behalf-of">
    <w:name w:val="contrib-on-behalf-of"/>
    <w:basedOn w:val="DefaultParagraphFont"/>
    <w:rsid w:val="00FE2E1E"/>
  </w:style>
  <w:style w:type="character" w:customStyle="1" w:styleId="pubtime">
    <w:name w:val="pubtime"/>
    <w:basedOn w:val="DefaultParagraphFont"/>
    <w:rsid w:val="00FE2E1E"/>
  </w:style>
  <w:style w:type="character" w:customStyle="1" w:styleId="time">
    <w:name w:val="time"/>
    <w:basedOn w:val="DefaultParagraphFont"/>
    <w:rsid w:val="00FE2E1E"/>
  </w:style>
  <w:style w:type="character" w:customStyle="1" w:styleId="fbcommentscount">
    <w:name w:val="fb_comments_count"/>
    <w:basedOn w:val="DefaultParagraphFont"/>
    <w:rsid w:val="00FE2E1E"/>
  </w:style>
  <w:style w:type="character" w:customStyle="1" w:styleId="stsharethiscustom">
    <w:name w:val="st_sharethis_custom"/>
    <w:basedOn w:val="DefaultParagraphFont"/>
    <w:rsid w:val="00FE2E1E"/>
  </w:style>
  <w:style w:type="paragraph" w:customStyle="1" w:styleId="permalinkable">
    <w:name w:val="permalinkable"/>
    <w:basedOn w:val="Normal"/>
    <w:rsid w:val="00FE2E1E"/>
    <w:pPr>
      <w:spacing w:before="100" w:beforeAutospacing="1" w:after="100" w:afterAutospacing="1"/>
    </w:pPr>
    <w:rPr>
      <w:rFonts w:ascii="Tahoma" w:hAnsi="Tahoma"/>
      <w:szCs w:val="20"/>
    </w:rPr>
  </w:style>
  <w:style w:type="character" w:customStyle="1" w:styleId="post-date">
    <w:name w:val="post-date"/>
    <w:basedOn w:val="DefaultParagraphFont"/>
    <w:rsid w:val="00FE2E1E"/>
  </w:style>
  <w:style w:type="character" w:customStyle="1" w:styleId="link-external">
    <w:name w:val="link-external"/>
    <w:basedOn w:val="DefaultParagraphFont"/>
    <w:rsid w:val="00FE2E1E"/>
  </w:style>
  <w:style w:type="character" w:customStyle="1" w:styleId="articleauthor">
    <w:name w:val="article_author"/>
    <w:basedOn w:val="DefaultParagraphFont"/>
    <w:rsid w:val="00FE2E1E"/>
  </w:style>
  <w:style w:type="character" w:customStyle="1" w:styleId="articleissue">
    <w:name w:val="article_issue"/>
    <w:basedOn w:val="DefaultParagraphFont"/>
    <w:rsid w:val="00FE2E1E"/>
  </w:style>
  <w:style w:type="character" w:customStyle="1" w:styleId="a-size-large">
    <w:name w:val="a-size-large"/>
    <w:basedOn w:val="DefaultParagraphFont"/>
    <w:rsid w:val="00FE2E1E"/>
  </w:style>
  <w:style w:type="character" w:customStyle="1" w:styleId="a-size-medium">
    <w:name w:val="a-size-medium"/>
    <w:basedOn w:val="DefaultParagraphFont"/>
    <w:rsid w:val="00FE2E1E"/>
  </w:style>
  <w:style w:type="character" w:customStyle="1" w:styleId="contribution">
    <w:name w:val="contribution"/>
    <w:basedOn w:val="DefaultParagraphFont"/>
    <w:rsid w:val="00FE2E1E"/>
  </w:style>
  <w:style w:type="character" w:customStyle="1" w:styleId="a-color-secondary">
    <w:name w:val="a-color-secondary"/>
    <w:basedOn w:val="DefaultParagraphFont"/>
    <w:rsid w:val="00FE2E1E"/>
  </w:style>
  <w:style w:type="paragraph" w:customStyle="1" w:styleId="sbyline">
    <w:name w:val="sbyline"/>
    <w:basedOn w:val="Normal"/>
    <w:rsid w:val="00FE2E1E"/>
    <w:pPr>
      <w:spacing w:before="100" w:beforeAutospacing="1" w:after="100" w:afterAutospacing="1"/>
    </w:pPr>
    <w:rPr>
      <w:rFonts w:ascii="Tahoma" w:hAnsi="Tahoma"/>
      <w:szCs w:val="20"/>
    </w:rPr>
  </w:style>
  <w:style w:type="character" w:customStyle="1" w:styleId="ui-author">
    <w:name w:val="ui-author"/>
    <w:basedOn w:val="DefaultParagraphFont"/>
    <w:rsid w:val="00FE2E1E"/>
  </w:style>
  <w:style w:type="character" w:customStyle="1" w:styleId="ui-staffline">
    <w:name w:val="ui-staffline"/>
    <w:basedOn w:val="DefaultParagraphFont"/>
    <w:rsid w:val="00FE2E1E"/>
  </w:style>
  <w:style w:type="paragraph" w:customStyle="1" w:styleId="promotion-tag-p">
    <w:name w:val="promotion-tag-p"/>
    <w:basedOn w:val="Normal"/>
    <w:rsid w:val="00FE2E1E"/>
    <w:pPr>
      <w:spacing w:before="100" w:beforeAutospacing="1" w:after="100" w:afterAutospacing="1"/>
    </w:pPr>
    <w:rPr>
      <w:rFonts w:ascii="Tahoma" w:hAnsi="Tahoma"/>
      <w:szCs w:val="20"/>
    </w:rPr>
  </w:style>
  <w:style w:type="paragraph" w:customStyle="1" w:styleId="heading">
    <w:name w:val="heading"/>
    <w:basedOn w:val="Normal"/>
    <w:rsid w:val="00FE2E1E"/>
    <w:pPr>
      <w:spacing w:before="100" w:beforeAutospacing="1" w:after="100" w:afterAutospacing="1"/>
    </w:pPr>
    <w:rPr>
      <w:rFonts w:ascii="Tahoma" w:hAnsi="Tahoma"/>
      <w:szCs w:val="20"/>
    </w:rPr>
  </w:style>
  <w:style w:type="character" w:customStyle="1" w:styleId="value">
    <w:name w:val="value"/>
    <w:basedOn w:val="DefaultParagraphFont"/>
    <w:rsid w:val="00FE2E1E"/>
  </w:style>
  <w:style w:type="character" w:customStyle="1" w:styleId="specialissuelabel">
    <w:name w:val="specialissuelabel"/>
    <w:basedOn w:val="DefaultParagraphFont"/>
    <w:rsid w:val="00FE2E1E"/>
  </w:style>
  <w:style w:type="character" w:customStyle="1" w:styleId="referencediv">
    <w:name w:val="referencediv"/>
    <w:basedOn w:val="DefaultParagraphFont"/>
    <w:rsid w:val="00FE2E1E"/>
  </w:style>
  <w:style w:type="character" w:customStyle="1" w:styleId="wp-smiley">
    <w:name w:val="wp-smiley"/>
    <w:basedOn w:val="DefaultParagraphFont"/>
    <w:rsid w:val="00FE2E1E"/>
  </w:style>
  <w:style w:type="character" w:customStyle="1" w:styleId="meta-prep">
    <w:name w:val="meta-prep"/>
    <w:basedOn w:val="DefaultParagraphFont"/>
    <w:rsid w:val="00FE2E1E"/>
  </w:style>
  <w:style w:type="character" w:customStyle="1" w:styleId="artjournal">
    <w:name w:val="art_journal"/>
    <w:basedOn w:val="DefaultParagraphFont"/>
    <w:rsid w:val="00FE2E1E"/>
  </w:style>
  <w:style w:type="character" w:customStyle="1" w:styleId="artdatevolumeissuepart">
    <w:name w:val="art_datevolumeissuepart"/>
    <w:basedOn w:val="DefaultParagraphFont"/>
    <w:rsid w:val="00FE2E1E"/>
  </w:style>
  <w:style w:type="character" w:customStyle="1" w:styleId="artpages">
    <w:name w:val="art_pages"/>
    <w:basedOn w:val="DefaultParagraphFont"/>
    <w:rsid w:val="00FE2E1E"/>
  </w:style>
  <w:style w:type="character" w:customStyle="1" w:styleId="singlehighlightclass">
    <w:name w:val="single_highlight_class"/>
    <w:basedOn w:val="DefaultParagraphFont"/>
    <w:rsid w:val="00FE2E1E"/>
  </w:style>
  <w:style w:type="character" w:customStyle="1" w:styleId="degree">
    <w:name w:val="degree"/>
    <w:basedOn w:val="DefaultParagraphFont"/>
    <w:rsid w:val="00FE2E1E"/>
  </w:style>
  <w:style w:type="character" w:customStyle="1" w:styleId="major">
    <w:name w:val="major"/>
    <w:basedOn w:val="DefaultParagraphFont"/>
    <w:rsid w:val="00FE2E1E"/>
  </w:style>
  <w:style w:type="character" w:customStyle="1" w:styleId="authors">
    <w:name w:val="authors"/>
    <w:basedOn w:val="DefaultParagraphFont"/>
    <w:rsid w:val="00FE2E1E"/>
  </w:style>
  <w:style w:type="character" w:customStyle="1" w:styleId="views">
    <w:name w:val="views"/>
    <w:basedOn w:val="DefaultParagraphFont"/>
    <w:rsid w:val="00FE2E1E"/>
  </w:style>
  <w:style w:type="character" w:customStyle="1" w:styleId="stmainservices">
    <w:name w:val="stmainservices"/>
    <w:basedOn w:val="DefaultParagraphFont"/>
    <w:rsid w:val="00FE2E1E"/>
  </w:style>
  <w:style w:type="character" w:customStyle="1" w:styleId="stbubblehcount">
    <w:name w:val="stbubble_hcount"/>
    <w:basedOn w:val="DefaultParagraphFont"/>
    <w:rsid w:val="00FE2E1E"/>
  </w:style>
  <w:style w:type="paragraph" w:customStyle="1" w:styleId="Document">
    <w:name w:val="_Document"/>
    <w:basedOn w:val="Default"/>
    <w:next w:val="Default"/>
    <w:uiPriority w:val="99"/>
    <w:rsid w:val="00FE2E1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FE2E1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FE2E1E"/>
    <w:pPr>
      <w:widowControl w:val="0"/>
    </w:pPr>
    <w:rPr>
      <w:rFonts w:ascii="AKDPE C+ Utopia" w:eastAsiaTheme="minorEastAsia" w:hAnsi="AKDPE C+ Utopia" w:cs="Cambria"/>
      <w:color w:val="auto"/>
    </w:rPr>
  </w:style>
  <w:style w:type="paragraph" w:customStyle="1" w:styleId="collapsed-hide">
    <w:name w:val="collapsed-hide"/>
    <w:basedOn w:val="Normal"/>
    <w:rsid w:val="00FE2E1E"/>
    <w:pPr>
      <w:spacing w:before="100" w:beforeAutospacing="1" w:after="100" w:afterAutospacing="1"/>
    </w:pPr>
    <w:rPr>
      <w:rFonts w:ascii="Tahoma" w:hAnsi="Tahoma"/>
      <w:szCs w:val="20"/>
    </w:rPr>
  </w:style>
  <w:style w:type="paragraph" w:customStyle="1" w:styleId="Pa7">
    <w:name w:val="Pa7"/>
    <w:basedOn w:val="Default"/>
    <w:next w:val="Default"/>
    <w:uiPriority w:val="99"/>
    <w:rsid w:val="00FE2E1E"/>
    <w:pPr>
      <w:widowControl w:val="0"/>
      <w:spacing w:line="211" w:lineRule="atLeast"/>
    </w:pPr>
    <w:rPr>
      <w:rFonts w:ascii="Courier New" w:eastAsiaTheme="minorEastAsia" w:hAnsi="Courier New" w:cs="Cambria"/>
      <w:color w:val="auto"/>
    </w:rPr>
  </w:style>
  <w:style w:type="paragraph" w:customStyle="1" w:styleId="odd">
    <w:name w:val="odd"/>
    <w:basedOn w:val="Normal"/>
    <w:rsid w:val="00FE2E1E"/>
    <w:pPr>
      <w:spacing w:before="100" w:beforeAutospacing="1" w:after="100" w:afterAutospacing="1"/>
    </w:pPr>
    <w:rPr>
      <w:rFonts w:ascii="Tahoma" w:hAnsi="Tahoma"/>
      <w:szCs w:val="20"/>
    </w:rPr>
  </w:style>
  <w:style w:type="character" w:customStyle="1" w:styleId="article-date">
    <w:name w:val="article-date"/>
    <w:basedOn w:val="DefaultParagraphFont"/>
    <w:rsid w:val="00FE2E1E"/>
  </w:style>
  <w:style w:type="character" w:customStyle="1" w:styleId="article-author">
    <w:name w:val="article-author"/>
    <w:basedOn w:val="DefaultParagraphFont"/>
    <w:rsid w:val="00FE2E1E"/>
  </w:style>
  <w:style w:type="character" w:customStyle="1" w:styleId="tolocaltime">
    <w:name w:val="tolocaltime"/>
    <w:basedOn w:val="DefaultParagraphFont"/>
    <w:rsid w:val="00FE2E1E"/>
  </w:style>
  <w:style w:type="character" w:customStyle="1" w:styleId="pb-byline">
    <w:name w:val="pb-byline"/>
    <w:basedOn w:val="DefaultParagraphFont"/>
    <w:rsid w:val="00FE2E1E"/>
  </w:style>
  <w:style w:type="character" w:customStyle="1" w:styleId="pb-timestamp">
    <w:name w:val="pb-timestamp"/>
    <w:basedOn w:val="DefaultParagraphFont"/>
    <w:rsid w:val="00FE2E1E"/>
  </w:style>
  <w:style w:type="paragraph" w:customStyle="1" w:styleId="Pa8">
    <w:name w:val="Pa8"/>
    <w:basedOn w:val="Default"/>
    <w:next w:val="Default"/>
    <w:uiPriority w:val="99"/>
    <w:rsid w:val="00FE2E1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FE2E1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FE2E1E"/>
  </w:style>
  <w:style w:type="character" w:customStyle="1" w:styleId="even">
    <w:name w:val="even"/>
    <w:basedOn w:val="DefaultParagraphFont"/>
    <w:rsid w:val="00FE2E1E"/>
  </w:style>
  <w:style w:type="paragraph" w:customStyle="1" w:styleId="volissue">
    <w:name w:val="volissue"/>
    <w:basedOn w:val="Normal"/>
    <w:rsid w:val="00FE2E1E"/>
    <w:pPr>
      <w:spacing w:before="100" w:beforeAutospacing="1" w:after="100" w:afterAutospacing="1"/>
    </w:pPr>
    <w:rPr>
      <w:rFonts w:ascii="Tahoma" w:hAnsi="Tahoma"/>
      <w:szCs w:val="20"/>
    </w:rPr>
  </w:style>
  <w:style w:type="character" w:customStyle="1" w:styleId="view-count">
    <w:name w:val="view-count"/>
    <w:basedOn w:val="DefaultParagraphFont"/>
    <w:rsid w:val="00FE2E1E"/>
  </w:style>
  <w:style w:type="character" w:customStyle="1" w:styleId="tChar">
    <w:name w:val="t Char"/>
    <w:rsid w:val="00FE2E1E"/>
    <w:rPr>
      <w:rFonts w:ascii="Georgia" w:eastAsia="Times New Roman" w:hAnsi="Georgia" w:cs="Calibri"/>
      <w:b/>
      <w:lang w:val="x-none" w:eastAsia="x-none"/>
    </w:rPr>
  </w:style>
  <w:style w:type="paragraph" w:customStyle="1" w:styleId="BoldUnderlineChar20">
    <w:name w:val="BoldUnderline Char2"/>
    <w:link w:val="BoldUnderlineChar2Char"/>
    <w:rsid w:val="00FE2E1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FE2E1E"/>
    <w:rPr>
      <w:rFonts w:ascii="Times New Roman" w:eastAsia="Times New Roman" w:hAnsi="Times New Roman" w:cs="Times New Roman"/>
      <w:b/>
      <w:sz w:val="20"/>
      <w:szCs w:val="24"/>
      <w:u w:val="single"/>
    </w:rPr>
  </w:style>
  <w:style w:type="character" w:customStyle="1" w:styleId="UnderlineCharChar4">
    <w:name w:val="Underline Char Char4"/>
    <w:rsid w:val="00FE2E1E"/>
    <w:rPr>
      <w:szCs w:val="24"/>
      <w:u w:val="single"/>
      <w:lang w:val="en-US" w:eastAsia="en-US" w:bidi="ar-SA"/>
    </w:rPr>
  </w:style>
  <w:style w:type="character" w:customStyle="1" w:styleId="BoldUnderlineCharChar3">
    <w:name w:val="BoldUnderline Char Char3"/>
    <w:rsid w:val="00FE2E1E"/>
    <w:rPr>
      <w:b/>
      <w:szCs w:val="24"/>
      <w:u w:val="single"/>
      <w:lang w:val="en-US" w:eastAsia="en-US" w:bidi="ar-SA"/>
    </w:rPr>
  </w:style>
  <w:style w:type="character" w:customStyle="1" w:styleId="BoldUnderlineCharChar2">
    <w:name w:val="BoldUnderline Char Char2"/>
    <w:rsid w:val="00FE2E1E"/>
    <w:rPr>
      <w:b/>
      <w:szCs w:val="24"/>
      <w:u w:val="single"/>
      <w:lang w:val="en-US" w:eastAsia="en-US" w:bidi="ar-SA"/>
    </w:rPr>
  </w:style>
  <w:style w:type="paragraph" w:customStyle="1" w:styleId="UnderlineCard0">
    <w:name w:val="UnderlineCard"/>
    <w:basedOn w:val="Heading3"/>
    <w:link w:val="UnderlineCardChar"/>
    <w:qFormat/>
    <w:rsid w:val="00FE2E1E"/>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FE2E1E"/>
    <w:rPr>
      <w:rFonts w:ascii="Calibri" w:eastAsia="Calibri" w:hAnsi="Calibri" w:cs="Times New Roman"/>
      <w:bCs/>
      <w:sz w:val="20"/>
      <w:szCs w:val="20"/>
      <w:u w:val="single"/>
      <w:lang w:val="x-none" w:eastAsia="x-none"/>
    </w:rPr>
  </w:style>
  <w:style w:type="character" w:customStyle="1" w:styleId="5Notunderlined">
    <w:name w:val="5 Not underlined"/>
    <w:rsid w:val="00FE2E1E"/>
    <w:rPr>
      <w:rFonts w:ascii="Times New Roman" w:hAnsi="Times New Roman"/>
      <w:sz w:val="16"/>
    </w:rPr>
  </w:style>
  <w:style w:type="character" w:customStyle="1" w:styleId="volume-issue">
    <w:name w:val="volume-issue"/>
    <w:rsid w:val="00FE2E1E"/>
    <w:rPr>
      <w:rFonts w:cs="Times New Roman"/>
    </w:rPr>
  </w:style>
  <w:style w:type="character" w:customStyle="1" w:styleId="i">
    <w:name w:val="i"/>
    <w:basedOn w:val="DefaultParagraphFont"/>
    <w:uiPriority w:val="99"/>
    <w:rsid w:val="00FE2E1E"/>
  </w:style>
  <w:style w:type="character" w:customStyle="1" w:styleId="storytext">
    <w:name w:val="storytext"/>
    <w:basedOn w:val="DefaultParagraphFont"/>
    <w:rsid w:val="00FE2E1E"/>
  </w:style>
  <w:style w:type="character" w:customStyle="1" w:styleId="heading3char0">
    <w:name w:val="heading3char"/>
    <w:rsid w:val="00FE2E1E"/>
  </w:style>
  <w:style w:type="character" w:customStyle="1" w:styleId="boldness1">
    <w:name w:val="boldness1"/>
    <w:rsid w:val="00FE2E1E"/>
  </w:style>
  <w:style w:type="paragraph" w:customStyle="1" w:styleId="Cardd">
    <w:name w:val="Cardd"/>
    <w:basedOn w:val="Normal"/>
    <w:uiPriority w:val="4"/>
    <w:qFormat/>
    <w:rsid w:val="00FE2E1E"/>
    <w:pPr>
      <w:ind w:left="288" w:right="288"/>
    </w:pPr>
  </w:style>
  <w:style w:type="paragraph" w:customStyle="1" w:styleId="document0">
    <w:name w:val="document"/>
    <w:basedOn w:val="Normal"/>
    <w:rsid w:val="00FE2E1E"/>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FE2E1E"/>
    <w:rPr>
      <w:rFonts w:cs="Arial"/>
      <w:bCs/>
      <w:szCs w:val="26"/>
      <w:u w:val="single"/>
      <w:lang w:val="en-US" w:eastAsia="en-US" w:bidi="ar-SA"/>
    </w:rPr>
  </w:style>
  <w:style w:type="character" w:customStyle="1" w:styleId="current-selection">
    <w:name w:val="current-selection"/>
    <w:basedOn w:val="DefaultParagraphFont"/>
    <w:rsid w:val="00FE2E1E"/>
  </w:style>
  <w:style w:type="character" w:customStyle="1" w:styleId="a2">
    <w:name w:val="_"/>
    <w:basedOn w:val="DefaultParagraphFont"/>
    <w:rsid w:val="00FE2E1E"/>
  </w:style>
  <w:style w:type="paragraph" w:customStyle="1" w:styleId="Shrink6">
    <w:name w:val="Shrink 6"/>
    <w:basedOn w:val="Normal"/>
    <w:qFormat/>
    <w:rsid w:val="00FE2E1E"/>
    <w:rPr>
      <w:rFonts w:eastAsia="Calibri" w:cs="Times New Roman"/>
      <w:sz w:val="12"/>
    </w:rPr>
  </w:style>
  <w:style w:type="character" w:customStyle="1" w:styleId="messagecontent">
    <w:name w:val="message_content"/>
    <w:rsid w:val="00FE2E1E"/>
  </w:style>
  <w:style w:type="character" w:customStyle="1" w:styleId="StyleUnderlineChar">
    <w:name w:val="Style Underline Char"/>
    <w:basedOn w:val="DefaultParagraphFont"/>
    <w:rsid w:val="00FE2E1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FE2E1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FE2E1E"/>
    <w:rPr>
      <w:rFonts w:ascii="Calibri" w:eastAsia="Times New Roman" w:hAnsi="Calibri" w:cs="Arial"/>
      <w:b/>
      <w:kern w:val="32"/>
      <w:sz w:val="24"/>
      <w:szCs w:val="32"/>
      <w:u w:val="single"/>
    </w:rPr>
  </w:style>
  <w:style w:type="character" w:customStyle="1" w:styleId="twelptblackblack1">
    <w:name w:val="twelptblackblack1"/>
    <w:basedOn w:val="DefaultParagraphFont"/>
    <w:rsid w:val="00FE2E1E"/>
    <w:rPr>
      <w:rFonts w:ascii="Verdana" w:hAnsi="Verdana" w:hint="default"/>
      <w:color w:val="000000"/>
      <w:sz w:val="16"/>
      <w:szCs w:val="16"/>
    </w:rPr>
  </w:style>
  <w:style w:type="character" w:customStyle="1" w:styleId="Heading3CharCharCharChar1">
    <w:name w:val="Heading 3 Char Char Char Char1"/>
    <w:rsid w:val="00FE2E1E"/>
    <w:rPr>
      <w:rFonts w:cs="Arial"/>
      <w:bCs/>
      <w:szCs w:val="26"/>
      <w:u w:val="single"/>
      <w:lang w:val="en-US" w:eastAsia="en-US" w:bidi="ar-SA"/>
    </w:rPr>
  </w:style>
  <w:style w:type="paragraph" w:customStyle="1" w:styleId="conintrotext">
    <w:name w:val="conintrotext"/>
    <w:basedOn w:val="Normal"/>
    <w:uiPriority w:val="99"/>
    <w:rsid w:val="00FE2E1E"/>
    <w:pPr>
      <w:spacing w:before="100" w:beforeAutospacing="1" w:after="100" w:afterAutospacing="1"/>
    </w:pPr>
    <w:rPr>
      <w:rFonts w:eastAsia="Times New Roman"/>
      <w:sz w:val="24"/>
    </w:rPr>
  </w:style>
  <w:style w:type="character" w:customStyle="1" w:styleId="comment-body">
    <w:name w:val="comment-body"/>
    <w:rsid w:val="00FE2E1E"/>
  </w:style>
  <w:style w:type="character" w:customStyle="1" w:styleId="UnderlineCharCharChar1">
    <w:name w:val="Underline Char Char Char1"/>
    <w:rsid w:val="00FE2E1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E2E1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E2E1E"/>
    <w:rPr>
      <w:rFonts w:asciiTheme="minorHAnsi" w:eastAsia="MS Mincho" w:hAnsiTheme="minorHAnsi"/>
      <w:b/>
      <w:u w:val="single"/>
    </w:rPr>
  </w:style>
  <w:style w:type="character" w:customStyle="1" w:styleId="mw-headline">
    <w:name w:val="mw-headline"/>
    <w:rsid w:val="00FE2E1E"/>
  </w:style>
  <w:style w:type="character" w:customStyle="1" w:styleId="flagicon">
    <w:name w:val="flagicon"/>
    <w:rsid w:val="00FE2E1E"/>
  </w:style>
  <w:style w:type="paragraph" w:customStyle="1" w:styleId="assert">
    <w:name w:val="assert"/>
    <w:basedOn w:val="Normal"/>
    <w:uiPriority w:val="99"/>
    <w:rsid w:val="00FE2E1E"/>
    <w:pPr>
      <w:spacing w:before="100" w:beforeAutospacing="1" w:after="100" w:afterAutospacing="1"/>
    </w:pPr>
    <w:rPr>
      <w:rFonts w:eastAsia="Times New Roman"/>
      <w:sz w:val="24"/>
    </w:rPr>
  </w:style>
  <w:style w:type="character" w:customStyle="1" w:styleId="apturelink">
    <w:name w:val="apturelink"/>
    <w:rsid w:val="00FE2E1E"/>
  </w:style>
  <w:style w:type="character" w:customStyle="1" w:styleId="apturelinkicon">
    <w:name w:val="apturelinkicon"/>
    <w:rsid w:val="00FE2E1E"/>
  </w:style>
  <w:style w:type="paragraph" w:customStyle="1" w:styleId="Default1">
    <w:name w:val="Default1"/>
    <w:basedOn w:val="Default"/>
    <w:next w:val="Default"/>
    <w:uiPriority w:val="99"/>
    <w:rsid w:val="00FE2E1E"/>
    <w:rPr>
      <w:color w:val="auto"/>
    </w:rPr>
  </w:style>
  <w:style w:type="paragraph" w:customStyle="1" w:styleId="center">
    <w:name w:val="center"/>
    <w:basedOn w:val="Normal"/>
    <w:uiPriority w:val="99"/>
    <w:rsid w:val="00FE2E1E"/>
    <w:pPr>
      <w:spacing w:before="100" w:beforeAutospacing="1" w:after="100" w:afterAutospacing="1"/>
    </w:pPr>
    <w:rPr>
      <w:rFonts w:eastAsia="Times New Roman"/>
      <w:sz w:val="24"/>
    </w:rPr>
  </w:style>
  <w:style w:type="character" w:customStyle="1" w:styleId="LittleChar">
    <w:name w:val="Little Char"/>
    <w:link w:val="Little"/>
    <w:rsid w:val="00FE2E1E"/>
    <w:rPr>
      <w:rFonts w:ascii="Garamond" w:eastAsia="Times New Roman" w:hAnsi="Garamond"/>
    </w:rPr>
  </w:style>
  <w:style w:type="character" w:customStyle="1" w:styleId="UnderlineChar1Char">
    <w:name w:val="Underline Char1 Char"/>
    <w:rsid w:val="00FE2E1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E2E1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E2E1E"/>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E2E1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E2E1E"/>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E2E1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E2E1E"/>
    <w:rPr>
      <w:rFonts w:asciiTheme="minorHAnsi" w:eastAsia="MS Mincho" w:hAnsiTheme="minorHAnsi"/>
      <w:b/>
      <w:u w:val="single"/>
    </w:rPr>
  </w:style>
  <w:style w:type="paragraph" w:customStyle="1" w:styleId="CardBody">
    <w:name w:val="Card Body"/>
    <w:basedOn w:val="Normal"/>
    <w:link w:val="CardBodyChar"/>
    <w:rsid w:val="00FE2E1E"/>
    <w:rPr>
      <w:rFonts w:eastAsia="Times New Roman"/>
    </w:rPr>
  </w:style>
  <w:style w:type="character" w:customStyle="1" w:styleId="CardBodyChar">
    <w:name w:val="Card Body Char"/>
    <w:link w:val="CardBody"/>
    <w:rsid w:val="00FE2E1E"/>
    <w:rPr>
      <w:rFonts w:ascii="Calibri" w:eastAsia="Times New Roman" w:hAnsi="Calibri"/>
    </w:rPr>
  </w:style>
  <w:style w:type="character" w:customStyle="1" w:styleId="ptitleinside">
    <w:name w:val="p_title_inside"/>
    <w:rsid w:val="00FE2E1E"/>
  </w:style>
  <w:style w:type="paragraph" w:customStyle="1" w:styleId="StyleBoldandUnderlineChar11ptBorderSinglesolidline">
    <w:name w:val="Style Bold and Underline Char + 11 pt Border: : (Single solid line..."/>
    <w:link w:val="StyleBoldandUnderlineChar11ptBorderSinglesolidlineChar"/>
    <w:rsid w:val="00FE2E1E"/>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E2E1E"/>
    <w:rPr>
      <w:rFonts w:eastAsia="Times New Roman"/>
      <w:b/>
      <w:bCs/>
      <w:szCs w:val="20"/>
      <w:u w:val="single"/>
      <w:bdr w:val="single" w:sz="4" w:space="0" w:color="auto"/>
    </w:rPr>
  </w:style>
  <w:style w:type="character" w:customStyle="1" w:styleId="Heading1CharChar1">
    <w:name w:val="Heading 1 Char Char1"/>
    <w:rsid w:val="00FE2E1E"/>
    <w:rPr>
      <w:rFonts w:cs="Arial"/>
      <w:b/>
      <w:bCs/>
      <w:szCs w:val="32"/>
      <w:lang w:val="en-US" w:eastAsia="en-US" w:bidi="ar-SA"/>
    </w:rPr>
  </w:style>
  <w:style w:type="paragraph" w:customStyle="1" w:styleId="Indentation">
    <w:name w:val="Indentation"/>
    <w:basedOn w:val="Normal"/>
    <w:uiPriority w:val="99"/>
    <w:rsid w:val="00FE2E1E"/>
    <w:pPr>
      <w:ind w:left="288" w:right="288"/>
    </w:pPr>
  </w:style>
  <w:style w:type="character" w:customStyle="1" w:styleId="StyleUnderlineCharChar9ptBold">
    <w:name w:val="Style Underline Char Char + 9 pt Bold"/>
    <w:rsid w:val="00FE2E1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E2E1E"/>
    <w:rPr>
      <w:rFonts w:eastAsia="Times New Roman"/>
      <w:u w:val="single"/>
    </w:rPr>
  </w:style>
  <w:style w:type="character" w:customStyle="1" w:styleId="StyleStyle4ArialNarrow9ptChar">
    <w:name w:val="Style Style4 + Arial Narrow 9 pt Char"/>
    <w:link w:val="StyleStyle4ArialNarrow9pt"/>
    <w:rsid w:val="00FE2E1E"/>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FE2E1E"/>
    <w:rPr>
      <w:rFonts w:eastAsia="Times New Roman"/>
      <w:b/>
      <w:bCs/>
      <w:u w:val="single"/>
    </w:rPr>
  </w:style>
  <w:style w:type="character" w:customStyle="1" w:styleId="StyleStyle4ArialNarrow9ptBoldChar">
    <w:name w:val="Style Style4 + Arial Narrow 9 pt Bold Char"/>
    <w:link w:val="StyleStyle4ArialNarrow9ptBold"/>
    <w:rsid w:val="00FE2E1E"/>
    <w:rPr>
      <w:rFonts w:ascii="Calibri" w:eastAsia="Times New Roman" w:hAnsi="Calibri"/>
      <w:b/>
      <w:bCs/>
      <w:u w:val="single"/>
    </w:rPr>
  </w:style>
  <w:style w:type="character" w:customStyle="1" w:styleId="StyleBoldandUnderlineCharChar29pt">
    <w:name w:val="Style Bold and Underline Char Char2 + 9 pt"/>
    <w:rsid w:val="00FE2E1E"/>
    <w:rPr>
      <w:rFonts w:ascii="Times New Roman" w:hAnsi="Times New Roman"/>
      <w:b/>
      <w:bCs/>
      <w:noProof w:val="0"/>
      <w:sz w:val="20"/>
      <w:u w:val="single"/>
    </w:rPr>
  </w:style>
  <w:style w:type="character" w:customStyle="1" w:styleId="StyleUnderlineCharChar19pt">
    <w:name w:val="Style Underline Char Char1 + 9 pt"/>
    <w:rsid w:val="00FE2E1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E2E1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E2E1E"/>
    <w:rPr>
      <w:rFonts w:ascii="Georgia" w:eastAsia="Times New Roman" w:hAnsi="Georgia"/>
      <w:b/>
      <w:smallCaps/>
      <w:sz w:val="24"/>
      <w:szCs w:val="24"/>
      <w:u w:val="single"/>
    </w:rPr>
  </w:style>
  <w:style w:type="character" w:customStyle="1" w:styleId="CardTextCharChar">
    <w:name w:val="Card Text Char Char"/>
    <w:rsid w:val="00FE2E1E"/>
    <w:rPr>
      <w:rFonts w:ascii="Times New Roman" w:eastAsia="Times New Roman" w:hAnsi="Times New Roman" w:cs="Times New Roman"/>
      <w:sz w:val="20"/>
      <w:szCs w:val="20"/>
    </w:rPr>
  </w:style>
  <w:style w:type="character" w:customStyle="1" w:styleId="citeChar1">
    <w:name w:val="cite Char"/>
    <w:locked/>
    <w:rsid w:val="00FE2E1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FE2E1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E2E1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FE2E1E"/>
    <w:rPr>
      <w:i/>
      <w:iCs/>
      <w:sz w:val="20"/>
      <w:u w:val="single"/>
    </w:rPr>
  </w:style>
  <w:style w:type="character" w:customStyle="1" w:styleId="HIGHLIGHT0">
    <w:name w:val="HIGHLIGHT"/>
    <w:uiPriority w:val="1"/>
    <w:rsid w:val="00FE2E1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FE2E1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FE2E1E"/>
    <w:rPr>
      <w:rFonts w:ascii="Times New Roman" w:eastAsia="Times New Roman" w:hAnsi="Times New Roman" w:cs="Times New Roman"/>
      <w:b/>
      <w:sz w:val="28"/>
      <w:szCs w:val="24"/>
    </w:rPr>
  </w:style>
  <w:style w:type="character" w:customStyle="1" w:styleId="FifthChar">
    <w:name w:val="Fifth Char"/>
    <w:link w:val="Fifth"/>
    <w:rsid w:val="00FE2E1E"/>
    <w:rPr>
      <w:rFonts w:ascii="Calibri" w:eastAsia="Calibri" w:hAnsi="Calibri"/>
    </w:rPr>
  </w:style>
  <w:style w:type="paragraph" w:customStyle="1" w:styleId="Third">
    <w:name w:val="Third"/>
    <w:basedOn w:val="Normal"/>
    <w:link w:val="ThirdChar"/>
    <w:rsid w:val="00FE2E1E"/>
    <w:rPr>
      <w:rFonts w:eastAsia="Times New Roman"/>
      <w:b/>
      <w:u w:val="single"/>
      <w:lang w:val="x-none" w:eastAsia="x-none"/>
    </w:rPr>
  </w:style>
  <w:style w:type="character" w:customStyle="1" w:styleId="ThirdChar">
    <w:name w:val="Third Char"/>
    <w:link w:val="Third"/>
    <w:rsid w:val="00FE2E1E"/>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FE2E1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FE2E1E"/>
    <w:rPr>
      <w:rFonts w:ascii="Times New Roman" w:eastAsia="Times New Roman" w:hAnsi="Times New Roman"/>
      <w:szCs w:val="24"/>
    </w:rPr>
  </w:style>
  <w:style w:type="character" w:customStyle="1" w:styleId="article-record-publication-volume-issue">
    <w:name w:val="article-record-publication-volume-issue"/>
    <w:rsid w:val="00FE2E1E"/>
  </w:style>
  <w:style w:type="character" w:customStyle="1" w:styleId="NothingCharChar">
    <w:name w:val="Nothing Char Char"/>
    <w:link w:val="NothingCharCharChar"/>
    <w:rsid w:val="00FE2E1E"/>
  </w:style>
  <w:style w:type="paragraph" w:customStyle="1" w:styleId="DebateUnderlineBoldChar">
    <w:name w:val="Debate Underline Bold Char"/>
    <w:basedOn w:val="Normal"/>
    <w:link w:val="DebateUnderlineBoldCharChar"/>
    <w:rsid w:val="00FE2E1E"/>
    <w:pPr>
      <w:jc w:val="both"/>
    </w:pPr>
    <w:rPr>
      <w:rFonts w:eastAsia="Times New Roman"/>
      <w:b/>
      <w:u w:val="thick"/>
    </w:rPr>
  </w:style>
  <w:style w:type="character" w:customStyle="1" w:styleId="DebateUnderlineBoldCharChar">
    <w:name w:val="Debate Underline Bold Char Char"/>
    <w:link w:val="DebateUnderlineBoldChar"/>
    <w:rsid w:val="00FE2E1E"/>
    <w:rPr>
      <w:rFonts w:ascii="Calibri" w:eastAsia="Times New Roman" w:hAnsi="Calibri"/>
      <w:b/>
      <w:u w:val="thick"/>
    </w:rPr>
  </w:style>
  <w:style w:type="character" w:customStyle="1" w:styleId="resultbodyblack">
    <w:name w:val="resultbodyblack"/>
    <w:rsid w:val="00FE2E1E"/>
    <w:rPr>
      <w:rFonts w:cs="Times New Roman"/>
    </w:rPr>
  </w:style>
  <w:style w:type="paragraph" w:customStyle="1" w:styleId="bloctitles">
    <w:name w:val="bloc titles"/>
    <w:basedOn w:val="Heading1"/>
    <w:next w:val="Normal"/>
    <w:link w:val="bloctitlesChar"/>
    <w:autoRedefine/>
    <w:rsid w:val="00FE2E1E"/>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FE2E1E"/>
    <w:rPr>
      <w:rFonts w:ascii="Calibri" w:eastAsia="Malgun Gothic" w:hAnsi="Calibri" w:cs="Arial"/>
      <w:b/>
      <w:sz w:val="28"/>
      <w:szCs w:val="32"/>
      <w:u w:val="single"/>
    </w:rPr>
  </w:style>
  <w:style w:type="paragraph" w:customStyle="1" w:styleId="CiteSmallText">
    <w:name w:val="Cite Small Text"/>
    <w:basedOn w:val="Normal"/>
    <w:uiPriority w:val="99"/>
    <w:rsid w:val="00FE2E1E"/>
    <w:pPr>
      <w:widowControl w:val="0"/>
      <w:spacing w:after="200"/>
    </w:pPr>
    <w:rPr>
      <w:rFonts w:ascii="Helvetica Neue" w:hAnsi="Helvetica Neue"/>
      <w:b/>
      <w:sz w:val="18"/>
    </w:rPr>
  </w:style>
  <w:style w:type="character" w:customStyle="1" w:styleId="3TagCite">
    <w:name w:val="3 Tag/Cite"/>
    <w:rsid w:val="00FE2E1E"/>
    <w:rPr>
      <w:rFonts w:ascii="Times New Roman" w:hAnsi="Times New Roman"/>
      <w:b/>
    </w:rPr>
  </w:style>
  <w:style w:type="character" w:customStyle="1" w:styleId="4Qualifications">
    <w:name w:val="4 Qualifications"/>
    <w:rsid w:val="00FE2E1E"/>
    <w:rPr>
      <w:rFonts w:ascii="Times New Roman" w:hAnsi="Times New Roman"/>
      <w:sz w:val="19"/>
    </w:rPr>
  </w:style>
  <w:style w:type="character" w:customStyle="1" w:styleId="6Underlined">
    <w:name w:val="6 Underlined"/>
    <w:rsid w:val="00FE2E1E"/>
    <w:rPr>
      <w:rFonts w:ascii="Times New Roman" w:hAnsi="Times New Roman"/>
      <w:b/>
      <w:sz w:val="21"/>
      <w:u w:val="single"/>
    </w:rPr>
  </w:style>
  <w:style w:type="paragraph" w:customStyle="1" w:styleId="Cards1CharChar">
    <w:name w:val="Cards1 Char Char"/>
    <w:basedOn w:val="Normal"/>
    <w:link w:val="Cards1CharCharChar"/>
    <w:rsid w:val="00FE2E1E"/>
    <w:pPr>
      <w:autoSpaceDE w:val="0"/>
      <w:autoSpaceDN w:val="0"/>
      <w:adjustRightInd w:val="0"/>
      <w:ind w:left="432" w:right="432"/>
      <w:jc w:val="both"/>
    </w:pPr>
    <w:rPr>
      <w:lang w:val="x-none"/>
    </w:rPr>
  </w:style>
  <w:style w:type="character" w:customStyle="1" w:styleId="Cards1CharCharChar">
    <w:name w:val="Cards1 Char Char Char"/>
    <w:link w:val="Cards1CharChar"/>
    <w:rsid w:val="00FE2E1E"/>
    <w:rPr>
      <w:rFonts w:ascii="Calibri" w:hAnsi="Calibri"/>
      <w:lang w:val="x-none"/>
    </w:rPr>
  </w:style>
  <w:style w:type="character" w:customStyle="1" w:styleId="UnderlineCharCharCharCharCharCharCharChar">
    <w:name w:val="Underline Char Char Char Char Char Char Char Char"/>
    <w:link w:val="UnderlineCharCharCharCharCharCharChar"/>
    <w:rsid w:val="00FE2E1E"/>
    <w:rPr>
      <w:u w:val="single"/>
    </w:rPr>
  </w:style>
  <w:style w:type="paragraph" w:customStyle="1" w:styleId="UnderlineCharCharCharCharCharCharChar">
    <w:name w:val="Underline Char Char Char Char Char Char Char"/>
    <w:basedOn w:val="Normal"/>
    <w:link w:val="UnderlineCharCharCharCharCharCharCharChar"/>
    <w:rsid w:val="00FE2E1E"/>
    <w:rPr>
      <w:rFonts w:asciiTheme="minorHAnsi" w:hAnsiTheme="minorHAnsi"/>
      <w:u w:val="single"/>
    </w:rPr>
  </w:style>
  <w:style w:type="paragraph" w:customStyle="1" w:styleId="CitesCharChar">
    <w:name w:val="Cites Char Char"/>
    <w:next w:val="Normal"/>
    <w:link w:val="CitesCharCharChar"/>
    <w:rsid w:val="00FE2E1E"/>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FE2E1E"/>
    <w:rPr>
      <w:rFonts w:ascii="Times New Roman" w:eastAsia="Times New Roman" w:hAnsi="Times New Roman" w:cs="Times New Roman"/>
      <w:sz w:val="20"/>
      <w:szCs w:val="24"/>
    </w:rPr>
  </w:style>
  <w:style w:type="character" w:customStyle="1" w:styleId="nohighlighting">
    <w:name w:val="no highlighting"/>
    <w:rsid w:val="00FE2E1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E2E1E"/>
    <w:rPr>
      <w:rFonts w:ascii="Cambria" w:hAnsi="Cambria" w:hint="default"/>
      <w:sz w:val="21"/>
      <w:u w:val="single"/>
    </w:rPr>
  </w:style>
  <w:style w:type="paragraph" w:customStyle="1" w:styleId="Swag">
    <w:name w:val="Swag"/>
    <w:basedOn w:val="Normal"/>
    <w:link w:val="SwagChar"/>
    <w:qFormat/>
    <w:rsid w:val="00FE2E1E"/>
    <w:rPr>
      <w:color w:val="0000FF"/>
      <w:sz w:val="12"/>
      <w:u w:val="single"/>
    </w:rPr>
  </w:style>
  <w:style w:type="character" w:customStyle="1" w:styleId="SwagChar">
    <w:name w:val="Swag Char"/>
    <w:link w:val="Swag"/>
    <w:rsid w:val="00FE2E1E"/>
    <w:rPr>
      <w:rFonts w:ascii="Calibri" w:hAnsi="Calibri"/>
      <w:color w:val="0000FF"/>
      <w:sz w:val="12"/>
      <w:u w:val="single"/>
    </w:rPr>
  </w:style>
  <w:style w:type="paragraph" w:customStyle="1" w:styleId="StyleUnderlineTimesNewRoman1">
    <w:name w:val="Style Underline + Times New Roman1"/>
    <w:link w:val="StyleUnderlineTimesNewRoman1Char"/>
    <w:rsid w:val="00FE2E1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FE2E1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FE2E1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FE2E1E"/>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FE2E1E"/>
    <w:rPr>
      <w:rFonts w:ascii="Garamond" w:eastAsia="MS Mincho" w:hAnsi="Garamond"/>
    </w:rPr>
  </w:style>
  <w:style w:type="character" w:customStyle="1" w:styleId="StyleStyleCardTextLeft-075Right0Char">
    <w:name w:val="Style Style Card Text + Left:  -0.75&quot; + Right:  0&quot; Char"/>
    <w:link w:val="StyleStyleCardTextLeft-075Right0"/>
    <w:rsid w:val="00FE2E1E"/>
    <w:rPr>
      <w:rFonts w:ascii="Garamond" w:eastAsia="MS Mincho" w:hAnsi="Garamond"/>
    </w:rPr>
  </w:style>
  <w:style w:type="character" w:customStyle="1" w:styleId="CharChar61">
    <w:name w:val="Char Char61"/>
    <w:rsid w:val="00FE2E1E"/>
    <w:rPr>
      <w:rFonts w:cs="Arial"/>
      <w:bCs/>
      <w:sz w:val="16"/>
      <w:szCs w:val="26"/>
      <w:lang w:val="en-US" w:eastAsia="en-US" w:bidi="ar-SA"/>
    </w:rPr>
  </w:style>
  <w:style w:type="character" w:customStyle="1" w:styleId="ListBulletChar">
    <w:name w:val="List Bullet Char"/>
    <w:link w:val="ListBullet"/>
    <w:uiPriority w:val="99"/>
    <w:rsid w:val="00FE2E1E"/>
    <w:rPr>
      <w:rFonts w:ascii="Calibri" w:eastAsia="Calibri" w:hAnsi="Calibri"/>
    </w:rPr>
  </w:style>
  <w:style w:type="paragraph" w:customStyle="1" w:styleId="subhead10">
    <w:name w:val="subhead1"/>
    <w:basedOn w:val="Normal"/>
    <w:uiPriority w:val="99"/>
    <w:rsid w:val="00FE2E1E"/>
    <w:pPr>
      <w:spacing w:before="100" w:beforeAutospacing="1" w:after="100" w:afterAutospacing="1"/>
    </w:pPr>
    <w:rPr>
      <w:rFonts w:eastAsia="Times New Roman"/>
      <w:sz w:val="24"/>
    </w:rPr>
  </w:style>
  <w:style w:type="character" w:customStyle="1" w:styleId="styledate">
    <w:name w:val="styledate"/>
    <w:rsid w:val="00FE2E1E"/>
  </w:style>
  <w:style w:type="character" w:customStyle="1" w:styleId="BoldandUnderlineChar1">
    <w:name w:val="Bold and Underline Char1"/>
    <w:rsid w:val="00FE2E1E"/>
    <w:rPr>
      <w:b/>
      <w:szCs w:val="24"/>
      <w:u w:val="single"/>
      <w:lang w:val="en-US" w:eastAsia="en-US" w:bidi="ar-SA"/>
    </w:rPr>
  </w:style>
  <w:style w:type="character" w:customStyle="1" w:styleId="BoldandUnderlineChar1Char2">
    <w:name w:val="Bold and Underline Char1 Char2"/>
    <w:rsid w:val="00FE2E1E"/>
    <w:rPr>
      <w:b/>
      <w:szCs w:val="24"/>
      <w:u w:val="single"/>
      <w:lang w:val="en-US" w:eastAsia="en-US" w:bidi="ar-SA"/>
    </w:rPr>
  </w:style>
  <w:style w:type="character" w:customStyle="1" w:styleId="BoldandUnderlineCharChar1">
    <w:name w:val="Bold and Underline Char Char1"/>
    <w:rsid w:val="00FE2E1E"/>
    <w:rPr>
      <w:b/>
      <w:szCs w:val="24"/>
      <w:u w:val="single"/>
      <w:lang w:val="en-US" w:eastAsia="en-US" w:bidi="ar-SA"/>
    </w:rPr>
  </w:style>
  <w:style w:type="character" w:customStyle="1" w:styleId="BoldandUnderlineChar6">
    <w:name w:val="Bold and Underline Char6"/>
    <w:rsid w:val="00FE2E1E"/>
    <w:rPr>
      <w:b/>
      <w:szCs w:val="24"/>
      <w:u w:val="single"/>
      <w:lang w:val="en-US" w:eastAsia="en-US" w:bidi="ar-SA"/>
    </w:rPr>
  </w:style>
  <w:style w:type="character" w:customStyle="1" w:styleId="title-link-wrapper">
    <w:name w:val="title-link-wrapper"/>
    <w:rsid w:val="00FE2E1E"/>
  </w:style>
  <w:style w:type="character" w:customStyle="1" w:styleId="medium-font">
    <w:name w:val="medium-font"/>
    <w:rsid w:val="00FE2E1E"/>
  </w:style>
  <w:style w:type="paragraph" w:customStyle="1" w:styleId="abstract">
    <w:name w:val="abstract"/>
    <w:basedOn w:val="Normal"/>
    <w:uiPriority w:val="99"/>
    <w:rsid w:val="00FE2E1E"/>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FE2E1E"/>
    <w:rPr>
      <w:rFonts w:eastAsia="Times New Roman"/>
      <w:b/>
      <w:bCs/>
      <w:u w:val="single"/>
    </w:rPr>
  </w:style>
  <w:style w:type="character" w:customStyle="1" w:styleId="StyleUnderlineChar11ptBold2Char">
    <w:name w:val="Style Underline Char + 11 pt Bold2 Char"/>
    <w:link w:val="StyleUnderlineChar11ptBold2"/>
    <w:rsid w:val="00FE2E1E"/>
    <w:rPr>
      <w:rFonts w:ascii="Calibri" w:eastAsia="Times New Roman" w:hAnsi="Calibri"/>
      <w:b/>
      <w:bCs/>
      <w:u w:val="single"/>
    </w:rPr>
  </w:style>
  <w:style w:type="character" w:customStyle="1" w:styleId="ReallySamllTextChar">
    <w:name w:val="ReallySamllText Char"/>
    <w:rsid w:val="00FE2E1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FE2E1E"/>
    <w:rPr>
      <w:rFonts w:eastAsia="Times New Roman"/>
      <w:u w:val="single"/>
    </w:rPr>
  </w:style>
  <w:style w:type="character" w:customStyle="1" w:styleId="StyleStyleUnderlineTimesNewRoman11ptChar">
    <w:name w:val="Style Style Underline + Times New Roman + 11 pt Char"/>
    <w:link w:val="StyleStyleUnderlineTimesNewRoman11pt"/>
    <w:rsid w:val="00FE2E1E"/>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E2E1E"/>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FE2E1E"/>
    <w:rPr>
      <w:rFonts w:ascii="Calibri" w:eastAsia="Times New Roman" w:hAnsi="Calibri"/>
      <w:u w:val="single"/>
    </w:rPr>
  </w:style>
  <w:style w:type="character" w:customStyle="1" w:styleId="style10">
    <w:name w:val="style1"/>
    <w:rsid w:val="00FE2E1E"/>
  </w:style>
  <w:style w:type="character" w:customStyle="1" w:styleId="pmtermsel">
    <w:name w:val="pmtermsel"/>
    <w:rsid w:val="00FE2E1E"/>
  </w:style>
  <w:style w:type="character" w:customStyle="1" w:styleId="showipapr">
    <w:name w:val="show_ipapr"/>
    <w:rsid w:val="00FE2E1E"/>
  </w:style>
  <w:style w:type="character" w:customStyle="1" w:styleId="dnindex">
    <w:name w:val="dnindex"/>
    <w:rsid w:val="00FE2E1E"/>
  </w:style>
  <w:style w:type="character" w:customStyle="1" w:styleId="23">
    <w:name w:val="23"/>
    <w:rsid w:val="00FE2E1E"/>
    <w:rPr>
      <w:rFonts w:ascii="Times New Roman" w:hAnsi="Times New Roman" w:cs="Arial"/>
      <w:bCs/>
      <w:sz w:val="20"/>
      <w:u w:val="single"/>
      <w:lang w:val="en-US" w:eastAsia="en-US" w:bidi="ar-SA"/>
    </w:rPr>
  </w:style>
  <w:style w:type="character" w:customStyle="1" w:styleId="33">
    <w:name w:val="33"/>
    <w:rsid w:val="00FE2E1E"/>
    <w:rPr>
      <w:rFonts w:ascii="Times New Roman" w:hAnsi="Times New Roman" w:cs="Arial"/>
      <w:b/>
      <w:bCs/>
      <w:sz w:val="20"/>
      <w:u w:val="single"/>
      <w:lang w:val="en-US" w:eastAsia="en-US" w:bidi="ar-SA"/>
    </w:rPr>
  </w:style>
  <w:style w:type="character" w:customStyle="1" w:styleId="55">
    <w:name w:val="55"/>
    <w:rsid w:val="00FE2E1E"/>
    <w:rPr>
      <w:rFonts w:cs="Arial"/>
      <w:bCs/>
      <w:sz w:val="20"/>
      <w:u w:val="single"/>
      <w:lang w:val="en-US" w:eastAsia="en-US" w:bidi="ar-SA"/>
    </w:rPr>
  </w:style>
  <w:style w:type="character" w:customStyle="1" w:styleId="authoraffil">
    <w:name w:val="authoraffil"/>
    <w:rsid w:val="00FE2E1E"/>
  </w:style>
  <w:style w:type="character" w:customStyle="1" w:styleId="CharChar8">
    <w:name w:val="Char Char8"/>
    <w:rsid w:val="00FE2E1E"/>
    <w:rPr>
      <w:rFonts w:ascii="Georgia" w:eastAsia="Times New Roman" w:hAnsi="Georgia"/>
      <w:b/>
      <w:bCs/>
      <w:sz w:val="30"/>
      <w:szCs w:val="28"/>
      <w:u w:val="single"/>
    </w:rPr>
  </w:style>
  <w:style w:type="character" w:customStyle="1" w:styleId="FontStyle13">
    <w:name w:val="Font Style13"/>
    <w:uiPriority w:val="99"/>
    <w:rsid w:val="00FE2E1E"/>
    <w:rPr>
      <w:rFonts w:ascii="Constantia" w:hAnsi="Constantia" w:cs="Constantia"/>
      <w:sz w:val="18"/>
      <w:szCs w:val="18"/>
    </w:rPr>
  </w:style>
  <w:style w:type="character" w:customStyle="1" w:styleId="TagsCharCharCharChar">
    <w:name w:val="Tags Char Char Char Char"/>
    <w:rsid w:val="00FE2E1E"/>
    <w:rPr>
      <w:rFonts w:ascii="Times New Roman" w:eastAsia="Times New Roman" w:hAnsi="Times New Roman" w:cs="Times New Roman"/>
      <w:b/>
      <w:sz w:val="24"/>
      <w:szCs w:val="24"/>
    </w:rPr>
  </w:style>
  <w:style w:type="character" w:customStyle="1" w:styleId="Citation1Char">
    <w:name w:val="Citation1 Char"/>
    <w:link w:val="Citation10"/>
    <w:locked/>
    <w:rsid w:val="00FE2E1E"/>
    <w:rPr>
      <w:rFonts w:ascii="Georgia" w:hAnsi="Georgia"/>
      <w:b/>
      <w:u w:val="single"/>
    </w:rPr>
  </w:style>
  <w:style w:type="paragraph" w:customStyle="1" w:styleId="Citation10">
    <w:name w:val="Citation1"/>
    <w:basedOn w:val="Normal"/>
    <w:link w:val="Citation1Char"/>
    <w:qFormat/>
    <w:rsid w:val="00FE2E1E"/>
    <w:rPr>
      <w:rFonts w:ascii="Georgia" w:hAnsi="Georgia"/>
      <w:b/>
      <w:u w:val="single"/>
    </w:rPr>
  </w:style>
  <w:style w:type="character" w:customStyle="1" w:styleId="TaglineChar">
    <w:name w:val="Tagline Char"/>
    <w:link w:val="Tagline0"/>
    <w:locked/>
    <w:rsid w:val="00FE2E1E"/>
    <w:rPr>
      <w:rFonts w:ascii="Georgia" w:hAnsi="Georgia"/>
      <w:b/>
    </w:rPr>
  </w:style>
  <w:style w:type="paragraph" w:customStyle="1" w:styleId="Tagline0">
    <w:name w:val="Tagline"/>
    <w:basedOn w:val="Normal"/>
    <w:link w:val="TaglineChar"/>
    <w:qFormat/>
    <w:rsid w:val="00FE2E1E"/>
    <w:rPr>
      <w:rFonts w:ascii="Georgia" w:hAnsi="Georgia"/>
      <w:b/>
    </w:rPr>
  </w:style>
  <w:style w:type="paragraph" w:customStyle="1" w:styleId="NothingCharCharChar">
    <w:name w:val="Nothing Char Char Char"/>
    <w:link w:val="NothingCharChar"/>
    <w:rsid w:val="00FE2E1E"/>
    <w:pPr>
      <w:spacing w:after="0" w:line="240" w:lineRule="auto"/>
      <w:jc w:val="both"/>
    </w:pPr>
  </w:style>
  <w:style w:type="paragraph" w:customStyle="1" w:styleId="StyleLeft021">
    <w:name w:val="Style Left:  0.2&quot;1"/>
    <w:basedOn w:val="Normal"/>
    <w:uiPriority w:val="99"/>
    <w:rsid w:val="00FE2E1E"/>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E2E1E"/>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E2E1E"/>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E2E1E"/>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E2E1E"/>
    <w:rPr>
      <w:rFonts w:ascii="Calibri" w:eastAsia="Times New Roman" w:hAnsi="Calibri"/>
      <w:u w:val="single"/>
      <w:bdr w:val="single" w:sz="4" w:space="0" w:color="auto"/>
    </w:rPr>
  </w:style>
  <w:style w:type="character" w:customStyle="1" w:styleId="boldcitationChar">
    <w:name w:val="bold citation Char"/>
    <w:rsid w:val="00FE2E1E"/>
    <w:rPr>
      <w:rFonts w:ascii="Arial" w:hAnsi="Arial"/>
      <w:b/>
      <w:sz w:val="28"/>
      <w:szCs w:val="24"/>
      <w:u w:val="thick"/>
      <w:lang w:val="en-US" w:eastAsia="en-US" w:bidi="ar-SA"/>
    </w:rPr>
  </w:style>
  <w:style w:type="paragraph" w:customStyle="1" w:styleId="BlockTitle20">
    <w:name w:val="Block Title #2"/>
    <w:basedOn w:val="Normal"/>
    <w:uiPriority w:val="99"/>
    <w:rsid w:val="00FE2E1E"/>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FE2E1E"/>
    <w:rPr>
      <w:b/>
    </w:rPr>
  </w:style>
  <w:style w:type="character" w:customStyle="1" w:styleId="BoldunderlineChar3">
    <w:name w:val="Bold/underline Char"/>
    <w:rsid w:val="00FE2E1E"/>
    <w:rPr>
      <w:rFonts w:eastAsia="SimSun"/>
      <w:b/>
      <w:noProof w:val="0"/>
      <w:sz w:val="24"/>
      <w:szCs w:val="24"/>
      <w:u w:val="single"/>
      <w:lang w:val="en-US" w:eastAsia="zh-CN" w:bidi="ar-SA"/>
    </w:rPr>
  </w:style>
  <w:style w:type="character" w:customStyle="1" w:styleId="underlinetextchar0">
    <w:name w:val="underlinetextchar"/>
    <w:rsid w:val="00FE2E1E"/>
  </w:style>
  <w:style w:type="character" w:customStyle="1" w:styleId="boldciteChar1">
    <w:name w:val="bold cite Char1"/>
    <w:rsid w:val="00FE2E1E"/>
    <w:rPr>
      <w:b/>
      <w:sz w:val="28"/>
      <w:u w:val="thick" w:color="000000"/>
    </w:rPr>
  </w:style>
  <w:style w:type="character" w:customStyle="1" w:styleId="tagCharCharChar1">
    <w:name w:val="tag Char Char Char1"/>
    <w:rsid w:val="00FE2E1E"/>
    <w:rPr>
      <w:b/>
      <w:sz w:val="24"/>
      <w:lang w:val="en-US" w:eastAsia="en-US" w:bidi="ar-SA"/>
    </w:rPr>
  </w:style>
  <w:style w:type="character" w:customStyle="1" w:styleId="underlinecardChar0">
    <w:name w:val="underline card Char"/>
    <w:rsid w:val="00FE2E1E"/>
    <w:rPr>
      <w:rFonts w:ascii="Arial" w:hAnsi="Arial"/>
      <w:sz w:val="18"/>
      <w:szCs w:val="24"/>
      <w:u w:val="single"/>
      <w:lang w:val="en-US" w:eastAsia="en-US" w:bidi="ar-SA"/>
    </w:rPr>
  </w:style>
  <w:style w:type="paragraph" w:customStyle="1" w:styleId="date-comments">
    <w:name w:val="date-comments"/>
    <w:basedOn w:val="Normal"/>
    <w:uiPriority w:val="99"/>
    <w:rsid w:val="00FE2E1E"/>
    <w:pPr>
      <w:spacing w:before="100" w:beforeAutospacing="1" w:after="100" w:afterAutospacing="1"/>
    </w:pPr>
    <w:rPr>
      <w:rFonts w:ascii="Times" w:hAnsi="Times"/>
      <w:szCs w:val="20"/>
    </w:rPr>
  </w:style>
  <w:style w:type="character" w:customStyle="1" w:styleId="articleauthor0">
    <w:name w:val="articleauthor"/>
    <w:rsid w:val="00FE2E1E"/>
  </w:style>
  <w:style w:type="character" w:customStyle="1" w:styleId="bodysubtoc">
    <w:name w:val="bodysubtoc"/>
    <w:rsid w:val="00FE2E1E"/>
  </w:style>
  <w:style w:type="character" w:customStyle="1" w:styleId="lefttitlesmaller">
    <w:name w:val="lefttitlesmaller"/>
    <w:rsid w:val="00FE2E1E"/>
  </w:style>
  <w:style w:type="character" w:customStyle="1" w:styleId="mb">
    <w:name w:val="mb"/>
    <w:rsid w:val="00FE2E1E"/>
  </w:style>
  <w:style w:type="character" w:customStyle="1" w:styleId="submitted-date">
    <w:name w:val="submitted-date"/>
    <w:rsid w:val="00FE2E1E"/>
  </w:style>
  <w:style w:type="character" w:customStyle="1" w:styleId="submitted-time">
    <w:name w:val="submitted-time"/>
    <w:rsid w:val="00FE2E1E"/>
  </w:style>
  <w:style w:type="character" w:customStyle="1" w:styleId="A20">
    <w:name w:val="A2"/>
    <w:uiPriority w:val="99"/>
    <w:rsid w:val="00FE2E1E"/>
    <w:rPr>
      <w:rFonts w:ascii="Sabon LT Std" w:hAnsi="Sabon LT Std" w:cs="Sabon LT Std" w:hint="default"/>
      <w:color w:val="000000"/>
      <w:sz w:val="15"/>
      <w:szCs w:val="15"/>
    </w:rPr>
  </w:style>
  <w:style w:type="character" w:customStyle="1" w:styleId="searchword">
    <w:name w:val="searchword"/>
    <w:rsid w:val="00FE2E1E"/>
  </w:style>
  <w:style w:type="paragraph" w:customStyle="1" w:styleId="Heading2Char2CharChar12">
    <w:name w:val="Heading 2 Char2 Char Char12"/>
    <w:aliases w:val="Char Char Char Char Char Char1 Char Char Char Char Char1,Char Char22"/>
    <w:next w:val="Normal"/>
    <w:uiPriority w:val="99"/>
    <w:rsid w:val="00FE2E1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FE2E1E"/>
    <w:rPr>
      <w:rFonts w:ascii="Times New Roman" w:hAnsi="Times New Roman" w:cs="Times New Roman"/>
      <w:sz w:val="18"/>
      <w:szCs w:val="18"/>
    </w:rPr>
  </w:style>
  <w:style w:type="character" w:customStyle="1" w:styleId="bylines">
    <w:name w:val="bylines"/>
    <w:basedOn w:val="DefaultParagraphFont"/>
    <w:rsid w:val="00FE2E1E"/>
  </w:style>
  <w:style w:type="character" w:customStyle="1" w:styleId="StyleStyleBoldUnderlineUnderlineIntenseEmphasis1apple-style-2">
    <w:name w:val="Style Style Bold UnderlineUnderlineIntense Emphasis1apple-style-...2"/>
    <w:basedOn w:val="DefaultParagraphFont"/>
    <w:rsid w:val="00FE2E1E"/>
    <w:rPr>
      <w:b w:val="0"/>
      <w:bCs/>
      <w:sz w:val="22"/>
      <w:u w:val="single"/>
    </w:rPr>
  </w:style>
  <w:style w:type="character" w:customStyle="1" w:styleId="FontStyle57">
    <w:name w:val="Font Style57"/>
    <w:rsid w:val="00FE2E1E"/>
    <w:rPr>
      <w:rFonts w:ascii="Georgia" w:hAnsi="Georgia" w:cs="Georgia"/>
      <w:b/>
      <w:bCs/>
      <w:sz w:val="14"/>
      <w:szCs w:val="14"/>
    </w:rPr>
  </w:style>
  <w:style w:type="character" w:customStyle="1" w:styleId="FontStyle89">
    <w:name w:val="Font Style89"/>
    <w:rsid w:val="00FE2E1E"/>
    <w:rPr>
      <w:rFonts w:ascii="Times New Roman" w:hAnsi="Times New Roman" w:cs="Times New Roman"/>
      <w:b/>
      <w:bCs/>
      <w:smallCaps/>
      <w:spacing w:val="40"/>
      <w:sz w:val="16"/>
      <w:szCs w:val="16"/>
    </w:rPr>
  </w:style>
  <w:style w:type="character" w:customStyle="1" w:styleId="style3Char0">
    <w:name w:val="style 3 Char"/>
    <w:rsid w:val="00FE2E1E"/>
    <w:rPr>
      <w:sz w:val="18"/>
      <w:szCs w:val="24"/>
      <w:lang w:val="en-US" w:eastAsia="en-US" w:bidi="ar-SA"/>
    </w:rPr>
  </w:style>
  <w:style w:type="paragraph" w:customStyle="1" w:styleId="003Cite">
    <w:name w:val="003Cite"/>
    <w:basedOn w:val="Normal"/>
    <w:rsid w:val="00FE2E1E"/>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FE2E1E"/>
    <w:pPr>
      <w:jc w:val="both"/>
    </w:pPr>
    <w:rPr>
      <w:b/>
      <w:color w:val="000000"/>
      <w:u w:val="single"/>
    </w:rPr>
  </w:style>
  <w:style w:type="character" w:customStyle="1" w:styleId="NormalBoldChar">
    <w:name w:val="Normal + Bold Char"/>
    <w:aliases w:val="Double Underline Char"/>
    <w:basedOn w:val="DefaultParagraphFont"/>
    <w:link w:val="NormalBold"/>
    <w:rsid w:val="00FE2E1E"/>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FE2E1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FE2E1E"/>
    <w:rPr>
      <w:rFonts w:ascii="Times New Roman" w:eastAsia="Times New Roman" w:hAnsi="Times New Roman" w:cs="Times New Roman"/>
      <w:sz w:val="24"/>
      <w:u w:val="thick"/>
      <w:lang w:val="x-none" w:eastAsia="x-none"/>
    </w:rPr>
  </w:style>
  <w:style w:type="character" w:customStyle="1" w:styleId="BlockHeadingsChar1">
    <w:name w:val="Block Headings Char1"/>
    <w:rsid w:val="00FE2E1E"/>
    <w:rPr>
      <w:b/>
      <w:caps/>
    </w:rPr>
  </w:style>
  <w:style w:type="character" w:customStyle="1" w:styleId="Longcite">
    <w:name w:val="Longcite"/>
    <w:rsid w:val="00FE2E1E"/>
    <w:rPr>
      <w:sz w:val="16"/>
    </w:rPr>
  </w:style>
  <w:style w:type="paragraph" w:customStyle="1" w:styleId="NormalUnderline0">
    <w:name w:val="Normal + Underline"/>
    <w:basedOn w:val="Normal"/>
    <w:link w:val="NormalUnderlineChar0"/>
    <w:rsid w:val="00FE2E1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FE2E1E"/>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FE2E1E"/>
    <w:rPr>
      <w:rFonts w:ascii="Bookman Old Style" w:hAnsi="Bookman Old Style" w:cs="Bookman Old Style"/>
      <w:sz w:val="16"/>
      <w:szCs w:val="16"/>
    </w:rPr>
  </w:style>
  <w:style w:type="character" w:customStyle="1" w:styleId="FontStyle17">
    <w:name w:val="Font Style17"/>
    <w:uiPriority w:val="99"/>
    <w:rsid w:val="00FE2E1E"/>
    <w:rPr>
      <w:rFonts w:ascii="Book Antiqua" w:hAnsi="Book Antiqua" w:cs="Book Antiqua"/>
      <w:i/>
      <w:iCs/>
      <w:spacing w:val="10"/>
      <w:sz w:val="22"/>
      <w:szCs w:val="22"/>
    </w:rPr>
  </w:style>
  <w:style w:type="character" w:customStyle="1" w:styleId="FontStyle329">
    <w:name w:val="Font Style329"/>
    <w:basedOn w:val="DefaultParagraphFont"/>
    <w:uiPriority w:val="99"/>
    <w:rsid w:val="00FE2E1E"/>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FE2E1E"/>
  </w:style>
  <w:style w:type="character" w:customStyle="1" w:styleId="DateTimeChar">
    <w:name w:val="DateTime Char"/>
    <w:basedOn w:val="DefaultParagraphFont"/>
    <w:link w:val="DateTime"/>
    <w:uiPriority w:val="4"/>
    <w:rsid w:val="00FE2E1E"/>
    <w:rPr>
      <w:rFonts w:ascii="Calibri" w:hAnsi="Calibri"/>
    </w:rPr>
  </w:style>
  <w:style w:type="paragraph" w:customStyle="1" w:styleId="Lecture">
    <w:name w:val="Lecture"/>
    <w:next w:val="BodyText"/>
    <w:link w:val="LectureChar"/>
    <w:autoRedefine/>
    <w:uiPriority w:val="4"/>
    <w:qFormat/>
    <w:rsid w:val="00FE2E1E"/>
    <w:pPr>
      <w:spacing w:after="0"/>
      <w:outlineLvl w:val="5"/>
    </w:pPr>
    <w:rPr>
      <w:rFonts w:ascii="Arial" w:hAnsi="Arial" w:cs="Arial"/>
      <w:spacing w:val="-10"/>
    </w:rPr>
  </w:style>
  <w:style w:type="character" w:customStyle="1" w:styleId="LectureChar">
    <w:name w:val="Lecture Char"/>
    <w:basedOn w:val="DateTimeChar"/>
    <w:link w:val="Lecture"/>
    <w:uiPriority w:val="4"/>
    <w:rsid w:val="00FE2E1E"/>
    <w:rPr>
      <w:rFonts w:ascii="Arial" w:hAnsi="Arial" w:cs="Arial"/>
      <w:spacing w:val="-10"/>
    </w:rPr>
  </w:style>
  <w:style w:type="character" w:customStyle="1" w:styleId="m3262662096238345512gmail-style13ptbold">
    <w:name w:val="m_3262662096238345512gmail-style13ptbold"/>
    <w:basedOn w:val="DefaultParagraphFont"/>
    <w:rsid w:val="00FE2E1E"/>
  </w:style>
  <w:style w:type="character" w:customStyle="1" w:styleId="m-8559461887574130099gmail-styleunderline">
    <w:name w:val="m_-8559461887574130099gmail-styleunderline"/>
    <w:basedOn w:val="DefaultParagraphFont"/>
    <w:rsid w:val="00FE2E1E"/>
  </w:style>
  <w:style w:type="paragraph" w:styleId="NoSpacing">
    <w:name w:val="No Spacing"/>
    <w:link w:val="NoSpacingChar"/>
    <w:uiPriority w:val="1"/>
    <w:semiHidden/>
    <w:unhideWhenUsed/>
    <w:qFormat/>
    <w:rsid w:val="00FE2E1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ulsr.org/articles/the-international-legal-regulation-of-space-debris" TargetMode="External"/><Relationship Id="rId13" Type="http://schemas.openxmlformats.org/officeDocument/2006/relationships/hyperlink" Target="https://www.defenseone.com/ideas/2021/12/nuclear-command-and-control-satellites-should-be-limits/187472/" TargetMode="External"/><Relationship Id="rId18" Type="http://schemas.openxmlformats.org/officeDocument/2006/relationships/hyperlink" Target="https://www2.ucar.edu/atmosnews/just-published/3995/nuclear-war-and-ultraviolet-radiation" TargetMode="External"/><Relationship Id="rId3" Type="http://schemas.openxmlformats.org/officeDocument/2006/relationships/styles" Target="styles.xml"/><Relationship Id="rId21" Type="http://schemas.openxmlformats.org/officeDocument/2006/relationships/hyperlink" Target="https://newatlas.com/space/orbital-fees-satellite-space-debris/" TargetMode="External"/><Relationship Id="rId7" Type="http://schemas.openxmlformats.org/officeDocument/2006/relationships/image" Target="media/image1.png"/><Relationship Id="rId12" Type="http://schemas.openxmlformats.org/officeDocument/2006/relationships/hyperlink" Target="https://www.livescience.com/space-junk-blocks-view-of-cosmos.html" TargetMode="External"/><Relationship Id="rId17" Type="http://schemas.openxmlformats.org/officeDocument/2006/relationships/hyperlink" Target="http://climate.envsci.rutgers.edu/pdf/RobockToonSAD.pdf" TargetMode="External"/><Relationship Id="rId2" Type="http://schemas.openxmlformats.org/officeDocument/2006/relationships/numbering" Target="numbering.xml"/><Relationship Id="rId16" Type="http://schemas.openxmlformats.org/officeDocument/2006/relationships/hyperlink" Target="https://ratical.org/radiation/NuclearExtinction/StarrNuclearWinterOct09.pdf" TargetMode="External"/><Relationship Id="rId20" Type="http://schemas.openxmlformats.org/officeDocument/2006/relationships/hyperlink" Target="https://www.americanbar.org/groups/business_law/publications/blt/2022/01/orbital-debris/" TargetMode="External"/><Relationship Id="rId1" Type="http://schemas.openxmlformats.org/officeDocument/2006/relationships/customXml" Target="../customXml/item1.xml"/><Relationship Id="rId6" Type="http://schemas.openxmlformats.org/officeDocument/2006/relationships/hyperlink" Target="https://skyandtelescope.org/astronomy-news/starlink-space-debris/" TargetMode="External"/><Relationship Id="rId11" Type="http://schemas.openxmlformats.org/officeDocument/2006/relationships/hyperlink" Target="https://www.armscontrol.org/act/2019-11/features/cyber-battles-nuclear-outcomes-dangerous-new-pathways-escalatio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atical.org/radiation/NuclearExtinction/StevenStarr022815.html" TargetMode="External"/><Relationship Id="rId23" Type="http://schemas.openxmlformats.org/officeDocument/2006/relationships/fontTable" Target="fontTable.xml"/><Relationship Id="rId10" Type="http://schemas.openxmlformats.org/officeDocument/2006/relationships/hyperlink" Target="https://www.iss.europa.eu/content/space-security-europe" TargetMode="External"/><Relationship Id="rId19" Type="http://schemas.openxmlformats.org/officeDocument/2006/relationships/hyperlink" Target="https://www.culsr.org/articles/the-international-legal-regulation-of-space-debris" TargetMode="External"/><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hyperlink" Target="http://www.psr.org/" TargetMode="External"/><Relationship Id="rId22" Type="http://schemas.openxmlformats.org/officeDocument/2006/relationships/hyperlink" Target="https://www.files.ethz.ch/isn/111193/Taking%20Sovereignty%20Out%20of%20This%20Worl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24</Pages>
  <Words>18882</Words>
  <Characters>107633</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5</cp:revision>
  <dcterms:created xsi:type="dcterms:W3CDTF">2022-02-06T21:37:00Z</dcterms:created>
  <dcterms:modified xsi:type="dcterms:W3CDTF">2022-02-06T22:54:00Z</dcterms:modified>
</cp:coreProperties>
</file>