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ED8E3" w14:textId="4D1ED38C" w:rsidR="00FE2E1E" w:rsidRDefault="002C392C" w:rsidP="002C392C">
      <w:pPr>
        <w:pStyle w:val="Heading2"/>
      </w:pPr>
      <w:r>
        <w:t>1AC</w:t>
      </w:r>
      <w:r w:rsidR="004A662C">
        <w:t xml:space="preserve"> </w:t>
      </w:r>
    </w:p>
    <w:p w14:paraId="36F33E07" w14:textId="77777777" w:rsidR="00FE2E1E" w:rsidRPr="00B20019" w:rsidRDefault="00FE2E1E" w:rsidP="00FE2E1E">
      <w:pPr>
        <w:pStyle w:val="Heading4"/>
      </w:pPr>
      <w:r>
        <w:t>The advantage is debris:</w:t>
      </w:r>
    </w:p>
    <w:p w14:paraId="2C9F69E9" w14:textId="77777777" w:rsidR="00FE2E1E" w:rsidRDefault="00FE2E1E" w:rsidP="00FE2E1E">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7AAEE18A" w14:textId="77777777" w:rsidR="00FE2E1E" w:rsidRDefault="00FE2E1E" w:rsidP="00FE2E1E">
      <w:r w:rsidRPr="00FD719B">
        <w:rPr>
          <w:rStyle w:val="Style13ptBold"/>
        </w:rPr>
        <w:t>Hattenbach 19</w:t>
      </w:r>
      <w:r>
        <w:rPr>
          <w:rStyle w:val="Style13ptBold"/>
        </w:rPr>
        <w:t>.</w:t>
      </w:r>
      <w:r>
        <w:t xml:space="preserve"> </w:t>
      </w:r>
      <w:r w:rsidRPr="00FD719B">
        <w:t xml:space="preserve">Jan Hattenbach sat down with Stijn Lemmens,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6" w:history="1">
        <w:r w:rsidRPr="006416E2">
          <w:rPr>
            <w:rStyle w:val="Hyperlink"/>
          </w:rPr>
          <w:t>https://skyandtelescope.org/astronomy-news/starlink-space-debris/</w:t>
        </w:r>
      </w:hyperlink>
      <w:r>
        <w:t>] Justin</w:t>
      </w:r>
    </w:p>
    <w:p w14:paraId="220F596E" w14:textId="77777777" w:rsidR="00FE2E1E" w:rsidRPr="00FD719B" w:rsidRDefault="00FE2E1E" w:rsidP="00FE2E1E">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w:t>
      </w:r>
      <w:proofErr w:type="spellStart"/>
      <w:r w:rsidRPr="00C62E98">
        <w:rPr>
          <w:rStyle w:val="Emphasis"/>
          <w:highlight w:val="green"/>
        </w:rPr>
        <w:t>Starlink</w:t>
      </w:r>
      <w:proofErr w:type="spellEnd"/>
      <w:r w:rsidRPr="00C62E98">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41E692D3" w14:textId="77777777" w:rsidR="00FE2E1E" w:rsidRPr="00F85D86" w:rsidRDefault="00FE2E1E" w:rsidP="00FE2E1E">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459B7587" w14:textId="77777777" w:rsidR="00FE2E1E" w:rsidRPr="00FD719B" w:rsidRDefault="00FE2E1E" w:rsidP="00FE2E1E">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77F8A3D1" w14:textId="77777777" w:rsidR="00FE2E1E" w:rsidRPr="00FD719B" w:rsidRDefault="00FE2E1E" w:rsidP="00FE2E1E">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8B178B9" w14:textId="77777777" w:rsidR="00FE2E1E" w:rsidRPr="00F85D86" w:rsidRDefault="00FE2E1E" w:rsidP="00FE2E1E">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B7104FB" w14:textId="77777777" w:rsidR="00FE2E1E" w:rsidRPr="00FD719B" w:rsidRDefault="00FE2E1E" w:rsidP="00FE2E1E">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69D8FEBA" w14:textId="77777777" w:rsidR="00FE2E1E" w:rsidRPr="00F85D86" w:rsidRDefault="00FE2E1E" w:rsidP="00FE2E1E">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44B114FD" w14:textId="77777777" w:rsidR="00FE2E1E" w:rsidRPr="00FD719B" w:rsidRDefault="00FE2E1E" w:rsidP="00FE2E1E">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587F0B92" w14:textId="77777777" w:rsidR="00FE2E1E" w:rsidRPr="00FD719B" w:rsidRDefault="00FE2E1E" w:rsidP="00FE2E1E">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1CEBBBD4" w14:textId="77777777" w:rsidR="00FE2E1E" w:rsidRPr="00F85D86" w:rsidRDefault="00FE2E1E" w:rsidP="00FE2E1E">
      <w:pPr>
        <w:rPr>
          <w:sz w:val="16"/>
        </w:rPr>
      </w:pPr>
      <w:r w:rsidRPr="00F85D86">
        <w:rPr>
          <w:sz w:val="16"/>
        </w:rPr>
        <w:t>JH: Do you have the impression that SpaceX is aware of their responsibility?</w:t>
      </w:r>
    </w:p>
    <w:p w14:paraId="1A917B0D" w14:textId="77777777" w:rsidR="00FE2E1E" w:rsidRPr="00F85D86" w:rsidRDefault="00FE2E1E" w:rsidP="00FE2E1E">
      <w:pPr>
        <w:rPr>
          <w:sz w:val="16"/>
        </w:rPr>
      </w:pPr>
      <w:r w:rsidRPr="00F85D86">
        <w:rPr>
          <w:sz w:val="16"/>
        </w:rPr>
        <w:lastRenderedPageBreak/>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5A2A5CB1" w14:textId="77777777" w:rsidR="00FE2E1E" w:rsidRPr="00FD719B" w:rsidRDefault="00FE2E1E" w:rsidP="00FE2E1E">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2632CA45" w14:textId="77777777" w:rsidR="00FE2E1E" w:rsidRPr="00F85D86" w:rsidRDefault="00FE2E1E" w:rsidP="00FE2E1E">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058675FD" w14:textId="77777777" w:rsidR="00FE2E1E" w:rsidRPr="00F85D86" w:rsidRDefault="00FE2E1E" w:rsidP="00FE2E1E">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126911E0" w14:textId="77777777" w:rsidR="00FE2E1E" w:rsidRPr="00F85D86" w:rsidRDefault="00FE2E1E" w:rsidP="00FE2E1E">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3DF833B" w14:textId="77777777" w:rsidR="00FE2E1E" w:rsidRPr="00F85D86" w:rsidRDefault="00FE2E1E" w:rsidP="00FE2E1E">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10BA6BDE" w14:textId="77777777" w:rsidR="00FE2E1E" w:rsidRPr="00283EEC" w:rsidRDefault="00FE2E1E" w:rsidP="00FE2E1E">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5AC8D9AC" w14:textId="77777777" w:rsidR="00FE2E1E" w:rsidRDefault="00FE2E1E" w:rsidP="00FE2E1E">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665373E6" w14:textId="77777777" w:rsidR="00FE2E1E" w:rsidRPr="00667B14" w:rsidRDefault="00FE2E1E" w:rsidP="00FE2E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A922548" w14:textId="77777777" w:rsidR="00FE2E1E" w:rsidRPr="0039526D" w:rsidRDefault="00FE2E1E" w:rsidP="00FE2E1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3AD161F" w14:textId="77777777" w:rsidR="00FE2E1E" w:rsidRPr="0039526D" w:rsidRDefault="00FE2E1E" w:rsidP="00FE2E1E">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w:t>
      </w:r>
      <w:r w:rsidRPr="0039526D">
        <w:rPr>
          <w:u w:val="single"/>
        </w:rPr>
        <w:lastRenderedPageBreak/>
        <w:t xml:space="preserve">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2366A5E" w14:textId="77777777" w:rsidR="00FE2E1E" w:rsidRPr="0039526D" w:rsidRDefault="00FE2E1E" w:rsidP="00FE2E1E">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C9B8072" w14:textId="77777777" w:rsidR="00FE2E1E" w:rsidRPr="0039526D" w:rsidRDefault="00FE2E1E" w:rsidP="00FE2E1E">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49B8F9F" w14:textId="77777777" w:rsidR="00FE2E1E" w:rsidRPr="0039526D" w:rsidRDefault="00FE2E1E" w:rsidP="00FE2E1E">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EE1AA6A" w14:textId="77777777" w:rsidR="00FE2E1E" w:rsidRPr="00283EEC" w:rsidRDefault="00FE2E1E" w:rsidP="00FE2E1E">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25394AC" w14:textId="77777777" w:rsidR="00FE2E1E" w:rsidRDefault="00FE2E1E" w:rsidP="00FE2E1E">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3B7B878A" w14:textId="77777777" w:rsidR="00FE2E1E" w:rsidRPr="00667B14" w:rsidRDefault="00FE2E1E" w:rsidP="00FE2E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D0B990B" w14:textId="77777777" w:rsidR="00FE2E1E" w:rsidRDefault="00FE2E1E" w:rsidP="00FE2E1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10FB01A8" w14:textId="77777777" w:rsidR="00FE2E1E" w:rsidRDefault="00FE2E1E" w:rsidP="00FE2E1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087B4886" w14:textId="77777777" w:rsidR="00FE2E1E" w:rsidRDefault="00FE2E1E" w:rsidP="00FE2E1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C9A02E2" w14:textId="77777777" w:rsidR="00FE2E1E" w:rsidRPr="00BE0EC1" w:rsidRDefault="00FE2E1E" w:rsidP="00FE2E1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w:t>
      </w:r>
      <w:r w:rsidRPr="00BE0EC1">
        <w:rPr>
          <w:sz w:val="16"/>
        </w:rPr>
        <w:lastRenderedPageBreak/>
        <w:t>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3B6D9FDF" w14:textId="77777777" w:rsidR="00FE2E1E" w:rsidRDefault="00FE2E1E" w:rsidP="00FE2E1E">
      <w:r w:rsidRPr="00A44E95">
        <w:rPr>
          <w:noProof/>
        </w:rPr>
        <w:drawing>
          <wp:inline distT="0" distB="0" distL="0" distR="0" wp14:anchorId="7D0200EB" wp14:editId="50EA28E3">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7"/>
                    <a:stretch>
                      <a:fillRect/>
                    </a:stretch>
                  </pic:blipFill>
                  <pic:spPr>
                    <a:xfrm>
                      <a:off x="0" y="0"/>
                      <a:ext cx="3882535" cy="2813578"/>
                    </a:xfrm>
                    <a:prstGeom prst="rect">
                      <a:avLst/>
                    </a:prstGeom>
                  </pic:spPr>
                </pic:pic>
              </a:graphicData>
            </a:graphic>
          </wp:inline>
        </w:drawing>
      </w:r>
    </w:p>
    <w:p w14:paraId="779B0CF1" w14:textId="77777777" w:rsidR="00FE2E1E" w:rsidRPr="0039526D" w:rsidRDefault="00FE2E1E" w:rsidP="00FE2E1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(Virgili et al., 2016, p. 155)</w:t>
      </w:r>
    </w:p>
    <w:p w14:paraId="124C7F13" w14:textId="77777777" w:rsidR="00FE2E1E" w:rsidRDefault="00FE2E1E" w:rsidP="00FE2E1E">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1BB3C9C1" w14:textId="77777777" w:rsidR="00FE2E1E" w:rsidRPr="00283EEC" w:rsidRDefault="00FE2E1E" w:rsidP="00FE2E1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2801C5CA" w14:textId="77777777" w:rsidR="00FE2E1E" w:rsidRDefault="00FE2E1E" w:rsidP="00FE2E1E">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670D9758" w14:textId="77777777" w:rsidR="00FE2E1E" w:rsidRPr="00612602" w:rsidRDefault="00FE2E1E" w:rsidP="00FE2E1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8" w:history="1">
        <w:r w:rsidRPr="008E3DAC">
          <w:rPr>
            <w:rStyle w:val="Hyperlink"/>
          </w:rPr>
          <w:t>https://www.culsr.org/articles/the-international-legal-regulation-of-space-debris</w:t>
        </w:r>
      </w:hyperlink>
      <w:r>
        <w:t>] Justin</w:t>
      </w:r>
    </w:p>
    <w:p w14:paraId="0F73F751" w14:textId="77777777" w:rsidR="00FE2E1E" w:rsidRPr="00934304" w:rsidRDefault="00FE2E1E" w:rsidP="00FE2E1E">
      <w:pPr>
        <w:rPr>
          <w:b/>
          <w:iCs/>
          <w:u w:val="single"/>
        </w:rPr>
      </w:pPr>
      <w:r w:rsidRPr="00934304">
        <w:rPr>
          <w:sz w:val="14"/>
        </w:rPr>
        <w:lastRenderedPageBreak/>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6EE3AAED" w14:textId="77777777" w:rsidR="00FE2E1E" w:rsidRDefault="00FE2E1E" w:rsidP="00FE2E1E">
      <w:pPr>
        <w:pStyle w:val="Heading4"/>
      </w:pPr>
      <w:r>
        <w:t xml:space="preserve">Space exploration solves a </w:t>
      </w:r>
      <w:r w:rsidRPr="00715E14">
        <w:rPr>
          <w:u w:val="single"/>
        </w:rPr>
        <w:t>laundry list</w:t>
      </w:r>
      <w:r>
        <w:t xml:space="preserve"> of threats.</w:t>
      </w:r>
    </w:p>
    <w:p w14:paraId="2F213165" w14:textId="77777777" w:rsidR="00FE2E1E" w:rsidRDefault="00FE2E1E" w:rsidP="00FE2E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2770CDBA" w14:textId="77777777" w:rsidR="00FE2E1E" w:rsidRPr="00701D37" w:rsidRDefault="00FE2E1E" w:rsidP="00FE2E1E">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2D9130D6" w14:textId="77777777" w:rsidR="00FE2E1E" w:rsidRPr="00283EEC" w:rsidRDefault="00FE2E1E" w:rsidP="00FE2E1E">
      <w:pPr>
        <w:rPr>
          <w:rStyle w:val="Emphasis"/>
          <w:b w:val="0"/>
          <w:iCs w:val="0"/>
          <w:sz w:val="16"/>
          <w:u w:val="none"/>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proofErr w:type="spellStart"/>
      <w:r w:rsidRPr="00C62E98">
        <w:rPr>
          <w:rStyle w:val="Emphasis"/>
          <w:highlight w:val="green"/>
        </w:rPr>
        <w:t>supervolcanic</w:t>
      </w:r>
      <w:proofErr w:type="spellEnd"/>
      <w:r w:rsidRPr="00C62E98">
        <w:rPr>
          <w:rStyle w:val="Emphasis"/>
          <w:highlight w:val="green"/>
        </w:rPr>
        <w:t xml:space="preserve">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t>
      </w:r>
      <w:r w:rsidRPr="00570115">
        <w:rPr>
          <w:sz w:val="16"/>
        </w:rPr>
        <w:lastRenderedPageBreak/>
        <w:t xml:space="preserve">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5D670E13" w14:textId="77777777" w:rsidR="00FE2E1E" w:rsidRDefault="00FE2E1E" w:rsidP="00FE2E1E">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5593C6DE" w14:textId="77777777" w:rsidR="00FE2E1E" w:rsidRPr="005D6684" w:rsidRDefault="00FE2E1E" w:rsidP="00FE2E1E">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9" w:history="1">
        <w:r w:rsidRPr="00457B9A">
          <w:rPr>
            <w:rStyle w:val="Hyperlink"/>
          </w:rPr>
          <w:t>https://www.nature.com/articles/s41598-021-89909-7</w:t>
        </w:r>
      </w:hyperlink>
      <w:r>
        <w:t>] Justin</w:t>
      </w:r>
    </w:p>
    <w:p w14:paraId="214115EE" w14:textId="77777777" w:rsidR="00FE2E1E" w:rsidRPr="005D6684" w:rsidRDefault="00FE2E1E" w:rsidP="00FE2E1E">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58F318C9" w14:textId="77777777" w:rsidR="00FE2E1E" w:rsidRPr="005D6684" w:rsidRDefault="00FE2E1E" w:rsidP="00FE2E1E">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010AC23F" w14:textId="77777777" w:rsidR="00FE2E1E" w:rsidRPr="005D6684" w:rsidRDefault="00FE2E1E" w:rsidP="00FE2E1E">
      <w:pPr>
        <w:rPr>
          <w:sz w:val="14"/>
        </w:rPr>
      </w:pPr>
      <w:r w:rsidRPr="005D6684">
        <w:rPr>
          <w:sz w:val="14"/>
        </w:rPr>
        <w:t>[Omitted Figures 1 and 2]</w:t>
      </w:r>
    </w:p>
    <w:p w14:paraId="14CA9B98" w14:textId="77777777" w:rsidR="00FE2E1E" w:rsidRPr="005D6684" w:rsidRDefault="00FE2E1E" w:rsidP="00FE2E1E">
      <w:pPr>
        <w:rPr>
          <w:sz w:val="14"/>
        </w:rPr>
      </w:pPr>
      <w:r w:rsidRPr="005D6684">
        <w:rPr>
          <w:sz w:val="14"/>
        </w:rPr>
        <w:t>Results</w:t>
      </w:r>
    </w:p>
    <w:p w14:paraId="3BBFCC3E" w14:textId="77777777" w:rsidR="00FE2E1E" w:rsidRPr="005D6684" w:rsidRDefault="00FE2E1E" w:rsidP="00FE2E1E">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proofErr w:type="spellStart"/>
      <w:r w:rsidRPr="00C62E98">
        <w:rPr>
          <w:highlight w:val="green"/>
          <w:u w:val="single"/>
        </w:rPr>
        <w:t>defnes</w:t>
      </w:r>
      <w:proofErr w:type="spellEnd"/>
      <w:r w:rsidRPr="00C62E98">
        <w:rPr>
          <w:highlight w:val="green"/>
          <w:u w:val="single"/>
        </w:rPr>
        <w:t xml:space="preserve"> </w:t>
      </w:r>
      <w:proofErr w:type="spellStart"/>
      <w:r w:rsidRPr="00C62E98">
        <w:rPr>
          <w:rStyle w:val="Emphasis"/>
          <w:highlight w:val="green"/>
        </w:rPr>
        <w:t>NewSpace</w:t>
      </w:r>
      <w:proofErr w:type="spellEnd"/>
      <w:r w:rsidRPr="00C62E98">
        <w:rPr>
          <w:rStyle w:val="Emphasis"/>
          <w:highlight w:val="green"/>
        </w:rPr>
        <w:t>,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480B4A71" w14:textId="77777777" w:rsidR="00FE2E1E" w:rsidRPr="005D6684" w:rsidRDefault="00FE2E1E" w:rsidP="00FE2E1E">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433A006" w14:textId="77777777" w:rsidR="00FE2E1E" w:rsidRPr="005D6684" w:rsidRDefault="00FE2E1E" w:rsidP="00FE2E1E">
      <w:pPr>
        <w:rPr>
          <w:sz w:val="14"/>
        </w:rPr>
      </w:pPr>
      <w:r w:rsidRPr="005D6684">
        <w:rPr>
          <w:sz w:val="14"/>
        </w:rPr>
        <w:lastRenderedPageBreak/>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7B8EF140" w14:textId="77777777" w:rsidR="00FE2E1E" w:rsidRPr="005D6684" w:rsidRDefault="00FE2E1E" w:rsidP="00FE2E1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35CA13D2" w14:textId="77777777" w:rsidR="00FE2E1E" w:rsidRPr="005D6684" w:rsidRDefault="00FE2E1E" w:rsidP="00FE2E1E">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467249A" w14:textId="77777777" w:rsidR="00FE2E1E" w:rsidRPr="005D6684" w:rsidRDefault="00FE2E1E" w:rsidP="00FE2E1E">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3F3DC19" w14:textId="77777777" w:rsidR="00FE2E1E" w:rsidRPr="005D6684" w:rsidRDefault="00FE2E1E" w:rsidP="00FE2E1E">
      <w:pPr>
        <w:rPr>
          <w:sz w:val="14"/>
        </w:rPr>
      </w:pPr>
      <w:r w:rsidRPr="00C62E98">
        <w:rPr>
          <w:highlight w:val="green"/>
          <w:u w:val="single"/>
        </w:rPr>
        <w:t>Fragmentation</w:t>
      </w:r>
      <w:r w:rsidRPr="005D6684">
        <w:rPr>
          <w:u w:val="single"/>
        </w:rPr>
        <w:t xml:space="preserve"> events are </w:t>
      </w:r>
      <w:r w:rsidRPr="00C62E98">
        <w:rPr>
          <w:rStyle w:val="Emphasis"/>
          <w:highlight w:val="green"/>
        </w:rPr>
        <w:t xml:space="preserve">not </w:t>
      </w:r>
      <w:proofErr w:type="spellStart"/>
      <w:r w:rsidRPr="00C62E98">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D4F6EBE" w14:textId="77777777" w:rsidR="00FE2E1E" w:rsidRPr="005D6684" w:rsidRDefault="00FE2E1E" w:rsidP="00FE2E1E">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4B5849B0" w14:textId="77777777" w:rsidR="00FE2E1E" w:rsidRPr="005D6684" w:rsidRDefault="00FE2E1E" w:rsidP="00FE2E1E">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practice or be required to do so.</w:t>
      </w:r>
    </w:p>
    <w:p w14:paraId="150FB68A" w14:textId="77777777" w:rsidR="00FE2E1E" w:rsidRPr="005D6684" w:rsidRDefault="00FE2E1E" w:rsidP="00FE2E1E">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problem, since none of that material </w:t>
      </w:r>
      <w:proofErr w:type="gramStart"/>
      <w:r w:rsidRPr="005D6684">
        <w:rPr>
          <w:sz w:val="14"/>
        </w:rPr>
        <w:t>actually disappears</w:t>
      </w:r>
      <w:proofErr w:type="gramEnd"/>
      <w:r w:rsidRPr="005D6684">
        <w:rPr>
          <w:sz w:val="14"/>
        </w:rPr>
        <w:t xml:space="preserve">.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16DA7832" w14:textId="77777777" w:rsidR="00FE2E1E" w:rsidRDefault="00FE2E1E" w:rsidP="00FE2E1E">
      <w:pPr>
        <w:rPr>
          <w:u w:val="single"/>
        </w:rPr>
      </w:pPr>
      <w:r w:rsidRPr="005D6684">
        <w:rPr>
          <w:u w:val="single"/>
        </w:rPr>
        <w:lastRenderedPageBreak/>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5641C225" w14:textId="77777777" w:rsidR="00FE2E1E" w:rsidRPr="003E209F" w:rsidRDefault="00FE2E1E" w:rsidP="00FE2E1E">
      <w:pPr>
        <w:pStyle w:val="Heading4"/>
      </w:pPr>
      <w:r>
        <w:t xml:space="preserve">Climate change causes </w:t>
      </w:r>
      <w:r w:rsidRPr="00DA0A91">
        <w:rPr>
          <w:u w:val="single"/>
        </w:rPr>
        <w:t>extinction</w:t>
      </w:r>
      <w:r>
        <w:t>.</w:t>
      </w:r>
    </w:p>
    <w:p w14:paraId="33C1F72F" w14:textId="77777777" w:rsidR="00FE2E1E" w:rsidRPr="003E209F" w:rsidRDefault="00FE2E1E" w:rsidP="00FE2E1E">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33349593" w14:textId="77777777" w:rsidR="00FE2E1E" w:rsidRPr="003E209F" w:rsidRDefault="00FE2E1E" w:rsidP="00FE2E1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035AF788" w14:textId="77777777" w:rsidR="00FE2E1E" w:rsidRPr="003E209F" w:rsidRDefault="00FE2E1E" w:rsidP="00FE2E1E">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3D6C8B0" w14:textId="77777777" w:rsidR="00FE2E1E" w:rsidRPr="003E209F" w:rsidRDefault="00FE2E1E" w:rsidP="00FE2E1E">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71DDEF30" w14:textId="77777777" w:rsidR="00FE2E1E" w:rsidRPr="003E209F" w:rsidRDefault="00FE2E1E" w:rsidP="00FE2E1E">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6A2DE9D0" w14:textId="77777777" w:rsidR="00FE2E1E" w:rsidRPr="003E209F" w:rsidRDefault="00FE2E1E" w:rsidP="00FE2E1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w:t>
      </w:r>
      <w:r w:rsidRPr="00050BF6">
        <w:rPr>
          <w:rStyle w:val="StyleUnderline"/>
        </w:rPr>
        <w:lastRenderedPageBreak/>
        <w:t xml:space="preserve">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7E6FC79F" w14:textId="77777777" w:rsidR="00FE2E1E" w:rsidRPr="003E209F" w:rsidRDefault="00FE2E1E" w:rsidP="00FE2E1E">
      <w:pPr>
        <w:rPr>
          <w:sz w:val="14"/>
        </w:rPr>
      </w:pPr>
      <w:r w:rsidRPr="003E209F">
        <w:rPr>
          <w:sz w:val="14"/>
        </w:rPr>
        <w:t>4. The combination of positive feedback loops and societal inertia is fertile ground for global environmental catastrophes.</w:t>
      </w:r>
    </w:p>
    <w:p w14:paraId="214A10A8" w14:textId="77777777" w:rsidR="00FE2E1E" w:rsidRPr="003E209F" w:rsidRDefault="00FE2E1E" w:rsidP="00FE2E1E">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316DB41B" w14:textId="77777777" w:rsidR="00FE2E1E" w:rsidRPr="003E209F" w:rsidRDefault="00FE2E1E" w:rsidP="00FE2E1E">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Hajima,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2014; Knutti &amp; Rugenstein, 2015; Rosenfeld, Sherwood, Wood, &amp; Donner, 2014). This produces a wide range of future scenarios.</w:t>
      </w:r>
    </w:p>
    <w:p w14:paraId="58A336B1" w14:textId="77777777" w:rsidR="00FE2E1E" w:rsidRPr="003E209F" w:rsidRDefault="00FE2E1E" w:rsidP="00FE2E1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(Anderies, Janssen, &amp; Walker, 2002).</w:t>
      </w:r>
    </w:p>
    <w:p w14:paraId="0875F7B3" w14:textId="77777777" w:rsidR="00FE2E1E" w:rsidRPr="003E209F" w:rsidRDefault="00FE2E1E" w:rsidP="00FE2E1E">
      <w:pPr>
        <w:rPr>
          <w:sz w:val="8"/>
          <w:szCs w:val="16"/>
        </w:rPr>
      </w:pPr>
      <w:r w:rsidRPr="003E209F">
        <w:rPr>
          <w:sz w:val="8"/>
          <w:szCs w:val="10"/>
        </w:rPr>
        <w:t>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30AC47E0" w14:textId="77777777" w:rsidR="00FE2E1E" w:rsidRPr="003E209F" w:rsidRDefault="00FE2E1E" w:rsidP="00FE2E1E">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C4E188B" w14:textId="77777777" w:rsidR="00FE2E1E" w:rsidRPr="003E209F" w:rsidRDefault="00FE2E1E" w:rsidP="00FE2E1E">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B1060DE" w14:textId="77777777" w:rsidR="00FE2E1E" w:rsidRDefault="00FE2E1E" w:rsidP="00FE2E1E">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7E60EC5A" w14:textId="77777777" w:rsidR="00FE2E1E" w:rsidRPr="004B3D48" w:rsidRDefault="00FE2E1E" w:rsidP="00FE2E1E">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67583260" w14:textId="77777777" w:rsidR="00FE2E1E" w:rsidRPr="004B3D48" w:rsidRDefault="00FE2E1E" w:rsidP="00FE2E1E">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w:t>
      </w:r>
      <w:r w:rsidRPr="004B3D48">
        <w:lastRenderedPageBreak/>
        <w:t xml:space="preserve">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0" w:history="1">
        <w:r w:rsidRPr="004B3D48">
          <w:rPr>
            <w:rStyle w:val="Hyperlink"/>
          </w:rPr>
          <w:t>https://www.iss.europa.eu/content/space-security-europe</w:t>
        </w:r>
      </w:hyperlink>
      <w:r w:rsidRPr="004B3D48">
        <w:t>, accessed 7-10-2019) bm</w:t>
      </w:r>
    </w:p>
    <w:p w14:paraId="3D918C7A" w14:textId="77777777" w:rsidR="00FE2E1E" w:rsidRPr="00283EEC" w:rsidRDefault="00FE2E1E" w:rsidP="00FE2E1E">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13C70AFA" w14:textId="77777777" w:rsidR="00FE2E1E" w:rsidRPr="00283EEC" w:rsidRDefault="00FE2E1E" w:rsidP="00FE2E1E">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55FCC673" w14:textId="77777777" w:rsidR="00FE2E1E" w:rsidRPr="00283EEC" w:rsidRDefault="00FE2E1E" w:rsidP="00FE2E1E">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D561B5E" w14:textId="77777777" w:rsidR="00FE2E1E" w:rsidRDefault="00FE2E1E" w:rsidP="00FE2E1E">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9C7C012" w14:textId="77777777" w:rsidR="00FE2E1E" w:rsidRDefault="00FE2E1E" w:rsidP="00FE2E1E">
      <w:pPr>
        <w:pStyle w:val="Heading4"/>
        <w:rPr>
          <w:u w:val="single"/>
        </w:rPr>
      </w:pPr>
      <w:r>
        <w:t>Cyberattacks on the grid spiral to all-out nuclear conflict.</w:t>
      </w:r>
    </w:p>
    <w:p w14:paraId="0F205E70" w14:textId="77777777" w:rsidR="00FE2E1E" w:rsidRDefault="00FE2E1E" w:rsidP="00FE2E1E">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1" w:history="1">
        <w:r w:rsidRPr="00D26E47">
          <w:rPr>
            <w:rStyle w:val="Hyperlink"/>
          </w:rPr>
          <w:t>https://www.armscontrol.org/act/2019-11/features/cyber-battles-nuclear-outcomes-dangerous-new-pathways-escalation</w:t>
        </w:r>
      </w:hyperlink>
      <w:r>
        <w:rPr>
          <w:rStyle w:val="Hyperlink"/>
        </w:rPr>
        <w:t>] Justin</w:t>
      </w:r>
    </w:p>
    <w:p w14:paraId="67D3B7BE" w14:textId="77777777" w:rsidR="00FE2E1E" w:rsidRDefault="00FE2E1E" w:rsidP="00FE2E1E">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proofErr w:type="spellStart"/>
      <w:r w:rsidRPr="00C62E98">
        <w:rPr>
          <w:rStyle w:val="StyleUnderline"/>
          <w:highlight w:val="green"/>
        </w:rPr>
        <w:t>cyberstrikes</w:t>
      </w:r>
      <w:proofErr w:type="spellEnd"/>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403CD1AF" w14:textId="77777777" w:rsidR="00FE2E1E" w:rsidRDefault="00FE2E1E" w:rsidP="00FE2E1E">
      <w:pPr>
        <w:rPr>
          <w:rStyle w:val="StyleUnderline"/>
        </w:rPr>
      </w:pPr>
      <w:r w:rsidRPr="00B7045F">
        <w:rPr>
          <w:sz w:val="16"/>
          <w:szCs w:val="14"/>
        </w:rPr>
        <w:lastRenderedPageBreak/>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7845025C" w14:textId="77777777" w:rsidR="00FE2E1E" w:rsidRDefault="00FE2E1E" w:rsidP="00FE2E1E">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0A7870D2" w14:textId="77777777" w:rsidR="00FE2E1E" w:rsidRPr="006361F5" w:rsidRDefault="00FE2E1E" w:rsidP="00FE2E1E">
      <w:r>
        <w:rPr>
          <w:rStyle w:val="Style13ptBold"/>
        </w:rPr>
        <w:t>TURNER</w:t>
      </w:r>
      <w:r w:rsidRPr="006361F5">
        <w:rPr>
          <w:rStyle w:val="Style13ptBold"/>
        </w:rPr>
        <w:t xml:space="preserve"> 21</w:t>
      </w:r>
      <w:r>
        <w:t xml:space="preserve">. Ben is a </w:t>
      </w:r>
      <w:r w:rsidRPr="006361F5">
        <w:t>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r>
        <w:t>. 4/29/21. [Live Science, “</w:t>
      </w:r>
      <w:r w:rsidRPr="006361F5">
        <w:t>Space junk is blocking our view of the stars, scientists say</w:t>
      </w:r>
      <w:r>
        <w:t xml:space="preserve">,” </w:t>
      </w:r>
      <w:hyperlink r:id="rId12" w:history="1">
        <w:r w:rsidRPr="00BF2A69">
          <w:rPr>
            <w:rStyle w:val="Hyperlink"/>
          </w:rPr>
          <w:t>https://www.livescience.com/space-junk-blocks-view-of-cosmos.html</w:t>
        </w:r>
      </w:hyperlink>
      <w:r>
        <w:t>] Justin</w:t>
      </w:r>
    </w:p>
    <w:p w14:paraId="498CE342" w14:textId="77777777" w:rsidR="00FE2E1E" w:rsidRPr="004762AB" w:rsidRDefault="00FE2E1E" w:rsidP="00FE2E1E">
      <w:pPr>
        <w:rPr>
          <w:sz w:val="14"/>
        </w:rPr>
      </w:pPr>
      <w:r w:rsidRPr="00C62E98">
        <w:rPr>
          <w:highlight w:val="green"/>
          <w:u w:val="single"/>
        </w:rPr>
        <w:t xml:space="preserve">The </w:t>
      </w:r>
      <w:r w:rsidRPr="004F74CB">
        <w:rPr>
          <w:u w:val="single"/>
        </w:rPr>
        <w:t xml:space="preserve">night </w:t>
      </w:r>
      <w:r w:rsidRPr="00C62E98">
        <w:rPr>
          <w:highlight w:val="green"/>
          <w:u w:val="single"/>
        </w:rPr>
        <w:t>sky is becoming</w:t>
      </w:r>
      <w:r w:rsidRPr="006361F5">
        <w:rPr>
          <w:u w:val="single"/>
        </w:rPr>
        <w:t xml:space="preserve"> increasingly </w:t>
      </w:r>
      <w:r w:rsidRPr="00C62E98">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C62E98">
        <w:rPr>
          <w:rStyle w:val="Emphasis"/>
          <w:highlight w:val="green"/>
        </w:rPr>
        <w:t>junk</w:t>
      </w:r>
      <w:r w:rsidRPr="00C62E98">
        <w:rPr>
          <w:highlight w:val="green"/>
          <w:u w:val="single"/>
        </w:rPr>
        <w:t xml:space="preserve"> that pose a</w:t>
      </w:r>
      <w:r w:rsidRPr="006361F5">
        <w:rPr>
          <w:u w:val="single"/>
        </w:rPr>
        <w:t xml:space="preserve"> </w:t>
      </w:r>
      <w:r w:rsidRPr="004F74CB">
        <w:rPr>
          <w:rStyle w:val="Emphasis"/>
        </w:rPr>
        <w:t xml:space="preserve">significant </w:t>
      </w:r>
      <w:r w:rsidRPr="00C62E98">
        <w:rPr>
          <w:rStyle w:val="Emphasis"/>
          <w:highlight w:val="green"/>
        </w:rPr>
        <w:t>threat</w:t>
      </w:r>
      <w:r w:rsidRPr="00C62E98">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C62E98">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C62E98">
        <w:rPr>
          <w:highlight w:val="green"/>
          <w:u w:val="single"/>
        </w:rPr>
        <w:t>increase the</w:t>
      </w:r>
      <w:r w:rsidRPr="006361F5">
        <w:rPr>
          <w:u w:val="single"/>
        </w:rPr>
        <w:t xml:space="preserve"> </w:t>
      </w:r>
      <w:r w:rsidRPr="004F74CB">
        <w:rPr>
          <w:rStyle w:val="Emphasis"/>
        </w:rPr>
        <w:t xml:space="preserve">overall </w:t>
      </w:r>
      <w:r w:rsidRPr="00C62E98">
        <w:rPr>
          <w:rStyle w:val="Emphasis"/>
          <w:highlight w:val="green"/>
        </w:rPr>
        <w:t>brightness</w:t>
      </w:r>
      <w:r w:rsidRPr="00C62E98">
        <w:rPr>
          <w:highlight w:val="green"/>
          <w:u w:val="single"/>
        </w:rPr>
        <w:t xml:space="preserve"> of the</w:t>
      </w:r>
      <w:r w:rsidRPr="006361F5">
        <w:rPr>
          <w:u w:val="single"/>
        </w:rPr>
        <w:t xml:space="preserve"> night </w:t>
      </w:r>
      <w:r w:rsidRPr="00C62E98">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C62E98">
        <w:rPr>
          <w:highlight w:val="green"/>
          <w:u w:val="single"/>
        </w:rPr>
        <w:t>mean</w:t>
      </w:r>
      <w:r w:rsidRPr="006361F5">
        <w:rPr>
          <w:u w:val="single"/>
        </w:rPr>
        <w:t xml:space="preserve"> </w:t>
      </w:r>
      <w:r w:rsidRPr="004F74CB">
        <w:rPr>
          <w:rStyle w:val="Emphasis"/>
        </w:rPr>
        <w:t xml:space="preserve">large </w:t>
      </w:r>
      <w:r w:rsidRPr="00C62E98">
        <w:rPr>
          <w:rStyle w:val="Emphasis"/>
          <w:highlight w:val="green"/>
        </w:rPr>
        <w:t>swathes</w:t>
      </w:r>
      <w:r w:rsidRPr="00C62E98">
        <w:rPr>
          <w:highlight w:val="green"/>
          <w:u w:val="single"/>
        </w:rPr>
        <w:t xml:space="preserve"> of the planet are</w:t>
      </w:r>
      <w:r w:rsidRPr="006361F5">
        <w:rPr>
          <w:u w:val="single"/>
        </w:rPr>
        <w:t xml:space="preserve"> </w:t>
      </w:r>
      <w:r w:rsidRPr="004F74CB">
        <w:rPr>
          <w:rStyle w:val="Emphasis"/>
        </w:rPr>
        <w:t xml:space="preserve">considered </w:t>
      </w:r>
      <w:r w:rsidRPr="00C62E98">
        <w:rPr>
          <w:rStyle w:val="Emphasis"/>
          <w:highlight w:val="green"/>
        </w:rPr>
        <w:t>light polluted</w:t>
      </w:r>
      <w:r w:rsidRPr="00C62E98">
        <w:rPr>
          <w:sz w:val="14"/>
          <w:highlight w:val="green"/>
        </w:rPr>
        <w:t xml:space="preserve">, </w:t>
      </w:r>
      <w:r w:rsidRPr="00C62E98">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C62E98">
        <w:rPr>
          <w:rStyle w:val="Emphasis"/>
          <w:highlight w:val="green"/>
        </w:rPr>
        <w:t>difficult</w:t>
      </w:r>
      <w:r w:rsidRPr="006361F5">
        <w:rPr>
          <w:u w:val="single"/>
        </w:rPr>
        <w:t xml:space="preserve"> for astronomers </w:t>
      </w:r>
      <w:r w:rsidRPr="00C62E98">
        <w:rPr>
          <w:highlight w:val="green"/>
          <w:u w:val="single"/>
        </w:rPr>
        <w:t xml:space="preserve">to take </w:t>
      </w:r>
      <w:r w:rsidRPr="00C62E98">
        <w:rPr>
          <w:rStyle w:val="Emphasis"/>
          <w:highlight w:val="green"/>
        </w:rPr>
        <w:t>accurate measurements</w:t>
      </w:r>
      <w:r w:rsidRPr="004762AB">
        <w:rPr>
          <w:sz w:val="14"/>
        </w:rPr>
        <w:t xml:space="preserve">, </w:t>
      </w:r>
      <w:r w:rsidRPr="006361F5">
        <w:rPr>
          <w:u w:val="single"/>
        </w:rPr>
        <w:t xml:space="preserve">and </w:t>
      </w:r>
      <w:r w:rsidRPr="00C62E98">
        <w:rPr>
          <w:highlight w:val="green"/>
          <w:u w:val="single"/>
        </w:rPr>
        <w:t xml:space="preserve">increasing </w:t>
      </w:r>
      <w:r w:rsidRPr="004F74CB">
        <w:rPr>
          <w:u w:val="single"/>
        </w:rPr>
        <w:t xml:space="preserve">the </w:t>
      </w:r>
      <w:r w:rsidRPr="00C62E98">
        <w:rPr>
          <w:rStyle w:val="Emphasis"/>
          <w:highlight w:val="green"/>
        </w:rPr>
        <w:t>likelihood</w:t>
      </w:r>
      <w:r w:rsidRPr="006361F5">
        <w:rPr>
          <w:u w:val="single"/>
        </w:rPr>
        <w:t xml:space="preserve"> that </w:t>
      </w:r>
      <w:r w:rsidRPr="00C62E98">
        <w:rPr>
          <w:highlight w:val="green"/>
          <w:u w:val="single"/>
        </w:rPr>
        <w:t>they</w:t>
      </w:r>
      <w:r w:rsidRPr="006361F5">
        <w:rPr>
          <w:u w:val="single"/>
        </w:rPr>
        <w:t xml:space="preserve"> will </w:t>
      </w:r>
      <w:r w:rsidRPr="00C62E98">
        <w:rPr>
          <w:highlight w:val="green"/>
          <w:u w:val="single"/>
        </w:rPr>
        <w:t xml:space="preserve">miss </w:t>
      </w:r>
      <w:r w:rsidRPr="004F74CB">
        <w:rPr>
          <w:rStyle w:val="Emphasis"/>
        </w:rPr>
        <w:t xml:space="preserve">significant </w:t>
      </w:r>
      <w:r w:rsidRPr="00C62E98">
        <w:rPr>
          <w:rStyle w:val="Emphasis"/>
          <w:highlight w:val="green"/>
        </w:rPr>
        <w:t>discoveries</w:t>
      </w:r>
      <w:r w:rsidRPr="004762AB">
        <w:rPr>
          <w:sz w:val="14"/>
        </w:rPr>
        <w:t xml:space="preserve"> altogether, the researchers said in the journal Monthly Notices of the Royal Astronomical Society. </w:t>
      </w:r>
    </w:p>
    <w:p w14:paraId="3CF732F1" w14:textId="77777777" w:rsidR="00FE2E1E" w:rsidRDefault="00FE2E1E" w:rsidP="00FE2E1E">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4762AB">
        <w:rPr>
          <w:sz w:val="14"/>
        </w:rPr>
        <w:t>Kocifaj</w:t>
      </w:r>
      <w:proofErr w:type="spellEnd"/>
      <w:r w:rsidRPr="004762AB">
        <w:rPr>
          <w:sz w:val="14"/>
        </w:rPr>
        <w:t xml:space="preserve">, a senior researcher at the Slovak Academy of Sciences, said in a statement. The researchers calculated the change in brightness by developing a model that </w:t>
      </w:r>
      <w:proofErr w:type="gramStart"/>
      <w:r w:rsidRPr="004762AB">
        <w:rPr>
          <w:sz w:val="14"/>
        </w:rPr>
        <w:t>takes into account</w:t>
      </w:r>
      <w:proofErr w:type="gramEnd"/>
      <w:r w:rsidRPr="004762AB">
        <w:rPr>
          <w:sz w:val="14"/>
        </w:rPr>
        <w:t xml:space="preserve"> the average size and brightness of each piece of debris. According to the researchers, </w:t>
      </w:r>
      <w:r w:rsidRPr="004F74CB">
        <w:rPr>
          <w:rStyle w:val="Emphasis"/>
        </w:rPr>
        <w:t>satellites</w:t>
      </w:r>
      <w:r w:rsidRPr="006361F5">
        <w:rPr>
          <w:u w:val="single"/>
        </w:rPr>
        <w:t xml:space="preserve"> and space </w:t>
      </w:r>
      <w:r w:rsidRPr="00C62E98">
        <w:rPr>
          <w:highlight w:val="green"/>
          <w:u w:val="single"/>
        </w:rPr>
        <w:t xml:space="preserve">garbage </w:t>
      </w:r>
      <w:r w:rsidRPr="00C62E98">
        <w:rPr>
          <w:rStyle w:val="Emphasis"/>
          <w:highlight w:val="green"/>
        </w:rPr>
        <w:t xml:space="preserve">ruin </w:t>
      </w:r>
      <w:r w:rsidRPr="004F74CB">
        <w:rPr>
          <w:rStyle w:val="Emphasis"/>
        </w:rPr>
        <w:t xml:space="preserve">astronomical </w:t>
      </w:r>
      <w:r w:rsidRPr="00C62E98">
        <w:rPr>
          <w:rStyle w:val="Emphasis"/>
          <w:highlight w:val="green"/>
        </w:rPr>
        <w:t>images</w:t>
      </w:r>
      <w:r w:rsidRPr="00C62E98">
        <w:rPr>
          <w:highlight w:val="green"/>
          <w:u w:val="single"/>
        </w:rPr>
        <w:t xml:space="preserve"> by scattering</w:t>
      </w:r>
      <w:r w:rsidRPr="006361F5">
        <w:rPr>
          <w:u w:val="single"/>
        </w:rPr>
        <w:t xml:space="preserve"> </w:t>
      </w:r>
      <w:r w:rsidRPr="004F74CB">
        <w:rPr>
          <w:rStyle w:val="Emphasis"/>
        </w:rPr>
        <w:t xml:space="preserve">reflected </w:t>
      </w:r>
      <w:r w:rsidRPr="00C62E98">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C62E98">
        <w:rPr>
          <w:highlight w:val="green"/>
          <w:u w:val="single"/>
        </w:rPr>
        <w:t xml:space="preserve">making it </w:t>
      </w:r>
      <w:r w:rsidRPr="00C62E98">
        <w:rPr>
          <w:rStyle w:val="Emphasis"/>
          <w:highlight w:val="green"/>
        </w:rPr>
        <w:t>difficult</w:t>
      </w:r>
      <w:r w:rsidRPr="004F74CB">
        <w:rPr>
          <w:rStyle w:val="Emphasis"/>
        </w:rPr>
        <w:t xml:space="preserve"> if not impossible for them </w:t>
      </w:r>
      <w:r w:rsidRPr="00C62E98">
        <w:rPr>
          <w:rStyle w:val="Emphasis"/>
          <w:highlight w:val="green"/>
        </w:rPr>
        <w:t>to get a</w:t>
      </w:r>
      <w:r w:rsidRPr="004F74CB">
        <w:rPr>
          <w:rStyle w:val="Emphasis"/>
        </w:rPr>
        <w:t xml:space="preserve"> clear </w:t>
      </w:r>
      <w:r w:rsidRPr="00C62E98">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C62E98">
        <w:rPr>
          <w:highlight w:val="green"/>
          <w:u w:val="single"/>
        </w:rPr>
        <w:t xml:space="preserve">resulting in a </w:t>
      </w:r>
      <w:r w:rsidRPr="00C62E98">
        <w:rPr>
          <w:rStyle w:val="Emphasis"/>
          <w:highlight w:val="green"/>
        </w:rPr>
        <w:t>diffuse brightness</w:t>
      </w:r>
      <w:r w:rsidRPr="004F74CB">
        <w:rPr>
          <w:rStyle w:val="Emphasis"/>
        </w:rPr>
        <w:t xml:space="preserve"> across </w:t>
      </w:r>
      <w:proofErr w:type="gramStart"/>
      <w:r w:rsidRPr="004F74CB">
        <w:rPr>
          <w:rStyle w:val="Emphasis"/>
        </w:rPr>
        <w:t>all of</w:t>
      </w:r>
      <w:proofErr w:type="gramEnd"/>
      <w:r w:rsidRPr="004F74CB">
        <w:rPr>
          <w:rStyle w:val="Emphasis"/>
        </w:rPr>
        <w:t xml:space="preserve"> the night sky</w:t>
      </w:r>
      <w:r w:rsidRPr="006361F5">
        <w:rPr>
          <w:u w:val="single"/>
        </w:rPr>
        <w:t xml:space="preserve">. </w:t>
      </w:r>
      <w:r w:rsidRPr="00C62E98">
        <w:rPr>
          <w:highlight w:val="green"/>
          <w:u w:val="single"/>
        </w:rPr>
        <w:t>Telescopes</w:t>
      </w:r>
      <w:r w:rsidRPr="006361F5">
        <w:rPr>
          <w:u w:val="single"/>
        </w:rPr>
        <w:t xml:space="preserve"> with high angular resolution and high sensitivity may also </w:t>
      </w:r>
      <w:r w:rsidRPr="00C62E98">
        <w:rPr>
          <w:highlight w:val="green"/>
          <w:u w:val="single"/>
        </w:rPr>
        <w:t>have</w:t>
      </w:r>
      <w:r w:rsidRPr="006361F5">
        <w:rPr>
          <w:u w:val="single"/>
        </w:rPr>
        <w:t xml:space="preserve"> part of </w:t>
      </w:r>
      <w:r w:rsidRPr="00C62E98">
        <w:rPr>
          <w:highlight w:val="green"/>
          <w:u w:val="single"/>
        </w:rPr>
        <w:t xml:space="preserve">their images </w:t>
      </w:r>
      <w:r w:rsidRPr="00C62E98">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C62E98">
        <w:rPr>
          <w:highlight w:val="green"/>
          <w:u w:val="single"/>
        </w:rPr>
        <w:t>this could</w:t>
      </w:r>
      <w:r w:rsidRPr="006361F5">
        <w:rPr>
          <w:u w:val="single"/>
        </w:rPr>
        <w:t xml:space="preserve"> </w:t>
      </w:r>
      <w:r w:rsidRPr="004F74CB">
        <w:rPr>
          <w:rStyle w:val="Emphasis"/>
        </w:rPr>
        <w:t xml:space="preserve">potentially </w:t>
      </w:r>
      <w:r w:rsidRPr="00C62E98">
        <w:rPr>
          <w:rStyle w:val="Emphasis"/>
          <w:highlight w:val="green"/>
        </w:rPr>
        <w:t>obscure astronomical sights</w:t>
      </w:r>
      <w:r w:rsidRPr="006361F5">
        <w:rPr>
          <w:u w:val="single"/>
        </w:rPr>
        <w:t xml:space="preserve">, such as the glowing clouds of stars along the disk of the Milky Way, wherever in the world </w:t>
      </w:r>
      <w:proofErr w:type="gramStart"/>
      <w:r w:rsidRPr="004F74CB">
        <w:rPr>
          <w:rStyle w:val="Emphasis"/>
        </w:rPr>
        <w:t>star-gazers</w:t>
      </w:r>
      <w:proofErr w:type="gramEnd"/>
      <w:r w:rsidRPr="004F74CB">
        <w:rPr>
          <w:rStyle w:val="Emphasis"/>
        </w:rPr>
        <w:t xml:space="preserve"> happen to be.</w:t>
      </w:r>
      <w:r>
        <w:rPr>
          <w:rStyle w:val="Emphasis"/>
        </w:rPr>
        <w:t xml:space="preserve"> </w:t>
      </w:r>
    </w:p>
    <w:p w14:paraId="726A2AD4" w14:textId="77777777" w:rsidR="00FE2E1E" w:rsidRPr="004762AB" w:rsidRDefault="00FE2E1E" w:rsidP="00FE2E1E">
      <w:pPr>
        <w:rPr>
          <w:sz w:val="14"/>
        </w:rPr>
      </w:pPr>
      <w:r w:rsidRPr="004762AB">
        <w:rPr>
          <w:sz w:val="14"/>
        </w:rPr>
        <w:t xml:space="preserve">"Unlike ground-based light pollution, this kind of artificial light in the night sky can be seen across a large part of the Earth's surface," study co-author John Barentine, director of public policy for the International Dark-Sky Association, said in the statement. "Astronomers build observatories far from city lights to seek dark skies, but this form of light pollution has a much larger geographical reach." And </w:t>
      </w:r>
      <w:r w:rsidRPr="00C62E98">
        <w:rPr>
          <w:highlight w:val="green"/>
          <w:u w:val="single"/>
        </w:rPr>
        <w:t>the night sky could get</w:t>
      </w:r>
      <w:r w:rsidRPr="006361F5">
        <w:rPr>
          <w:u w:val="single"/>
        </w:rPr>
        <w:t xml:space="preserve"> even </w:t>
      </w:r>
      <w:r w:rsidRPr="00C62E98">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C62E98">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C62E98">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w:t>
      </w:r>
      <w:proofErr w:type="spellStart"/>
      <w:r w:rsidRPr="006361F5">
        <w:rPr>
          <w:u w:val="single"/>
        </w:rPr>
        <w:t>OneWeb</w:t>
      </w:r>
      <w:proofErr w:type="spellEnd"/>
      <w:r w:rsidRPr="006361F5">
        <w:rPr>
          <w:u w:val="single"/>
        </w:rPr>
        <w:t xml:space="preserve">, have plans to launch new mega-constellation satellites or expand existing networks. SpaceX's </w:t>
      </w:r>
      <w:proofErr w:type="spellStart"/>
      <w:r w:rsidRPr="006361F5">
        <w:rPr>
          <w:u w:val="single"/>
        </w:rPr>
        <w:t>Starlink</w:t>
      </w:r>
      <w:proofErr w:type="spellEnd"/>
      <w:r w:rsidRPr="006361F5">
        <w:rPr>
          <w:u w:val="single"/>
        </w:rPr>
        <w:t xml:space="preserve">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6DF9FAB4" w14:textId="77777777" w:rsidR="00FE2E1E" w:rsidRDefault="00FE2E1E" w:rsidP="00FE2E1E">
      <w:pPr>
        <w:pStyle w:val="Heading4"/>
        <w:jc w:val="both"/>
      </w:pPr>
      <w:r>
        <w:lastRenderedPageBreak/>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2A13B69D" w14:textId="77777777" w:rsidR="00FE2E1E" w:rsidRDefault="00FE2E1E" w:rsidP="00FE2E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1517C2D" w14:textId="77777777" w:rsidR="00FE2E1E" w:rsidRDefault="00FE2E1E" w:rsidP="00FE2E1E">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C62E98">
        <w:rPr>
          <w:rStyle w:val="Emphasis"/>
          <w:highlight w:val="green"/>
        </w:rPr>
        <w:t>knowledge</w:t>
      </w:r>
      <w:r w:rsidRPr="00C62E98">
        <w:rPr>
          <w:highlight w:val="green"/>
          <w:u w:val="single"/>
        </w:rPr>
        <w:t xml:space="preserve"> and</w:t>
      </w:r>
      <w:r w:rsidRPr="00715E14">
        <w:rPr>
          <w:u w:val="single"/>
        </w:rPr>
        <w:t xml:space="preserve"> developing </w:t>
      </w:r>
      <w:r w:rsidRPr="00F00796">
        <w:rPr>
          <w:rStyle w:val="Emphasis"/>
        </w:rPr>
        <w:t xml:space="preserve">beneficial new </w:t>
      </w:r>
      <w:r w:rsidRPr="00C62E98">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C62E98">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C62E98">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C62E98">
        <w:rPr>
          <w:rStyle w:val="Emphasis"/>
          <w:highlight w:val="green"/>
        </w:rPr>
        <w:t>knowledge</w:t>
      </w:r>
      <w:r w:rsidRPr="00C62E98">
        <w:rPr>
          <w:highlight w:val="green"/>
          <w:u w:val="single"/>
        </w:rPr>
        <w:t xml:space="preserve"> from</w:t>
      </w:r>
      <w:r w:rsidRPr="00715E14">
        <w:rPr>
          <w:u w:val="single"/>
        </w:rPr>
        <w:t xml:space="preserve"> </w:t>
      </w:r>
      <w:r w:rsidRPr="00F00796">
        <w:rPr>
          <w:rStyle w:val="Emphasis"/>
        </w:rPr>
        <w:t xml:space="preserve">various orbiting </w:t>
      </w:r>
      <w:r w:rsidRPr="00C62E98">
        <w:rPr>
          <w:rStyle w:val="Emphasis"/>
          <w:highlight w:val="green"/>
        </w:rPr>
        <w:t>experiments</w:t>
      </w:r>
      <w:r w:rsidRPr="00C62E98">
        <w:rPr>
          <w:highlight w:val="green"/>
          <w:u w:val="single"/>
        </w:rPr>
        <w:t xml:space="preserve"> and </w:t>
      </w:r>
      <w:r w:rsidRPr="00C62E98">
        <w:rPr>
          <w:rStyle w:val="Emphasis"/>
          <w:highlight w:val="green"/>
        </w:rPr>
        <w:t>telescopes</w:t>
      </w:r>
      <w:r w:rsidRPr="00715E14">
        <w:rPr>
          <w:u w:val="single"/>
        </w:rPr>
        <w:t xml:space="preserve"> that have let us </w:t>
      </w:r>
      <w:r w:rsidRPr="00C62E98">
        <w:rPr>
          <w:highlight w:val="green"/>
          <w:u w:val="single"/>
        </w:rPr>
        <w:t xml:space="preserve">gain </w:t>
      </w:r>
      <w:r w:rsidRPr="00C62E98">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C62E98">
        <w:rPr>
          <w:highlight w:val="green"/>
          <w:u w:val="single"/>
        </w:rPr>
        <w:t>contributed to</w:t>
      </w:r>
      <w:r w:rsidRPr="00715E14">
        <w:rPr>
          <w:u w:val="single"/>
        </w:rPr>
        <w:t xml:space="preserve"> a </w:t>
      </w:r>
      <w:r w:rsidRPr="00F00796">
        <w:rPr>
          <w:rStyle w:val="Emphasis"/>
        </w:rPr>
        <w:t xml:space="preserve">great deal of </w:t>
      </w:r>
      <w:r w:rsidRPr="00C62E98">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C62E98">
        <w:rPr>
          <w:highlight w:val="green"/>
          <w:u w:val="single"/>
        </w:rPr>
        <w:t xml:space="preserve">of </w:t>
      </w:r>
      <w:r w:rsidRPr="00C62E98">
        <w:rPr>
          <w:rStyle w:val="Emphasis"/>
          <w:highlight w:val="green"/>
        </w:rPr>
        <w:t>environment</w:t>
      </w:r>
      <w:r w:rsidRPr="005D6684">
        <w:rPr>
          <w:rStyle w:val="Emphasis"/>
        </w:rPr>
        <w:t>al status</w:t>
      </w:r>
      <w:r w:rsidRPr="005D6684">
        <w:rPr>
          <w:sz w:val="16"/>
        </w:rPr>
        <w:t xml:space="preserve">, </w:t>
      </w:r>
      <w:r w:rsidRPr="00C62E98">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C62E98">
        <w:rPr>
          <w:rStyle w:val="Emphasis"/>
          <w:highlight w:val="green"/>
        </w:rPr>
        <w:t>climate change</w:t>
      </w:r>
      <w:r w:rsidRPr="00C62E98">
        <w:rPr>
          <w:sz w:val="16"/>
          <w:highlight w:val="green"/>
        </w:rPr>
        <w:t xml:space="preserve">, </w:t>
      </w:r>
      <w:r w:rsidRPr="00C62E98">
        <w:rPr>
          <w:highlight w:val="green"/>
          <w:u w:val="single"/>
        </w:rPr>
        <w:t>and</w:t>
      </w:r>
      <w:r w:rsidRPr="00715E14">
        <w:rPr>
          <w:u w:val="single"/>
        </w:rPr>
        <w:t xml:space="preserve"> much about Earth’s </w:t>
      </w:r>
      <w:r w:rsidRPr="00C62E98">
        <w:rPr>
          <w:rStyle w:val="Emphasis"/>
          <w:highlight w:val="green"/>
        </w:rPr>
        <w:t>chemistry and geology</w:t>
      </w:r>
      <w:r w:rsidRPr="00715E14">
        <w:rPr>
          <w:u w:val="single"/>
        </w:rPr>
        <w:t xml:space="preserve">. We have also learned a great deal about our </w:t>
      </w:r>
      <w:r w:rsidRPr="00F00796">
        <w:rPr>
          <w:rStyle w:val="Emphasis"/>
        </w:rPr>
        <w:t>local planets</w:t>
      </w:r>
      <w:r w:rsidRPr="005D6684">
        <w:rPr>
          <w:sz w:val="16"/>
        </w:rPr>
        <w:t xml:space="preserve">, for example, that </w:t>
      </w:r>
      <w:r w:rsidRPr="00715E14">
        <w:rPr>
          <w:u w:val="single"/>
        </w:rPr>
        <w:t xml:space="preserve">a </w:t>
      </w:r>
      <w:r w:rsidRPr="00C62E98">
        <w:rPr>
          <w:rStyle w:val="Emphasis"/>
          <w:highlight w:val="green"/>
        </w:rPr>
        <w:t>runaway “greenhouse effect”</w:t>
      </w:r>
      <w:r w:rsidRPr="00715E14">
        <w:rPr>
          <w:u w:val="single"/>
        </w:rPr>
        <w:t xml:space="preserve"> in the atmosphere of Venus makes the </w:t>
      </w:r>
      <w:r w:rsidRPr="00F00796">
        <w:rPr>
          <w:rStyle w:val="Emphasis"/>
        </w:rPr>
        <w:t xml:space="preserve">surface </w:t>
      </w:r>
      <w:proofErr w:type="spellStart"/>
      <w:r w:rsidRPr="00F00796">
        <w:rPr>
          <w:rStyle w:val="Emphasis"/>
        </w:rPr>
        <w:t>scorchingly</w:t>
      </w:r>
      <w:proofErr w:type="spellEnd"/>
      <w:r w:rsidRPr="00F00796">
        <w:rPr>
          <w:rStyle w:val="Emphasis"/>
        </w:rPr>
        <w:t xml:space="preserve"> hot</w:t>
      </w:r>
      <w:r w:rsidRPr="00715E14">
        <w:rPr>
          <w:u w:val="single"/>
        </w:rPr>
        <w:t xml:space="preserve">, while </w:t>
      </w:r>
      <w:r w:rsidRPr="00F00796">
        <w:rPr>
          <w:rStyle w:val="Emphasis"/>
        </w:rPr>
        <w:t>too little greenhouse effect</w:t>
      </w:r>
      <w:r w:rsidRPr="00715E14">
        <w:rPr>
          <w:u w:val="single"/>
        </w:rPr>
        <w:t xml:space="preserve"> on Mars leaves the surface quite cold</w:t>
      </w:r>
      <w:r w:rsidRPr="005D6684">
        <w:rPr>
          <w:sz w:val="16"/>
        </w:rPr>
        <w:t xml:space="preserve">. There have also been </w:t>
      </w:r>
      <w:r w:rsidRPr="00715E14">
        <w:rPr>
          <w:u w:val="single"/>
        </w:rPr>
        <w:t xml:space="preserve">significant </w:t>
      </w:r>
      <w:r w:rsidRPr="00C62E98">
        <w:rPr>
          <w:highlight w:val="green"/>
          <w:u w:val="single"/>
        </w:rPr>
        <w:t>contributions</w:t>
      </w:r>
      <w:r w:rsidRPr="00715E14">
        <w:rPr>
          <w:u w:val="single"/>
        </w:rPr>
        <w:t xml:space="preserve"> made </w:t>
      </w:r>
      <w:r w:rsidRPr="00C62E98">
        <w:rPr>
          <w:highlight w:val="green"/>
          <w:u w:val="single"/>
        </w:rPr>
        <w:t xml:space="preserve">to </w:t>
      </w:r>
      <w:r w:rsidRPr="00C62E98">
        <w:rPr>
          <w:rStyle w:val="Emphasis"/>
          <w:highlight w:val="green"/>
        </w:rPr>
        <w:t>medical science</w:t>
      </w:r>
      <w:r w:rsidRPr="005D6684">
        <w:rPr>
          <w:sz w:val="16"/>
        </w:rPr>
        <w:t xml:space="preserve">, </w:t>
      </w:r>
      <w:r w:rsidRPr="00715E14">
        <w:rPr>
          <w:u w:val="single"/>
        </w:rPr>
        <w:t xml:space="preserve">especially </w:t>
      </w:r>
      <w:r w:rsidRPr="00C62E98">
        <w:rPr>
          <w:highlight w:val="green"/>
          <w:u w:val="single"/>
        </w:rPr>
        <w:t>concerning</w:t>
      </w:r>
      <w:r w:rsidRPr="00715E14">
        <w:rPr>
          <w:u w:val="single"/>
        </w:rPr>
        <w:t xml:space="preserve"> the </w:t>
      </w:r>
      <w:r w:rsidRPr="00F00796">
        <w:rPr>
          <w:rStyle w:val="Emphasis"/>
        </w:rPr>
        <w:t xml:space="preserve">behavior of </w:t>
      </w:r>
      <w:r w:rsidRPr="00C62E98">
        <w:rPr>
          <w:rStyle w:val="Emphasis"/>
          <w:highlight w:val="green"/>
        </w:rPr>
        <w:t xml:space="preserve">the </w:t>
      </w:r>
      <w:r w:rsidRPr="004762AB">
        <w:rPr>
          <w:rStyle w:val="Emphasis"/>
        </w:rPr>
        <w:t xml:space="preserve">human </w:t>
      </w:r>
      <w:r w:rsidRPr="00C62E98">
        <w:rPr>
          <w:rStyle w:val="Emphasis"/>
          <w:highlight w:val="green"/>
        </w:rPr>
        <w:t>body</w:t>
      </w:r>
      <w:r w:rsidRPr="00715E14">
        <w:rPr>
          <w:u w:val="single"/>
        </w:rPr>
        <w:t xml:space="preserve"> when </w:t>
      </w:r>
      <w:r w:rsidRPr="004762AB">
        <w:rPr>
          <w:u w:val="single"/>
        </w:rPr>
        <w:t xml:space="preserve">subjected to </w:t>
      </w:r>
      <w:r w:rsidRPr="00C62E98">
        <w:rPr>
          <w:rStyle w:val="Emphasis"/>
          <w:highlight w:val="green"/>
        </w:rPr>
        <w:t>radiation</w:t>
      </w:r>
      <w:r w:rsidRPr="00C62E98">
        <w:rPr>
          <w:highlight w:val="green"/>
          <w:u w:val="single"/>
        </w:rPr>
        <w:t xml:space="preserve">, </w:t>
      </w:r>
      <w:r w:rsidRPr="00C62E98">
        <w:rPr>
          <w:rStyle w:val="Emphasis"/>
          <w:highlight w:val="green"/>
        </w:rPr>
        <w:t>microgravity</w:t>
      </w:r>
      <w:r w:rsidRPr="00C62E98">
        <w:rPr>
          <w:highlight w:val="green"/>
          <w:u w:val="single"/>
        </w:rPr>
        <w:t xml:space="preserve">, </w:t>
      </w:r>
      <w:r w:rsidRPr="00C62E98">
        <w:rPr>
          <w:rStyle w:val="Emphasis"/>
          <w:highlight w:val="green"/>
        </w:rPr>
        <w:t>nutritional</w:t>
      </w:r>
      <w:r w:rsidRPr="00C62E98">
        <w:rPr>
          <w:highlight w:val="green"/>
          <w:u w:val="single"/>
        </w:rPr>
        <w:t xml:space="preserve"> </w:t>
      </w:r>
      <w:r w:rsidRPr="00C62E98">
        <w:rPr>
          <w:rStyle w:val="Emphasis"/>
          <w:highlight w:val="green"/>
        </w:rPr>
        <w:t>restrictions</w:t>
      </w:r>
      <w:r w:rsidRPr="00715E14">
        <w:rPr>
          <w:u w:val="single"/>
        </w:rPr>
        <w:t>, and so on.</w:t>
      </w:r>
    </w:p>
    <w:p w14:paraId="7E4BB8B3" w14:textId="77777777" w:rsidR="00FE2E1E" w:rsidRDefault="00FE2E1E" w:rsidP="00FE2E1E">
      <w:pPr>
        <w:pStyle w:val="Heading4"/>
      </w:pPr>
      <w:r>
        <w:t xml:space="preserve">Debris triggers </w:t>
      </w:r>
      <w:r w:rsidRPr="006A63EE">
        <w:rPr>
          <w:u w:val="single"/>
        </w:rPr>
        <w:t>miscalculated war</w:t>
      </w:r>
      <w:r>
        <w:t>.</w:t>
      </w:r>
    </w:p>
    <w:p w14:paraId="39F9A1B7" w14:textId="77777777" w:rsidR="00FE2E1E" w:rsidRPr="006A63EE" w:rsidRDefault="00FE2E1E" w:rsidP="00FE2E1E">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3" w:history="1">
        <w:r w:rsidRPr="00457B9A">
          <w:rPr>
            <w:rStyle w:val="Hyperlink"/>
          </w:rPr>
          <w:t>https://www.defenseone.com/ideas/2021/12/nuclear-command-and-control-satellites-should-be-limits/187472/</w:t>
        </w:r>
      </w:hyperlink>
      <w:r>
        <w:t>] Justin</w:t>
      </w:r>
    </w:p>
    <w:p w14:paraId="38BDB888" w14:textId="77777777" w:rsidR="00FE2E1E" w:rsidRPr="006A63EE" w:rsidRDefault="00FE2E1E" w:rsidP="00FE2E1E">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615D0515" w14:textId="77777777" w:rsidR="00FE2E1E" w:rsidRPr="006A63EE" w:rsidRDefault="00FE2E1E" w:rsidP="00FE2E1E">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4898E200" w14:textId="77777777" w:rsidR="00FE2E1E" w:rsidRPr="006A63EE" w:rsidRDefault="00FE2E1E" w:rsidP="00FE2E1E">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2C22FF01" w14:textId="77777777" w:rsidR="00FE2E1E" w:rsidRPr="006A63EE" w:rsidRDefault="00FE2E1E" w:rsidP="00FE2E1E">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559D9D82" w14:textId="77777777" w:rsidR="00FE2E1E" w:rsidRPr="006A63EE" w:rsidRDefault="00FE2E1E" w:rsidP="00FE2E1E">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w:t>
      </w:r>
      <w:r w:rsidRPr="006A63EE">
        <w:rPr>
          <w:sz w:val="16"/>
        </w:rPr>
        <w:lastRenderedPageBreak/>
        <w:t xml:space="preserve">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1AB05D65" w14:textId="77777777" w:rsidR="00FE2E1E" w:rsidRPr="006A63EE" w:rsidRDefault="00FE2E1E" w:rsidP="00FE2E1E">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7AFBA502" w14:textId="77777777" w:rsidR="00FE2E1E" w:rsidRPr="006A63EE" w:rsidRDefault="00FE2E1E" w:rsidP="00FE2E1E">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22F63C35" w14:textId="77777777" w:rsidR="00FE2E1E" w:rsidRPr="006A63EE" w:rsidRDefault="00FE2E1E" w:rsidP="00FE2E1E">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5B70881B" w14:textId="77777777" w:rsidR="00FE2E1E" w:rsidRPr="006A63EE" w:rsidRDefault="00FE2E1E" w:rsidP="00FE2E1E">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7225F42" w14:textId="77777777" w:rsidR="00FE2E1E" w:rsidRPr="006A63EE" w:rsidRDefault="00FE2E1E" w:rsidP="00FE2E1E">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DF930EF" w14:textId="77777777" w:rsidR="00FE2E1E" w:rsidRPr="00635356" w:rsidRDefault="00FE2E1E" w:rsidP="00FE2E1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BD72AB4" w14:textId="77777777" w:rsidR="00FE2E1E" w:rsidRPr="00131706" w:rsidRDefault="00FE2E1E" w:rsidP="00FE2E1E">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588DE1D4" w14:textId="77777777" w:rsidR="00FE2E1E" w:rsidRPr="00B809EA" w:rsidRDefault="00FE2E1E" w:rsidP="00FE2E1E">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16"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561D62D2" w14:textId="77777777" w:rsidR="00FE2E1E" w:rsidRPr="00B809EA" w:rsidRDefault="00FE2E1E" w:rsidP="00FE2E1E">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40650634" w14:textId="77777777" w:rsidR="00FE2E1E" w:rsidRPr="00B809EA" w:rsidRDefault="00FE2E1E" w:rsidP="00FE2E1E">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17"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7EABD2A7" w14:textId="77777777" w:rsidR="00FE2E1E" w:rsidRPr="00B809EA" w:rsidRDefault="00FE2E1E" w:rsidP="00FE2E1E">
      <w:pPr>
        <w:rPr>
          <w:sz w:val="14"/>
        </w:rPr>
      </w:pPr>
      <w:r w:rsidRPr="00B809EA">
        <w:rPr>
          <w:sz w:val="14"/>
        </w:rPr>
        <w:lastRenderedPageBreak/>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18"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20BD41BD" w14:textId="77777777" w:rsidR="00FE2E1E" w:rsidRPr="00934304" w:rsidRDefault="00FE2E1E" w:rsidP="00FE2E1E">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178FA6E3" w14:textId="77777777" w:rsidR="00FE2E1E" w:rsidRPr="006A63EE" w:rsidRDefault="00FE2E1E" w:rsidP="00FE2E1E">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25D431D6" w14:textId="77777777" w:rsidR="00FE2E1E" w:rsidRDefault="00FE2E1E" w:rsidP="00FE2E1E">
      <w:pPr>
        <w:pStyle w:val="Heading2"/>
      </w:pPr>
      <w:r>
        <w:lastRenderedPageBreak/>
        <w:t>1AC – Plan</w:t>
      </w:r>
    </w:p>
    <w:p w14:paraId="58889391" w14:textId="77777777" w:rsidR="00FE2E1E" w:rsidRDefault="00FE2E1E" w:rsidP="00FE2E1E">
      <w:pPr>
        <w:pStyle w:val="Heading4"/>
      </w:pPr>
      <w:r>
        <w:t>Plan – The appropriation of outer space through the production of space debris by private entities is unjust.</w:t>
      </w:r>
    </w:p>
    <w:p w14:paraId="0A91FDB1" w14:textId="77777777" w:rsidR="00FE2E1E" w:rsidRDefault="00FE2E1E" w:rsidP="00FE2E1E"/>
    <w:p w14:paraId="1DBE24E0" w14:textId="77777777" w:rsidR="00FE2E1E" w:rsidRDefault="00FE2E1E" w:rsidP="00FE2E1E">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22997A59" w14:textId="77777777" w:rsidR="00FE2E1E" w:rsidRDefault="00FE2E1E" w:rsidP="00FE2E1E">
      <w:pPr>
        <w:pStyle w:val="ListParagraph"/>
        <w:numPr>
          <w:ilvl w:val="0"/>
          <w:numId w:val="23"/>
        </w:numPr>
      </w:pPr>
      <w:r>
        <w:t xml:space="preserve">Private entities: </w:t>
      </w:r>
      <w:proofErr w:type="gramStart"/>
      <w:r>
        <w:t>Non-governmental</w:t>
      </w:r>
      <w:proofErr w:type="gramEnd"/>
    </w:p>
    <w:p w14:paraId="74F75B0E" w14:textId="77777777" w:rsidR="00FE2E1E" w:rsidRPr="001D570B" w:rsidRDefault="00FE2E1E" w:rsidP="00FE2E1E">
      <w:pPr>
        <w:pStyle w:val="ListParagraph"/>
        <w:numPr>
          <w:ilvl w:val="0"/>
          <w:numId w:val="23"/>
        </w:numPr>
      </w:pPr>
      <w:r>
        <w:t>Space debris: Non-functional Space Objects</w:t>
      </w:r>
    </w:p>
    <w:p w14:paraId="506D272A" w14:textId="77777777" w:rsidR="00FE2E1E" w:rsidRPr="00612602" w:rsidRDefault="00FE2E1E" w:rsidP="00FE2E1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9" w:history="1">
        <w:r w:rsidRPr="008E3DAC">
          <w:rPr>
            <w:rStyle w:val="Hyperlink"/>
          </w:rPr>
          <w:t>https://www.culsr.org/articles/the-international-legal-regulation-of-space-debris</w:t>
        </w:r>
      </w:hyperlink>
      <w:r>
        <w:t>] Justin</w:t>
      </w:r>
    </w:p>
    <w:p w14:paraId="06845280" w14:textId="77777777" w:rsidR="00FE2E1E" w:rsidRPr="00934304" w:rsidRDefault="00FE2E1E" w:rsidP="00FE2E1E">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in order </w:t>
      </w:r>
      <w:r w:rsidRPr="00C62E98">
        <w:rPr>
          <w:highlight w:val="green"/>
          <w:u w:val="single"/>
        </w:rPr>
        <w:t xml:space="preserve">to </w:t>
      </w:r>
      <w:r w:rsidRPr="00C62E98">
        <w:rPr>
          <w:rStyle w:val="Emphasis"/>
          <w:highlight w:val="green"/>
        </w:rPr>
        <w:t>avoid</w:t>
      </w:r>
      <w:r w:rsidRPr="00934304">
        <w:rPr>
          <w:rStyle w:val="Emphasis"/>
        </w:rPr>
        <w:t xml:space="preserve"> the Outer Space Treaty’s </w:t>
      </w:r>
      <w:proofErr w:type="gramStart"/>
      <w:r w:rsidRPr="00934304">
        <w:rPr>
          <w:rStyle w:val="Emphasis"/>
        </w:rPr>
        <w:t>aforementioned financial</w:t>
      </w:r>
      <w:proofErr w:type="gramEnd"/>
      <w:r w:rsidRPr="00934304">
        <w:rPr>
          <w:rStyle w:val="Emphasis"/>
        </w:rPr>
        <w:t xml:space="preserve">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1D5D9C9E" w14:textId="77777777" w:rsidR="00FE2E1E" w:rsidRPr="00934304" w:rsidRDefault="00FE2E1E" w:rsidP="00FE2E1E">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2B4E2201" w14:textId="77777777" w:rsidR="00FE2E1E" w:rsidRPr="00934304" w:rsidRDefault="00FE2E1E" w:rsidP="00FE2E1E">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in order </w:t>
      </w:r>
      <w:r w:rsidRPr="00C62E98">
        <w:rPr>
          <w:rStyle w:val="Emphasis"/>
          <w:highlight w:val="green"/>
        </w:rPr>
        <w:t>to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t>
      </w:r>
      <w:r w:rsidRPr="00934304">
        <w:rPr>
          <w:sz w:val="14"/>
        </w:rPr>
        <w:lastRenderedPageBreak/>
        <w:t xml:space="preserve">(which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F7B5A93" w14:textId="77777777" w:rsidR="00FE2E1E" w:rsidRDefault="00FE2E1E" w:rsidP="00FE2E1E"/>
    <w:p w14:paraId="30D8B79A" w14:textId="77777777" w:rsidR="00012B19" w:rsidRDefault="00012B19" w:rsidP="00012B19">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0508529C" w14:textId="77777777" w:rsidR="00012B19" w:rsidRPr="00431518" w:rsidRDefault="00012B19" w:rsidP="00012B19">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2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2B55DEF9" w14:textId="77777777" w:rsidR="00012B19" w:rsidRPr="001D570B" w:rsidRDefault="00012B19" w:rsidP="00012B19">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1857C80F" w14:textId="77777777" w:rsidR="00012B19" w:rsidRPr="001D570B" w:rsidRDefault="00012B19" w:rsidP="00012B19">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7AA29381" w14:textId="77777777" w:rsidR="00012B19" w:rsidRPr="00431518" w:rsidRDefault="00012B19" w:rsidP="00012B19">
      <w:pPr>
        <w:rPr>
          <w:sz w:val="14"/>
        </w:rPr>
      </w:pPr>
      <w:r w:rsidRPr="00431518">
        <w:rPr>
          <w:u w:val="single"/>
        </w:rPr>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4A01B493" w14:textId="77777777" w:rsidR="00012B19" w:rsidRPr="00431518" w:rsidRDefault="00012B19" w:rsidP="00012B19">
      <w:pPr>
        <w:rPr>
          <w:sz w:val="14"/>
        </w:rPr>
      </w:pPr>
      <w:r w:rsidRPr="00431518">
        <w:rPr>
          <w:sz w:val="14"/>
        </w:rPr>
        <w:t>Title 51, of the United States Code, is further amended by adding at the end the following:</w:t>
      </w:r>
    </w:p>
    <w:p w14:paraId="3E7936DB" w14:textId="77777777" w:rsidR="00012B19" w:rsidRPr="00431518" w:rsidRDefault="00012B19" w:rsidP="00012B19">
      <w:pPr>
        <w:rPr>
          <w:sz w:val="14"/>
        </w:rPr>
      </w:pPr>
      <w:r w:rsidRPr="00431518">
        <w:rPr>
          <w:sz w:val="14"/>
        </w:rPr>
        <w:t>CHAPTER 802—ADMINISTRATIVE PROVISIONS RELATED TO CERTIFICATION AND PERMITTING</w:t>
      </w:r>
    </w:p>
    <w:p w14:paraId="4B3A4607" w14:textId="77777777" w:rsidR="00012B19" w:rsidRPr="00431518" w:rsidRDefault="00012B19" w:rsidP="00012B19">
      <w:pPr>
        <w:rPr>
          <w:u w:val="single"/>
        </w:rPr>
      </w:pPr>
      <w:r w:rsidRPr="00431518">
        <w:rPr>
          <w:sz w:val="14"/>
        </w:rPr>
        <w:t xml:space="preserve">§ 802XX. </w:t>
      </w:r>
      <w:r w:rsidRPr="00431518">
        <w:rPr>
          <w:u w:val="single"/>
        </w:rPr>
        <w:t>Orbital use fee purpose</w:t>
      </w:r>
    </w:p>
    <w:p w14:paraId="159D458D" w14:textId="77777777" w:rsidR="00012B19" w:rsidRPr="00431518" w:rsidRDefault="00012B19" w:rsidP="00012B19">
      <w:pPr>
        <w:rPr>
          <w:sz w:val="14"/>
        </w:rPr>
      </w:pPr>
      <w:r w:rsidRPr="00431518">
        <w:rPr>
          <w:sz w:val="14"/>
        </w:rPr>
        <w:lastRenderedPageBreak/>
        <w:t>The Administrator, in conjunction with the heads of other Federal agencies, shall take steps to fund orbital debris removal projects, technologies, and research that will enable the Administration to decrease the risks associated with orbital debris.</w:t>
      </w:r>
    </w:p>
    <w:p w14:paraId="4D81DEE1" w14:textId="77777777" w:rsidR="00012B19" w:rsidRPr="00431518" w:rsidRDefault="00012B19" w:rsidP="00012B19">
      <w:pPr>
        <w:rPr>
          <w:sz w:val="14"/>
        </w:rPr>
      </w:pPr>
      <w:r w:rsidRPr="00431518">
        <w:rPr>
          <w:sz w:val="14"/>
        </w:rPr>
        <w:t>§ 802XX. Administrative authority</w:t>
      </w:r>
    </w:p>
    <w:p w14:paraId="0A504179" w14:textId="77777777" w:rsidR="00012B19" w:rsidRPr="001D570B" w:rsidRDefault="00012B19" w:rsidP="00012B19">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43EC695E" w14:textId="77777777" w:rsidR="00012B19" w:rsidRPr="00431518" w:rsidRDefault="00012B19" w:rsidP="00012B19">
      <w:pPr>
        <w:rPr>
          <w:sz w:val="14"/>
        </w:rPr>
      </w:pPr>
      <w:r w:rsidRPr="00431518">
        <w:rPr>
          <w:sz w:val="14"/>
        </w:rPr>
        <w:t>(1) a certification under chapter 801; or</w:t>
      </w:r>
    </w:p>
    <w:p w14:paraId="5F930DA5" w14:textId="77777777" w:rsidR="00012B19" w:rsidRPr="00431518" w:rsidRDefault="00012B19" w:rsidP="00012B19">
      <w:pPr>
        <w:rPr>
          <w:sz w:val="14"/>
        </w:rPr>
      </w:pPr>
      <w:r w:rsidRPr="00431518">
        <w:rPr>
          <w:sz w:val="14"/>
        </w:rPr>
        <w:t>(2) a permit under chapter 802.</w:t>
      </w:r>
    </w:p>
    <w:p w14:paraId="277F4C42" w14:textId="77777777" w:rsidR="00012B19" w:rsidRPr="00431518" w:rsidRDefault="00012B19" w:rsidP="00012B19">
      <w:pPr>
        <w:rPr>
          <w:sz w:val="14"/>
        </w:rPr>
      </w:pPr>
      <w:r w:rsidRPr="00431518">
        <w:rPr>
          <w:sz w:val="14"/>
        </w:rPr>
        <w:t>V. Conclusion</w:t>
      </w:r>
    </w:p>
    <w:p w14:paraId="599D473B" w14:textId="77777777" w:rsidR="00012B19" w:rsidRPr="00072DC2" w:rsidRDefault="00012B19" w:rsidP="00012B19">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01C298AD" w14:textId="77777777" w:rsidR="00012B19" w:rsidRDefault="00012B19" w:rsidP="00012B19">
      <w:pPr>
        <w:rPr>
          <w:sz w:val="14"/>
        </w:rPr>
      </w:pPr>
    </w:p>
    <w:p w14:paraId="2C79C58E" w14:textId="77777777" w:rsidR="00FE2E1E" w:rsidRDefault="00FE2E1E" w:rsidP="00FE2E1E">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569CA982" w14:textId="77777777" w:rsidR="00FE2E1E" w:rsidRPr="00431518" w:rsidRDefault="00FE2E1E" w:rsidP="00FE2E1E">
      <w:r w:rsidRPr="00431518">
        <w:rPr>
          <w:rStyle w:val="Style13ptBold"/>
        </w:rPr>
        <w:t>Lavars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2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531FC0A9" w14:textId="77777777" w:rsidR="00FE2E1E" w:rsidRPr="00431518" w:rsidRDefault="00FE2E1E" w:rsidP="00FE2E1E">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w:t>
      </w:r>
      <w:r w:rsidRPr="001D570B">
        <w:rPr>
          <w:sz w:val="16"/>
        </w:rPr>
        <w:lastRenderedPageBreak/>
        <w:t xml:space="preserve">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51B765AA" w14:textId="77777777" w:rsidR="00FE2E1E" w:rsidRDefault="00FE2E1E" w:rsidP="00FE2E1E">
      <w:pPr>
        <w:pStyle w:val="Heading2"/>
      </w:pPr>
      <w:r>
        <w:lastRenderedPageBreak/>
        <w:t>FW</w:t>
      </w:r>
    </w:p>
    <w:p w14:paraId="03C3FE75" w14:textId="77777777" w:rsidR="00FE2E1E" w:rsidRPr="00CE11B7" w:rsidRDefault="00FE2E1E" w:rsidP="00FE2E1E">
      <w:pPr>
        <w:pStyle w:val="Heading4"/>
      </w:pPr>
      <w:r w:rsidRPr="00CE11B7">
        <w:t>The standard is maximizing life. Prefer it:</w:t>
      </w:r>
    </w:p>
    <w:p w14:paraId="11057DDD" w14:textId="77777777" w:rsidR="00FE2E1E" w:rsidRDefault="00FE2E1E" w:rsidP="00FE2E1E">
      <w:pPr>
        <w:pStyle w:val="Heading4"/>
      </w:pPr>
      <w:r w:rsidRPr="00CE11B7">
        <w:t xml:space="preserve">[1] Actor </w:t>
      </w:r>
      <w:r>
        <w:t>spec</w:t>
      </w:r>
      <w:r w:rsidRPr="00CE11B7">
        <w:t xml:space="preserve">: util is the best for governments, which is the actor in the rez – multiple warrants: </w:t>
      </w:r>
    </w:p>
    <w:p w14:paraId="1ABA32F9" w14:textId="77777777" w:rsidR="00FE2E1E" w:rsidRDefault="00FE2E1E" w:rsidP="00FE2E1E">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744229F5" w14:textId="77777777" w:rsidR="00FE2E1E" w:rsidRDefault="00FE2E1E" w:rsidP="00FE2E1E">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2950A25A" w14:textId="77777777" w:rsidR="00FE2E1E" w:rsidRPr="00402E94" w:rsidRDefault="00FE2E1E" w:rsidP="00FE2E1E">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15712466" w14:textId="77777777" w:rsidR="00FE2E1E" w:rsidRDefault="00FE2E1E" w:rsidP="00FE2E1E">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08E1E65" w14:textId="77777777" w:rsidR="00FE2E1E" w:rsidRPr="0010606C" w:rsidRDefault="00FE2E1E" w:rsidP="00FE2E1E">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5730CB27" w14:textId="77777777" w:rsidR="00FE2E1E" w:rsidRPr="001A154F" w:rsidRDefault="00FE2E1E" w:rsidP="00FE2E1E">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05EE756E" w14:textId="77777777" w:rsidR="00FE2E1E" w:rsidRPr="00CE11B7" w:rsidRDefault="00FE2E1E" w:rsidP="00FE2E1E">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281BC3C5" w14:textId="77777777" w:rsidR="00FE2E1E" w:rsidRPr="00CE11B7" w:rsidRDefault="00FE2E1E" w:rsidP="00FE2E1E">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4C3228FE" w14:textId="77777777" w:rsidR="00FE2E1E" w:rsidRPr="00CE11B7" w:rsidRDefault="00FE2E1E" w:rsidP="00FE2E1E">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B5B7C9A" w14:textId="77777777" w:rsidR="00FE2E1E" w:rsidRPr="00941301" w:rsidRDefault="00FE2E1E" w:rsidP="00FE2E1E">
      <w:pPr>
        <w:pStyle w:val="Heading4"/>
      </w:pPr>
      <w:r w:rsidRPr="00941301">
        <w:lastRenderedPageBreak/>
        <w:t>[</w:t>
      </w:r>
      <w:r>
        <w:t>3</w:t>
      </w:r>
      <w:r w:rsidRPr="00941301">
        <w:t>] Extinction outweighs under any framework</w:t>
      </w:r>
    </w:p>
    <w:p w14:paraId="3FC8021A" w14:textId="77777777" w:rsidR="00FE2E1E" w:rsidRPr="00941301" w:rsidRDefault="00FE2E1E" w:rsidP="00FE2E1E">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77057755" w14:textId="77777777" w:rsidR="00FE2E1E" w:rsidRDefault="00FE2E1E" w:rsidP="00FE2E1E">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w:t>
      </w:r>
      <w:r w:rsidRPr="006B677E">
        <w:rPr>
          <w:rFonts w:cstheme="majorHAnsi"/>
          <w:sz w:val="16"/>
        </w:rPr>
        <w:lastRenderedPageBreak/>
        <w:t xml:space="preserve">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7BFFA8E" w14:textId="77777777" w:rsidR="00FE2E1E" w:rsidRDefault="00FE2E1E" w:rsidP="00FE2E1E">
      <w:pPr>
        <w:pStyle w:val="Heading2"/>
      </w:pPr>
      <w:proofErr w:type="spellStart"/>
      <w:r>
        <w:lastRenderedPageBreak/>
        <w:t>Underview</w:t>
      </w:r>
      <w:proofErr w:type="spellEnd"/>
    </w:p>
    <w:p w14:paraId="0AFBEB09" w14:textId="77777777" w:rsidR="00FE2E1E" w:rsidRDefault="00FE2E1E" w:rsidP="00FE2E1E">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7D747CC0" w14:textId="77777777" w:rsidR="00FE2E1E" w:rsidRPr="00774EAE" w:rsidRDefault="00FE2E1E" w:rsidP="00FE2E1E"/>
    <w:p w14:paraId="78E2D2B3" w14:textId="77777777" w:rsidR="00FE2E1E" w:rsidRPr="00916BB1" w:rsidRDefault="00FE2E1E" w:rsidP="00FE2E1E">
      <w:pPr>
        <w:pStyle w:val="Heading4"/>
        <w:spacing w:before="0" w:line="240" w:lineRule="auto"/>
      </w:pPr>
      <w:r>
        <w:t xml:space="preserve">2]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30BA0E18" w14:textId="77777777" w:rsidR="00FE2E1E" w:rsidRDefault="00FE2E1E" w:rsidP="00FE2E1E">
      <w:r>
        <w:t xml:space="preserve">Raymond </w:t>
      </w:r>
      <w:r>
        <w:rPr>
          <w:rStyle w:val="Style13ptBold"/>
        </w:rPr>
        <w:t>Duvall 6</w:t>
      </w:r>
      <w:r>
        <w:t xml:space="preserve"> – Professor of Political Science @ Univ of Minnesota, Taking Sovereignty Out of This World: Space Weapons and Empire of the Future, October 2006, </w:t>
      </w:r>
      <w:hyperlink r:id="rId22" w:history="1">
        <w:r w:rsidRPr="008E3DAC">
          <w:rPr>
            <w:rStyle w:val="Hyperlink"/>
          </w:rPr>
          <w:t>https://www.files.ethz.ch/isn/111193/Taking%20Sovereignty%20Out%20of%20This%20World.pdf</w:t>
        </w:r>
      </w:hyperlink>
      <w:r>
        <w:t xml:space="preserve"> </w:t>
      </w:r>
    </w:p>
    <w:p w14:paraId="6CBB8C4D" w14:textId="77777777" w:rsidR="00FE2E1E" w:rsidRDefault="00FE2E1E" w:rsidP="00FE2E1E">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 xml:space="preserve">space </w:t>
      </w:r>
      <w:r w:rsidRPr="00916BB1">
        <w:rPr>
          <w:sz w:val="8"/>
          <w:szCs w:val="20"/>
        </w:rPr>
        <w:lastRenderedPageBreak/>
        <w:t>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7B7F10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2"/>
  </w:num>
  <w:num w:numId="13">
    <w:abstractNumId w:val="19"/>
  </w:num>
  <w:num w:numId="14">
    <w:abstractNumId w:val="0"/>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2E1E"/>
    <w:rsid w:val="00012B19"/>
    <w:rsid w:val="000139A3"/>
    <w:rsid w:val="00100833"/>
    <w:rsid w:val="00104529"/>
    <w:rsid w:val="00105942"/>
    <w:rsid w:val="00107396"/>
    <w:rsid w:val="00144A4C"/>
    <w:rsid w:val="00171426"/>
    <w:rsid w:val="00176AB0"/>
    <w:rsid w:val="00177B7D"/>
    <w:rsid w:val="0018322D"/>
    <w:rsid w:val="001B5776"/>
    <w:rsid w:val="001E527A"/>
    <w:rsid w:val="001F7072"/>
    <w:rsid w:val="001F78CE"/>
    <w:rsid w:val="00251FC7"/>
    <w:rsid w:val="002855A7"/>
    <w:rsid w:val="002B146A"/>
    <w:rsid w:val="002B5E17"/>
    <w:rsid w:val="002C392C"/>
    <w:rsid w:val="00315690"/>
    <w:rsid w:val="00316B75"/>
    <w:rsid w:val="00325646"/>
    <w:rsid w:val="003460F2"/>
    <w:rsid w:val="0038158C"/>
    <w:rsid w:val="003902BA"/>
    <w:rsid w:val="003A09E2"/>
    <w:rsid w:val="00407037"/>
    <w:rsid w:val="004605D6"/>
    <w:rsid w:val="004A662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6F99"/>
    <w:rsid w:val="007F5B66"/>
    <w:rsid w:val="00823A1C"/>
    <w:rsid w:val="00845B9D"/>
    <w:rsid w:val="00860984"/>
    <w:rsid w:val="008B3ECB"/>
    <w:rsid w:val="008B4E85"/>
    <w:rsid w:val="008C1B2E"/>
    <w:rsid w:val="0091627E"/>
    <w:rsid w:val="0097032B"/>
    <w:rsid w:val="009D2EAD"/>
    <w:rsid w:val="009D54B2"/>
    <w:rsid w:val="009E1922"/>
    <w:rsid w:val="009F7ED2"/>
    <w:rsid w:val="00A4476D"/>
    <w:rsid w:val="00A93661"/>
    <w:rsid w:val="00A95652"/>
    <w:rsid w:val="00AC0AB8"/>
    <w:rsid w:val="00B33C6D"/>
    <w:rsid w:val="00B4508F"/>
    <w:rsid w:val="00B55AD5"/>
    <w:rsid w:val="00B8057C"/>
    <w:rsid w:val="00B81498"/>
    <w:rsid w:val="00BC5F6C"/>
    <w:rsid w:val="00BD6238"/>
    <w:rsid w:val="00BF593B"/>
    <w:rsid w:val="00BF773A"/>
    <w:rsid w:val="00BF7E81"/>
    <w:rsid w:val="00C13773"/>
    <w:rsid w:val="00C17CC8"/>
    <w:rsid w:val="00C83417"/>
    <w:rsid w:val="00C9604F"/>
    <w:rsid w:val="00CA19AA"/>
    <w:rsid w:val="00CB562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5C0B"/>
    <w:rsid w:val="00EC7DC4"/>
    <w:rsid w:val="00ED30CF"/>
    <w:rsid w:val="00F176EF"/>
    <w:rsid w:val="00F45E10"/>
    <w:rsid w:val="00F6364A"/>
    <w:rsid w:val="00F9113A"/>
    <w:rsid w:val="00FE2546"/>
    <w:rsid w:val="00FE2E1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DF331"/>
  <w15:chartTrackingRefBased/>
  <w15:docId w15:val="{6D4BC8B2-36BC-4518-874F-CAD6E01B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5C0B"/>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E75C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75C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E75C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75C0B"/>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FE2E1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FE2E1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E2E1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E2E1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E2E1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75C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5C0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E75C0B"/>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E75C0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E75C0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75C0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75C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5C0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75C0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75C0B"/>
    <w:rPr>
      <w:color w:val="auto"/>
      <w:u w:val="none"/>
    </w:rPr>
  </w:style>
  <w:style w:type="character" w:styleId="FollowedHyperlink">
    <w:name w:val="FollowedHyperlink"/>
    <w:basedOn w:val="DefaultParagraphFont"/>
    <w:uiPriority w:val="99"/>
    <w:unhideWhenUsed/>
    <w:rsid w:val="00E75C0B"/>
    <w:rPr>
      <w:color w:val="auto"/>
      <w:u w:val="none"/>
    </w:rPr>
  </w:style>
  <w:style w:type="character" w:customStyle="1" w:styleId="Heading5Char">
    <w:name w:val="Heading 5 Char"/>
    <w:aliases w:val="Text Char"/>
    <w:basedOn w:val="DefaultParagraphFont"/>
    <w:link w:val="Heading5"/>
    <w:rsid w:val="00FE2E1E"/>
    <w:rPr>
      <w:rFonts w:ascii="Cambria" w:eastAsia="Times New Roman" w:hAnsi="Cambria"/>
      <w:b/>
      <w:bCs/>
      <w:i/>
      <w:iCs/>
      <w:sz w:val="20"/>
      <w:lang w:bidi="en-US"/>
    </w:rPr>
  </w:style>
  <w:style w:type="character" w:customStyle="1" w:styleId="Heading6Char">
    <w:name w:val="Heading 6 Char"/>
    <w:basedOn w:val="DefaultParagraphFont"/>
    <w:link w:val="Heading6"/>
    <w:rsid w:val="00FE2E1E"/>
    <w:rPr>
      <w:rFonts w:ascii="Cambria" w:eastAsia="Times New Roman" w:hAnsi="Cambria"/>
      <w:b/>
      <w:bCs/>
      <w:i/>
      <w:iCs/>
      <w:sz w:val="20"/>
      <w:lang w:bidi="en-US"/>
    </w:rPr>
  </w:style>
  <w:style w:type="character" w:customStyle="1" w:styleId="Heading7Char">
    <w:name w:val="Heading 7 Char"/>
    <w:basedOn w:val="DefaultParagraphFont"/>
    <w:link w:val="Heading7"/>
    <w:rsid w:val="00FE2E1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E2E1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E2E1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FE2E1E"/>
    <w:rPr>
      <w:color w:val="605E5C"/>
      <w:shd w:val="clear" w:color="auto" w:fill="E1DFDD"/>
    </w:rPr>
  </w:style>
  <w:style w:type="paragraph" w:styleId="ListParagraph">
    <w:name w:val="List Paragraph"/>
    <w:aliases w:val="6 font"/>
    <w:basedOn w:val="Normal"/>
    <w:uiPriority w:val="99"/>
    <w:unhideWhenUsed/>
    <w:qFormat/>
    <w:rsid w:val="00FE2E1E"/>
    <w:pPr>
      <w:ind w:left="720"/>
      <w:contextualSpacing/>
    </w:pPr>
  </w:style>
  <w:style w:type="paragraph" w:customStyle="1" w:styleId="Emphasis1">
    <w:name w:val="Emphasis1"/>
    <w:basedOn w:val="Normal"/>
    <w:link w:val="Emphasis"/>
    <w:autoRedefine/>
    <w:uiPriority w:val="7"/>
    <w:qFormat/>
    <w:rsid w:val="00FE2E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E2E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E2E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FE2E1E"/>
    <w:rPr>
      <w:u w:val="single"/>
    </w:rPr>
  </w:style>
  <w:style w:type="paragraph" w:styleId="Title">
    <w:name w:val="Title"/>
    <w:aliases w:val="Cites and Cards,UNDERLINE,Bold Underlined,title,Block Heading,Read This"/>
    <w:basedOn w:val="Normal"/>
    <w:next w:val="Normal"/>
    <w:link w:val="TitleChar"/>
    <w:uiPriority w:val="6"/>
    <w:qFormat/>
    <w:rsid w:val="00FE2E1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E2E1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FE2E1E"/>
  </w:style>
  <w:style w:type="paragraph" w:styleId="DocumentMap">
    <w:name w:val="Document Map"/>
    <w:basedOn w:val="Normal"/>
    <w:link w:val="DocumentMapChar"/>
    <w:uiPriority w:val="99"/>
    <w:unhideWhenUsed/>
    <w:rsid w:val="00FE2E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E2E1E"/>
    <w:rPr>
      <w:rFonts w:ascii="Lucida Grande" w:hAnsi="Lucida Grande" w:cs="Lucida Grande"/>
      <w:sz w:val="24"/>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FE2E1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FE2E1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FE2E1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FE2E1E"/>
    <w:rPr>
      <w:rFonts w:ascii="Tahoma" w:hAnsi="Tahoma" w:cs="Tahoma"/>
      <w:szCs w:val="16"/>
    </w:rPr>
  </w:style>
  <w:style w:type="character" w:customStyle="1" w:styleId="BalloonTextChar">
    <w:name w:val="Balloon Text Char"/>
    <w:basedOn w:val="DefaultParagraphFont"/>
    <w:link w:val="BalloonText"/>
    <w:uiPriority w:val="99"/>
    <w:rsid w:val="00FE2E1E"/>
    <w:rPr>
      <w:rFonts w:ascii="Tahoma" w:hAnsi="Tahoma" w:cs="Tahoma"/>
      <w:szCs w:val="16"/>
    </w:rPr>
  </w:style>
  <w:style w:type="paragraph" w:styleId="Header">
    <w:name w:val="header"/>
    <w:basedOn w:val="Normal"/>
    <w:link w:val="HeaderChar"/>
    <w:uiPriority w:val="99"/>
    <w:unhideWhenUsed/>
    <w:qFormat/>
    <w:rsid w:val="00FE2E1E"/>
    <w:pPr>
      <w:tabs>
        <w:tab w:val="center" w:pos="4680"/>
        <w:tab w:val="right" w:pos="9360"/>
      </w:tabs>
    </w:pPr>
  </w:style>
  <w:style w:type="character" w:customStyle="1" w:styleId="HeaderChar">
    <w:name w:val="Header Char"/>
    <w:basedOn w:val="DefaultParagraphFont"/>
    <w:link w:val="Header"/>
    <w:uiPriority w:val="99"/>
    <w:rsid w:val="00FE2E1E"/>
    <w:rPr>
      <w:rFonts w:ascii="Calibri" w:hAnsi="Calibri"/>
    </w:rPr>
  </w:style>
  <w:style w:type="paragraph" w:styleId="Footer">
    <w:name w:val="footer"/>
    <w:basedOn w:val="Normal"/>
    <w:link w:val="FooterChar"/>
    <w:uiPriority w:val="99"/>
    <w:unhideWhenUsed/>
    <w:rsid w:val="00FE2E1E"/>
    <w:pPr>
      <w:tabs>
        <w:tab w:val="center" w:pos="4680"/>
        <w:tab w:val="right" w:pos="9360"/>
      </w:tabs>
    </w:pPr>
  </w:style>
  <w:style w:type="character" w:customStyle="1" w:styleId="FooterChar">
    <w:name w:val="Footer Char"/>
    <w:basedOn w:val="DefaultParagraphFont"/>
    <w:link w:val="Footer"/>
    <w:uiPriority w:val="99"/>
    <w:rsid w:val="00FE2E1E"/>
    <w:rPr>
      <w:rFonts w:ascii="Calibri" w:hAnsi="Calibri"/>
    </w:rPr>
  </w:style>
  <w:style w:type="character" w:customStyle="1" w:styleId="m4841727538114946087gmail-styleunderline">
    <w:name w:val="m_4841727538114946087gmail-styleunderline"/>
    <w:basedOn w:val="DefaultParagraphFont"/>
    <w:rsid w:val="00FE2E1E"/>
  </w:style>
  <w:style w:type="paragraph" w:customStyle="1" w:styleId="Analytic">
    <w:name w:val="Analytic"/>
    <w:basedOn w:val="Normal"/>
    <w:link w:val="AnalyticChar"/>
    <w:autoRedefine/>
    <w:rsid w:val="00FE2E1E"/>
    <w:rPr>
      <w:b/>
      <w:sz w:val="24"/>
    </w:rPr>
  </w:style>
  <w:style w:type="paragraph" w:customStyle="1" w:styleId="BreakTag">
    <w:name w:val="Break Tag"/>
    <w:basedOn w:val="Normal"/>
    <w:autoRedefine/>
    <w:uiPriority w:val="4"/>
    <w:qFormat/>
    <w:rsid w:val="00FE2E1E"/>
    <w:pPr>
      <w:spacing w:before="240"/>
    </w:pPr>
    <w:rPr>
      <w:b/>
      <w:sz w:val="26"/>
    </w:rPr>
  </w:style>
  <w:style w:type="paragraph" w:customStyle="1" w:styleId="BreakBlock">
    <w:name w:val="Break Block"/>
    <w:basedOn w:val="Normal"/>
    <w:link w:val="BreakBlockChar"/>
    <w:autoRedefine/>
    <w:qFormat/>
    <w:rsid w:val="00FE2E1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E2E1E"/>
    <w:rPr>
      <w:rFonts w:ascii="Arial Bold" w:hAnsi="Arial Bold"/>
      <w:b/>
      <w:caps/>
      <w:sz w:val="32"/>
      <w:u w:val="single"/>
    </w:rPr>
  </w:style>
  <w:style w:type="character" w:customStyle="1" w:styleId="Mention1">
    <w:name w:val="Mention1"/>
    <w:basedOn w:val="DefaultParagraphFont"/>
    <w:uiPriority w:val="99"/>
    <w:semiHidden/>
    <w:unhideWhenUsed/>
    <w:rsid w:val="00FE2E1E"/>
    <w:rPr>
      <w:color w:val="2B579A"/>
      <w:shd w:val="clear" w:color="auto" w:fill="E6E6E6"/>
    </w:rPr>
  </w:style>
  <w:style w:type="character" w:customStyle="1" w:styleId="UnresolvedMention1">
    <w:name w:val="Unresolved Mention1"/>
    <w:basedOn w:val="DefaultParagraphFont"/>
    <w:uiPriority w:val="99"/>
    <w:unhideWhenUsed/>
    <w:rsid w:val="00FE2E1E"/>
    <w:rPr>
      <w:color w:val="808080"/>
      <w:shd w:val="clear" w:color="auto" w:fill="E6E6E6"/>
    </w:rPr>
  </w:style>
  <w:style w:type="paragraph" w:customStyle="1" w:styleId="evidencetext">
    <w:name w:val="evidence text"/>
    <w:basedOn w:val="Normal"/>
    <w:link w:val="evidencetextChar1"/>
    <w:qFormat/>
    <w:rsid w:val="00FE2E1E"/>
    <w:pPr>
      <w:ind w:left="432" w:right="432"/>
    </w:pPr>
    <w:rPr>
      <w:color w:val="000000"/>
      <w:lang w:val="x-none" w:eastAsia="x-none"/>
    </w:rPr>
  </w:style>
  <w:style w:type="character" w:customStyle="1" w:styleId="evidencetextChar1">
    <w:name w:val="evidence text Char1"/>
    <w:link w:val="evidencetext"/>
    <w:rsid w:val="00FE2E1E"/>
    <w:rPr>
      <w:rFonts w:ascii="Calibri" w:hAnsi="Calibri"/>
      <w:color w:val="000000"/>
      <w:lang w:val="x-none" w:eastAsia="x-none"/>
    </w:rPr>
  </w:style>
  <w:style w:type="character" w:customStyle="1" w:styleId="Author-Date">
    <w:name w:val="Author-Date"/>
    <w:qFormat/>
    <w:rsid w:val="00FE2E1E"/>
    <w:rPr>
      <w:b/>
      <w:sz w:val="24"/>
    </w:rPr>
  </w:style>
  <w:style w:type="paragraph" w:customStyle="1" w:styleId="Nothing">
    <w:name w:val="Nothing"/>
    <w:link w:val="NothingChar"/>
    <w:qFormat/>
    <w:rsid w:val="00FE2E1E"/>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FE2E1E"/>
    <w:rPr>
      <w:rFonts w:eastAsia="Times New Roman"/>
      <w:u w:val="single"/>
    </w:rPr>
  </w:style>
  <w:style w:type="character" w:customStyle="1" w:styleId="Style4Char">
    <w:name w:val="Style4 Char"/>
    <w:link w:val="Style4"/>
    <w:rsid w:val="00FE2E1E"/>
    <w:rPr>
      <w:rFonts w:ascii="Calibri" w:eastAsia="Times New Roman" w:hAnsi="Calibri"/>
      <w:u w:val="single"/>
    </w:rPr>
  </w:style>
  <w:style w:type="character" w:customStyle="1" w:styleId="cardChar">
    <w:name w:val="card Char"/>
    <w:aliases w:val="Bold Cite Char Char,Speed Cite Char"/>
    <w:basedOn w:val="DefaultParagraphFont"/>
    <w:rsid w:val="00FE2E1E"/>
    <w:rPr>
      <w:rFonts w:ascii="Calibri" w:hAnsi="Calibri" w:cs="Calibri"/>
      <w:u w:val="single"/>
    </w:rPr>
  </w:style>
  <w:style w:type="character" w:customStyle="1" w:styleId="term">
    <w:name w:val="term"/>
    <w:basedOn w:val="DefaultParagraphFont"/>
    <w:rsid w:val="00FE2E1E"/>
  </w:style>
  <w:style w:type="character" w:customStyle="1" w:styleId="Style1Char">
    <w:name w:val="Style1 Char"/>
    <w:rsid w:val="00FE2E1E"/>
    <w:rPr>
      <w:rFonts w:ascii="Times New Roman" w:eastAsia="SimSun" w:hAnsi="Times New Roman" w:cs="Times New Roman"/>
      <w:sz w:val="20"/>
      <w:szCs w:val="24"/>
      <w:u w:val="single"/>
      <w:lang w:eastAsia="zh-CN"/>
    </w:rPr>
  </w:style>
  <w:style w:type="character" w:customStyle="1" w:styleId="Styleunderline11pt">
    <w:name w:val="Style underline + 11 pt"/>
    <w:rsid w:val="00FE2E1E"/>
    <w:rPr>
      <w:rFonts w:ascii="Times New Roman" w:hAnsi="Times New Roman"/>
      <w:sz w:val="20"/>
      <w:u w:val="single"/>
    </w:rPr>
  </w:style>
  <w:style w:type="paragraph" w:customStyle="1" w:styleId="Stylecard11pt">
    <w:name w:val="Style card + 11 pt"/>
    <w:basedOn w:val="Normal"/>
    <w:link w:val="Stylecard11ptChar"/>
    <w:qFormat/>
    <w:rsid w:val="00FE2E1E"/>
    <w:pPr>
      <w:ind w:left="288" w:right="288"/>
    </w:pPr>
    <w:rPr>
      <w:rFonts w:eastAsia="SimSun"/>
      <w:lang w:eastAsia="zh-CN"/>
    </w:rPr>
  </w:style>
  <w:style w:type="character" w:customStyle="1" w:styleId="Stylecard11ptChar">
    <w:name w:val="Style card + 11 pt Char"/>
    <w:link w:val="Stylecard11pt"/>
    <w:rsid w:val="00FE2E1E"/>
    <w:rPr>
      <w:rFonts w:ascii="Calibri" w:eastAsia="SimSun" w:hAnsi="Calibri"/>
      <w:lang w:eastAsia="zh-CN"/>
    </w:rPr>
  </w:style>
  <w:style w:type="paragraph" w:customStyle="1" w:styleId="Minimize">
    <w:name w:val="Minimize"/>
    <w:basedOn w:val="Normal"/>
    <w:next w:val="Normal"/>
    <w:link w:val="MinimizeChar"/>
    <w:qFormat/>
    <w:rsid w:val="00FE2E1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FE2E1E"/>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FE2E1E"/>
    <w:pPr>
      <w:spacing w:after="0" w:line="240" w:lineRule="auto"/>
    </w:pPr>
    <w:rPr>
      <w:rFonts w:ascii="Arial" w:hAnsi="Arial" w:cs="Arial"/>
      <w:u w:val="single"/>
    </w:rPr>
  </w:style>
  <w:style w:type="paragraph" w:customStyle="1" w:styleId="cardtext">
    <w:name w:val="card text"/>
    <w:basedOn w:val="Normal"/>
    <w:link w:val="cardtextChar"/>
    <w:qFormat/>
    <w:rsid w:val="00FE2E1E"/>
    <w:pPr>
      <w:ind w:left="288" w:right="288"/>
    </w:pPr>
  </w:style>
  <w:style w:type="character" w:customStyle="1" w:styleId="cardtextChar">
    <w:name w:val="card text Char"/>
    <w:basedOn w:val="DefaultParagraphFont"/>
    <w:link w:val="cardtext"/>
    <w:rsid w:val="00FE2E1E"/>
    <w:rPr>
      <w:rFonts w:ascii="Calibri" w:hAnsi="Calibri"/>
    </w:rPr>
  </w:style>
  <w:style w:type="character" w:customStyle="1" w:styleId="byline">
    <w:name w:val="byline"/>
    <w:basedOn w:val="DefaultParagraphFont"/>
    <w:rsid w:val="00FE2E1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FE2E1E"/>
    <w:rPr>
      <w:rFonts w:ascii="Arial" w:hAnsi="Arial"/>
      <w:b/>
      <w:sz w:val="24"/>
      <w:szCs w:val="22"/>
      <w:u w:val="single"/>
    </w:rPr>
  </w:style>
  <w:style w:type="paragraph" w:customStyle="1" w:styleId="StyleStyle411pt">
    <w:name w:val="Style Style4 + 11 pt"/>
    <w:basedOn w:val="Normal"/>
    <w:link w:val="StyleStyle411ptChar"/>
    <w:qFormat/>
    <w:rsid w:val="00FE2E1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E2E1E"/>
    <w:rPr>
      <w:rFonts w:ascii="Calibri" w:eastAsia="Times New Roman" w:hAnsi="Calibri"/>
      <w:u w:val="single"/>
    </w:rPr>
  </w:style>
  <w:style w:type="character" w:customStyle="1" w:styleId="Style11ptUnderline">
    <w:name w:val="Style 11 pt Underline"/>
    <w:rsid w:val="00FE2E1E"/>
    <w:rPr>
      <w:sz w:val="20"/>
      <w:u w:val="single"/>
    </w:rPr>
  </w:style>
  <w:style w:type="character" w:customStyle="1" w:styleId="Style11ptBoldUnderline">
    <w:name w:val="Style 11 pt Bold Underline"/>
    <w:rsid w:val="00FE2E1E"/>
    <w:rPr>
      <w:b/>
      <w:bCs/>
      <w:sz w:val="20"/>
      <w:u w:val="single"/>
    </w:rPr>
  </w:style>
  <w:style w:type="character" w:customStyle="1" w:styleId="Style11pt">
    <w:name w:val="Style 11 pt"/>
    <w:rsid w:val="00FE2E1E"/>
    <w:rPr>
      <w:sz w:val="20"/>
    </w:rPr>
  </w:style>
  <w:style w:type="paragraph" w:customStyle="1" w:styleId="StyleStyle411ptBold">
    <w:name w:val="Style Style4 + 11 pt Bold"/>
    <w:basedOn w:val="Normal"/>
    <w:link w:val="StyleStyle411ptBoldChar"/>
    <w:qFormat/>
    <w:rsid w:val="00FE2E1E"/>
    <w:rPr>
      <w:rFonts w:eastAsia="Times New Roman"/>
      <w:b/>
      <w:bCs/>
      <w:u w:val="single"/>
    </w:rPr>
  </w:style>
  <w:style w:type="character" w:customStyle="1" w:styleId="StyleStyle411ptBoldChar">
    <w:name w:val="Style Style4 + 11 pt Bold Char"/>
    <w:basedOn w:val="DefaultParagraphFont"/>
    <w:link w:val="StyleStyle411ptBold"/>
    <w:rsid w:val="00FE2E1E"/>
    <w:rPr>
      <w:rFonts w:ascii="Calibri" w:eastAsia="Times New Roman" w:hAnsi="Calibri"/>
      <w:b/>
      <w:bCs/>
      <w:u w:val="single"/>
    </w:rPr>
  </w:style>
  <w:style w:type="paragraph" w:customStyle="1" w:styleId="BlockTitle">
    <w:name w:val="Block Title"/>
    <w:basedOn w:val="Normal"/>
    <w:next w:val="Normal"/>
    <w:qFormat/>
    <w:rsid w:val="00FE2E1E"/>
    <w:pPr>
      <w:spacing w:after="120"/>
      <w:jc w:val="center"/>
      <w:outlineLvl w:val="0"/>
    </w:pPr>
    <w:rPr>
      <w:rFonts w:eastAsia="Times New Roman"/>
      <w:b/>
      <w:sz w:val="32"/>
      <w:szCs w:val="20"/>
      <w:u w:val="single"/>
    </w:rPr>
  </w:style>
  <w:style w:type="character" w:customStyle="1" w:styleId="Emphasis2">
    <w:name w:val="Emphasis2"/>
    <w:basedOn w:val="DefaultParagraphFont"/>
    <w:rsid w:val="00FE2E1E"/>
    <w:rPr>
      <w:rFonts w:ascii="Franklin Gothic Heavy" w:hAnsi="Franklin Gothic Heavy"/>
      <w:iCs/>
      <w:u w:val="single"/>
    </w:rPr>
  </w:style>
  <w:style w:type="paragraph" w:customStyle="1" w:styleId="Cards">
    <w:name w:val="Cards"/>
    <w:basedOn w:val="Normal"/>
    <w:link w:val="CardsChar1"/>
    <w:qFormat/>
    <w:rsid w:val="00FE2E1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E2E1E"/>
    <w:rPr>
      <w:rFonts w:ascii="Times New Roman" w:eastAsia="Times New Roman" w:hAnsi="Times New Roman" w:cs="Times New Roman"/>
      <w:sz w:val="20"/>
      <w:szCs w:val="24"/>
    </w:rPr>
  </w:style>
  <w:style w:type="character" w:customStyle="1" w:styleId="pmterms1">
    <w:name w:val="pmterms1"/>
    <w:basedOn w:val="DefaultParagraphFont"/>
    <w:rsid w:val="00FE2E1E"/>
  </w:style>
  <w:style w:type="character" w:customStyle="1" w:styleId="hilite1">
    <w:name w:val="hilite1"/>
    <w:basedOn w:val="DefaultParagraphFont"/>
    <w:rsid w:val="00FE2E1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E2E1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FE2E1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FE2E1E"/>
    <w:rPr>
      <w:rFonts w:eastAsia="Times New Roman"/>
      <w:b/>
      <w:szCs w:val="20"/>
    </w:rPr>
  </w:style>
  <w:style w:type="character" w:customStyle="1" w:styleId="NormaltagChar">
    <w:name w:val="Normal tag Char"/>
    <w:basedOn w:val="DefaultParagraphFont"/>
    <w:link w:val="Normaltag"/>
    <w:uiPriority w:val="99"/>
    <w:locked/>
    <w:rsid w:val="00FE2E1E"/>
    <w:rPr>
      <w:rFonts w:ascii="Calibri" w:eastAsia="Times New Roman" w:hAnsi="Calibri"/>
      <w:b/>
      <w:szCs w:val="20"/>
    </w:rPr>
  </w:style>
  <w:style w:type="character" w:customStyle="1" w:styleId="DebateUnderline">
    <w:name w:val="Debate Underline"/>
    <w:qFormat/>
    <w:rsid w:val="00FE2E1E"/>
    <w:rPr>
      <w:rFonts w:ascii="Times New Roman" w:hAnsi="Times New Roman"/>
      <w:sz w:val="20"/>
      <w:szCs w:val="24"/>
      <w:u w:val="thick"/>
    </w:rPr>
  </w:style>
  <w:style w:type="character" w:customStyle="1" w:styleId="blue">
    <w:name w:val="blue"/>
    <w:basedOn w:val="DefaultParagraphFont"/>
    <w:rsid w:val="00FE2E1E"/>
    <w:rPr>
      <w:rFonts w:cs="Times New Roman"/>
    </w:rPr>
  </w:style>
  <w:style w:type="paragraph" w:customStyle="1" w:styleId="cites">
    <w:name w:val="cites"/>
    <w:link w:val="Heading1Char3"/>
    <w:autoRedefine/>
    <w:qFormat/>
    <w:rsid w:val="00FE2E1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FE2E1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FE2E1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FE2E1E"/>
    <w:rPr>
      <w:rFonts w:ascii="Times New Roman" w:eastAsia="Malgun Gothic" w:hAnsi="Times New Roman" w:cs="Times New Roman"/>
      <w:sz w:val="12"/>
      <w:szCs w:val="24"/>
    </w:rPr>
  </w:style>
  <w:style w:type="character" w:customStyle="1" w:styleId="CitesChar2">
    <w:name w:val="Cites Char2"/>
    <w:link w:val="Cites0"/>
    <w:rsid w:val="00FE2E1E"/>
    <w:rPr>
      <w:rFonts w:eastAsia="Times New Roman" w:cs="Times New Roman"/>
      <w:b/>
      <w:bCs/>
      <w:sz w:val="20"/>
      <w:szCs w:val="20"/>
    </w:rPr>
  </w:style>
  <w:style w:type="paragraph" w:customStyle="1" w:styleId="BlockTitle2">
    <w:name w:val="Block Title2"/>
    <w:basedOn w:val="Normal"/>
    <w:next w:val="Normal"/>
    <w:qFormat/>
    <w:rsid w:val="00FE2E1E"/>
    <w:pPr>
      <w:spacing w:after="240"/>
      <w:jc w:val="center"/>
    </w:pPr>
    <w:rPr>
      <w:rFonts w:eastAsia="Times New Roman"/>
      <w:b/>
      <w:sz w:val="32"/>
      <w:u w:val="single"/>
      <w:lang w:bidi="en-US"/>
    </w:rPr>
  </w:style>
  <w:style w:type="paragraph" w:styleId="TOC1">
    <w:name w:val="toc 1"/>
    <w:basedOn w:val="Normal"/>
    <w:next w:val="Normal"/>
    <w:autoRedefine/>
    <w:uiPriority w:val="39"/>
    <w:rsid w:val="00FE2E1E"/>
    <w:pPr>
      <w:spacing w:before="120" w:after="120"/>
    </w:pPr>
    <w:rPr>
      <w:rFonts w:eastAsia="Times New Roman"/>
      <w:b/>
      <w:u w:val="single"/>
      <w:lang w:bidi="en-US"/>
    </w:rPr>
  </w:style>
  <w:style w:type="paragraph" w:styleId="TOC9">
    <w:name w:val="toc 9"/>
    <w:basedOn w:val="Normal"/>
    <w:next w:val="Normal"/>
    <w:autoRedefine/>
    <w:rsid w:val="00FE2E1E"/>
    <w:pPr>
      <w:ind w:left="1600"/>
    </w:pPr>
    <w:rPr>
      <w:rFonts w:eastAsia="Times New Roman"/>
      <w:sz w:val="20"/>
      <w:lang w:bidi="en-US"/>
    </w:rPr>
  </w:style>
  <w:style w:type="paragraph" w:customStyle="1" w:styleId="TxBrp1">
    <w:name w:val="TxBr_p1"/>
    <w:basedOn w:val="Normal"/>
    <w:qFormat/>
    <w:rsid w:val="00FE2E1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E2E1E"/>
    <w:pPr>
      <w:spacing w:before="100" w:beforeAutospacing="1" w:after="100" w:afterAutospacing="1"/>
    </w:pPr>
    <w:rPr>
      <w:rFonts w:eastAsia="Times New Roman"/>
      <w:lang w:bidi="en-US"/>
    </w:rPr>
  </w:style>
  <w:style w:type="paragraph" w:customStyle="1" w:styleId="fullstory">
    <w:name w:val="fullstory"/>
    <w:basedOn w:val="Normal"/>
    <w:qFormat/>
    <w:rsid w:val="00FE2E1E"/>
    <w:pPr>
      <w:spacing w:before="100" w:beforeAutospacing="1" w:after="100" w:afterAutospacing="1"/>
    </w:pPr>
    <w:rPr>
      <w:rFonts w:eastAsia="Times New Roman"/>
      <w:lang w:bidi="en-US"/>
    </w:rPr>
  </w:style>
  <w:style w:type="character" w:customStyle="1" w:styleId="standardcontent">
    <w:name w:val="standardcontent"/>
    <w:basedOn w:val="DefaultParagraphFont"/>
    <w:rsid w:val="00FE2E1E"/>
  </w:style>
  <w:style w:type="paragraph" w:customStyle="1" w:styleId="hat">
    <w:name w:val="hat"/>
    <w:basedOn w:val="Normal"/>
    <w:next w:val="Normal"/>
    <w:link w:val="hatChar"/>
    <w:qFormat/>
    <w:rsid w:val="00FE2E1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E2E1E"/>
  </w:style>
  <w:style w:type="paragraph" w:customStyle="1" w:styleId="HotRouteChar">
    <w:name w:val="Hot Route! Char"/>
    <w:basedOn w:val="Normal"/>
    <w:qFormat/>
    <w:rsid w:val="00FE2E1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FE2E1E"/>
    <w:rPr>
      <w:rFonts w:cs="Times New Roman"/>
      <w:b/>
      <w:bCs/>
    </w:rPr>
  </w:style>
  <w:style w:type="paragraph" w:customStyle="1" w:styleId="Default">
    <w:name w:val="Default"/>
    <w:qFormat/>
    <w:rsid w:val="00FE2E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E2E1E"/>
    <w:rPr>
      <w:rFonts w:ascii="Cambria" w:hAnsi="Cambria" w:cs="Times New Roman"/>
      <w:b/>
      <w:bCs/>
      <w:sz w:val="26"/>
      <w:szCs w:val="26"/>
    </w:rPr>
  </w:style>
  <w:style w:type="character" w:customStyle="1" w:styleId="UnderliningChar">
    <w:name w:val="Underlining Char"/>
    <w:basedOn w:val="DefaultParagraphFont"/>
    <w:link w:val="Underlining"/>
    <w:rsid w:val="00FE2E1E"/>
    <w:rPr>
      <w:rFonts w:ascii="Arial Narrow" w:hAnsi="Arial Narrow" w:cs="Times New Roman"/>
      <w:u w:val="single"/>
    </w:rPr>
  </w:style>
  <w:style w:type="character" w:customStyle="1" w:styleId="CardCharChar1">
    <w:name w:val="Card Char Char1"/>
    <w:basedOn w:val="DefaultParagraphFont"/>
    <w:rsid w:val="00FE2E1E"/>
    <w:rPr>
      <w:rFonts w:cs="Times New Roman"/>
      <w:b/>
      <w:bCs/>
      <w:sz w:val="28"/>
      <w:szCs w:val="28"/>
    </w:rPr>
  </w:style>
  <w:style w:type="paragraph" w:customStyle="1" w:styleId="Cites0">
    <w:name w:val="Cites"/>
    <w:basedOn w:val="Normal"/>
    <w:link w:val="CitesChar2"/>
    <w:qFormat/>
    <w:rsid w:val="00FE2E1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E2E1E"/>
    <w:rPr>
      <w:rFonts w:ascii="Times New Roman" w:eastAsia="Calibri" w:hAnsi="Times New Roman" w:cs="Times New Roman"/>
      <w:sz w:val="24"/>
      <w:szCs w:val="24"/>
    </w:rPr>
  </w:style>
  <w:style w:type="character" w:customStyle="1" w:styleId="apple-converted-space">
    <w:name w:val="apple-converted-space"/>
    <w:basedOn w:val="DefaultParagraphFont"/>
    <w:rsid w:val="00FE2E1E"/>
  </w:style>
  <w:style w:type="character" w:customStyle="1" w:styleId="hit">
    <w:name w:val="hit"/>
    <w:basedOn w:val="DefaultParagraphFont"/>
    <w:rsid w:val="00FE2E1E"/>
    <w:rPr>
      <w:rFonts w:cs="Times New Roman"/>
    </w:rPr>
  </w:style>
  <w:style w:type="paragraph" w:customStyle="1" w:styleId="SmallFont">
    <w:name w:val="Small Font"/>
    <w:basedOn w:val="Normal"/>
    <w:link w:val="SmallFontChar"/>
    <w:qFormat/>
    <w:rsid w:val="00FE2E1E"/>
    <w:pPr>
      <w:spacing w:after="200"/>
      <w:jc w:val="both"/>
    </w:pPr>
    <w:rPr>
      <w:rFonts w:eastAsia="Calibri"/>
      <w:szCs w:val="18"/>
    </w:rPr>
  </w:style>
  <w:style w:type="character" w:customStyle="1" w:styleId="SmallFontChar">
    <w:name w:val="Small Font Char"/>
    <w:basedOn w:val="DefaultParagraphFont"/>
    <w:link w:val="SmallFont"/>
    <w:locked/>
    <w:rsid w:val="00FE2E1E"/>
    <w:rPr>
      <w:rFonts w:ascii="Calibri" w:eastAsia="Calibri" w:hAnsi="Calibri"/>
      <w:szCs w:val="18"/>
    </w:rPr>
  </w:style>
  <w:style w:type="character" w:customStyle="1" w:styleId="CircleChar1">
    <w:name w:val="Circle Char1"/>
    <w:basedOn w:val="DefaultParagraphFont"/>
    <w:rsid w:val="00FE2E1E"/>
    <w:rPr>
      <w:rFonts w:cs="Times New Roman"/>
      <w:b/>
      <w:i/>
      <w:sz w:val="18"/>
      <w:szCs w:val="18"/>
      <w:u w:val="single"/>
      <w:lang w:val="en-US" w:eastAsia="en-US" w:bidi="ar-SA"/>
    </w:rPr>
  </w:style>
  <w:style w:type="paragraph" w:styleId="BodyText">
    <w:name w:val="Body Text"/>
    <w:basedOn w:val="Normal"/>
    <w:link w:val="BodyTextChar"/>
    <w:uiPriority w:val="99"/>
    <w:unhideWhenUsed/>
    <w:rsid w:val="00FE2E1E"/>
    <w:pPr>
      <w:spacing w:after="120"/>
    </w:pPr>
  </w:style>
  <w:style w:type="character" w:customStyle="1" w:styleId="BodyTextChar">
    <w:name w:val="Body Text Char"/>
    <w:basedOn w:val="DefaultParagraphFont"/>
    <w:link w:val="BodyText"/>
    <w:uiPriority w:val="99"/>
    <w:rsid w:val="00FE2E1E"/>
    <w:rPr>
      <w:rFonts w:ascii="Calibri" w:hAnsi="Calibri"/>
    </w:rPr>
  </w:style>
  <w:style w:type="character" w:customStyle="1" w:styleId="verdana">
    <w:name w:val="verdana"/>
    <w:basedOn w:val="DefaultParagraphFont"/>
    <w:rsid w:val="00FE2E1E"/>
  </w:style>
  <w:style w:type="character" w:customStyle="1" w:styleId="CardsChar1">
    <w:name w:val="Cards Char1"/>
    <w:link w:val="Cards"/>
    <w:rsid w:val="00FE2E1E"/>
    <w:rPr>
      <w:rFonts w:ascii="Calibri" w:eastAsia="Times New Roman" w:hAnsi="Calibri" w:cs="Times New Roman"/>
      <w:sz w:val="20"/>
      <w:szCs w:val="20"/>
    </w:rPr>
  </w:style>
  <w:style w:type="paragraph" w:customStyle="1" w:styleId="BlockHeadings">
    <w:name w:val="Block Headings"/>
    <w:basedOn w:val="Normal"/>
    <w:link w:val="BlockHeadingsChar"/>
    <w:qFormat/>
    <w:rsid w:val="00FE2E1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E2E1E"/>
    <w:rPr>
      <w:rFonts w:ascii="Calibri" w:eastAsia="Times New Roman" w:hAnsi="Calibri" w:cs="Times New Roman"/>
      <w:b/>
      <w:sz w:val="20"/>
      <w:szCs w:val="20"/>
    </w:rPr>
  </w:style>
  <w:style w:type="paragraph" w:customStyle="1" w:styleId="loose">
    <w:name w:val="loose"/>
    <w:basedOn w:val="Normal"/>
    <w:qFormat/>
    <w:rsid w:val="00FE2E1E"/>
    <w:pPr>
      <w:spacing w:before="210"/>
    </w:pPr>
    <w:rPr>
      <w:rFonts w:eastAsia="Times New Roman"/>
      <w:lang w:eastAsia="zh-CN" w:bidi="he-IL"/>
    </w:rPr>
  </w:style>
  <w:style w:type="character" w:customStyle="1" w:styleId="hit1">
    <w:name w:val="hit1"/>
    <w:basedOn w:val="DefaultParagraphFont"/>
    <w:rsid w:val="00FE2E1E"/>
    <w:rPr>
      <w:b/>
      <w:bCs/>
      <w:color w:val="CC0033"/>
    </w:rPr>
  </w:style>
  <w:style w:type="character" w:customStyle="1" w:styleId="upper">
    <w:name w:val="upper"/>
    <w:basedOn w:val="DefaultParagraphFont"/>
    <w:rsid w:val="00FE2E1E"/>
  </w:style>
  <w:style w:type="character" w:customStyle="1" w:styleId="Author">
    <w:name w:val="Author"/>
    <w:aliases w:val="Style Date"/>
    <w:basedOn w:val="DefaultParagraphFont"/>
    <w:qFormat/>
    <w:rsid w:val="00FE2E1E"/>
    <w:rPr>
      <w:b/>
      <w:sz w:val="24"/>
    </w:rPr>
  </w:style>
  <w:style w:type="character" w:customStyle="1" w:styleId="SmallFont7pt">
    <w:name w:val="Small Font (7 pt)"/>
    <w:basedOn w:val="DefaultParagraphFont"/>
    <w:rsid w:val="00FE2E1E"/>
    <w:rPr>
      <w:sz w:val="14"/>
    </w:rPr>
  </w:style>
  <w:style w:type="paragraph" w:customStyle="1" w:styleId="UnderlinedText">
    <w:name w:val="Underlined Text"/>
    <w:basedOn w:val="Normal"/>
    <w:qFormat/>
    <w:rsid w:val="00FE2E1E"/>
    <w:rPr>
      <w:rFonts w:eastAsia="Times New Roman"/>
      <w:b/>
      <w:szCs w:val="20"/>
    </w:rPr>
  </w:style>
  <w:style w:type="character" w:customStyle="1" w:styleId="SmallText-New">
    <w:name w:val="Small Text - New"/>
    <w:basedOn w:val="DefaultParagraphFont"/>
    <w:rsid w:val="00FE2E1E"/>
    <w:rPr>
      <w:rFonts w:ascii="Arial Narrow" w:hAnsi="Arial Narrow"/>
      <w:sz w:val="14"/>
    </w:rPr>
  </w:style>
  <w:style w:type="paragraph" w:customStyle="1" w:styleId="Smalltext">
    <w:name w:val="Small text"/>
    <w:aliases w:val="Quote1,Quote11"/>
    <w:basedOn w:val="Normal"/>
    <w:link w:val="SmalltextChar"/>
    <w:qFormat/>
    <w:rsid w:val="00FE2E1E"/>
    <w:rPr>
      <w:rFonts w:ascii="Arial Narrow" w:eastAsia="Times New Roman" w:hAnsi="Arial Narrow"/>
    </w:rPr>
  </w:style>
  <w:style w:type="character" w:customStyle="1" w:styleId="Underlined-New">
    <w:name w:val="Underlined - New"/>
    <w:basedOn w:val="DefaultParagraphFont"/>
    <w:rsid w:val="00FE2E1E"/>
    <w:rPr>
      <w:rFonts w:ascii="Arial Narrow" w:hAnsi="Arial Narrow"/>
      <w:sz w:val="16"/>
      <w:u w:val="single"/>
    </w:rPr>
  </w:style>
  <w:style w:type="paragraph" w:styleId="TOC2">
    <w:name w:val="toc 2"/>
    <w:basedOn w:val="Normal"/>
    <w:next w:val="Normal"/>
    <w:autoRedefine/>
    <w:uiPriority w:val="39"/>
    <w:rsid w:val="00FE2E1E"/>
    <w:pPr>
      <w:ind w:left="200"/>
    </w:pPr>
    <w:rPr>
      <w:rFonts w:eastAsia="Times New Roman"/>
      <w:sz w:val="20"/>
      <w:lang w:bidi="en-US"/>
    </w:rPr>
  </w:style>
  <w:style w:type="paragraph" w:styleId="Caption">
    <w:name w:val="caption"/>
    <w:basedOn w:val="Normal"/>
    <w:next w:val="Normal"/>
    <w:qFormat/>
    <w:rsid w:val="00FE2E1E"/>
    <w:rPr>
      <w:rFonts w:eastAsia="Times New Roman"/>
      <w:b/>
      <w:bCs/>
      <w:sz w:val="18"/>
      <w:szCs w:val="18"/>
      <w:lang w:bidi="en-US"/>
    </w:rPr>
  </w:style>
  <w:style w:type="paragraph" w:styleId="TOCHeading">
    <w:name w:val="TOC Heading"/>
    <w:basedOn w:val="Heading1"/>
    <w:next w:val="Normal"/>
    <w:uiPriority w:val="39"/>
    <w:qFormat/>
    <w:rsid w:val="00FE2E1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E2E1E"/>
    <w:rPr>
      <w:rFonts w:ascii="Arial Narrow" w:hAnsi="Arial Narrow"/>
      <w:dstrike w:val="0"/>
      <w:sz w:val="20"/>
      <w:bdr w:val="single" w:sz="2" w:space="0" w:color="auto"/>
      <w:vertAlign w:val="baseline"/>
    </w:rPr>
  </w:style>
  <w:style w:type="character" w:customStyle="1" w:styleId="style65">
    <w:name w:val="style65"/>
    <w:basedOn w:val="DefaultParagraphFont"/>
    <w:rsid w:val="00FE2E1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E2E1E"/>
    <w:rPr>
      <w:rFonts w:cs="Arial"/>
      <w:bCs/>
      <w:szCs w:val="26"/>
      <w:u w:val="single"/>
      <w:lang w:val="en-US" w:eastAsia="en-US" w:bidi="ar-SA"/>
    </w:rPr>
  </w:style>
  <w:style w:type="character" w:customStyle="1" w:styleId="qlabel">
    <w:name w:val="q_label"/>
    <w:basedOn w:val="DefaultParagraphFont"/>
    <w:rsid w:val="00FE2E1E"/>
  </w:style>
  <w:style w:type="character" w:customStyle="1" w:styleId="alabel">
    <w:name w:val="a_label"/>
    <w:basedOn w:val="DefaultParagraphFont"/>
    <w:rsid w:val="00FE2E1E"/>
  </w:style>
  <w:style w:type="character" w:customStyle="1" w:styleId="Style1Char1">
    <w:name w:val="Style1 Char1"/>
    <w:basedOn w:val="DefaultParagraphFont"/>
    <w:rsid w:val="00FE2E1E"/>
    <w:rPr>
      <w:rFonts w:eastAsia="SimSun"/>
      <w:sz w:val="20"/>
      <w:szCs w:val="24"/>
      <w:u w:val="single"/>
      <w:lang w:val="en-US" w:eastAsia="zh-CN" w:bidi="ar-SA"/>
    </w:rPr>
  </w:style>
  <w:style w:type="character" w:customStyle="1" w:styleId="UnderlineCharChar">
    <w:name w:val="Underline Char Char"/>
    <w:basedOn w:val="DefaultParagraphFont"/>
    <w:rsid w:val="00FE2E1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E2E1E"/>
    <w:rPr>
      <w:rFonts w:eastAsia="MS Mincho"/>
      <w:b/>
      <w:u w:val="single"/>
      <w:lang w:val="en-US" w:eastAsia="en-US" w:bidi="ar-SA"/>
    </w:rPr>
  </w:style>
  <w:style w:type="character" w:customStyle="1" w:styleId="CardTextChar0">
    <w:name w:val="Card Text Char"/>
    <w:basedOn w:val="DefaultParagraphFont"/>
    <w:rsid w:val="00FE2E1E"/>
    <w:rPr>
      <w:rFonts w:ascii="Times New Roman" w:eastAsia="Times New Roman" w:hAnsi="Times New Roman" w:cs="Times New Roman"/>
      <w:szCs w:val="24"/>
    </w:rPr>
  </w:style>
  <w:style w:type="character" w:customStyle="1" w:styleId="reduce2">
    <w:name w:val="reduce2"/>
    <w:basedOn w:val="DefaultParagraphFont"/>
    <w:rsid w:val="00FE2E1E"/>
    <w:rPr>
      <w:rFonts w:ascii="Arial" w:hAnsi="Arial" w:cs="Arial"/>
      <w:color w:val="000000"/>
      <w:sz w:val="10"/>
      <w:szCs w:val="22"/>
    </w:rPr>
  </w:style>
  <w:style w:type="paragraph" w:customStyle="1" w:styleId="BoldUnderline">
    <w:name w:val="BoldUnderline"/>
    <w:link w:val="BoldUnderlineChar"/>
    <w:uiPriority w:val="99"/>
    <w:qFormat/>
    <w:rsid w:val="00FE2E1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FE2E1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E2E1E"/>
    <w:rPr>
      <w:rFonts w:cs="Arial"/>
      <w:bCs/>
      <w:szCs w:val="26"/>
      <w:u w:val="single"/>
      <w:lang w:val="en-US" w:eastAsia="en-US" w:bidi="ar-SA"/>
    </w:rPr>
  </w:style>
  <w:style w:type="paragraph" w:customStyle="1" w:styleId="evidencetextChar">
    <w:name w:val="evidence text Char"/>
    <w:basedOn w:val="Normal"/>
    <w:qFormat/>
    <w:rsid w:val="00FE2E1E"/>
    <w:pPr>
      <w:ind w:left="1728" w:right="1008"/>
    </w:pPr>
    <w:rPr>
      <w:rFonts w:eastAsia="Times New Roman"/>
      <w:color w:val="000000"/>
      <w:sz w:val="18"/>
    </w:rPr>
  </w:style>
  <w:style w:type="character" w:customStyle="1" w:styleId="underline2">
    <w:name w:val="underline2"/>
    <w:basedOn w:val="DefaultParagraphFont"/>
    <w:rsid w:val="00FE2E1E"/>
    <w:rPr>
      <w:u w:val="single"/>
    </w:rPr>
  </w:style>
  <w:style w:type="character" w:customStyle="1" w:styleId="Style11ptUnderlineBorderSinglesolidlineAuto05pt">
    <w:name w:val="Style 11 pt Underline Border: : (Single solid line Auto  0.5 pt..."/>
    <w:rsid w:val="00FE2E1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E2E1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E2E1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FE2E1E"/>
    <w:rPr>
      <w:u w:val="single"/>
    </w:rPr>
  </w:style>
  <w:style w:type="paragraph" w:customStyle="1" w:styleId="UnderlineChar4">
    <w:name w:val="Underline Char4"/>
    <w:basedOn w:val="Normal"/>
    <w:link w:val="UnderlineChar4Char"/>
    <w:qFormat/>
    <w:rsid w:val="00FE2E1E"/>
    <w:rPr>
      <w:rFonts w:asciiTheme="minorHAnsi" w:hAnsiTheme="minorHAnsi"/>
      <w:u w:val="single"/>
    </w:rPr>
  </w:style>
  <w:style w:type="character" w:customStyle="1" w:styleId="BoldandUnderlineChar3Char2">
    <w:name w:val="Bold and Underline Char3 Char2"/>
    <w:basedOn w:val="DefaultParagraphFont"/>
    <w:link w:val="BoldandUnderlineChar3"/>
    <w:rsid w:val="00FE2E1E"/>
    <w:rPr>
      <w:b/>
      <w:u w:val="single"/>
    </w:rPr>
  </w:style>
  <w:style w:type="paragraph" w:customStyle="1" w:styleId="BoldandUnderlineChar3">
    <w:name w:val="Bold and Underline Char3"/>
    <w:basedOn w:val="Normal"/>
    <w:link w:val="BoldandUnderlineChar3Char2"/>
    <w:qFormat/>
    <w:rsid w:val="00FE2E1E"/>
    <w:rPr>
      <w:rFonts w:asciiTheme="minorHAnsi" w:hAnsiTheme="minorHAnsi"/>
      <w:b/>
      <w:u w:val="single"/>
    </w:rPr>
  </w:style>
  <w:style w:type="paragraph" w:customStyle="1" w:styleId="StyleUnderlineChar11pt">
    <w:name w:val="Style Underline Char + 11 pt"/>
    <w:basedOn w:val="Normal"/>
    <w:link w:val="StyleUnderlineChar11ptChar"/>
    <w:qFormat/>
    <w:rsid w:val="00FE2E1E"/>
    <w:rPr>
      <w:rFonts w:eastAsia="Times New Roman"/>
      <w:u w:val="single"/>
    </w:rPr>
  </w:style>
  <w:style w:type="character" w:customStyle="1" w:styleId="StyleUnderlineChar11ptChar">
    <w:name w:val="Style Underline Char + 11 pt Char"/>
    <w:basedOn w:val="DefaultParagraphFont"/>
    <w:link w:val="StyleUnderlineChar11pt"/>
    <w:rsid w:val="00FE2E1E"/>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FE2E1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E2E1E"/>
    <w:rPr>
      <w:rFonts w:ascii="Calibri" w:eastAsia="Times New Roman" w:hAnsi="Calibri"/>
      <w:b/>
      <w:bCs/>
      <w:u w:val="single"/>
    </w:rPr>
  </w:style>
  <w:style w:type="character" w:customStyle="1" w:styleId="inside-head">
    <w:name w:val="inside-head"/>
    <w:basedOn w:val="DefaultParagraphFont"/>
    <w:rsid w:val="00FE2E1E"/>
  </w:style>
  <w:style w:type="paragraph" w:customStyle="1" w:styleId="Style3">
    <w:name w:val="Style3"/>
    <w:basedOn w:val="Normal"/>
    <w:link w:val="Style3Char"/>
    <w:qFormat/>
    <w:rsid w:val="00FE2E1E"/>
    <w:rPr>
      <w:rFonts w:ascii="Arial Narrow" w:eastAsia="Times New Roman" w:hAnsi="Arial Narrow"/>
      <w:b/>
    </w:rPr>
  </w:style>
  <w:style w:type="character" w:customStyle="1" w:styleId="Style3Char">
    <w:name w:val="Style3 Char"/>
    <w:basedOn w:val="DefaultParagraphFont"/>
    <w:link w:val="Style3"/>
    <w:rsid w:val="00FE2E1E"/>
    <w:rPr>
      <w:rFonts w:ascii="Arial Narrow" w:eastAsia="Times New Roman" w:hAnsi="Arial Narrow"/>
      <w:b/>
    </w:rPr>
  </w:style>
  <w:style w:type="character" w:customStyle="1" w:styleId="7TimesNewRoman">
    <w:name w:val="7 Times New Roman"/>
    <w:rsid w:val="00FE2E1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E2E1E"/>
  </w:style>
  <w:style w:type="character" w:customStyle="1" w:styleId="officialsbureau">
    <w:name w:val="official_s_bureau"/>
    <w:basedOn w:val="DefaultParagraphFont"/>
    <w:rsid w:val="00FE2E1E"/>
  </w:style>
  <w:style w:type="paragraph" w:customStyle="1" w:styleId="Stylecard11ptUnderline">
    <w:name w:val="Style card + 11 pt Underline"/>
    <w:basedOn w:val="Normal"/>
    <w:link w:val="Stylecard11ptUnderlineChar"/>
    <w:qFormat/>
    <w:rsid w:val="00FE2E1E"/>
    <w:pPr>
      <w:ind w:left="288" w:right="288"/>
    </w:pPr>
    <w:rPr>
      <w:rFonts w:eastAsia="SimSun"/>
      <w:u w:val="single"/>
      <w:lang w:eastAsia="zh-CN"/>
    </w:rPr>
  </w:style>
  <w:style w:type="character" w:customStyle="1" w:styleId="Stylecard11ptUnderlineChar">
    <w:name w:val="Style card + 11 pt Underline Char"/>
    <w:link w:val="Stylecard11ptUnderline"/>
    <w:rsid w:val="00FE2E1E"/>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FE2E1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FE2E1E"/>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E2E1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E2E1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FE2E1E"/>
    <w:rPr>
      <w:rFonts w:ascii="Calibri" w:eastAsia="SimSun" w:hAnsi="Calibri" w:cs="Calibri"/>
      <w:u w:val="single"/>
      <w:lang w:eastAsia="zh-CN"/>
    </w:rPr>
  </w:style>
  <w:style w:type="paragraph" w:styleId="HTMLPreformatted">
    <w:name w:val="HTML Preformatted"/>
    <w:basedOn w:val="Normal"/>
    <w:link w:val="HTMLPreformattedChar"/>
    <w:rsid w:val="00FE2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E2E1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E2E1E"/>
    <w:rPr>
      <w:u w:val="single"/>
    </w:rPr>
  </w:style>
  <w:style w:type="character" w:customStyle="1" w:styleId="StyleUnderlining11ptChar">
    <w:name w:val="Style Underlining + 11 pt Char"/>
    <w:basedOn w:val="DefaultParagraphFont"/>
    <w:link w:val="StyleUnderlining11pt"/>
    <w:rsid w:val="00FE2E1E"/>
    <w:rPr>
      <w:rFonts w:ascii="Calibri" w:hAnsi="Calibri"/>
      <w:u w:val="single"/>
    </w:rPr>
  </w:style>
  <w:style w:type="paragraph" w:customStyle="1" w:styleId="StyleCardText9pt">
    <w:name w:val="Style Card Text + 9 pt"/>
    <w:basedOn w:val="Normal"/>
    <w:link w:val="StyleCardText9ptChar"/>
    <w:qFormat/>
    <w:rsid w:val="00FE2E1E"/>
    <w:pPr>
      <w:spacing w:after="200"/>
      <w:contextualSpacing/>
    </w:pPr>
    <w:rPr>
      <w:rFonts w:eastAsia="Calibri"/>
    </w:rPr>
  </w:style>
  <w:style w:type="character" w:customStyle="1" w:styleId="StyleCardText9ptChar">
    <w:name w:val="Style Card Text + 9 pt Char"/>
    <w:basedOn w:val="DefaultParagraphFont"/>
    <w:link w:val="StyleCardText9pt"/>
    <w:rsid w:val="00FE2E1E"/>
    <w:rPr>
      <w:rFonts w:ascii="Calibri" w:eastAsia="Calibri" w:hAnsi="Calibri"/>
    </w:rPr>
  </w:style>
  <w:style w:type="paragraph" w:styleId="Quote">
    <w:name w:val="Quote"/>
    <w:basedOn w:val="Normal"/>
    <w:next w:val="Normal"/>
    <w:link w:val="QuoteChar"/>
    <w:uiPriority w:val="29"/>
    <w:qFormat/>
    <w:rsid w:val="00FE2E1E"/>
    <w:pPr>
      <w:widowControl w:val="0"/>
    </w:pPr>
    <w:rPr>
      <w:rFonts w:eastAsia="Times New Roman"/>
      <w:iCs/>
      <w:color w:val="000000"/>
      <w:lang w:bidi="en-US"/>
    </w:rPr>
  </w:style>
  <w:style w:type="character" w:customStyle="1" w:styleId="QuoteChar">
    <w:name w:val="Quote Char"/>
    <w:basedOn w:val="DefaultParagraphFont"/>
    <w:link w:val="Quote"/>
    <w:uiPriority w:val="29"/>
    <w:rsid w:val="00FE2E1E"/>
    <w:rPr>
      <w:rFonts w:ascii="Calibri" w:eastAsia="Times New Roman" w:hAnsi="Calibri"/>
      <w:iCs/>
      <w:color w:val="000000"/>
      <w:lang w:bidi="en-US"/>
    </w:rPr>
  </w:style>
  <w:style w:type="paragraph" w:customStyle="1" w:styleId="Underlining">
    <w:name w:val="Underlining"/>
    <w:basedOn w:val="Normal"/>
    <w:link w:val="UnderliningChar"/>
    <w:qFormat/>
    <w:rsid w:val="00FE2E1E"/>
    <w:rPr>
      <w:rFonts w:ascii="Arial Narrow" w:hAnsi="Arial Narrow" w:cs="Times New Roman"/>
      <w:u w:val="single"/>
    </w:rPr>
  </w:style>
  <w:style w:type="character" w:customStyle="1" w:styleId="ital-inline">
    <w:name w:val="ital-inline"/>
    <w:basedOn w:val="DefaultParagraphFont"/>
    <w:rsid w:val="00FE2E1E"/>
  </w:style>
  <w:style w:type="character" w:customStyle="1" w:styleId="underlineChar">
    <w:name w:val="underline Char"/>
    <w:basedOn w:val="DefaultParagraphFont"/>
    <w:rsid w:val="00FE2E1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E2E1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E2E1E"/>
    <w:rPr>
      <w:sz w:val="20"/>
      <w:u w:val="single"/>
    </w:rPr>
  </w:style>
  <w:style w:type="paragraph" w:styleId="BodyTextIndent2">
    <w:name w:val="Body Text Indent 2"/>
    <w:basedOn w:val="Normal"/>
    <w:link w:val="BodyTextIndent2Char"/>
    <w:unhideWhenUsed/>
    <w:rsid w:val="00FE2E1E"/>
    <w:pPr>
      <w:spacing w:after="120" w:line="480" w:lineRule="auto"/>
      <w:ind w:left="360"/>
    </w:pPr>
  </w:style>
  <w:style w:type="character" w:customStyle="1" w:styleId="BodyTextIndent2Char">
    <w:name w:val="Body Text Indent 2 Char"/>
    <w:basedOn w:val="DefaultParagraphFont"/>
    <w:link w:val="BodyTextIndent2"/>
    <w:rsid w:val="00FE2E1E"/>
    <w:rPr>
      <w:rFonts w:ascii="Calibri" w:hAnsi="Calibri"/>
    </w:rPr>
  </w:style>
  <w:style w:type="paragraph" w:styleId="BodyTextIndent3">
    <w:name w:val="Body Text Indent 3"/>
    <w:basedOn w:val="Normal"/>
    <w:link w:val="BodyTextIndent3Char"/>
    <w:uiPriority w:val="99"/>
    <w:semiHidden/>
    <w:unhideWhenUsed/>
    <w:rsid w:val="00FE2E1E"/>
    <w:pPr>
      <w:spacing w:after="120"/>
      <w:ind w:left="360"/>
    </w:pPr>
    <w:rPr>
      <w:szCs w:val="16"/>
    </w:rPr>
  </w:style>
  <w:style w:type="character" w:customStyle="1" w:styleId="BodyTextIndent3Char">
    <w:name w:val="Body Text Indent 3 Char"/>
    <w:basedOn w:val="DefaultParagraphFont"/>
    <w:link w:val="BodyTextIndent3"/>
    <w:uiPriority w:val="99"/>
    <w:semiHidden/>
    <w:rsid w:val="00FE2E1E"/>
    <w:rPr>
      <w:rFonts w:ascii="Calibri" w:hAnsi="Calibri"/>
      <w:szCs w:val="16"/>
    </w:rPr>
  </w:style>
  <w:style w:type="paragraph" w:styleId="BodyText2">
    <w:name w:val="Body Text 2"/>
    <w:basedOn w:val="Normal"/>
    <w:link w:val="BodyText2Char"/>
    <w:unhideWhenUsed/>
    <w:rsid w:val="00FE2E1E"/>
    <w:pPr>
      <w:spacing w:after="120" w:line="480" w:lineRule="auto"/>
    </w:pPr>
  </w:style>
  <w:style w:type="character" w:customStyle="1" w:styleId="BodyText2Char">
    <w:name w:val="Body Text 2 Char"/>
    <w:basedOn w:val="DefaultParagraphFont"/>
    <w:link w:val="BodyText2"/>
    <w:rsid w:val="00FE2E1E"/>
    <w:rPr>
      <w:rFonts w:ascii="Calibri" w:hAnsi="Calibri"/>
    </w:rPr>
  </w:style>
  <w:style w:type="paragraph" w:styleId="BodyTextIndent">
    <w:name w:val="Body Text Indent"/>
    <w:basedOn w:val="Normal"/>
    <w:link w:val="BodyTextIndentChar"/>
    <w:uiPriority w:val="99"/>
    <w:unhideWhenUsed/>
    <w:rsid w:val="00FE2E1E"/>
    <w:pPr>
      <w:spacing w:after="120"/>
      <w:ind w:left="360"/>
    </w:pPr>
  </w:style>
  <w:style w:type="character" w:customStyle="1" w:styleId="BodyTextIndentChar">
    <w:name w:val="Body Text Indent Char"/>
    <w:basedOn w:val="DefaultParagraphFont"/>
    <w:link w:val="BodyTextIndent"/>
    <w:uiPriority w:val="99"/>
    <w:rsid w:val="00FE2E1E"/>
    <w:rPr>
      <w:rFonts w:ascii="Calibri" w:hAnsi="Calibri"/>
    </w:rPr>
  </w:style>
  <w:style w:type="paragraph" w:styleId="BodyText3">
    <w:name w:val="Body Text 3"/>
    <w:basedOn w:val="Normal"/>
    <w:link w:val="BodyText3Char"/>
    <w:unhideWhenUsed/>
    <w:rsid w:val="00FE2E1E"/>
    <w:pPr>
      <w:spacing w:after="120"/>
    </w:pPr>
    <w:rPr>
      <w:szCs w:val="16"/>
    </w:rPr>
  </w:style>
  <w:style w:type="character" w:customStyle="1" w:styleId="BodyText3Char">
    <w:name w:val="Body Text 3 Char"/>
    <w:basedOn w:val="DefaultParagraphFont"/>
    <w:link w:val="BodyText3"/>
    <w:rsid w:val="00FE2E1E"/>
    <w:rPr>
      <w:rFonts w:ascii="Calibri" w:hAnsi="Calibri"/>
      <w:szCs w:val="16"/>
    </w:rPr>
  </w:style>
  <w:style w:type="character" w:customStyle="1" w:styleId="StyleBold">
    <w:name w:val="Style Bold"/>
    <w:basedOn w:val="DefaultParagraphFont"/>
    <w:uiPriority w:val="9"/>
    <w:semiHidden/>
    <w:rsid w:val="00FE2E1E"/>
    <w:rPr>
      <w:b/>
      <w:bCs/>
    </w:rPr>
  </w:style>
  <w:style w:type="character" w:customStyle="1" w:styleId="body-text">
    <w:name w:val="body-text"/>
    <w:basedOn w:val="DefaultParagraphFont"/>
    <w:rsid w:val="00FE2E1E"/>
  </w:style>
  <w:style w:type="paragraph" w:customStyle="1" w:styleId="StyleStyle411ptBoldBorderSinglesolidlineAuto0">
    <w:name w:val="Style Style4 + 11 pt Bold Border: : (Single solid line Auto  0...."/>
    <w:basedOn w:val="Normal"/>
    <w:link w:val="StyleStyle411ptBoldBorderSinglesolidlineAuto0Char"/>
    <w:qFormat/>
    <w:rsid w:val="00FE2E1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E2E1E"/>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FE2E1E"/>
    <w:rPr>
      <w:rFonts w:ascii="Tahoma" w:hAnsi="Tahoma" w:cs="Tahoma"/>
      <w:sz w:val="16"/>
      <w:szCs w:val="16"/>
    </w:rPr>
  </w:style>
  <w:style w:type="character" w:customStyle="1" w:styleId="globalcontentbody">
    <w:name w:val="globalcontentbody"/>
    <w:basedOn w:val="DefaultParagraphFont"/>
    <w:rsid w:val="00FE2E1E"/>
  </w:style>
  <w:style w:type="paragraph" w:customStyle="1" w:styleId="StyleStyle112pt">
    <w:name w:val="Style Style1 + 12 pt"/>
    <w:basedOn w:val="Normal"/>
    <w:link w:val="StyleStyle112ptChar"/>
    <w:qFormat/>
    <w:rsid w:val="00FE2E1E"/>
    <w:rPr>
      <w:rFonts w:eastAsia="SimSun"/>
      <w:u w:val="single"/>
      <w:lang w:eastAsia="zh-CN"/>
    </w:rPr>
  </w:style>
  <w:style w:type="character" w:customStyle="1" w:styleId="StyleStyle112ptChar">
    <w:name w:val="Style Style1 + 12 pt Char"/>
    <w:basedOn w:val="DefaultParagraphFont"/>
    <w:link w:val="StyleStyle112pt"/>
    <w:rsid w:val="00FE2E1E"/>
    <w:rPr>
      <w:rFonts w:ascii="Calibri" w:eastAsia="SimSun" w:hAnsi="Calibri"/>
      <w:u w:val="single"/>
      <w:lang w:eastAsia="zh-CN"/>
    </w:rPr>
  </w:style>
  <w:style w:type="paragraph" w:customStyle="1" w:styleId="MinimizedText">
    <w:name w:val="Minimized Text"/>
    <w:basedOn w:val="Normal"/>
    <w:link w:val="MinimizedTextChar"/>
    <w:qFormat/>
    <w:rsid w:val="00FE2E1E"/>
    <w:rPr>
      <w:rFonts w:eastAsia="Times New Roman"/>
    </w:rPr>
  </w:style>
  <w:style w:type="character" w:customStyle="1" w:styleId="MinimizedTextChar">
    <w:name w:val="Minimized Text Char"/>
    <w:basedOn w:val="DefaultParagraphFont"/>
    <w:link w:val="MinimizedText"/>
    <w:rsid w:val="00FE2E1E"/>
    <w:rPr>
      <w:rFonts w:ascii="Calibri" w:eastAsia="Times New Roman" w:hAnsi="Calibri"/>
    </w:rPr>
  </w:style>
  <w:style w:type="character" w:customStyle="1" w:styleId="term1">
    <w:name w:val="term1"/>
    <w:basedOn w:val="DefaultParagraphFont"/>
    <w:rsid w:val="00FE2E1E"/>
    <w:rPr>
      <w:b/>
      <w:bCs/>
    </w:rPr>
  </w:style>
  <w:style w:type="character" w:customStyle="1" w:styleId="Styleterm111ptUnderline">
    <w:name w:val="Style term1 + 11 pt Underline"/>
    <w:basedOn w:val="term1"/>
    <w:rsid w:val="00FE2E1E"/>
    <w:rPr>
      <w:b/>
      <w:bCs/>
      <w:sz w:val="20"/>
      <w:u w:val="single"/>
    </w:rPr>
  </w:style>
  <w:style w:type="paragraph" w:customStyle="1" w:styleId="StyleMinimizedTextArialNarrow10pt">
    <w:name w:val="Style Minimized Text + Arial Narrow 10 pt"/>
    <w:basedOn w:val="MinimizedText"/>
    <w:link w:val="StyleMinimizedTextArialNarrow10ptChar"/>
    <w:qFormat/>
    <w:rsid w:val="00FE2E1E"/>
    <w:rPr>
      <w:sz w:val="20"/>
    </w:rPr>
  </w:style>
  <w:style w:type="character" w:customStyle="1" w:styleId="StyleMinimizedTextArialNarrow10ptChar">
    <w:name w:val="Style Minimized Text + Arial Narrow 10 pt Char"/>
    <w:basedOn w:val="MinimizedTextChar"/>
    <w:link w:val="StyleMinimizedTextArialNarrow10pt"/>
    <w:rsid w:val="00FE2E1E"/>
    <w:rPr>
      <w:rFonts w:ascii="Calibri" w:eastAsia="Times New Roman" w:hAnsi="Calibri"/>
      <w:sz w:val="20"/>
    </w:rPr>
  </w:style>
  <w:style w:type="character" w:customStyle="1" w:styleId="Styleunderline11ptBold">
    <w:name w:val="Style underline + 11 pt Bold"/>
    <w:basedOn w:val="underline"/>
    <w:rsid w:val="00FE2E1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E2E1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E2E1E"/>
    <w:rPr>
      <w:rFonts w:ascii="Calibri" w:eastAsia="Times New Roman" w:hAnsi="Calibri"/>
      <w:u w:val="single"/>
      <w:bdr w:val="single" w:sz="4" w:space="0" w:color="auto"/>
    </w:rPr>
  </w:style>
  <w:style w:type="character" w:customStyle="1" w:styleId="Style9pt">
    <w:name w:val="Style 9 pt"/>
    <w:basedOn w:val="DefaultParagraphFont"/>
    <w:rsid w:val="00FE2E1E"/>
    <w:rPr>
      <w:rFonts w:ascii="Times New Roman" w:hAnsi="Times New Roman"/>
      <w:sz w:val="20"/>
    </w:rPr>
  </w:style>
  <w:style w:type="paragraph" w:customStyle="1" w:styleId="StyleStyle49pt3">
    <w:name w:val="Style Style4 + 9 pt3"/>
    <w:basedOn w:val="Style4"/>
    <w:link w:val="StyleStyle49pt3Char"/>
    <w:qFormat/>
    <w:rsid w:val="00FE2E1E"/>
    <w:rPr>
      <w:rFonts w:cs="Times New Roman"/>
    </w:rPr>
  </w:style>
  <w:style w:type="character" w:customStyle="1" w:styleId="StyleStyle49pt3Char">
    <w:name w:val="Style Style4 + 9 pt3 Char"/>
    <w:basedOn w:val="Style4Char"/>
    <w:link w:val="StyleStyle49pt3"/>
    <w:rsid w:val="00FE2E1E"/>
    <w:rPr>
      <w:rFonts w:ascii="Calibri" w:eastAsia="Times New Roman" w:hAnsi="Calibri" w:cs="Times New Roman"/>
      <w:u w:val="single"/>
    </w:rPr>
  </w:style>
  <w:style w:type="paragraph" w:customStyle="1" w:styleId="StyleStyle4Bold">
    <w:name w:val="Style Style4 + Bold"/>
    <w:basedOn w:val="Style4"/>
    <w:link w:val="StyleStyle4BoldChar"/>
    <w:qFormat/>
    <w:rsid w:val="00FE2E1E"/>
    <w:rPr>
      <w:rFonts w:cs="Times New Roman"/>
      <w:b/>
      <w:bCs/>
    </w:rPr>
  </w:style>
  <w:style w:type="character" w:customStyle="1" w:styleId="StyleStyle4BoldChar">
    <w:name w:val="Style Style4 + Bold Char"/>
    <w:basedOn w:val="Style4Char"/>
    <w:link w:val="StyleStyle4Bold"/>
    <w:rsid w:val="00FE2E1E"/>
    <w:rPr>
      <w:rFonts w:ascii="Calibri" w:eastAsia="Times New Roman" w:hAnsi="Calibri" w:cs="Times New Roman"/>
      <w:b/>
      <w:bCs/>
      <w:u w:val="single"/>
    </w:rPr>
  </w:style>
  <w:style w:type="character" w:customStyle="1" w:styleId="CharChar11">
    <w:name w:val="Char Char11"/>
    <w:basedOn w:val="DefaultParagraphFont"/>
    <w:rsid w:val="00FE2E1E"/>
    <w:rPr>
      <w:rFonts w:cs="Arial"/>
      <w:bCs/>
      <w:szCs w:val="26"/>
      <w:u w:val="single"/>
      <w:lang w:val="en-US" w:eastAsia="en-US" w:bidi="ar-SA"/>
    </w:rPr>
  </w:style>
  <w:style w:type="character" w:customStyle="1" w:styleId="authorbio">
    <w:name w:val="authorbio"/>
    <w:basedOn w:val="DefaultParagraphFont"/>
    <w:rsid w:val="00FE2E1E"/>
  </w:style>
  <w:style w:type="character" w:customStyle="1" w:styleId="a">
    <w:name w:val="a"/>
    <w:basedOn w:val="DefaultParagraphFont"/>
    <w:rsid w:val="00FE2E1E"/>
  </w:style>
  <w:style w:type="character" w:customStyle="1" w:styleId="StyleStyleUnderline411pt">
    <w:name w:val="Style Style Underline4 + 11 pt"/>
    <w:basedOn w:val="DefaultParagraphFont"/>
    <w:rsid w:val="00FE2E1E"/>
    <w:rPr>
      <w:sz w:val="20"/>
      <w:u w:val="single"/>
    </w:rPr>
  </w:style>
  <w:style w:type="character" w:customStyle="1" w:styleId="StyleStyleUnderline411ptBold">
    <w:name w:val="Style Style Underline4 + 11 pt Bold"/>
    <w:basedOn w:val="DefaultParagraphFont"/>
    <w:rsid w:val="00FE2E1E"/>
    <w:rPr>
      <w:b/>
      <w:bCs/>
      <w:sz w:val="20"/>
      <w:u w:val="single"/>
    </w:rPr>
  </w:style>
  <w:style w:type="character" w:customStyle="1" w:styleId="StyleStyleUnderline311pt">
    <w:name w:val="Style Style Underline3 + 11 pt"/>
    <w:basedOn w:val="DefaultParagraphFont"/>
    <w:rsid w:val="00FE2E1E"/>
    <w:rPr>
      <w:sz w:val="20"/>
      <w:u w:val="single"/>
    </w:rPr>
  </w:style>
  <w:style w:type="character" w:customStyle="1" w:styleId="StyleStyleUnderline311ptBold">
    <w:name w:val="Style Style Underline3 + 11 pt Bold"/>
    <w:basedOn w:val="DefaultParagraphFont"/>
    <w:rsid w:val="00FE2E1E"/>
    <w:rPr>
      <w:b/>
      <w:bCs/>
      <w:sz w:val="20"/>
      <w:u w:val="single"/>
    </w:rPr>
  </w:style>
  <w:style w:type="character" w:customStyle="1" w:styleId="StyleUnderline3">
    <w:name w:val="Style Underline3"/>
    <w:basedOn w:val="DefaultParagraphFont"/>
    <w:rsid w:val="00FE2E1E"/>
    <w:rPr>
      <w:u w:val="single"/>
    </w:rPr>
  </w:style>
  <w:style w:type="paragraph" w:customStyle="1" w:styleId="StyleStyle111ptBorderSinglesolidlineAuto05ptL">
    <w:name w:val="Style Style1 + 11 pt Border: : (Single solid line Auto  0.5 pt L..."/>
    <w:link w:val="StyleStyle111ptBorderSinglesolidlineAuto05ptLChar"/>
    <w:qFormat/>
    <w:rsid w:val="00FE2E1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E2E1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E2E1E"/>
    <w:rPr>
      <w:u w:val="single"/>
    </w:rPr>
  </w:style>
  <w:style w:type="character" w:customStyle="1" w:styleId="NothingChar">
    <w:name w:val="Nothing Char"/>
    <w:basedOn w:val="DefaultParagraphFont"/>
    <w:link w:val="Nothing"/>
    <w:rsid w:val="00FE2E1E"/>
    <w:rPr>
      <w:rFonts w:ascii="Times New Roman" w:eastAsia="Times New Roman" w:hAnsi="Times New Roman" w:cs="Times New Roman"/>
      <w:sz w:val="20"/>
      <w:szCs w:val="24"/>
    </w:rPr>
  </w:style>
  <w:style w:type="character" w:customStyle="1" w:styleId="CardsFont12pt0">
    <w:name w:val="Cards + Font 12pt"/>
    <w:basedOn w:val="DefaultParagraphFont"/>
    <w:rsid w:val="00FE2E1E"/>
    <w:rPr>
      <w:rFonts w:ascii="Times New Roman" w:eastAsia="Calibri" w:hAnsi="Times New Roman" w:cs="Times New Roman"/>
      <w:sz w:val="24"/>
      <w:szCs w:val="20"/>
      <w:u w:val="single"/>
    </w:rPr>
  </w:style>
  <w:style w:type="character" w:customStyle="1" w:styleId="SmallTextChar0">
    <w:name w:val="Small Text Char"/>
    <w:basedOn w:val="CardTextChar0"/>
    <w:rsid w:val="00FE2E1E"/>
    <w:rPr>
      <w:rFonts w:ascii="Times New Roman" w:eastAsia="MS Mincho" w:hAnsi="Times New Roman" w:cs="Times New Roman"/>
      <w:sz w:val="15"/>
      <w:szCs w:val="24"/>
      <w:lang w:eastAsia="ja-JP"/>
    </w:rPr>
  </w:style>
  <w:style w:type="paragraph" w:customStyle="1" w:styleId="Circled">
    <w:name w:val="Circled"/>
    <w:link w:val="CircledChar"/>
    <w:qFormat/>
    <w:rsid w:val="00FE2E1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FE2E1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FE2E1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E2E1E"/>
  </w:style>
  <w:style w:type="character" w:customStyle="1" w:styleId="part-of-speech">
    <w:name w:val="part-of-speech"/>
    <w:basedOn w:val="DefaultParagraphFont"/>
    <w:rsid w:val="00FE2E1E"/>
  </w:style>
  <w:style w:type="character" w:customStyle="1" w:styleId="sep">
    <w:name w:val="sep"/>
    <w:basedOn w:val="DefaultParagraphFont"/>
    <w:rsid w:val="00FE2E1E"/>
  </w:style>
  <w:style w:type="character" w:customStyle="1" w:styleId="pron">
    <w:name w:val="pron"/>
    <w:basedOn w:val="DefaultParagraphFont"/>
    <w:rsid w:val="00FE2E1E"/>
  </w:style>
  <w:style w:type="paragraph" w:customStyle="1" w:styleId="StyleStyle4LatinTimesNewRomanAsianSimSun">
    <w:name w:val="Style Style4 + (Latin) Times New Roman (Asian) SimSun"/>
    <w:basedOn w:val="Normal"/>
    <w:link w:val="StyleStyle4LatinTimesNewRomanAsianSimSunChar"/>
    <w:qFormat/>
    <w:rsid w:val="00FE2E1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E2E1E"/>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E2E1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E2E1E"/>
    <w:rPr>
      <w:rFonts w:ascii="Calibri" w:eastAsia="SimSun" w:hAnsi="Calibri"/>
      <w:b/>
      <w:bCs/>
      <w:u w:val="single"/>
    </w:rPr>
  </w:style>
  <w:style w:type="character" w:customStyle="1" w:styleId="CharChar3">
    <w:name w:val="Char Char3"/>
    <w:basedOn w:val="DefaultParagraphFont"/>
    <w:rsid w:val="00FE2E1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E2E1E"/>
    <w:rPr>
      <w:bCs/>
      <w:szCs w:val="26"/>
      <w:u w:val="single"/>
    </w:rPr>
  </w:style>
  <w:style w:type="paragraph" w:styleId="Subtitle">
    <w:name w:val="Subtitle"/>
    <w:aliases w:val="Underlined card text"/>
    <w:basedOn w:val="Normal"/>
    <w:next w:val="Normal"/>
    <w:link w:val="SubtitleChar"/>
    <w:uiPriority w:val="99"/>
    <w:qFormat/>
    <w:rsid w:val="00FE2E1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FE2E1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E2E1E"/>
    <w:rPr>
      <w:rFonts w:cs="Times New Roman"/>
    </w:rPr>
  </w:style>
  <w:style w:type="character" w:customStyle="1" w:styleId="StyleStyle411pt1Char">
    <w:name w:val="Style Style4 + 11 pt1 Char"/>
    <w:basedOn w:val="Style4Char"/>
    <w:link w:val="StyleStyle411pt1"/>
    <w:rsid w:val="00FE2E1E"/>
    <w:rPr>
      <w:rFonts w:ascii="Calibri" w:eastAsia="Times New Roman" w:hAnsi="Calibri" w:cs="Times New Roman"/>
      <w:u w:val="single"/>
    </w:rPr>
  </w:style>
  <w:style w:type="character" w:customStyle="1" w:styleId="BoldandUnderlineCharChar2">
    <w:name w:val="Bold and Underline Char Char2"/>
    <w:basedOn w:val="DefaultParagraphFont"/>
    <w:rsid w:val="00FE2E1E"/>
    <w:rPr>
      <w:b/>
      <w:u w:val="single"/>
      <w:lang w:val="en-US" w:eastAsia="en-US" w:bidi="ar-SA"/>
    </w:rPr>
  </w:style>
  <w:style w:type="character" w:customStyle="1" w:styleId="StyleUnderlineCharChar111pt">
    <w:name w:val="Style Underline Char Char1 + 11 pt"/>
    <w:basedOn w:val="DefaultParagraphFont"/>
    <w:rsid w:val="00FE2E1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E2E1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E2E1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E2E1E"/>
    <w:rPr>
      <w:sz w:val="22"/>
      <w:u w:val="single"/>
    </w:rPr>
  </w:style>
  <w:style w:type="paragraph" w:customStyle="1" w:styleId="StyleMinimizedTextArialNarrow9pt">
    <w:name w:val="Style Minimized Text + Arial Narrow 9 pt"/>
    <w:basedOn w:val="Normal"/>
    <w:link w:val="StyleMinimizedTextArialNarrow9ptChar"/>
    <w:qFormat/>
    <w:rsid w:val="00FE2E1E"/>
    <w:rPr>
      <w:rFonts w:eastAsia="Times New Roman"/>
    </w:rPr>
  </w:style>
  <w:style w:type="character" w:customStyle="1" w:styleId="StyleMinimizedTextArialNarrow9ptChar">
    <w:name w:val="Style Minimized Text + Arial Narrow 9 pt Char"/>
    <w:basedOn w:val="DefaultParagraphFont"/>
    <w:link w:val="StyleMinimizedTextArialNarrow9pt"/>
    <w:rsid w:val="00FE2E1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FE2E1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E2E1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E2E1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E2E1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E2E1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E2E1E"/>
    <w:rPr>
      <w:b w:val="0"/>
      <w:bCs/>
      <w:sz w:val="20"/>
      <w:u w:val="single"/>
      <w:lang w:val="en-US" w:eastAsia="en-US" w:bidi="ar-SA"/>
    </w:rPr>
  </w:style>
  <w:style w:type="character" w:customStyle="1" w:styleId="Styleunderline9pt">
    <w:name w:val="Style underline + 9 pt"/>
    <w:basedOn w:val="underline"/>
    <w:rsid w:val="00FE2E1E"/>
    <w:rPr>
      <w:rFonts w:ascii="Times New Roman" w:hAnsi="Times New Roman" w:cs="Times New Roman"/>
      <w:b/>
      <w:sz w:val="20"/>
      <w:u w:val="single"/>
    </w:rPr>
  </w:style>
  <w:style w:type="character" w:customStyle="1" w:styleId="StyleTimesNewRoman9pt">
    <w:name w:val="Style Times New Roman 9 pt"/>
    <w:basedOn w:val="DefaultParagraphFont"/>
    <w:rsid w:val="00FE2E1E"/>
    <w:rPr>
      <w:rFonts w:ascii="Times New Roman" w:hAnsi="Times New Roman"/>
      <w:sz w:val="20"/>
    </w:rPr>
  </w:style>
  <w:style w:type="character" w:customStyle="1" w:styleId="Styleunderline9pt1">
    <w:name w:val="Style underline + 9 pt1"/>
    <w:basedOn w:val="underline"/>
    <w:rsid w:val="00FE2E1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E2E1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E2E1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E2E1E"/>
    <w:rPr>
      <w:b/>
      <w:bCs/>
      <w:noProof w:val="0"/>
      <w:sz w:val="20"/>
      <w:u w:val="single"/>
      <w:lang w:val="en-US" w:eastAsia="en-US" w:bidi="ar-SA"/>
    </w:rPr>
  </w:style>
  <w:style w:type="character" w:customStyle="1" w:styleId="Hyperlink23">
    <w:name w:val="Hyperlink23"/>
    <w:basedOn w:val="DefaultParagraphFont"/>
    <w:rsid w:val="00FE2E1E"/>
    <w:rPr>
      <w:color w:val="3300CC"/>
      <w:u w:val="single"/>
    </w:rPr>
  </w:style>
  <w:style w:type="paragraph" w:customStyle="1" w:styleId="cardCharChar">
    <w:name w:val="card Char Char"/>
    <w:basedOn w:val="Normal"/>
    <w:link w:val="cardCharCharChar"/>
    <w:qFormat/>
    <w:rsid w:val="00FE2E1E"/>
    <w:pPr>
      <w:ind w:left="288" w:right="288"/>
    </w:pPr>
    <w:rPr>
      <w:rFonts w:eastAsia="Times New Roman"/>
      <w:szCs w:val="20"/>
    </w:rPr>
  </w:style>
  <w:style w:type="character" w:customStyle="1" w:styleId="cardCharCharChar">
    <w:name w:val="card Char Char Char"/>
    <w:basedOn w:val="DefaultParagraphFont"/>
    <w:link w:val="cardCharChar"/>
    <w:rsid w:val="00FE2E1E"/>
    <w:rPr>
      <w:rFonts w:ascii="Calibri" w:eastAsia="Times New Roman" w:hAnsi="Calibri"/>
      <w:szCs w:val="20"/>
    </w:rPr>
  </w:style>
  <w:style w:type="character" w:customStyle="1" w:styleId="StyleunderlineArialNarrow9ptBold">
    <w:name w:val="Style underline + Arial Narrow 9 pt Bold"/>
    <w:basedOn w:val="underline"/>
    <w:rsid w:val="00FE2E1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E2E1E"/>
  </w:style>
  <w:style w:type="character" w:customStyle="1" w:styleId="StylecardCharCharArialNarrow9ptChar">
    <w:name w:val="Style card Char Char + Arial Narrow 9 pt Char"/>
    <w:basedOn w:val="cardCharCharChar"/>
    <w:link w:val="StylecardCharCharArialNarrow9pt"/>
    <w:rsid w:val="00FE2E1E"/>
    <w:rPr>
      <w:rFonts w:ascii="Calibri" w:eastAsia="Times New Roman" w:hAnsi="Calibri"/>
      <w:szCs w:val="20"/>
    </w:rPr>
  </w:style>
  <w:style w:type="character" w:customStyle="1" w:styleId="UnderlineCharCharChar">
    <w:name w:val="Underline Char Char Char"/>
    <w:basedOn w:val="DefaultParagraphFont"/>
    <w:rsid w:val="00FE2E1E"/>
    <w:rPr>
      <w:noProof w:val="0"/>
      <w:u w:val="single"/>
      <w:lang w:val="en-US" w:eastAsia="en-US" w:bidi="ar-SA"/>
    </w:rPr>
  </w:style>
  <w:style w:type="character" w:customStyle="1" w:styleId="CardTextChar1">
    <w:name w:val="Card Text Char1"/>
    <w:basedOn w:val="DefaultParagraphFont"/>
    <w:rsid w:val="00FE2E1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E2E1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E2E1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E2E1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E2E1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E2E1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E2E1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E2E1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E2E1E"/>
    <w:rPr>
      <w:rFonts w:eastAsia="Times New Roman"/>
    </w:rPr>
  </w:style>
  <w:style w:type="character" w:customStyle="1" w:styleId="TextsmallChar">
    <w:name w:val="Textsmall Char"/>
    <w:basedOn w:val="DefaultParagraphFont"/>
    <w:link w:val="Textsmall"/>
    <w:rsid w:val="00FE2E1E"/>
    <w:rPr>
      <w:rFonts w:ascii="Calibri" w:eastAsia="Times New Roman" w:hAnsi="Calibri"/>
    </w:rPr>
  </w:style>
  <w:style w:type="character" w:customStyle="1" w:styleId="CharChar111">
    <w:name w:val="Char Char111"/>
    <w:basedOn w:val="DefaultParagraphFont"/>
    <w:rsid w:val="00FE2E1E"/>
    <w:rPr>
      <w:rFonts w:cs="Arial"/>
      <w:bCs/>
      <w:szCs w:val="26"/>
      <w:u w:val="single"/>
      <w:lang w:val="en-US" w:eastAsia="en-US" w:bidi="ar-SA"/>
    </w:rPr>
  </w:style>
  <w:style w:type="character" w:customStyle="1" w:styleId="UnderlineBold">
    <w:name w:val="Underline + Bold"/>
    <w:uiPriority w:val="1"/>
    <w:qFormat/>
    <w:rsid w:val="00FE2E1E"/>
    <w:rPr>
      <w:b/>
      <w:sz w:val="20"/>
      <w:u w:val="single"/>
    </w:rPr>
  </w:style>
  <w:style w:type="paragraph" w:customStyle="1" w:styleId="cardtextsmall">
    <w:name w:val="card text small"/>
    <w:basedOn w:val="Normal"/>
    <w:qFormat/>
    <w:rsid w:val="00FE2E1E"/>
    <w:rPr>
      <w:rFonts w:ascii="Arial Narrow" w:eastAsia="Times New Roman" w:hAnsi="Arial Narrow"/>
    </w:rPr>
  </w:style>
  <w:style w:type="character" w:customStyle="1" w:styleId="AUnterdline">
    <w:name w:val="AUnterdline"/>
    <w:rsid w:val="00FE2E1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E2E1E"/>
    <w:rPr>
      <w:rFonts w:ascii="Times New Roman" w:hAnsi="Times New Roman"/>
      <w:b/>
      <w:bCs/>
      <w:sz w:val="20"/>
      <w:u w:val="single"/>
      <w:bdr w:val="single" w:sz="4" w:space="0" w:color="auto"/>
    </w:rPr>
  </w:style>
  <w:style w:type="character" w:customStyle="1" w:styleId="highlightedsearchterm">
    <w:name w:val="highlightedsearchterm"/>
    <w:rsid w:val="00FE2E1E"/>
  </w:style>
  <w:style w:type="character" w:customStyle="1" w:styleId="StyleUnderline1">
    <w:name w:val="Style Underline1"/>
    <w:basedOn w:val="DefaultParagraphFont"/>
    <w:rsid w:val="00FE2E1E"/>
    <w:rPr>
      <w:rFonts w:ascii="Times New Roman" w:hAnsi="Times New Roman"/>
      <w:sz w:val="20"/>
      <w:u w:val="single"/>
    </w:rPr>
  </w:style>
  <w:style w:type="paragraph" w:customStyle="1" w:styleId="CardIndented">
    <w:name w:val="Card (Indented)"/>
    <w:basedOn w:val="Normal"/>
    <w:link w:val="CardIndentedChar"/>
    <w:qFormat/>
    <w:rsid w:val="00FE2E1E"/>
    <w:pPr>
      <w:ind w:left="288"/>
    </w:pPr>
  </w:style>
  <w:style w:type="paragraph" w:customStyle="1" w:styleId="StyleStyle49pt10">
    <w:name w:val="Style Style4 + 9 pt10"/>
    <w:basedOn w:val="Style4"/>
    <w:link w:val="StyleStyle49pt10Char"/>
    <w:qFormat/>
    <w:rsid w:val="00FE2E1E"/>
    <w:rPr>
      <w:rFonts w:cs="Times New Roman"/>
    </w:rPr>
  </w:style>
  <w:style w:type="character" w:customStyle="1" w:styleId="StyleStyle49pt10Char">
    <w:name w:val="Style Style4 + 9 pt10 Char"/>
    <w:basedOn w:val="Style4Char"/>
    <w:link w:val="StyleStyle49pt10"/>
    <w:rsid w:val="00FE2E1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FE2E1E"/>
    <w:rPr>
      <w:rFonts w:cs="Times New Roman"/>
      <w:b/>
      <w:bCs/>
    </w:rPr>
  </w:style>
  <w:style w:type="character" w:customStyle="1" w:styleId="StyleStyle49ptBold7Char">
    <w:name w:val="Style Style4 + 9 pt Bold7 Char"/>
    <w:link w:val="StyleStyle49ptBold7"/>
    <w:rsid w:val="00FE2E1E"/>
    <w:rPr>
      <w:rFonts w:ascii="Calibri" w:eastAsia="Times New Roman" w:hAnsi="Calibri" w:cs="Times New Roman"/>
      <w:b/>
      <w:bCs/>
      <w:u w:val="single"/>
    </w:rPr>
  </w:style>
  <w:style w:type="paragraph" w:customStyle="1" w:styleId="NormalUnderline">
    <w:name w:val="Normal Underline"/>
    <w:basedOn w:val="Normal"/>
    <w:link w:val="NormalUnderlineChar"/>
    <w:qFormat/>
    <w:rsid w:val="00FE2E1E"/>
    <w:pPr>
      <w:ind w:left="288"/>
    </w:pPr>
    <w:rPr>
      <w:rFonts w:eastAsia="Times New Roman"/>
      <w:u w:val="single"/>
    </w:rPr>
  </w:style>
  <w:style w:type="character" w:customStyle="1" w:styleId="NormalUnderlineChar">
    <w:name w:val="Normal Underline Char"/>
    <w:link w:val="NormalUnderline"/>
    <w:rsid w:val="00FE2E1E"/>
    <w:rPr>
      <w:rFonts w:ascii="Calibri" w:eastAsia="Times New Roman" w:hAnsi="Calibri"/>
      <w:u w:val="single"/>
    </w:rPr>
  </w:style>
  <w:style w:type="character" w:customStyle="1" w:styleId="DontRead">
    <w:name w:val="Don't Read"/>
    <w:qFormat/>
    <w:rsid w:val="00FE2E1E"/>
    <w:rPr>
      <w:rFonts w:ascii="Times New Roman" w:hAnsi="Times New Roman"/>
      <w:sz w:val="16"/>
    </w:rPr>
  </w:style>
  <w:style w:type="paragraph" w:customStyle="1" w:styleId="Underlinestyle">
    <w:name w:val="Underline style"/>
    <w:basedOn w:val="Normal"/>
    <w:qFormat/>
    <w:rsid w:val="00FE2E1E"/>
    <w:rPr>
      <w:rFonts w:eastAsia="Times New Roman"/>
      <w:u w:val="single"/>
    </w:rPr>
  </w:style>
  <w:style w:type="character" w:customStyle="1" w:styleId="Style11ptUnderline3">
    <w:name w:val="Style 11 pt Underline3"/>
    <w:rsid w:val="00FE2E1E"/>
    <w:rPr>
      <w:sz w:val="20"/>
      <w:u w:val="single"/>
    </w:rPr>
  </w:style>
  <w:style w:type="character" w:customStyle="1" w:styleId="27">
    <w:name w:val="27"/>
    <w:rsid w:val="00FE2E1E"/>
    <w:rPr>
      <w:rFonts w:cs="Arial"/>
      <w:bCs/>
      <w:sz w:val="20"/>
      <w:u w:val="single"/>
      <w:lang w:val="en-US" w:eastAsia="en-US" w:bidi="ar-SA"/>
    </w:rPr>
  </w:style>
  <w:style w:type="character" w:customStyle="1" w:styleId="2">
    <w:name w:val="2"/>
    <w:rsid w:val="00FE2E1E"/>
    <w:rPr>
      <w:rFonts w:cs="Arial"/>
      <w:bCs/>
      <w:sz w:val="20"/>
      <w:u w:val="single"/>
      <w:lang w:val="en-US" w:eastAsia="en-US" w:bidi="ar-SA"/>
    </w:rPr>
  </w:style>
  <w:style w:type="character" w:customStyle="1" w:styleId="Style9ptUnderline11">
    <w:name w:val="Style 9 pt Underline11"/>
    <w:basedOn w:val="DefaultParagraphFont"/>
    <w:rsid w:val="00FE2E1E"/>
    <w:rPr>
      <w:sz w:val="20"/>
      <w:u w:val="single"/>
    </w:rPr>
  </w:style>
  <w:style w:type="character" w:customStyle="1" w:styleId="Style9ptBoldUnderline5">
    <w:name w:val="Style 9 pt Bold Underline5"/>
    <w:basedOn w:val="DefaultParagraphFont"/>
    <w:rsid w:val="00FE2E1E"/>
    <w:rPr>
      <w:b/>
      <w:bCs/>
      <w:sz w:val="20"/>
      <w:u w:val="single"/>
    </w:rPr>
  </w:style>
  <w:style w:type="character" w:customStyle="1" w:styleId="CharChar114">
    <w:name w:val="Char Char114"/>
    <w:basedOn w:val="DefaultParagraphFont"/>
    <w:rsid w:val="00FE2E1E"/>
    <w:rPr>
      <w:rFonts w:cs="Arial"/>
      <w:bCs/>
      <w:szCs w:val="26"/>
      <w:u w:val="single"/>
      <w:lang w:val="en-US" w:eastAsia="en-US" w:bidi="ar-SA"/>
    </w:rPr>
  </w:style>
  <w:style w:type="character" w:customStyle="1" w:styleId="CharChar113">
    <w:name w:val="Char Char113"/>
    <w:basedOn w:val="DefaultParagraphFont"/>
    <w:rsid w:val="00FE2E1E"/>
    <w:rPr>
      <w:rFonts w:cs="Arial"/>
      <w:bCs/>
      <w:szCs w:val="26"/>
      <w:u w:val="single"/>
      <w:lang w:val="en-US" w:eastAsia="en-US" w:bidi="ar-SA"/>
    </w:rPr>
  </w:style>
  <w:style w:type="character" w:customStyle="1" w:styleId="CharChar112">
    <w:name w:val="Char Char112"/>
    <w:basedOn w:val="DefaultParagraphFont"/>
    <w:rsid w:val="00FE2E1E"/>
    <w:rPr>
      <w:rFonts w:cs="Arial"/>
      <w:bCs/>
      <w:szCs w:val="26"/>
      <w:u w:val="single"/>
      <w:lang w:val="en-US" w:eastAsia="en-US" w:bidi="ar-SA"/>
    </w:rPr>
  </w:style>
  <w:style w:type="character" w:customStyle="1" w:styleId="ssl0">
    <w:name w:val="ss_l0"/>
    <w:basedOn w:val="DefaultParagraphFont"/>
    <w:rsid w:val="00FE2E1E"/>
  </w:style>
  <w:style w:type="paragraph" w:styleId="CommentText">
    <w:name w:val="annotation text"/>
    <w:basedOn w:val="Normal"/>
    <w:link w:val="CommentTextChar"/>
    <w:uiPriority w:val="99"/>
    <w:rsid w:val="00FE2E1E"/>
    <w:rPr>
      <w:szCs w:val="20"/>
    </w:rPr>
  </w:style>
  <w:style w:type="character" w:customStyle="1" w:styleId="CommentTextChar">
    <w:name w:val="Comment Text Char"/>
    <w:basedOn w:val="DefaultParagraphFont"/>
    <w:link w:val="CommentText"/>
    <w:uiPriority w:val="99"/>
    <w:rsid w:val="00FE2E1E"/>
    <w:rPr>
      <w:rFonts w:ascii="Calibri" w:hAnsi="Calibri"/>
      <w:szCs w:val="20"/>
    </w:rPr>
  </w:style>
  <w:style w:type="character" w:customStyle="1" w:styleId="CommentSubjectChar">
    <w:name w:val="Comment Subject Char"/>
    <w:basedOn w:val="CommentTextChar"/>
    <w:link w:val="CommentSubject"/>
    <w:rsid w:val="00FE2E1E"/>
    <w:rPr>
      <w:rFonts w:ascii="Times New Roman" w:hAnsi="Times New Roman" w:cs="Times New Roman"/>
      <w:b/>
      <w:bCs/>
      <w:szCs w:val="20"/>
    </w:rPr>
  </w:style>
  <w:style w:type="paragraph" w:styleId="CommentSubject">
    <w:name w:val="annotation subject"/>
    <w:basedOn w:val="CommentText"/>
    <w:next w:val="CommentText"/>
    <w:link w:val="CommentSubjectChar"/>
    <w:rsid w:val="00FE2E1E"/>
    <w:rPr>
      <w:rFonts w:ascii="Times New Roman" w:hAnsi="Times New Roman" w:cs="Times New Roman"/>
      <w:b/>
      <w:bCs/>
    </w:rPr>
  </w:style>
  <w:style w:type="character" w:customStyle="1" w:styleId="CommentSubjectChar1">
    <w:name w:val="Comment Subject Char1"/>
    <w:basedOn w:val="CommentTextChar"/>
    <w:uiPriority w:val="99"/>
    <w:semiHidden/>
    <w:rsid w:val="00FE2E1E"/>
    <w:rPr>
      <w:rFonts w:ascii="Calibri" w:hAnsi="Calibri"/>
      <w:b/>
      <w:bCs/>
      <w:szCs w:val="20"/>
    </w:rPr>
  </w:style>
  <w:style w:type="paragraph" w:customStyle="1" w:styleId="WW-Default1">
    <w:name w:val="WW-Default1"/>
    <w:basedOn w:val="Normal"/>
    <w:qFormat/>
    <w:rsid w:val="00FE2E1E"/>
    <w:pPr>
      <w:suppressAutoHyphens/>
    </w:pPr>
    <w:rPr>
      <w:rFonts w:eastAsia="Times New Roman"/>
      <w:b/>
      <w:bCs/>
      <w:szCs w:val="20"/>
      <w:lang w:eastAsia="ar-SA"/>
    </w:rPr>
  </w:style>
  <w:style w:type="paragraph" w:customStyle="1" w:styleId="Normal1">
    <w:name w:val="Normal1"/>
    <w:basedOn w:val="BodyText"/>
    <w:qFormat/>
    <w:rsid w:val="00FE2E1E"/>
  </w:style>
  <w:style w:type="character" w:customStyle="1" w:styleId="zoomme">
    <w:name w:val="zoomme"/>
    <w:basedOn w:val="DefaultParagraphFont"/>
    <w:rsid w:val="00FE2E1E"/>
  </w:style>
  <w:style w:type="character" w:customStyle="1" w:styleId="Date1">
    <w:name w:val="Date1"/>
    <w:basedOn w:val="DefaultParagraphFont"/>
    <w:rsid w:val="00FE2E1E"/>
  </w:style>
  <w:style w:type="character" w:customStyle="1" w:styleId="classauthor">
    <w:name w:val="class=&quot;author&quot;"/>
    <w:basedOn w:val="DefaultParagraphFont"/>
    <w:rsid w:val="00FE2E1E"/>
  </w:style>
  <w:style w:type="paragraph" w:customStyle="1" w:styleId="CardStyle">
    <w:name w:val="Card Style"/>
    <w:basedOn w:val="Normal"/>
    <w:link w:val="CardStyleChar"/>
    <w:qFormat/>
    <w:rsid w:val="00FE2E1E"/>
    <w:rPr>
      <w:rFonts w:eastAsia="Times New Roman"/>
    </w:rPr>
  </w:style>
  <w:style w:type="character" w:customStyle="1" w:styleId="CharCharChar">
    <w:name w:val="Char Char Char"/>
    <w:basedOn w:val="DefaultParagraphFont"/>
    <w:rsid w:val="00FE2E1E"/>
    <w:rPr>
      <w:rFonts w:cs="Arial"/>
      <w:bCs/>
      <w:szCs w:val="26"/>
      <w:u w:val="single"/>
      <w:lang w:val="en-US" w:eastAsia="en-US" w:bidi="ar-SA"/>
    </w:rPr>
  </w:style>
  <w:style w:type="character" w:customStyle="1" w:styleId="BoldUnderlineChar0">
    <w:name w:val="Bold Underline Char"/>
    <w:rsid w:val="00FE2E1E"/>
    <w:rPr>
      <w:rFonts w:ascii="Times New Roman" w:eastAsia="Times New Roman" w:hAnsi="Times New Roman"/>
      <w:b/>
      <w:bCs/>
      <w:szCs w:val="24"/>
      <w:u w:val="single"/>
    </w:rPr>
  </w:style>
  <w:style w:type="character" w:customStyle="1" w:styleId="texto1">
    <w:name w:val="texto1"/>
    <w:rsid w:val="00FE2E1E"/>
  </w:style>
  <w:style w:type="character" w:customStyle="1" w:styleId="apple-style-span">
    <w:name w:val="apple-style-span"/>
    <w:rsid w:val="00FE2E1E"/>
  </w:style>
  <w:style w:type="paragraph" w:customStyle="1" w:styleId="citenon-bold">
    <w:name w:val="cite non-bold"/>
    <w:basedOn w:val="Normal"/>
    <w:link w:val="citenon-boldChar"/>
    <w:qFormat/>
    <w:rsid w:val="00FE2E1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E2E1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E2E1E"/>
    <w:rPr>
      <w:rFonts w:ascii="Calibri" w:eastAsia="Times New Roman" w:hAnsi="Calibri" w:cs="Arial"/>
      <w:b/>
      <w:bCs/>
      <w:sz w:val="24"/>
      <w:szCs w:val="28"/>
    </w:rPr>
  </w:style>
  <w:style w:type="paragraph" w:customStyle="1" w:styleId="Style23">
    <w:name w:val="Style23"/>
    <w:basedOn w:val="Normal"/>
    <w:uiPriority w:val="99"/>
    <w:qFormat/>
    <w:rsid w:val="00FE2E1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E2E1E"/>
    <w:rPr>
      <w:rFonts w:ascii="Calibri" w:eastAsia="Times New Roman" w:hAnsi="Calibri"/>
      <w:lang w:bidi="en-US"/>
    </w:rPr>
  </w:style>
  <w:style w:type="character" w:customStyle="1" w:styleId="gray">
    <w:name w:val="gray"/>
    <w:basedOn w:val="DefaultParagraphFont"/>
    <w:rsid w:val="00FE2E1E"/>
  </w:style>
  <w:style w:type="paragraph" w:customStyle="1" w:styleId="Tagtemplate">
    <w:name w:val="Tagtemplate"/>
    <w:basedOn w:val="Normal"/>
    <w:link w:val="TagtemplateChar"/>
    <w:autoRedefine/>
    <w:qFormat/>
    <w:rsid w:val="00FE2E1E"/>
    <w:pPr>
      <w:keepNext/>
      <w:keepLines/>
    </w:pPr>
    <w:rPr>
      <w:rFonts w:eastAsia="Calibri"/>
      <w:b/>
    </w:rPr>
  </w:style>
  <w:style w:type="character" w:customStyle="1" w:styleId="TagtemplateChar">
    <w:name w:val="Tagtemplate Char"/>
    <w:basedOn w:val="DefaultParagraphFont"/>
    <w:link w:val="Tagtemplate"/>
    <w:rsid w:val="00FE2E1E"/>
    <w:rPr>
      <w:rFonts w:ascii="Calibri" w:eastAsia="Calibri" w:hAnsi="Calibri"/>
      <w:b/>
    </w:rPr>
  </w:style>
  <w:style w:type="character" w:customStyle="1" w:styleId="Styleunderline11ptBorderSinglesolidlineAuto05p">
    <w:name w:val="Style underline + 11 pt Border: : (Single solid line Auto  0.5 p..."/>
    <w:rsid w:val="00FE2E1E"/>
    <w:rPr>
      <w:sz w:val="20"/>
      <w:u w:val="single"/>
      <w:bdr w:val="single" w:sz="4" w:space="0" w:color="auto"/>
    </w:rPr>
  </w:style>
  <w:style w:type="paragraph" w:customStyle="1" w:styleId="Citation-FirstLine">
    <w:name w:val="Citation - First Line"/>
    <w:basedOn w:val="Normal"/>
    <w:next w:val="Normal"/>
    <w:autoRedefine/>
    <w:qFormat/>
    <w:rsid w:val="00FE2E1E"/>
    <w:pPr>
      <w:spacing w:line="240" w:lineRule="atLeast"/>
      <w:jc w:val="both"/>
    </w:pPr>
    <w:rPr>
      <w:rFonts w:ascii="Book Antiqua" w:eastAsia="Times New Roman" w:hAnsi="Book Antiqua"/>
    </w:rPr>
  </w:style>
  <w:style w:type="character" w:customStyle="1" w:styleId="CardText-Underlined">
    <w:name w:val="Card Text - Underlined"/>
    <w:rsid w:val="00FE2E1E"/>
    <w:rPr>
      <w:b/>
      <w:sz w:val="20"/>
      <w:u w:val="single"/>
    </w:rPr>
  </w:style>
  <w:style w:type="paragraph" w:customStyle="1" w:styleId="Citation-Complete">
    <w:name w:val="Citation - Complete"/>
    <w:basedOn w:val="Normal"/>
    <w:next w:val="Normal"/>
    <w:link w:val="Citation-CompleteChar"/>
    <w:autoRedefine/>
    <w:qFormat/>
    <w:rsid w:val="00FE2E1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E2E1E"/>
    <w:rPr>
      <w:rFonts w:ascii="Book Antiqua" w:eastAsia="Times New Roman" w:hAnsi="Book Antiqua"/>
    </w:rPr>
  </w:style>
  <w:style w:type="character" w:customStyle="1" w:styleId="MicroTextChar">
    <w:name w:val="MicroText Char"/>
    <w:link w:val="MicroText"/>
    <w:rsid w:val="00FE2E1E"/>
    <w:rPr>
      <w:rFonts w:ascii="Arial Narrow" w:hAnsi="Arial Narrow"/>
      <w:sz w:val="12"/>
    </w:rPr>
  </w:style>
  <w:style w:type="paragraph" w:customStyle="1" w:styleId="TagCite">
    <w:name w:val="Tag/Cite"/>
    <w:basedOn w:val="Normal"/>
    <w:qFormat/>
    <w:rsid w:val="00FE2E1E"/>
    <w:rPr>
      <w:rFonts w:eastAsia="Times New Roman"/>
      <w:b/>
    </w:rPr>
  </w:style>
  <w:style w:type="character" w:customStyle="1" w:styleId="Style11ptItalicUnderline">
    <w:name w:val="Style 11 pt Italic Underline"/>
    <w:basedOn w:val="DefaultParagraphFont"/>
    <w:rsid w:val="00FE2E1E"/>
    <w:rPr>
      <w:i/>
      <w:iCs/>
      <w:sz w:val="20"/>
      <w:u w:val="single"/>
    </w:rPr>
  </w:style>
  <w:style w:type="character" w:customStyle="1" w:styleId="Style11ptItalic">
    <w:name w:val="Style 11 pt Italic"/>
    <w:basedOn w:val="DefaultParagraphFont"/>
    <w:rsid w:val="00FE2E1E"/>
    <w:rPr>
      <w:rFonts w:ascii="Times New Roman" w:hAnsi="Times New Roman"/>
      <w:i/>
      <w:iCs/>
      <w:sz w:val="20"/>
    </w:rPr>
  </w:style>
  <w:style w:type="character" w:customStyle="1" w:styleId="BoldandUnderlineChar">
    <w:name w:val="Bold and Underline Char"/>
    <w:basedOn w:val="DefaultParagraphFont"/>
    <w:link w:val="BoldandUnderline"/>
    <w:locked/>
    <w:rsid w:val="00FE2E1E"/>
    <w:rPr>
      <w:b/>
      <w:u w:val="single"/>
    </w:rPr>
  </w:style>
  <w:style w:type="paragraph" w:customStyle="1" w:styleId="BoldandUnderline">
    <w:name w:val="Bold and Underline"/>
    <w:basedOn w:val="Normal"/>
    <w:link w:val="BoldandUnderlineChar"/>
    <w:qFormat/>
    <w:rsid w:val="00FE2E1E"/>
    <w:rPr>
      <w:rFonts w:asciiTheme="minorHAnsi" w:hAnsiTheme="minorHAnsi"/>
      <w:b/>
      <w:u w:val="single"/>
    </w:rPr>
  </w:style>
  <w:style w:type="character" w:customStyle="1" w:styleId="hdr">
    <w:name w:val="hdr"/>
    <w:basedOn w:val="DefaultParagraphFont"/>
    <w:rsid w:val="00FE2E1E"/>
  </w:style>
  <w:style w:type="paragraph" w:customStyle="1" w:styleId="StyleStyle49ptBold3">
    <w:name w:val="Style Style4 + 9 pt Bold3"/>
    <w:basedOn w:val="Style4"/>
    <w:link w:val="StyleStyle49ptBold3Char"/>
    <w:qFormat/>
    <w:rsid w:val="00FE2E1E"/>
    <w:rPr>
      <w:rFonts w:cs="Times New Roman"/>
      <w:b/>
      <w:bCs/>
    </w:rPr>
  </w:style>
  <w:style w:type="character" w:customStyle="1" w:styleId="StyleStyle49ptBold3Char">
    <w:name w:val="Style Style4 + 9 pt Bold3 Char"/>
    <w:basedOn w:val="Style4Char"/>
    <w:link w:val="StyleStyle49ptBold3"/>
    <w:rsid w:val="00FE2E1E"/>
    <w:rPr>
      <w:rFonts w:ascii="Calibri" w:eastAsia="Times New Roman" w:hAnsi="Calibri" w:cs="Times New Roman"/>
      <w:b/>
      <w:bCs/>
      <w:u w:val="single"/>
    </w:rPr>
  </w:style>
  <w:style w:type="character" w:customStyle="1" w:styleId="Style9ptUnderline6">
    <w:name w:val="Style 9 pt Underline6"/>
    <w:basedOn w:val="DefaultParagraphFont"/>
    <w:rsid w:val="00FE2E1E"/>
    <w:rPr>
      <w:sz w:val="20"/>
      <w:u w:val="single"/>
    </w:rPr>
  </w:style>
  <w:style w:type="character" w:customStyle="1" w:styleId="ct-with-fmlt">
    <w:name w:val="ct-with-fmlt"/>
    <w:basedOn w:val="DefaultParagraphFont"/>
    <w:rsid w:val="00FE2E1E"/>
  </w:style>
  <w:style w:type="paragraph" w:customStyle="1" w:styleId="TagText">
    <w:name w:val="TagText"/>
    <w:basedOn w:val="Normal"/>
    <w:uiPriority w:val="99"/>
    <w:qFormat/>
    <w:rsid w:val="00FE2E1E"/>
    <w:rPr>
      <w:b/>
    </w:rPr>
  </w:style>
  <w:style w:type="paragraph" w:customStyle="1" w:styleId="StyleStyle49pt">
    <w:name w:val="Style Style4 + 9 pt"/>
    <w:basedOn w:val="Normal"/>
    <w:link w:val="StyleStyle49ptChar"/>
    <w:qFormat/>
    <w:rsid w:val="00FE2E1E"/>
    <w:rPr>
      <w:rFonts w:eastAsia="Times New Roman"/>
      <w:u w:val="single"/>
    </w:rPr>
  </w:style>
  <w:style w:type="character" w:customStyle="1" w:styleId="StyleStyle49ptChar">
    <w:name w:val="Style Style4 + 9 pt Char"/>
    <w:basedOn w:val="DefaultParagraphFont"/>
    <w:link w:val="StyleStyle49pt"/>
    <w:rsid w:val="00FE2E1E"/>
    <w:rPr>
      <w:rFonts w:ascii="Calibri" w:eastAsia="Times New Roman" w:hAnsi="Calibri"/>
      <w:u w:val="single"/>
    </w:rPr>
  </w:style>
  <w:style w:type="paragraph" w:customStyle="1" w:styleId="StyleStyle49ptBold">
    <w:name w:val="Style Style4 + 9 pt Bold"/>
    <w:basedOn w:val="Normal"/>
    <w:link w:val="StyleStyle49ptBoldChar"/>
    <w:qFormat/>
    <w:rsid w:val="00FE2E1E"/>
    <w:rPr>
      <w:rFonts w:eastAsia="Times New Roman"/>
      <w:b/>
      <w:bCs/>
      <w:u w:val="single"/>
    </w:rPr>
  </w:style>
  <w:style w:type="character" w:customStyle="1" w:styleId="StyleStyle49ptBoldChar">
    <w:name w:val="Style Style4 + 9 pt Bold Char"/>
    <w:basedOn w:val="DefaultParagraphFont"/>
    <w:link w:val="StyleStyle49ptBold"/>
    <w:rsid w:val="00FE2E1E"/>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FE2E1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E2E1E"/>
    <w:rPr>
      <w:rFonts w:ascii="Calibri" w:eastAsia="Times New Roman" w:hAnsi="Calibri"/>
      <w:b/>
      <w:bCs/>
      <w:i/>
      <w:iCs/>
      <w:u w:val="single"/>
    </w:rPr>
  </w:style>
  <w:style w:type="paragraph" w:customStyle="1" w:styleId="StyleUnderlined11ptBold">
    <w:name w:val="Style Underlined + 11 pt Bold"/>
    <w:link w:val="StyleUnderlined11ptBoldChar"/>
    <w:qFormat/>
    <w:rsid w:val="00FE2E1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E2E1E"/>
    <w:rPr>
      <w:rFonts w:ascii="Arial" w:eastAsia="Times New Roman" w:hAnsi="Arial" w:cs="Arial"/>
      <w:b/>
      <w:bCs/>
      <w:szCs w:val="24"/>
      <w:u w:val="single"/>
    </w:rPr>
  </w:style>
  <w:style w:type="paragraph" w:customStyle="1" w:styleId="StyleUnderlined11pt">
    <w:name w:val="Style Underlined + 11 pt"/>
    <w:link w:val="StyleUnderlined11ptChar"/>
    <w:qFormat/>
    <w:rsid w:val="00FE2E1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E2E1E"/>
    <w:rPr>
      <w:rFonts w:ascii="Arial" w:eastAsia="Times New Roman" w:hAnsi="Arial" w:cs="Arial"/>
      <w:szCs w:val="24"/>
      <w:u w:val="single"/>
    </w:rPr>
  </w:style>
  <w:style w:type="character" w:customStyle="1" w:styleId="newscontent">
    <w:name w:val="newscontent"/>
    <w:rsid w:val="00FE2E1E"/>
  </w:style>
  <w:style w:type="character" w:customStyle="1" w:styleId="StyleUnderlinePatternClearYellow">
    <w:name w:val="Style Underline Pattern: Clear (Yellow)"/>
    <w:basedOn w:val="DefaultParagraphFont"/>
    <w:rsid w:val="00FE2E1E"/>
    <w:rPr>
      <w:u w:val="single"/>
      <w:shd w:val="clear" w:color="auto" w:fill="00FF00"/>
    </w:rPr>
  </w:style>
  <w:style w:type="paragraph" w:customStyle="1" w:styleId="StyleUnderlineChar11pt3">
    <w:name w:val="Style Underline Char + 11 pt3"/>
    <w:link w:val="StyleUnderlineChar11pt3Char"/>
    <w:qFormat/>
    <w:rsid w:val="00FE2E1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E2E1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FE2E1E"/>
    <w:rPr>
      <w:b w:val="0"/>
      <w:bCs/>
      <w:u w:val="single"/>
    </w:rPr>
  </w:style>
  <w:style w:type="character" w:customStyle="1" w:styleId="date-display-single">
    <w:name w:val="date-display-single"/>
    <w:basedOn w:val="DefaultParagraphFont"/>
    <w:rsid w:val="00FE2E1E"/>
  </w:style>
  <w:style w:type="character" w:customStyle="1" w:styleId="CommentTextChar1">
    <w:name w:val="Comment Text Char1"/>
    <w:basedOn w:val="DefaultParagraphFont"/>
    <w:uiPriority w:val="99"/>
    <w:rsid w:val="00FE2E1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FE2E1E"/>
    <w:rPr>
      <w:rFonts w:ascii="Times New Roman" w:hAnsi="Times New Roman" w:cs="Times New Roman"/>
      <w:sz w:val="20"/>
    </w:rPr>
  </w:style>
  <w:style w:type="paragraph" w:customStyle="1" w:styleId="Cite2">
    <w:name w:val="Cite 2"/>
    <w:basedOn w:val="Normal"/>
    <w:qFormat/>
    <w:rsid w:val="00FE2E1E"/>
    <w:rPr>
      <w:rFonts w:eastAsia="MS Mincho"/>
      <w:b/>
      <w:u w:val="single"/>
    </w:rPr>
  </w:style>
  <w:style w:type="character" w:customStyle="1" w:styleId="StyleunderlineBold">
    <w:name w:val="Style underline + Bold"/>
    <w:basedOn w:val="underline"/>
    <w:rsid w:val="00FE2E1E"/>
    <w:rPr>
      <w:rFonts w:ascii="Times New Roman" w:hAnsi="Times New Roman" w:cs="Times New Roman"/>
      <w:bCs/>
      <w:sz w:val="20"/>
      <w:u w:val="single"/>
    </w:rPr>
  </w:style>
  <w:style w:type="paragraph" w:customStyle="1" w:styleId="cards0">
    <w:name w:val="cards"/>
    <w:basedOn w:val="Cites0"/>
    <w:qFormat/>
    <w:rsid w:val="00FE2E1E"/>
    <w:pPr>
      <w:widowControl/>
      <w:jc w:val="left"/>
    </w:pPr>
    <w:rPr>
      <w:szCs w:val="22"/>
    </w:rPr>
  </w:style>
  <w:style w:type="character" w:customStyle="1" w:styleId="Style10ptUnderline">
    <w:name w:val="Style 10 pt Underline"/>
    <w:basedOn w:val="DefaultParagraphFont"/>
    <w:rsid w:val="00FE2E1E"/>
    <w:rPr>
      <w:sz w:val="20"/>
      <w:u w:val="single"/>
    </w:rPr>
  </w:style>
  <w:style w:type="character" w:styleId="HTMLCite">
    <w:name w:val="HTML Cite"/>
    <w:uiPriority w:val="99"/>
    <w:rsid w:val="00FE2E1E"/>
    <w:rPr>
      <w:i/>
      <w:iCs/>
    </w:rPr>
  </w:style>
  <w:style w:type="character" w:customStyle="1" w:styleId="slug-pub-date">
    <w:name w:val="slug-pub-date"/>
    <w:basedOn w:val="DefaultParagraphFont"/>
    <w:rsid w:val="00FE2E1E"/>
  </w:style>
  <w:style w:type="character" w:customStyle="1" w:styleId="slug-vol">
    <w:name w:val="slug-vol"/>
    <w:basedOn w:val="DefaultParagraphFont"/>
    <w:rsid w:val="00FE2E1E"/>
  </w:style>
  <w:style w:type="character" w:customStyle="1" w:styleId="slug-issue">
    <w:name w:val="slug-issue"/>
    <w:basedOn w:val="DefaultParagraphFont"/>
    <w:rsid w:val="00FE2E1E"/>
  </w:style>
  <w:style w:type="character" w:customStyle="1" w:styleId="slug-pages">
    <w:name w:val="slug-pages"/>
    <w:basedOn w:val="DefaultParagraphFont"/>
    <w:rsid w:val="00FE2E1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E2E1E"/>
    <w:rPr>
      <w:b/>
      <w:bCs/>
      <w:strike w:val="0"/>
      <w:dstrike w:val="0"/>
      <w:sz w:val="24"/>
      <w:u w:val="none"/>
      <w:effect w:val="none"/>
    </w:rPr>
  </w:style>
  <w:style w:type="paragraph" w:customStyle="1" w:styleId="Tag2">
    <w:name w:val="Tag2"/>
    <w:basedOn w:val="Normal"/>
    <w:autoRedefine/>
    <w:qFormat/>
    <w:rsid w:val="00FE2E1E"/>
    <w:pPr>
      <w:spacing w:before="120"/>
    </w:pPr>
    <w:rPr>
      <w:b/>
      <w:sz w:val="26"/>
    </w:rPr>
  </w:style>
  <w:style w:type="character" w:customStyle="1" w:styleId="tagchar">
    <w:name w:val="tagchar"/>
    <w:basedOn w:val="DefaultParagraphFont"/>
    <w:rsid w:val="00FE2E1E"/>
  </w:style>
  <w:style w:type="paragraph" w:customStyle="1" w:styleId="NormalText">
    <w:name w:val="Normal Text"/>
    <w:basedOn w:val="Normal"/>
    <w:link w:val="NormalTextChar"/>
    <w:autoRedefine/>
    <w:qFormat/>
    <w:rsid w:val="00FE2E1E"/>
    <w:pPr>
      <w:jc w:val="both"/>
    </w:pPr>
    <w:rPr>
      <w:rFonts w:eastAsia="Times New Roman"/>
      <w:szCs w:val="26"/>
    </w:rPr>
  </w:style>
  <w:style w:type="character" w:customStyle="1" w:styleId="pmterms11">
    <w:name w:val="pmterms11"/>
    <w:basedOn w:val="DefaultParagraphFont"/>
    <w:rsid w:val="00FE2E1E"/>
    <w:rPr>
      <w:b/>
      <w:bCs/>
      <w:i w:val="0"/>
      <w:iCs w:val="0"/>
      <w:color w:val="000000"/>
    </w:rPr>
  </w:style>
  <w:style w:type="character" w:customStyle="1" w:styleId="StyleUnderlineChar9ptBold">
    <w:name w:val="Style Underline Char + 9 pt Bold"/>
    <w:basedOn w:val="DefaultParagraphFont"/>
    <w:rsid w:val="00FE2E1E"/>
    <w:rPr>
      <w:rFonts w:ascii="Times New Roman" w:hAnsi="Times New Roman"/>
      <w:b/>
      <w:bCs/>
      <w:sz w:val="20"/>
      <w:u w:val="single"/>
      <w:lang w:val="en-US" w:eastAsia="en-US" w:bidi="ar-SA"/>
    </w:rPr>
  </w:style>
  <w:style w:type="character" w:customStyle="1" w:styleId="Style8pt">
    <w:name w:val="Style 8 pt"/>
    <w:basedOn w:val="DefaultParagraphFont"/>
    <w:rsid w:val="00FE2E1E"/>
    <w:rPr>
      <w:sz w:val="20"/>
    </w:rPr>
  </w:style>
  <w:style w:type="character" w:customStyle="1" w:styleId="UnderlineChar5Char">
    <w:name w:val="Underline Char5 Char"/>
    <w:basedOn w:val="DefaultParagraphFont"/>
    <w:rsid w:val="00FE2E1E"/>
    <w:rPr>
      <w:szCs w:val="24"/>
      <w:u w:val="single"/>
      <w:lang w:val="en-US" w:eastAsia="en-US" w:bidi="ar-SA"/>
    </w:rPr>
  </w:style>
  <w:style w:type="character" w:customStyle="1" w:styleId="BoldandUnderlineChar2Char1">
    <w:name w:val="Bold and Underline Char2 Char1"/>
    <w:basedOn w:val="DefaultParagraphFont"/>
    <w:rsid w:val="00FE2E1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E2E1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E2E1E"/>
    <w:rPr>
      <w:szCs w:val="24"/>
      <w:u w:val="single"/>
      <w:lang w:val="en-US" w:eastAsia="en-US" w:bidi="ar-SA"/>
    </w:rPr>
  </w:style>
  <w:style w:type="paragraph" w:customStyle="1" w:styleId="Language">
    <w:name w:val="Language"/>
    <w:basedOn w:val="Normal"/>
    <w:link w:val="LanguageChar"/>
    <w:qFormat/>
    <w:rsid w:val="00FE2E1E"/>
    <w:rPr>
      <w:rFonts w:eastAsia="Times New Roman"/>
      <w:strike/>
      <w:szCs w:val="20"/>
    </w:rPr>
  </w:style>
  <w:style w:type="character" w:customStyle="1" w:styleId="LanguageChar">
    <w:name w:val="Language Char"/>
    <w:basedOn w:val="DefaultParagraphFont"/>
    <w:link w:val="Language"/>
    <w:rsid w:val="00FE2E1E"/>
    <w:rPr>
      <w:rFonts w:ascii="Calibri" w:eastAsia="Times New Roman" w:hAnsi="Calibri"/>
      <w:strike/>
      <w:szCs w:val="20"/>
    </w:rPr>
  </w:style>
  <w:style w:type="paragraph" w:customStyle="1" w:styleId="UnderlineChar3">
    <w:name w:val="Underline Char3"/>
    <w:basedOn w:val="Normal"/>
    <w:link w:val="UnderlineChar3Char"/>
    <w:qFormat/>
    <w:rsid w:val="00FE2E1E"/>
    <w:rPr>
      <w:rFonts w:eastAsia="Times New Roman"/>
      <w:u w:val="single"/>
    </w:rPr>
  </w:style>
  <w:style w:type="character" w:customStyle="1" w:styleId="UnderlineChar3Char">
    <w:name w:val="Underline Char3 Char"/>
    <w:basedOn w:val="DefaultParagraphFont"/>
    <w:link w:val="UnderlineChar3"/>
    <w:rsid w:val="00FE2E1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FE2E1E"/>
    <w:rPr>
      <w:rFonts w:eastAsia="Times New Roman"/>
      <w:b/>
      <w:u w:val="single"/>
    </w:rPr>
  </w:style>
  <w:style w:type="character" w:customStyle="1" w:styleId="BoldandUnderlineChar3CharChar">
    <w:name w:val="Bold and Underline Char3 Char Char"/>
    <w:basedOn w:val="DefaultParagraphFont"/>
    <w:link w:val="BoldandUnderlineChar3Char"/>
    <w:rsid w:val="00FE2E1E"/>
    <w:rPr>
      <w:rFonts w:ascii="Calibri" w:eastAsia="Times New Roman" w:hAnsi="Calibri"/>
      <w:b/>
      <w:u w:val="single"/>
    </w:rPr>
  </w:style>
  <w:style w:type="character" w:customStyle="1" w:styleId="UnderlineChar1">
    <w:name w:val="Underline Char1"/>
    <w:basedOn w:val="DefaultParagraphFont"/>
    <w:rsid w:val="00FE2E1E"/>
    <w:rPr>
      <w:szCs w:val="24"/>
      <w:u w:val="single"/>
      <w:lang w:val="en-US" w:eastAsia="en-US" w:bidi="ar-SA"/>
    </w:rPr>
  </w:style>
  <w:style w:type="character" w:customStyle="1" w:styleId="BoldandUnderlineChar1Char2Char">
    <w:name w:val="Bold and Underline Char1 Char2 Char"/>
    <w:basedOn w:val="DefaultParagraphFont"/>
    <w:rsid w:val="00FE2E1E"/>
    <w:rPr>
      <w:b/>
      <w:szCs w:val="24"/>
      <w:u w:val="single"/>
      <w:lang w:val="en-US" w:eastAsia="en-US" w:bidi="ar-SA"/>
    </w:rPr>
  </w:style>
  <w:style w:type="character" w:customStyle="1" w:styleId="SmalltextChar">
    <w:name w:val="Small text Char"/>
    <w:aliases w:val="Quote1 Char1"/>
    <w:link w:val="Smalltext"/>
    <w:rsid w:val="00FE2E1E"/>
    <w:rPr>
      <w:rFonts w:ascii="Arial Narrow" w:eastAsia="Times New Roman" w:hAnsi="Arial Narrow"/>
    </w:rPr>
  </w:style>
  <w:style w:type="paragraph" w:customStyle="1" w:styleId="HotRoute">
    <w:name w:val="Hot Route"/>
    <w:basedOn w:val="Normal"/>
    <w:link w:val="HotRouteChar0"/>
    <w:qFormat/>
    <w:rsid w:val="00FE2E1E"/>
    <w:pPr>
      <w:ind w:left="144"/>
    </w:pPr>
    <w:rPr>
      <w:rFonts w:eastAsia="Times New Roman"/>
    </w:rPr>
  </w:style>
  <w:style w:type="paragraph" w:customStyle="1" w:styleId="Cardstyle0">
    <w:name w:val="Cardstyle"/>
    <w:basedOn w:val="Normal"/>
    <w:next w:val="Normal"/>
    <w:qFormat/>
    <w:rsid w:val="00FE2E1E"/>
    <w:rPr>
      <w:rFonts w:eastAsia="Times New Roman"/>
    </w:rPr>
  </w:style>
  <w:style w:type="character" w:customStyle="1" w:styleId="Style12ptBoldUnderline1">
    <w:name w:val="Style 12 pt Bold Underline1"/>
    <w:basedOn w:val="DefaultParagraphFont"/>
    <w:rsid w:val="00FE2E1E"/>
    <w:rPr>
      <w:b/>
      <w:bCs/>
      <w:sz w:val="24"/>
      <w:u w:val="single"/>
    </w:rPr>
  </w:style>
  <w:style w:type="character" w:customStyle="1" w:styleId="StyleEmphasisArial12ptBoldNotItalic">
    <w:name w:val="Style Emphasis + Arial 12 pt Bold Not Italic"/>
    <w:basedOn w:val="Emphasis"/>
    <w:rsid w:val="00FE2E1E"/>
    <w:rPr>
      <w:rFonts w:ascii="Arial" w:hAnsi="Arial" w:cs="Times New Roman"/>
      <w:b w:val="0"/>
      <w:bCs/>
      <w:i/>
      <w:iCs/>
      <w:sz w:val="24"/>
      <w:u w:val="single"/>
      <w:bdr w:val="single" w:sz="8" w:space="0" w:color="auto"/>
    </w:rPr>
  </w:style>
  <w:style w:type="character" w:customStyle="1" w:styleId="DebateHighlighted">
    <w:name w:val="Debate Highlighted"/>
    <w:qFormat/>
    <w:rsid w:val="00FE2E1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E2E1E"/>
    <w:rPr>
      <w:rFonts w:ascii="SimSun" w:eastAsia="SimSun" w:hAnsi="SimSun"/>
      <w:sz w:val="15"/>
      <w:lang w:eastAsia="zh-CN"/>
    </w:rPr>
  </w:style>
  <w:style w:type="paragraph" w:customStyle="1" w:styleId="UnreadText">
    <w:name w:val="Unread Text"/>
    <w:basedOn w:val="Normal"/>
    <w:next w:val="Normal"/>
    <w:link w:val="UnreadTextChar"/>
    <w:autoRedefine/>
    <w:qFormat/>
    <w:rsid w:val="00FE2E1E"/>
    <w:pPr>
      <w:ind w:left="360"/>
    </w:pPr>
    <w:rPr>
      <w:rFonts w:ascii="SimSun" w:eastAsia="SimSun" w:hAnsi="SimSun"/>
      <w:sz w:val="15"/>
      <w:lang w:eastAsia="zh-CN"/>
    </w:rPr>
  </w:style>
  <w:style w:type="paragraph" w:customStyle="1" w:styleId="AuthorDate">
    <w:name w:val="AuthorDate"/>
    <w:next w:val="Normal"/>
    <w:link w:val="AuthorDateChar"/>
    <w:qFormat/>
    <w:rsid w:val="00FE2E1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E2E1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E2E1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E2E1E"/>
    <w:rPr>
      <w:rFonts w:ascii="Times New Roman" w:hAnsi="Times New Roman"/>
      <w:sz w:val="20"/>
      <w:u w:val="single"/>
      <w:bdr w:val="none" w:sz="0" w:space="0" w:color="auto"/>
      <w:shd w:val="clear" w:color="auto" w:fill="C0C0C0"/>
    </w:rPr>
  </w:style>
  <w:style w:type="character" w:customStyle="1" w:styleId="smallChar">
    <w:name w:val="small Char"/>
    <w:rsid w:val="00FE2E1E"/>
    <w:rPr>
      <w:rFonts w:ascii="Calibri" w:eastAsia="Calibri" w:hAnsi="Calibri" w:cs="Calibri"/>
      <w:sz w:val="16"/>
      <w:szCs w:val="20"/>
      <w:lang w:val="x-none" w:eastAsia="x-none"/>
    </w:rPr>
  </w:style>
  <w:style w:type="paragraph" w:customStyle="1" w:styleId="HotRoute0">
    <w:name w:val="Hot Route!"/>
    <w:basedOn w:val="Normal"/>
    <w:qFormat/>
    <w:rsid w:val="00FE2E1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E2E1E"/>
    <w:rPr>
      <w:rFonts w:ascii="Times New Roman" w:hAnsi="Times New Roman" w:cs="Times New Roman"/>
      <w:sz w:val="16"/>
      <w:szCs w:val="16"/>
    </w:rPr>
  </w:style>
  <w:style w:type="character" w:customStyle="1" w:styleId="BodyText2Char1">
    <w:name w:val="Body Text 2 Char1"/>
    <w:basedOn w:val="DefaultParagraphFont"/>
    <w:semiHidden/>
    <w:rsid w:val="00FE2E1E"/>
    <w:rPr>
      <w:rFonts w:ascii="Times New Roman" w:hAnsi="Times New Roman" w:cs="Times New Roman"/>
      <w:sz w:val="20"/>
    </w:rPr>
  </w:style>
  <w:style w:type="character" w:customStyle="1" w:styleId="Heading2Char1CharCharCharCharCharC">
    <w:name w:val="Heading 2 Char1 Char Char Char Char Char C"/>
    <w:rsid w:val="00FE2E1E"/>
    <w:rPr>
      <w:rFonts w:cs="Arial"/>
      <w:b/>
      <w:bCs/>
      <w:iCs/>
      <w:sz w:val="24"/>
      <w:szCs w:val="28"/>
      <w:lang w:val="en-US" w:eastAsia="en-US" w:bidi="ar-SA"/>
    </w:rPr>
  </w:style>
  <w:style w:type="character" w:customStyle="1" w:styleId="underline1">
    <w:name w:val="underline1"/>
    <w:basedOn w:val="DefaultParagraphFont"/>
    <w:rsid w:val="00FE2E1E"/>
    <w:rPr>
      <w:u w:val="single"/>
    </w:rPr>
  </w:style>
  <w:style w:type="character" w:customStyle="1" w:styleId="author0">
    <w:name w:val="author"/>
    <w:basedOn w:val="DefaultParagraphFont"/>
    <w:rsid w:val="00FE2E1E"/>
    <w:rPr>
      <w:rFonts w:ascii="Times New Roman" w:hAnsi="Times New Roman"/>
      <w:b/>
      <w:sz w:val="24"/>
    </w:rPr>
  </w:style>
  <w:style w:type="character" w:customStyle="1" w:styleId="FontStyle291">
    <w:name w:val="Font Style291"/>
    <w:basedOn w:val="DefaultParagraphFont"/>
    <w:uiPriority w:val="99"/>
    <w:rsid w:val="00FE2E1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E2E1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E2E1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E2E1E"/>
    <w:rPr>
      <w:rFonts w:ascii="Calibri" w:eastAsia="Times New Roman" w:hAnsi="Calibri"/>
    </w:rPr>
  </w:style>
  <w:style w:type="paragraph" w:customStyle="1" w:styleId="Cards1">
    <w:name w:val="Cards1"/>
    <w:basedOn w:val="Normal"/>
    <w:link w:val="Cards1Char"/>
    <w:qFormat/>
    <w:rsid w:val="00FE2E1E"/>
    <w:pPr>
      <w:ind w:left="288"/>
    </w:pPr>
    <w:rPr>
      <w:rFonts w:eastAsia="Times New Roman"/>
      <w:u w:val="single"/>
    </w:rPr>
  </w:style>
  <w:style w:type="character" w:customStyle="1" w:styleId="Cards1Char">
    <w:name w:val="Cards1 Char"/>
    <w:basedOn w:val="DefaultParagraphFont"/>
    <w:link w:val="Cards1"/>
    <w:rsid w:val="00FE2E1E"/>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FE2E1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E2E1E"/>
    <w:rPr>
      <w:rFonts w:ascii="Arial" w:eastAsia="Calibri" w:hAnsi="Arial" w:cs="Arial"/>
      <w:u w:val="single"/>
    </w:rPr>
  </w:style>
  <w:style w:type="character" w:customStyle="1" w:styleId="EmphasizeThis">
    <w:name w:val="EmphasizeThis"/>
    <w:rsid w:val="00FE2E1E"/>
    <w:rPr>
      <w:rFonts w:ascii="Georgia" w:hAnsi="Georgia"/>
      <w:b/>
      <w:iCs/>
      <w:sz w:val="24"/>
      <w:u w:val="thick"/>
    </w:rPr>
  </w:style>
  <w:style w:type="paragraph" w:customStyle="1" w:styleId="Stylecard8pt">
    <w:name w:val="Style card + 8 pt"/>
    <w:basedOn w:val="Normal"/>
    <w:link w:val="Stylecard8ptChar"/>
    <w:qFormat/>
    <w:rsid w:val="00FE2E1E"/>
    <w:pPr>
      <w:ind w:left="288" w:right="288"/>
    </w:pPr>
    <w:rPr>
      <w:rFonts w:cs="Calibri"/>
      <w:color w:val="000000"/>
      <w:u w:val="single"/>
      <w:lang w:eastAsia="ar-SA"/>
    </w:rPr>
  </w:style>
  <w:style w:type="character" w:customStyle="1" w:styleId="Stylecard8ptChar">
    <w:name w:val="Style card + 8 pt Char"/>
    <w:basedOn w:val="cardChar"/>
    <w:link w:val="Stylecard8pt"/>
    <w:rsid w:val="00FE2E1E"/>
    <w:rPr>
      <w:rFonts w:ascii="Calibri" w:hAnsi="Calibri" w:cs="Calibri"/>
      <w:color w:val="000000"/>
      <w:u w:val="single"/>
      <w:lang w:eastAsia="ar-SA"/>
    </w:rPr>
  </w:style>
  <w:style w:type="character" w:customStyle="1" w:styleId="bhl">
    <w:name w:val="bhl"/>
    <w:basedOn w:val="DefaultParagraphFont"/>
    <w:rsid w:val="00FE2E1E"/>
  </w:style>
  <w:style w:type="paragraph" w:customStyle="1" w:styleId="TagGA11">
    <w:name w:val="Tag GA 11"/>
    <w:basedOn w:val="TOC1"/>
    <w:qFormat/>
    <w:rsid w:val="00FE2E1E"/>
    <w:pPr>
      <w:spacing w:before="0" w:after="160"/>
    </w:pPr>
    <w:rPr>
      <w:rFonts w:eastAsia="Calibri"/>
      <w:u w:val="none"/>
      <w:lang w:bidi="ar-SA"/>
    </w:rPr>
  </w:style>
  <w:style w:type="paragraph" w:customStyle="1" w:styleId="CiteCard">
    <w:name w:val="Cite/Card"/>
    <w:basedOn w:val="TOC2"/>
    <w:qFormat/>
    <w:rsid w:val="00FE2E1E"/>
    <w:pPr>
      <w:tabs>
        <w:tab w:val="left" w:pos="4360"/>
      </w:tabs>
      <w:ind w:left="220"/>
    </w:pPr>
    <w:rPr>
      <w:rFonts w:eastAsia="Calibri"/>
      <w:sz w:val="22"/>
      <w:lang w:bidi="ar-SA"/>
    </w:rPr>
  </w:style>
  <w:style w:type="character" w:customStyle="1" w:styleId="CardTextUnderlinedChar">
    <w:name w:val="Card Text Underlined Char"/>
    <w:basedOn w:val="DefaultParagraphFont"/>
    <w:rsid w:val="00FE2E1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E2E1E"/>
    <w:rPr>
      <w:sz w:val="16"/>
      <w:szCs w:val="16"/>
    </w:rPr>
  </w:style>
  <w:style w:type="character" w:customStyle="1" w:styleId="DocumentMapChar1">
    <w:name w:val="Document Map Char1"/>
    <w:basedOn w:val="DefaultParagraphFont"/>
    <w:uiPriority w:val="99"/>
    <w:rsid w:val="00FE2E1E"/>
    <w:rPr>
      <w:rFonts w:ascii="Tahoma" w:hAnsi="Tahoma" w:cs="Tahoma"/>
      <w:sz w:val="16"/>
      <w:szCs w:val="16"/>
    </w:rPr>
  </w:style>
  <w:style w:type="character" w:customStyle="1" w:styleId="addmd">
    <w:name w:val="addmd"/>
    <w:basedOn w:val="DefaultParagraphFont"/>
    <w:rsid w:val="00FE2E1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E2E1E"/>
    <w:rPr>
      <w:rFonts w:ascii="Arial" w:hAnsi="Arial"/>
      <w:b/>
      <w:sz w:val="26"/>
    </w:rPr>
  </w:style>
  <w:style w:type="paragraph" w:styleId="FootnoteText">
    <w:name w:val="footnote text"/>
    <w:basedOn w:val="Normal"/>
    <w:link w:val="FootnoteTextChar"/>
    <w:unhideWhenUsed/>
    <w:rsid w:val="00FE2E1E"/>
    <w:rPr>
      <w:rFonts w:eastAsia="Calibri"/>
      <w:szCs w:val="20"/>
      <w:lang w:eastAsia="zh-CN"/>
    </w:rPr>
  </w:style>
  <w:style w:type="character" w:customStyle="1" w:styleId="FootnoteTextChar">
    <w:name w:val="Footnote Text Char"/>
    <w:basedOn w:val="DefaultParagraphFont"/>
    <w:link w:val="FootnoteText"/>
    <w:rsid w:val="00FE2E1E"/>
    <w:rPr>
      <w:rFonts w:ascii="Calibri" w:eastAsia="Calibri" w:hAnsi="Calibri"/>
      <w:szCs w:val="20"/>
      <w:lang w:eastAsia="zh-CN"/>
    </w:rPr>
  </w:style>
  <w:style w:type="character" w:customStyle="1" w:styleId="UnderlinedTextCharChar">
    <w:name w:val="Underlined Text Char Char"/>
    <w:basedOn w:val="DefaultParagraphFont"/>
    <w:rsid w:val="00FE2E1E"/>
    <w:rPr>
      <w:rFonts w:cs="Arial"/>
      <w:bCs/>
      <w:noProof w:val="0"/>
      <w:szCs w:val="26"/>
      <w:u w:val="single"/>
      <w:lang w:val="en-US" w:eastAsia="en-US" w:bidi="ar-SA"/>
    </w:rPr>
  </w:style>
  <w:style w:type="character" w:customStyle="1" w:styleId="StyleTimesNewRoman12ptBold">
    <w:name w:val="Style Times New Roman 12 pt Bold"/>
    <w:rsid w:val="00FE2E1E"/>
    <w:rPr>
      <w:b/>
      <w:bCs/>
      <w:sz w:val="24"/>
    </w:rPr>
  </w:style>
  <w:style w:type="character" w:customStyle="1" w:styleId="CardText1Char">
    <w:name w:val="Card Text 1 Char"/>
    <w:rsid w:val="00FE2E1E"/>
    <w:rPr>
      <w:rFonts w:ascii="Georgia" w:hAnsi="Georgia"/>
      <w:color w:val="000000"/>
      <w:sz w:val="22"/>
      <w:szCs w:val="22"/>
      <w:u w:val="single"/>
    </w:rPr>
  </w:style>
  <w:style w:type="character" w:customStyle="1" w:styleId="BoldUnderlining">
    <w:name w:val="Bold Underlining"/>
    <w:rsid w:val="00FE2E1E"/>
    <w:rPr>
      <w:u w:val="single"/>
    </w:rPr>
  </w:style>
  <w:style w:type="character" w:customStyle="1" w:styleId="Intemphasis">
    <w:name w:val="Intemphasis"/>
    <w:uiPriority w:val="1"/>
    <w:qFormat/>
    <w:rsid w:val="00FE2E1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E2E1E"/>
    <w:pPr>
      <w:ind w:left="288" w:right="288"/>
    </w:pPr>
    <w:rPr>
      <w:szCs w:val="16"/>
    </w:rPr>
  </w:style>
  <w:style w:type="character" w:customStyle="1" w:styleId="cardtextChar2">
    <w:name w:val="cardtext Char"/>
    <w:basedOn w:val="DefaultParagraphFont"/>
    <w:link w:val="cardtext0"/>
    <w:rsid w:val="00FE2E1E"/>
    <w:rPr>
      <w:rFonts w:ascii="Calibri" w:hAnsi="Calibri"/>
      <w:szCs w:val="16"/>
    </w:rPr>
  </w:style>
  <w:style w:type="character" w:customStyle="1" w:styleId="BoldUnderlineChar1">
    <w:name w:val="BoldUnderline Char1"/>
    <w:rsid w:val="00FE2E1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E2E1E"/>
    <w:pPr>
      <w:spacing w:after="200"/>
      <w:contextualSpacing/>
    </w:pPr>
    <w:rPr>
      <w:rFonts w:eastAsia="Calibri"/>
      <w:u w:val="single"/>
    </w:rPr>
  </w:style>
  <w:style w:type="character" w:customStyle="1" w:styleId="UnderlinedCardTextChar">
    <w:name w:val="Underlined Card Text Char"/>
    <w:link w:val="UnderlinedCardText"/>
    <w:rsid w:val="00FE2E1E"/>
    <w:rPr>
      <w:rFonts w:ascii="Calibri" w:eastAsia="Calibri" w:hAnsi="Calibri"/>
      <w:u w:val="single"/>
    </w:rPr>
  </w:style>
  <w:style w:type="character" w:customStyle="1" w:styleId="Hyperlink6">
    <w:name w:val="Hyperlink6"/>
    <w:basedOn w:val="DefaultParagraphFont"/>
    <w:rsid w:val="00FE2E1E"/>
    <w:rPr>
      <w:color w:val="3300CC"/>
      <w:u w:val="single"/>
    </w:rPr>
  </w:style>
  <w:style w:type="paragraph" w:customStyle="1" w:styleId="Tag12">
    <w:name w:val="Tag12"/>
    <w:basedOn w:val="Normal"/>
    <w:qFormat/>
    <w:rsid w:val="00FE2E1E"/>
    <w:pPr>
      <w:contextualSpacing/>
    </w:pPr>
    <w:rPr>
      <w:rFonts w:eastAsia="Cambria"/>
      <w:b/>
    </w:rPr>
  </w:style>
  <w:style w:type="paragraph" w:customStyle="1" w:styleId="Shrink8">
    <w:name w:val="Shrink8"/>
    <w:basedOn w:val="Normal"/>
    <w:qFormat/>
    <w:rsid w:val="00FE2E1E"/>
    <w:rPr>
      <w:rFonts w:eastAsia="Cambria"/>
    </w:rPr>
  </w:style>
  <w:style w:type="character" w:customStyle="1" w:styleId="highlight2">
    <w:name w:val="highlight2"/>
    <w:rsid w:val="00FE2E1E"/>
    <w:rPr>
      <w:rFonts w:ascii="Arial" w:hAnsi="Arial"/>
      <w:b/>
      <w:sz w:val="19"/>
      <w:u w:val="thick"/>
      <w:bdr w:val="none" w:sz="0" w:space="0" w:color="auto"/>
      <w:shd w:val="clear" w:color="auto" w:fill="auto"/>
    </w:rPr>
  </w:style>
  <w:style w:type="character" w:customStyle="1" w:styleId="citation">
    <w:name w:val="citation"/>
    <w:basedOn w:val="DefaultParagraphFont"/>
    <w:rsid w:val="00FE2E1E"/>
  </w:style>
  <w:style w:type="paragraph" w:customStyle="1" w:styleId="UnderlineText">
    <w:name w:val="Underline Text"/>
    <w:basedOn w:val="Normal"/>
    <w:link w:val="UnderlineTextChar"/>
    <w:qFormat/>
    <w:rsid w:val="00FE2E1E"/>
    <w:pPr>
      <w:ind w:left="288"/>
    </w:pPr>
    <w:rPr>
      <w:rFonts w:eastAsia="Times New Roman"/>
      <w:u w:val="single"/>
    </w:rPr>
  </w:style>
  <w:style w:type="character" w:customStyle="1" w:styleId="UnderlineTextChar">
    <w:name w:val="Underline Text Char"/>
    <w:basedOn w:val="DefaultParagraphFont"/>
    <w:link w:val="UnderlineText"/>
    <w:rsid w:val="00FE2E1E"/>
    <w:rPr>
      <w:rFonts w:ascii="Calibri" w:eastAsia="Times New Roman" w:hAnsi="Calibri"/>
      <w:u w:val="single"/>
    </w:rPr>
  </w:style>
  <w:style w:type="character" w:customStyle="1" w:styleId="il">
    <w:name w:val="il"/>
    <w:basedOn w:val="DefaultParagraphFont"/>
    <w:rsid w:val="00FE2E1E"/>
  </w:style>
  <w:style w:type="character" w:customStyle="1" w:styleId="commentstext">
    <w:name w:val="comments_text"/>
    <w:uiPriority w:val="99"/>
    <w:rsid w:val="00FE2E1E"/>
    <w:rPr>
      <w:rFonts w:cs="Times New Roman"/>
    </w:rPr>
  </w:style>
  <w:style w:type="paragraph" w:customStyle="1" w:styleId="Heading42">
    <w:name w:val="Heading 42"/>
    <w:basedOn w:val="Normal"/>
    <w:qFormat/>
    <w:rsid w:val="00FE2E1E"/>
    <w:rPr>
      <w:rFonts w:eastAsia="Times New Roman"/>
    </w:rPr>
  </w:style>
  <w:style w:type="paragraph" w:customStyle="1" w:styleId="DebateNormal">
    <w:name w:val="DebateNormal"/>
    <w:basedOn w:val="Normal"/>
    <w:link w:val="DebateNormalChar"/>
    <w:qFormat/>
    <w:rsid w:val="00FE2E1E"/>
    <w:pPr>
      <w:spacing w:line="276" w:lineRule="auto"/>
    </w:pPr>
    <w:rPr>
      <w:rFonts w:eastAsia="Calibri"/>
      <w:szCs w:val="20"/>
    </w:rPr>
  </w:style>
  <w:style w:type="character" w:customStyle="1" w:styleId="DebateNormalChar">
    <w:name w:val="DebateNormal Char"/>
    <w:basedOn w:val="DefaultParagraphFont"/>
    <w:link w:val="DebateNormal"/>
    <w:rsid w:val="00FE2E1E"/>
    <w:rPr>
      <w:rFonts w:ascii="Calibri" w:eastAsia="Calibri" w:hAnsi="Calibri"/>
      <w:szCs w:val="20"/>
    </w:rPr>
  </w:style>
  <w:style w:type="paragraph" w:customStyle="1" w:styleId="DebateEmphasis">
    <w:name w:val="DebateEmphasis"/>
    <w:basedOn w:val="Normal"/>
    <w:link w:val="DebateEmphasisChar"/>
    <w:qFormat/>
    <w:rsid w:val="00FE2E1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E2E1E"/>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FE2E1E"/>
    <w:rPr>
      <w:rFonts w:ascii="Times New Roman" w:eastAsia="Cambria" w:hAnsi="Times New Roman" w:cs="Times New Roman"/>
      <w:sz w:val="20"/>
      <w:szCs w:val="22"/>
    </w:rPr>
  </w:style>
  <w:style w:type="paragraph" w:customStyle="1" w:styleId="NormalCite">
    <w:name w:val="NormalCite"/>
    <w:link w:val="NormalCiteChar"/>
    <w:qFormat/>
    <w:rsid w:val="00FE2E1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E2E1E"/>
    <w:rPr>
      <w:rFonts w:ascii="Times New Roman" w:hAnsi="Times New Roman" w:cs="Times New Roman"/>
      <w:sz w:val="18"/>
    </w:rPr>
  </w:style>
  <w:style w:type="character" w:customStyle="1" w:styleId="articletext">
    <w:name w:val="articletext"/>
    <w:basedOn w:val="DefaultParagraphFont"/>
    <w:rsid w:val="00FE2E1E"/>
  </w:style>
  <w:style w:type="character" w:customStyle="1" w:styleId="grey10">
    <w:name w:val="grey10"/>
    <w:basedOn w:val="DefaultParagraphFont"/>
    <w:rsid w:val="00FE2E1E"/>
  </w:style>
  <w:style w:type="character" w:customStyle="1" w:styleId="navy13bd">
    <w:name w:val="navy13bd"/>
    <w:basedOn w:val="DefaultParagraphFont"/>
    <w:rsid w:val="00FE2E1E"/>
  </w:style>
  <w:style w:type="character" w:customStyle="1" w:styleId="Style9ptUnderline2">
    <w:name w:val="Style 9 pt Underline2"/>
    <w:basedOn w:val="DefaultParagraphFont"/>
    <w:rsid w:val="00FE2E1E"/>
    <w:rPr>
      <w:sz w:val="20"/>
      <w:u w:val="single"/>
    </w:rPr>
  </w:style>
  <w:style w:type="character" w:customStyle="1" w:styleId="Style9ptBoldUnderline1">
    <w:name w:val="Style 9 pt Bold Underline1"/>
    <w:basedOn w:val="DefaultParagraphFont"/>
    <w:rsid w:val="00FE2E1E"/>
    <w:rPr>
      <w:b/>
      <w:bCs/>
      <w:sz w:val="20"/>
      <w:u w:val="single"/>
    </w:rPr>
  </w:style>
  <w:style w:type="character" w:customStyle="1" w:styleId="TagsCharChar">
    <w:name w:val="Tags Char Char"/>
    <w:basedOn w:val="DefaultParagraphFont"/>
    <w:rsid w:val="00FE2E1E"/>
    <w:rPr>
      <w:rFonts w:eastAsia="SimSun"/>
      <w:b/>
      <w:sz w:val="24"/>
      <w:lang w:val="en-US" w:eastAsia="zh-CN" w:bidi="ar-SA"/>
    </w:rPr>
  </w:style>
  <w:style w:type="paragraph" w:customStyle="1" w:styleId="cardCharCharCharChar">
    <w:name w:val="card Char Char Char Char"/>
    <w:basedOn w:val="Normal"/>
    <w:qFormat/>
    <w:rsid w:val="00FE2E1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FE2E1E"/>
    <w:rPr>
      <w:rFonts w:ascii="Times" w:eastAsia="Times New Roman" w:hAnsi="Times"/>
    </w:rPr>
  </w:style>
  <w:style w:type="paragraph" w:customStyle="1" w:styleId="CARD0">
    <w:name w:val="CARD"/>
    <w:basedOn w:val="Normal"/>
    <w:link w:val="CARDChar1"/>
    <w:qFormat/>
    <w:rsid w:val="00FE2E1E"/>
    <w:rPr>
      <w:rFonts w:eastAsia="Times New Roman"/>
      <w:u w:val="single"/>
    </w:rPr>
  </w:style>
  <w:style w:type="character" w:customStyle="1" w:styleId="CARDChar1">
    <w:name w:val="CARD Char"/>
    <w:basedOn w:val="DefaultParagraphFont"/>
    <w:link w:val="CARD0"/>
    <w:rsid w:val="00FE2E1E"/>
    <w:rPr>
      <w:rFonts w:ascii="Calibri" w:eastAsia="Times New Roman" w:hAnsi="Calibri"/>
      <w:u w:val="single"/>
    </w:rPr>
  </w:style>
  <w:style w:type="paragraph" w:customStyle="1" w:styleId="Normal2">
    <w:name w:val="Normal2"/>
    <w:basedOn w:val="Normal"/>
    <w:qFormat/>
    <w:rsid w:val="00FE2E1E"/>
    <w:rPr>
      <w:rFonts w:eastAsia="Times New Roman"/>
    </w:rPr>
  </w:style>
  <w:style w:type="character" w:customStyle="1" w:styleId="Style11ptThickunderline">
    <w:name w:val="Style 11 pt Thick underline"/>
    <w:rsid w:val="00FE2E1E"/>
    <w:rPr>
      <w:rFonts w:ascii="Times New Roman" w:hAnsi="Times New Roman"/>
      <w:sz w:val="20"/>
      <w:u w:val="single"/>
    </w:rPr>
  </w:style>
  <w:style w:type="character" w:customStyle="1" w:styleId="Style11ptBoldThickunderline">
    <w:name w:val="Style 11 pt Bold Thick underline"/>
    <w:rsid w:val="00FE2E1E"/>
    <w:rPr>
      <w:rFonts w:ascii="Times New Roman" w:hAnsi="Times New Roman"/>
      <w:b/>
      <w:bCs/>
      <w:sz w:val="20"/>
      <w:u w:val="single"/>
    </w:rPr>
  </w:style>
  <w:style w:type="character" w:styleId="FootnoteReference">
    <w:name w:val="footnote reference"/>
    <w:unhideWhenUsed/>
    <w:rsid w:val="00FE2E1E"/>
    <w:rPr>
      <w:vertAlign w:val="superscript"/>
    </w:rPr>
  </w:style>
  <w:style w:type="character" w:customStyle="1" w:styleId="CharChar5">
    <w:name w:val="Char Char5"/>
    <w:rsid w:val="00FE2E1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E2E1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E2E1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FE2E1E"/>
    <w:rPr>
      <w:u w:val="single"/>
    </w:rPr>
  </w:style>
  <w:style w:type="character" w:customStyle="1" w:styleId="StyleUnderlineBoldIndent11ptChar">
    <w:name w:val="Style Underline + Bold Indent + 11 pt Char"/>
    <w:link w:val="StyleUnderlineBoldIndent11pt"/>
    <w:rsid w:val="00FE2E1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FE2E1E"/>
    <w:rPr>
      <w:b/>
      <w:bCs/>
      <w:u w:val="single"/>
    </w:rPr>
  </w:style>
  <w:style w:type="character" w:customStyle="1" w:styleId="StyleUnderlineBoldIndent11ptBoldChar">
    <w:name w:val="Style Underline + Bold Indent + 11 pt Bold Char"/>
    <w:link w:val="StyleUnderlineBoldIndent11ptBold"/>
    <w:rsid w:val="00FE2E1E"/>
    <w:rPr>
      <w:rFonts w:ascii="Calibri" w:eastAsia="Times New Roman" w:hAnsi="Calibri"/>
      <w:b/>
      <w:bCs/>
      <w:szCs w:val="20"/>
      <w:u w:val="single"/>
    </w:rPr>
  </w:style>
  <w:style w:type="paragraph" w:customStyle="1" w:styleId="Normal20pt">
    <w:name w:val="Normal  + 20 pt"/>
    <w:basedOn w:val="Normal"/>
    <w:uiPriority w:val="6"/>
    <w:qFormat/>
    <w:rsid w:val="00FE2E1E"/>
    <w:rPr>
      <w:bCs/>
      <w:u w:val="single"/>
    </w:rPr>
  </w:style>
  <w:style w:type="character" w:customStyle="1" w:styleId="StyleStyle4CharTimesNewRoman11pt">
    <w:name w:val="Style Style4 Char + Times New Roman 11 pt"/>
    <w:basedOn w:val="DefaultParagraphFont"/>
    <w:rsid w:val="00FE2E1E"/>
    <w:rPr>
      <w:rFonts w:ascii="Times New Roman" w:hAnsi="Times New Roman"/>
      <w:sz w:val="20"/>
      <w:szCs w:val="24"/>
      <w:u w:val="single"/>
      <w:lang w:val="en-US" w:eastAsia="en-US" w:bidi="ar-SA"/>
    </w:rPr>
  </w:style>
  <w:style w:type="paragraph" w:customStyle="1" w:styleId="author-name">
    <w:name w:val="author-name"/>
    <w:basedOn w:val="Normal"/>
    <w:qFormat/>
    <w:rsid w:val="00FE2E1E"/>
    <w:pPr>
      <w:spacing w:before="100" w:beforeAutospacing="1" w:after="100" w:afterAutospacing="1"/>
    </w:pPr>
    <w:rPr>
      <w:rFonts w:eastAsia="Times New Roman"/>
    </w:rPr>
  </w:style>
  <w:style w:type="paragraph" w:customStyle="1" w:styleId="author-credentials">
    <w:name w:val="author-credentials"/>
    <w:basedOn w:val="Normal"/>
    <w:rsid w:val="00FE2E1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E2E1E"/>
    <w:rPr>
      <w:rFonts w:ascii="Consolas" w:hAnsi="Consolas" w:cs="Consolas"/>
      <w:sz w:val="20"/>
      <w:szCs w:val="20"/>
    </w:rPr>
  </w:style>
  <w:style w:type="character" w:customStyle="1" w:styleId="StyleStyle4CharTimesNewRoman11ptBold">
    <w:name w:val="Style Style4 Char + Times New Roman 11 pt Bold"/>
    <w:basedOn w:val="DefaultParagraphFont"/>
    <w:rsid w:val="00FE2E1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E2E1E"/>
    <w:rPr>
      <w:rFonts w:ascii="Times New Roman" w:hAnsi="Times New Roman"/>
      <w:i/>
      <w:iCs/>
      <w:sz w:val="20"/>
      <w:szCs w:val="24"/>
      <w:u w:val="single"/>
      <w:lang w:val="en-US" w:eastAsia="en-US" w:bidi="ar-SA"/>
    </w:rPr>
  </w:style>
  <w:style w:type="character" w:customStyle="1" w:styleId="headline">
    <w:name w:val="headline"/>
    <w:basedOn w:val="DefaultParagraphFont"/>
    <w:rsid w:val="00FE2E1E"/>
  </w:style>
  <w:style w:type="character" w:customStyle="1" w:styleId="CharChar4">
    <w:name w:val="Char Char4"/>
    <w:basedOn w:val="DefaultParagraphFont"/>
    <w:rsid w:val="00FE2E1E"/>
    <w:rPr>
      <w:rFonts w:cs="Arial"/>
      <w:b/>
      <w:bCs/>
      <w:iCs/>
      <w:szCs w:val="28"/>
      <w:lang w:val="en-US" w:eastAsia="en-US" w:bidi="ar-SA"/>
    </w:rPr>
  </w:style>
  <w:style w:type="character" w:customStyle="1" w:styleId="yshortcuts">
    <w:name w:val="yshortcuts"/>
    <w:basedOn w:val="DefaultParagraphFont"/>
    <w:rsid w:val="00FE2E1E"/>
  </w:style>
  <w:style w:type="character" w:customStyle="1" w:styleId="HotRouteChar0">
    <w:name w:val="Hot Route Char"/>
    <w:link w:val="HotRoute"/>
    <w:rsid w:val="00FE2E1E"/>
    <w:rPr>
      <w:rFonts w:ascii="Calibri" w:eastAsia="Times New Roman" w:hAnsi="Calibri"/>
    </w:rPr>
  </w:style>
  <w:style w:type="paragraph" w:styleId="PlainText">
    <w:name w:val="Plain Text"/>
    <w:basedOn w:val="Normal"/>
    <w:link w:val="PlainTextChar"/>
    <w:rsid w:val="00FE2E1E"/>
    <w:rPr>
      <w:rFonts w:ascii="Courier New" w:eastAsia="Times New Roman" w:hAnsi="Courier New" w:cs="Courier New"/>
      <w:szCs w:val="20"/>
    </w:rPr>
  </w:style>
  <w:style w:type="character" w:customStyle="1" w:styleId="PlainTextChar">
    <w:name w:val="Plain Text Char"/>
    <w:basedOn w:val="DefaultParagraphFont"/>
    <w:link w:val="PlainText"/>
    <w:rsid w:val="00FE2E1E"/>
    <w:rPr>
      <w:rFonts w:ascii="Courier New" w:eastAsia="Times New Roman" w:hAnsi="Courier New" w:cs="Courier New"/>
      <w:szCs w:val="20"/>
    </w:rPr>
  </w:style>
  <w:style w:type="character" w:customStyle="1" w:styleId="senselabelstart">
    <w:name w:val="sense_label start"/>
    <w:basedOn w:val="DefaultParagraphFont"/>
    <w:rsid w:val="00FE2E1E"/>
  </w:style>
  <w:style w:type="character" w:customStyle="1" w:styleId="sensecontent">
    <w:name w:val="sense_content"/>
    <w:basedOn w:val="DefaultParagraphFont"/>
    <w:rsid w:val="00FE2E1E"/>
  </w:style>
  <w:style w:type="character" w:customStyle="1" w:styleId="vi">
    <w:name w:val="vi"/>
    <w:basedOn w:val="DefaultParagraphFont"/>
    <w:rsid w:val="00FE2E1E"/>
  </w:style>
  <w:style w:type="character" w:customStyle="1" w:styleId="italic">
    <w:name w:val="italic"/>
    <w:basedOn w:val="DefaultParagraphFont"/>
    <w:rsid w:val="00FE2E1E"/>
  </w:style>
  <w:style w:type="paragraph" w:customStyle="1" w:styleId="Microtext0">
    <w:name w:val="Microtext"/>
    <w:basedOn w:val="Normal"/>
    <w:next w:val="Normal"/>
    <w:link w:val="MicrotextChar0"/>
    <w:qFormat/>
    <w:rsid w:val="00FE2E1E"/>
    <w:rPr>
      <w:sz w:val="12"/>
    </w:rPr>
  </w:style>
  <w:style w:type="character" w:customStyle="1" w:styleId="MicrotextChar0">
    <w:name w:val="Microtext Char"/>
    <w:link w:val="Microtext0"/>
    <w:rsid w:val="00FE2E1E"/>
    <w:rPr>
      <w:rFonts w:ascii="Calibri" w:hAnsi="Calibri"/>
      <w:sz w:val="12"/>
    </w:rPr>
  </w:style>
  <w:style w:type="character" w:customStyle="1" w:styleId="st">
    <w:name w:val="st"/>
    <w:basedOn w:val="DefaultParagraphFont"/>
    <w:rsid w:val="00FE2E1E"/>
  </w:style>
  <w:style w:type="paragraph" w:customStyle="1" w:styleId="Style6">
    <w:name w:val="Style6"/>
    <w:basedOn w:val="Normal"/>
    <w:link w:val="Style6Char"/>
    <w:autoRedefine/>
    <w:qFormat/>
    <w:rsid w:val="00FE2E1E"/>
    <w:rPr>
      <w:b/>
    </w:rPr>
  </w:style>
  <w:style w:type="character" w:customStyle="1" w:styleId="Style6Char">
    <w:name w:val="Style6 Char"/>
    <w:basedOn w:val="DefaultParagraphFont"/>
    <w:link w:val="Style6"/>
    <w:rsid w:val="00FE2E1E"/>
    <w:rPr>
      <w:rFonts w:ascii="Calibri" w:hAnsi="Calibri"/>
      <w:b/>
    </w:rPr>
  </w:style>
  <w:style w:type="paragraph" w:customStyle="1" w:styleId="Style11">
    <w:name w:val="Style11"/>
    <w:basedOn w:val="Normal"/>
    <w:link w:val="Style11Char"/>
    <w:qFormat/>
    <w:rsid w:val="00FE2E1E"/>
    <w:rPr>
      <w:rFonts w:eastAsia="Times New Roman"/>
      <w:b/>
      <w:szCs w:val="20"/>
      <w:u w:val="thick"/>
    </w:rPr>
  </w:style>
  <w:style w:type="paragraph" w:customStyle="1" w:styleId="Style12">
    <w:name w:val="Style12"/>
    <w:basedOn w:val="Normal"/>
    <w:link w:val="Style12Char"/>
    <w:qFormat/>
    <w:rsid w:val="00FE2E1E"/>
    <w:rPr>
      <w:rFonts w:eastAsia="Times New Roman"/>
      <w:b/>
      <w:u w:val="thick"/>
    </w:rPr>
  </w:style>
  <w:style w:type="character" w:customStyle="1" w:styleId="Style11Char">
    <w:name w:val="Style11 Char"/>
    <w:basedOn w:val="DefaultParagraphFont"/>
    <w:link w:val="Style11"/>
    <w:rsid w:val="00FE2E1E"/>
    <w:rPr>
      <w:rFonts w:ascii="Calibri" w:eastAsia="Times New Roman" w:hAnsi="Calibri"/>
      <w:b/>
      <w:szCs w:val="20"/>
      <w:u w:val="thick"/>
    </w:rPr>
  </w:style>
  <w:style w:type="character" w:customStyle="1" w:styleId="Style12Char">
    <w:name w:val="Style12 Char"/>
    <w:basedOn w:val="DefaultParagraphFont"/>
    <w:link w:val="Style12"/>
    <w:rsid w:val="00FE2E1E"/>
    <w:rPr>
      <w:rFonts w:ascii="Calibri" w:eastAsia="Times New Roman" w:hAnsi="Calibri"/>
      <w:b/>
      <w:u w:val="thick"/>
    </w:rPr>
  </w:style>
  <w:style w:type="character" w:customStyle="1" w:styleId="caps-label">
    <w:name w:val="caps-label"/>
    <w:basedOn w:val="DefaultParagraphFont"/>
    <w:rsid w:val="00FE2E1E"/>
  </w:style>
  <w:style w:type="character" w:customStyle="1" w:styleId="wikiexternallink">
    <w:name w:val="wikiexternallink"/>
    <w:basedOn w:val="DefaultParagraphFont"/>
    <w:rsid w:val="00FE2E1E"/>
  </w:style>
  <w:style w:type="character" w:customStyle="1" w:styleId="wikigeneratedlinkcontent">
    <w:name w:val="wikigeneratedlinkcontent"/>
    <w:basedOn w:val="DefaultParagraphFont"/>
    <w:rsid w:val="00FE2E1E"/>
  </w:style>
  <w:style w:type="character" w:customStyle="1" w:styleId="ShrinkChar">
    <w:name w:val="Shrink Char"/>
    <w:link w:val="Shrink"/>
    <w:locked/>
    <w:rsid w:val="00FE2E1E"/>
    <w:rPr>
      <w:rFonts w:ascii="Garamond" w:eastAsia="Times New Roman" w:hAnsi="Garamond"/>
      <w:sz w:val="12"/>
    </w:rPr>
  </w:style>
  <w:style w:type="paragraph" w:customStyle="1" w:styleId="Shrink">
    <w:name w:val="Shrink"/>
    <w:link w:val="ShrinkChar"/>
    <w:qFormat/>
    <w:rsid w:val="00FE2E1E"/>
    <w:pPr>
      <w:spacing w:after="0" w:line="240" w:lineRule="auto"/>
      <w:ind w:left="288" w:right="288"/>
    </w:pPr>
    <w:rPr>
      <w:rFonts w:ascii="Garamond" w:eastAsia="Times New Roman" w:hAnsi="Garamond"/>
      <w:sz w:val="12"/>
    </w:rPr>
  </w:style>
  <w:style w:type="character" w:customStyle="1" w:styleId="aqj">
    <w:name w:val="aqj"/>
    <w:basedOn w:val="DefaultParagraphFont"/>
    <w:rsid w:val="00FE2E1E"/>
  </w:style>
  <w:style w:type="character" w:customStyle="1" w:styleId="StyleStyleBoldUnderlineIntenseEmphasisUnderlineapple-style-s">
    <w:name w:val="Style Style Bold UnderlineIntense EmphasisUnderlineapple-style-s..."/>
    <w:basedOn w:val="DefaultParagraphFont"/>
    <w:rsid w:val="00FE2E1E"/>
    <w:rPr>
      <w:b w:val="0"/>
      <w:bCs w:val="0"/>
      <w:sz w:val="22"/>
      <w:u w:val="single"/>
      <w:bdr w:val="none" w:sz="0" w:space="0" w:color="auto"/>
    </w:rPr>
  </w:style>
  <w:style w:type="paragraph" w:customStyle="1" w:styleId="blocktitle0">
    <w:name w:val="block title"/>
    <w:basedOn w:val="Normal"/>
    <w:link w:val="blocktitleChar"/>
    <w:autoRedefine/>
    <w:qFormat/>
    <w:rsid w:val="00FE2E1E"/>
    <w:pPr>
      <w:spacing w:after="240"/>
      <w:jc w:val="center"/>
      <w:outlineLvl w:val="0"/>
    </w:pPr>
    <w:rPr>
      <w:rFonts w:eastAsia="Calibri"/>
      <w:b/>
      <w:caps/>
      <w:sz w:val="28"/>
      <w:szCs w:val="28"/>
      <w:lang w:val="es-ES"/>
    </w:rPr>
  </w:style>
  <w:style w:type="character" w:customStyle="1" w:styleId="Boxed">
    <w:name w:val="Boxed"/>
    <w:qFormat/>
    <w:rsid w:val="00FE2E1E"/>
    <w:rPr>
      <w:rFonts w:ascii="Times New Roman" w:hAnsi="Times New Roman"/>
      <w:sz w:val="20"/>
      <w:bdr w:val="single" w:sz="6" w:space="0" w:color="auto"/>
    </w:rPr>
  </w:style>
  <w:style w:type="character" w:customStyle="1" w:styleId="UnderlineCard">
    <w:name w:val="Underline Card"/>
    <w:uiPriority w:val="6"/>
    <w:qFormat/>
    <w:rsid w:val="00FE2E1E"/>
    <w:rPr>
      <w:rFonts w:ascii="Arial" w:hAnsi="Arial"/>
      <w:b w:val="0"/>
      <w:bCs/>
      <w:sz w:val="20"/>
      <w:u w:val="single"/>
    </w:rPr>
  </w:style>
  <w:style w:type="character" w:customStyle="1" w:styleId="story-author">
    <w:name w:val="story-author"/>
    <w:basedOn w:val="DefaultParagraphFont"/>
    <w:rsid w:val="00FE2E1E"/>
  </w:style>
  <w:style w:type="paragraph" w:customStyle="1" w:styleId="type">
    <w:name w:val="type"/>
    <w:basedOn w:val="Normal"/>
    <w:qFormat/>
    <w:rsid w:val="00FE2E1E"/>
    <w:pPr>
      <w:spacing w:before="100" w:beforeAutospacing="1" w:after="100" w:afterAutospacing="1"/>
    </w:pPr>
    <w:rPr>
      <w:rFonts w:eastAsia="Times New Roman"/>
    </w:rPr>
  </w:style>
  <w:style w:type="character" w:customStyle="1" w:styleId="institution">
    <w:name w:val="institution"/>
    <w:basedOn w:val="DefaultParagraphFont"/>
    <w:rsid w:val="00FE2E1E"/>
  </w:style>
  <w:style w:type="character" w:customStyle="1" w:styleId="abodyblack3">
    <w:name w:val="abodyblack3"/>
    <w:basedOn w:val="DefaultParagraphFont"/>
    <w:rsid w:val="00FE2E1E"/>
  </w:style>
  <w:style w:type="paragraph" w:customStyle="1" w:styleId="UnderlineChar2CharChar">
    <w:name w:val="Underline Char2 Char Char"/>
    <w:basedOn w:val="Normal"/>
    <w:link w:val="UnderlineChar2CharCharChar"/>
    <w:qFormat/>
    <w:rsid w:val="00FE2E1E"/>
    <w:rPr>
      <w:rFonts w:eastAsia="MS Mincho"/>
      <w:szCs w:val="20"/>
      <w:u w:val="single"/>
    </w:rPr>
  </w:style>
  <w:style w:type="character" w:customStyle="1" w:styleId="UnderlineChar2CharCharChar">
    <w:name w:val="Underline Char2 Char Char Char"/>
    <w:link w:val="UnderlineChar2CharChar"/>
    <w:rsid w:val="00FE2E1E"/>
    <w:rPr>
      <w:rFonts w:ascii="Calibri" w:eastAsia="MS Mincho" w:hAnsi="Calibri"/>
      <w:szCs w:val="20"/>
      <w:u w:val="single"/>
    </w:rPr>
  </w:style>
  <w:style w:type="character" w:customStyle="1" w:styleId="CharacterStyle1">
    <w:name w:val="Character Style 1"/>
    <w:rsid w:val="00FE2E1E"/>
    <w:rPr>
      <w:sz w:val="20"/>
      <w:szCs w:val="20"/>
    </w:rPr>
  </w:style>
  <w:style w:type="character" w:customStyle="1" w:styleId="FontStyle177">
    <w:name w:val="Font Style177"/>
    <w:basedOn w:val="DefaultParagraphFont"/>
    <w:uiPriority w:val="99"/>
    <w:rsid w:val="00FE2E1E"/>
    <w:rPr>
      <w:rFonts w:ascii="Times New Roman" w:hAnsi="Times New Roman" w:cs="Times New Roman"/>
      <w:sz w:val="20"/>
      <w:szCs w:val="20"/>
    </w:rPr>
  </w:style>
  <w:style w:type="character" w:customStyle="1" w:styleId="FontStyle173">
    <w:name w:val="Font Style173"/>
    <w:basedOn w:val="DefaultParagraphFont"/>
    <w:uiPriority w:val="99"/>
    <w:rsid w:val="00FE2E1E"/>
    <w:rPr>
      <w:rFonts w:ascii="Times New Roman" w:hAnsi="Times New Roman" w:cs="Times New Roman"/>
      <w:sz w:val="14"/>
      <w:szCs w:val="14"/>
    </w:rPr>
  </w:style>
  <w:style w:type="character" w:customStyle="1" w:styleId="FontStyle151">
    <w:name w:val="Font Style151"/>
    <w:basedOn w:val="DefaultParagraphFont"/>
    <w:uiPriority w:val="99"/>
    <w:rsid w:val="00FE2E1E"/>
    <w:rPr>
      <w:rFonts w:ascii="Arial Narrow" w:hAnsi="Arial Narrow" w:cs="Arial Narrow"/>
      <w:b/>
      <w:bCs/>
      <w:sz w:val="12"/>
      <w:szCs w:val="12"/>
    </w:rPr>
  </w:style>
  <w:style w:type="character" w:customStyle="1" w:styleId="FontStyle156">
    <w:name w:val="Font Style156"/>
    <w:basedOn w:val="DefaultParagraphFont"/>
    <w:uiPriority w:val="99"/>
    <w:rsid w:val="00FE2E1E"/>
    <w:rPr>
      <w:rFonts w:ascii="Arial Narrow" w:hAnsi="Arial Narrow" w:cs="Arial Narrow"/>
      <w:sz w:val="8"/>
      <w:szCs w:val="8"/>
    </w:rPr>
  </w:style>
  <w:style w:type="character" w:customStyle="1" w:styleId="FontStyle160">
    <w:name w:val="Font Style160"/>
    <w:basedOn w:val="DefaultParagraphFont"/>
    <w:uiPriority w:val="99"/>
    <w:rsid w:val="00FE2E1E"/>
    <w:rPr>
      <w:rFonts w:ascii="Times New Roman" w:hAnsi="Times New Roman" w:cs="Times New Roman"/>
      <w:b/>
      <w:bCs/>
      <w:sz w:val="20"/>
      <w:szCs w:val="20"/>
    </w:rPr>
  </w:style>
  <w:style w:type="character" w:customStyle="1" w:styleId="FontStyle178">
    <w:name w:val="Font Style178"/>
    <w:basedOn w:val="DefaultParagraphFont"/>
    <w:uiPriority w:val="99"/>
    <w:rsid w:val="00FE2E1E"/>
    <w:rPr>
      <w:rFonts w:ascii="Times New Roman" w:hAnsi="Times New Roman" w:cs="Times New Roman"/>
      <w:sz w:val="18"/>
      <w:szCs w:val="18"/>
    </w:rPr>
  </w:style>
  <w:style w:type="paragraph" w:customStyle="1" w:styleId="Style14">
    <w:name w:val="Style14"/>
    <w:basedOn w:val="Normal"/>
    <w:uiPriority w:val="99"/>
    <w:qFormat/>
    <w:rsid w:val="00FE2E1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E2E1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E2E1E"/>
    <w:rPr>
      <w:rFonts w:ascii="Times New Roman" w:hAnsi="Times New Roman" w:cs="Times New Roman"/>
      <w:sz w:val="12"/>
      <w:szCs w:val="12"/>
    </w:rPr>
  </w:style>
  <w:style w:type="paragraph" w:customStyle="1" w:styleId="Style9">
    <w:name w:val="Style9"/>
    <w:basedOn w:val="Normal"/>
    <w:uiPriority w:val="99"/>
    <w:qFormat/>
    <w:rsid w:val="00FE2E1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E2E1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E2E1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E2E1E"/>
    <w:rPr>
      <w:rFonts w:ascii="Times New Roman" w:hAnsi="Times New Roman" w:cs="Times New Roman"/>
      <w:sz w:val="16"/>
      <w:szCs w:val="16"/>
    </w:rPr>
  </w:style>
  <w:style w:type="character" w:customStyle="1" w:styleId="f">
    <w:name w:val="f"/>
    <w:basedOn w:val="DefaultParagraphFont"/>
    <w:rsid w:val="00FE2E1E"/>
  </w:style>
  <w:style w:type="character" w:customStyle="1" w:styleId="TagsChar2">
    <w:name w:val="Tags Char2"/>
    <w:rsid w:val="00FE2E1E"/>
    <w:rPr>
      <w:b/>
      <w:sz w:val="24"/>
    </w:rPr>
  </w:style>
  <w:style w:type="paragraph" w:customStyle="1" w:styleId="CardsFont6ptChar">
    <w:name w:val="Cards + Font: 6 pt Char"/>
    <w:basedOn w:val="Normal"/>
    <w:link w:val="CardsFont6ptCharChar"/>
    <w:qFormat/>
    <w:rsid w:val="00FE2E1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E2E1E"/>
    <w:rPr>
      <w:rFonts w:ascii="Calibri" w:eastAsia="Times New Roman" w:hAnsi="Calibri"/>
      <w:sz w:val="12"/>
    </w:rPr>
  </w:style>
  <w:style w:type="character" w:customStyle="1" w:styleId="FontStyle172">
    <w:name w:val="Font Style172"/>
    <w:basedOn w:val="DefaultParagraphFont"/>
    <w:uiPriority w:val="99"/>
    <w:rsid w:val="00FE2E1E"/>
    <w:rPr>
      <w:rFonts w:ascii="Times New Roman" w:hAnsi="Times New Roman" w:cs="Times New Roman"/>
      <w:b/>
      <w:bCs/>
      <w:sz w:val="16"/>
      <w:szCs w:val="16"/>
    </w:rPr>
  </w:style>
  <w:style w:type="paragraph" w:customStyle="1" w:styleId="Style18">
    <w:name w:val="Style18"/>
    <w:basedOn w:val="Normal"/>
    <w:uiPriority w:val="99"/>
    <w:qFormat/>
    <w:rsid w:val="00FE2E1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E2E1E"/>
    <w:rPr>
      <w:rFonts w:ascii="Times New Roman" w:hAnsi="Times New Roman" w:cs="Times New Roman"/>
      <w:i/>
      <w:iCs/>
      <w:sz w:val="16"/>
      <w:szCs w:val="16"/>
    </w:rPr>
  </w:style>
  <w:style w:type="character" w:customStyle="1" w:styleId="FontStyle162">
    <w:name w:val="Font Style162"/>
    <w:basedOn w:val="DefaultParagraphFont"/>
    <w:uiPriority w:val="99"/>
    <w:rsid w:val="00FE2E1E"/>
    <w:rPr>
      <w:rFonts w:ascii="Times New Roman" w:hAnsi="Times New Roman" w:cs="Times New Roman"/>
      <w:b/>
      <w:bCs/>
      <w:sz w:val="18"/>
      <w:szCs w:val="18"/>
    </w:rPr>
  </w:style>
  <w:style w:type="character" w:customStyle="1" w:styleId="FontStyle167">
    <w:name w:val="Font Style167"/>
    <w:basedOn w:val="DefaultParagraphFont"/>
    <w:uiPriority w:val="99"/>
    <w:rsid w:val="00FE2E1E"/>
    <w:rPr>
      <w:rFonts w:ascii="Times New Roman" w:hAnsi="Times New Roman" w:cs="Times New Roman"/>
      <w:sz w:val="10"/>
      <w:szCs w:val="10"/>
    </w:rPr>
  </w:style>
  <w:style w:type="character" w:customStyle="1" w:styleId="FontStyle174">
    <w:name w:val="Font Style174"/>
    <w:basedOn w:val="DefaultParagraphFont"/>
    <w:uiPriority w:val="99"/>
    <w:rsid w:val="00FE2E1E"/>
    <w:rPr>
      <w:rFonts w:ascii="Arial Narrow" w:hAnsi="Arial Narrow" w:cs="Arial Narrow"/>
      <w:b/>
      <w:bCs/>
      <w:sz w:val="18"/>
      <w:szCs w:val="18"/>
    </w:rPr>
  </w:style>
  <w:style w:type="paragraph" w:customStyle="1" w:styleId="Style47">
    <w:name w:val="Style47"/>
    <w:basedOn w:val="Normal"/>
    <w:uiPriority w:val="99"/>
    <w:qFormat/>
    <w:rsid w:val="00FE2E1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E2E1E"/>
    <w:rPr>
      <w:rFonts w:ascii="Times New Roman" w:hAnsi="Times New Roman" w:cs="Times New Roman"/>
      <w:sz w:val="12"/>
      <w:szCs w:val="12"/>
    </w:rPr>
  </w:style>
  <w:style w:type="paragraph" w:customStyle="1" w:styleId="Style24">
    <w:name w:val="Style24"/>
    <w:basedOn w:val="Normal"/>
    <w:uiPriority w:val="99"/>
    <w:qFormat/>
    <w:rsid w:val="00FE2E1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E2E1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E2E1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E2E1E"/>
    <w:rPr>
      <w:rFonts w:ascii="Times New Roman" w:hAnsi="Times New Roman" w:cs="Times New Roman"/>
      <w:b/>
      <w:bCs/>
      <w:sz w:val="18"/>
      <w:szCs w:val="18"/>
    </w:rPr>
  </w:style>
  <w:style w:type="paragraph" w:customStyle="1" w:styleId="Style21">
    <w:name w:val="Style21"/>
    <w:basedOn w:val="Normal"/>
    <w:uiPriority w:val="99"/>
    <w:qFormat/>
    <w:rsid w:val="00FE2E1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E2E1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FE2E1E"/>
    <w:rPr>
      <w:rFonts w:ascii="Calibri" w:hAnsi="Calibri"/>
      <w:sz w:val="20"/>
      <w:szCs w:val="20"/>
    </w:rPr>
  </w:style>
  <w:style w:type="paragraph" w:customStyle="1" w:styleId="Standard">
    <w:name w:val="Standard"/>
    <w:qFormat/>
    <w:rsid w:val="00FE2E1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E2E1E"/>
    <w:rPr>
      <w:color w:val="000000"/>
      <w:sz w:val="32"/>
      <w:szCs w:val="32"/>
    </w:rPr>
  </w:style>
  <w:style w:type="paragraph" w:customStyle="1" w:styleId="Cardnon-underlined">
    <w:name w:val="Card non-underlined"/>
    <w:basedOn w:val="Normal"/>
    <w:link w:val="Cardnon-underlinedChar"/>
    <w:autoRedefine/>
    <w:uiPriority w:val="99"/>
    <w:qFormat/>
    <w:rsid w:val="00FE2E1E"/>
    <w:rPr>
      <w:rFonts w:eastAsia="Times New Roman"/>
      <w:szCs w:val="20"/>
    </w:rPr>
  </w:style>
  <w:style w:type="character" w:customStyle="1" w:styleId="Cardnon-underlinedChar">
    <w:name w:val="Card non-underlined Char"/>
    <w:basedOn w:val="DefaultParagraphFont"/>
    <w:link w:val="Cardnon-underlined"/>
    <w:uiPriority w:val="99"/>
    <w:rsid w:val="00FE2E1E"/>
    <w:rPr>
      <w:rFonts w:ascii="Calibri" w:eastAsia="Times New Roman" w:hAnsi="Calibri"/>
      <w:szCs w:val="20"/>
    </w:rPr>
  </w:style>
  <w:style w:type="numbering" w:customStyle="1" w:styleId="NoList1">
    <w:name w:val="No List1"/>
    <w:next w:val="NoList"/>
    <w:semiHidden/>
    <w:unhideWhenUsed/>
    <w:rsid w:val="00FE2E1E"/>
  </w:style>
  <w:style w:type="character" w:customStyle="1" w:styleId="TitleChar2">
    <w:name w:val="Title Char2"/>
    <w:basedOn w:val="DefaultParagraphFont"/>
    <w:uiPriority w:val="10"/>
    <w:qFormat/>
    <w:locked/>
    <w:rsid w:val="00FE2E1E"/>
    <w:rPr>
      <w:b/>
      <w:bCs/>
      <w:u w:val="single"/>
    </w:rPr>
  </w:style>
  <w:style w:type="paragraph" w:styleId="TOC3">
    <w:name w:val="toc 3"/>
    <w:basedOn w:val="Normal"/>
    <w:next w:val="Normal"/>
    <w:autoRedefine/>
    <w:rsid w:val="00FE2E1E"/>
    <w:pPr>
      <w:ind w:left="400"/>
    </w:pPr>
    <w:rPr>
      <w:rFonts w:eastAsia="Times New Roman"/>
      <w:szCs w:val="20"/>
    </w:rPr>
  </w:style>
  <w:style w:type="paragraph" w:styleId="TOC4">
    <w:name w:val="toc 4"/>
    <w:basedOn w:val="Normal"/>
    <w:next w:val="Normal"/>
    <w:autoRedefine/>
    <w:rsid w:val="00FE2E1E"/>
    <w:pPr>
      <w:ind w:left="600"/>
    </w:pPr>
    <w:rPr>
      <w:rFonts w:eastAsia="Times New Roman"/>
      <w:szCs w:val="20"/>
    </w:rPr>
  </w:style>
  <w:style w:type="paragraph" w:styleId="TOC5">
    <w:name w:val="toc 5"/>
    <w:basedOn w:val="Normal"/>
    <w:next w:val="Normal"/>
    <w:autoRedefine/>
    <w:rsid w:val="00FE2E1E"/>
    <w:pPr>
      <w:ind w:left="800"/>
    </w:pPr>
    <w:rPr>
      <w:rFonts w:eastAsia="Times New Roman"/>
      <w:szCs w:val="20"/>
    </w:rPr>
  </w:style>
  <w:style w:type="paragraph" w:styleId="TOC6">
    <w:name w:val="toc 6"/>
    <w:basedOn w:val="Normal"/>
    <w:next w:val="Normal"/>
    <w:autoRedefine/>
    <w:rsid w:val="00FE2E1E"/>
    <w:pPr>
      <w:ind w:left="1000"/>
    </w:pPr>
    <w:rPr>
      <w:rFonts w:eastAsia="Times New Roman"/>
      <w:szCs w:val="20"/>
    </w:rPr>
  </w:style>
  <w:style w:type="paragraph" w:styleId="TOC7">
    <w:name w:val="toc 7"/>
    <w:basedOn w:val="Normal"/>
    <w:next w:val="Normal"/>
    <w:autoRedefine/>
    <w:rsid w:val="00FE2E1E"/>
    <w:pPr>
      <w:ind w:left="1200"/>
    </w:pPr>
    <w:rPr>
      <w:rFonts w:eastAsia="Times New Roman"/>
      <w:szCs w:val="20"/>
    </w:rPr>
  </w:style>
  <w:style w:type="paragraph" w:styleId="TOC8">
    <w:name w:val="toc 8"/>
    <w:basedOn w:val="Normal"/>
    <w:next w:val="Normal"/>
    <w:autoRedefine/>
    <w:rsid w:val="00FE2E1E"/>
    <w:pPr>
      <w:ind w:left="1400"/>
    </w:pPr>
    <w:rPr>
      <w:rFonts w:eastAsia="Times New Roman"/>
      <w:szCs w:val="20"/>
    </w:rPr>
  </w:style>
  <w:style w:type="character" w:customStyle="1" w:styleId="allocatoragentsleft">
    <w:name w:val="al_locatoragentsleft"/>
    <w:basedOn w:val="DefaultParagraphFont"/>
    <w:rsid w:val="00FE2E1E"/>
  </w:style>
  <w:style w:type="character" w:styleId="HTMLTypewriter">
    <w:name w:val="HTML Typewriter"/>
    <w:basedOn w:val="DefaultParagraphFont"/>
    <w:unhideWhenUsed/>
    <w:rsid w:val="00FE2E1E"/>
    <w:rPr>
      <w:rFonts w:ascii="Courier New" w:eastAsia="Times New Roman" w:hAnsi="Courier New" w:cs="Courier New"/>
      <w:sz w:val="20"/>
      <w:szCs w:val="20"/>
    </w:rPr>
  </w:style>
  <w:style w:type="character" w:customStyle="1" w:styleId="caps">
    <w:name w:val="caps"/>
    <w:basedOn w:val="DefaultParagraphFont"/>
    <w:rsid w:val="00FE2E1E"/>
  </w:style>
  <w:style w:type="character" w:customStyle="1" w:styleId="UnderlinesCharChar">
    <w:name w:val="Underlines Char Char"/>
    <w:basedOn w:val="DefaultParagraphFont"/>
    <w:rsid w:val="00FE2E1E"/>
    <w:rPr>
      <w:rFonts w:cs="Arial"/>
      <w:b/>
      <w:bCs/>
      <w:noProof w:val="0"/>
      <w:sz w:val="22"/>
      <w:szCs w:val="26"/>
      <w:u w:val="single"/>
      <w:lang w:val="en-US" w:eastAsia="en-US" w:bidi="ar-SA"/>
    </w:rPr>
  </w:style>
  <w:style w:type="paragraph" w:customStyle="1" w:styleId="Carding">
    <w:name w:val="Carding"/>
    <w:basedOn w:val="Normal"/>
    <w:uiPriority w:val="99"/>
    <w:qFormat/>
    <w:rsid w:val="00FE2E1E"/>
    <w:rPr>
      <w:rFonts w:eastAsia="Times New Roman"/>
      <w:sz w:val="18"/>
    </w:rPr>
  </w:style>
  <w:style w:type="character" w:customStyle="1" w:styleId="aunderline">
    <w:name w:val="aunderline"/>
    <w:basedOn w:val="DefaultParagraphFont"/>
    <w:rsid w:val="00FE2E1E"/>
    <w:rPr>
      <w:rFonts w:ascii="Times New Roman" w:hAnsi="Times New Roman"/>
      <w:sz w:val="20"/>
      <w:szCs w:val="24"/>
      <w:u w:val="thick"/>
    </w:rPr>
  </w:style>
  <w:style w:type="character" w:customStyle="1" w:styleId="tagChar1">
    <w:name w:val="tag Char1"/>
    <w:basedOn w:val="DefaultParagraphFont"/>
    <w:rsid w:val="00FE2E1E"/>
    <w:rPr>
      <w:b/>
      <w:noProof w:val="0"/>
      <w:sz w:val="24"/>
      <w:lang w:val="en-US" w:eastAsia="en-US" w:bidi="ar-SA"/>
    </w:rPr>
  </w:style>
  <w:style w:type="character" w:customStyle="1" w:styleId="tagChar2">
    <w:name w:val="tag Char2"/>
    <w:basedOn w:val="DefaultParagraphFont"/>
    <w:qFormat/>
    <w:rsid w:val="00FE2E1E"/>
    <w:rPr>
      <w:b/>
      <w:noProof w:val="0"/>
      <w:sz w:val="24"/>
      <w:lang w:val="en-US" w:eastAsia="en-US" w:bidi="ar-SA"/>
    </w:rPr>
  </w:style>
  <w:style w:type="character" w:customStyle="1" w:styleId="Taggin-New">
    <w:name w:val="Taggin - New"/>
    <w:basedOn w:val="DefaultParagraphFont"/>
    <w:rsid w:val="00FE2E1E"/>
    <w:rPr>
      <w:rFonts w:ascii="Arial Narrow" w:hAnsi="Arial Narrow"/>
      <w:b/>
      <w:sz w:val="22"/>
    </w:rPr>
  </w:style>
  <w:style w:type="character" w:customStyle="1" w:styleId="Boxing-New">
    <w:name w:val="Boxing - New"/>
    <w:basedOn w:val="DefaultParagraphFont"/>
    <w:rsid w:val="00FE2E1E"/>
    <w:rPr>
      <w:rFonts w:ascii="Arial Narrow" w:hAnsi="Arial Narrow"/>
      <w:sz w:val="16"/>
      <w:u w:val="none"/>
      <w:bdr w:val="single" w:sz="4" w:space="0" w:color="auto"/>
    </w:rPr>
  </w:style>
  <w:style w:type="character" w:customStyle="1" w:styleId="ilad">
    <w:name w:val="il_ad"/>
    <w:rsid w:val="00FE2E1E"/>
  </w:style>
  <w:style w:type="paragraph" w:customStyle="1" w:styleId="CardsHighlighted">
    <w:name w:val="Cards Highlighted"/>
    <w:next w:val="Normal"/>
    <w:link w:val="CardsHighlightedChar"/>
    <w:qFormat/>
    <w:rsid w:val="00FE2E1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E2E1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E2E1E"/>
    <w:rPr>
      <w:rFonts w:ascii="Garamond" w:hAnsi="Garamond"/>
      <w:sz w:val="22"/>
      <w:szCs w:val="24"/>
      <w:u w:val="single"/>
      <w:lang w:val="en-US" w:eastAsia="en-US" w:bidi="ar-SA"/>
    </w:rPr>
  </w:style>
  <w:style w:type="paragraph" w:customStyle="1" w:styleId="Style2">
    <w:name w:val="Style2"/>
    <w:basedOn w:val="Heading4"/>
    <w:qFormat/>
    <w:rsid w:val="00FE2E1E"/>
    <w:pPr>
      <w:spacing w:before="0"/>
    </w:pPr>
    <w:rPr>
      <w:rFonts w:eastAsia="Times New Roman" w:cs="Times New Roman"/>
      <w:iCs w:val="0"/>
      <w:caps/>
      <w:szCs w:val="20"/>
    </w:rPr>
  </w:style>
  <w:style w:type="character" w:customStyle="1" w:styleId="pagetitle">
    <w:name w:val="pagetitle"/>
    <w:basedOn w:val="DefaultParagraphFont"/>
    <w:rsid w:val="00FE2E1E"/>
  </w:style>
  <w:style w:type="paragraph" w:customStyle="1" w:styleId="text">
    <w:name w:val="text"/>
    <w:basedOn w:val="Normal"/>
    <w:uiPriority w:val="99"/>
    <w:qFormat/>
    <w:rsid w:val="00FE2E1E"/>
    <w:pPr>
      <w:spacing w:before="100" w:beforeAutospacing="1" w:after="100" w:afterAutospacing="1"/>
    </w:pPr>
    <w:rPr>
      <w:rFonts w:eastAsia="Times New Roman"/>
    </w:rPr>
  </w:style>
  <w:style w:type="character" w:customStyle="1" w:styleId="StyleUnderlineCharChar9ptBold1">
    <w:name w:val="Style Underline Char Char + 9 pt Bold1"/>
    <w:rsid w:val="00FE2E1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E2E1E"/>
    <w:rPr>
      <w:rFonts w:ascii="Times New Roman" w:hAnsi="Times New Roman"/>
      <w:sz w:val="20"/>
      <w:szCs w:val="24"/>
      <w:u w:val="single"/>
      <w:lang w:val="en-US" w:eastAsia="en-US" w:bidi="ar-SA"/>
    </w:rPr>
  </w:style>
  <w:style w:type="character" w:customStyle="1" w:styleId="Style9ptBoldUnderline">
    <w:name w:val="Style 9 pt Bold Underline"/>
    <w:rsid w:val="00FE2E1E"/>
    <w:rPr>
      <w:b/>
      <w:bCs/>
      <w:sz w:val="20"/>
      <w:u w:val="single"/>
    </w:rPr>
  </w:style>
  <w:style w:type="paragraph" w:customStyle="1" w:styleId="StyleUnderline9pt0">
    <w:name w:val="Style Underline + 9 pt"/>
    <w:link w:val="StyleUnderline9ptChar"/>
    <w:qFormat/>
    <w:rsid w:val="00FE2E1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E2E1E"/>
    <w:rPr>
      <w:rFonts w:ascii="Arial" w:eastAsia="Times New Roman" w:hAnsi="Arial" w:cs="Times New Roman"/>
      <w:szCs w:val="20"/>
      <w:u w:val="single"/>
    </w:rPr>
  </w:style>
  <w:style w:type="character" w:customStyle="1" w:styleId="StyleUnderlineChar1Bold">
    <w:name w:val="Style Underline Char1 + Bold"/>
    <w:rsid w:val="00FE2E1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E2E1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FE2E1E"/>
    <w:rPr>
      <w:rFonts w:ascii="Calibri" w:hAnsi="Calibri" w:cs="Calibri"/>
      <w:kern w:val="32"/>
      <w:szCs w:val="20"/>
      <w:u w:val="single"/>
      <w:lang w:eastAsia="ar-SA"/>
    </w:rPr>
  </w:style>
  <w:style w:type="character" w:customStyle="1" w:styleId="TagsCharCharChar">
    <w:name w:val="Tags Char Char Char"/>
    <w:basedOn w:val="DefaultParagraphFont"/>
    <w:rsid w:val="00FE2E1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E2E1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E2E1E"/>
    <w:rPr>
      <w:color w:val="000000"/>
      <w:sz w:val="20"/>
      <w:u w:val="single"/>
    </w:rPr>
  </w:style>
  <w:style w:type="character" w:customStyle="1" w:styleId="Style11ptBlack">
    <w:name w:val="Style 11 pt Black"/>
    <w:basedOn w:val="DefaultParagraphFont"/>
    <w:rsid w:val="00FE2E1E"/>
    <w:rPr>
      <w:color w:val="000000"/>
      <w:sz w:val="20"/>
    </w:rPr>
  </w:style>
  <w:style w:type="character" w:customStyle="1" w:styleId="StyleUnderlineCharTimesBold">
    <w:name w:val="Style Underline Char + Times Bold"/>
    <w:basedOn w:val="DefaultParagraphFont"/>
    <w:rsid w:val="00FE2E1E"/>
    <w:rPr>
      <w:rFonts w:ascii="Times" w:hAnsi="Times"/>
      <w:b w:val="0"/>
      <w:bCs/>
      <w:sz w:val="20"/>
      <w:u w:val="single"/>
    </w:rPr>
  </w:style>
  <w:style w:type="character" w:customStyle="1" w:styleId="blubigktbiz">
    <w:name w:val="blubigktbiz"/>
    <w:rsid w:val="00FE2E1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E2E1E"/>
  </w:style>
  <w:style w:type="character" w:customStyle="1" w:styleId="StyleevidencetextBorderSinglesolidlineAuto05ptLChar">
    <w:name w:val="Style evidence text + Border: : (Single solid line Auto  0.5 pt L... Char"/>
    <w:link w:val="StyleevidencetextBorderSinglesolidlineAuto05ptL"/>
    <w:rsid w:val="00FE2E1E"/>
    <w:rPr>
      <w:rFonts w:ascii="Calibri" w:hAnsi="Calibri"/>
      <w:color w:val="000000"/>
      <w:lang w:val="x-none" w:eastAsia="x-none"/>
    </w:rPr>
  </w:style>
  <w:style w:type="character" w:customStyle="1" w:styleId="Style4CharChar">
    <w:name w:val="Style4 Char Char"/>
    <w:basedOn w:val="DefaultParagraphFont"/>
    <w:rsid w:val="00FE2E1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E2E1E"/>
    <w:rPr>
      <w:rFonts w:ascii="Times New Roman" w:hAnsi="Times New Roman" w:cs="Times New Roman"/>
      <w:sz w:val="16"/>
      <w:szCs w:val="16"/>
    </w:rPr>
  </w:style>
  <w:style w:type="character" w:customStyle="1" w:styleId="StyleEmphasisArial12ptBold">
    <w:name w:val="Style Emphasis + Arial 12 pt Bold"/>
    <w:rsid w:val="00FE2E1E"/>
    <w:rPr>
      <w:rFonts w:ascii="Arial" w:hAnsi="Arial"/>
      <w:b/>
      <w:bCs/>
      <w:i/>
      <w:iCs/>
      <w:sz w:val="24"/>
    </w:rPr>
  </w:style>
  <w:style w:type="character" w:customStyle="1" w:styleId="super">
    <w:name w:val="super"/>
    <w:rsid w:val="00FE2E1E"/>
  </w:style>
  <w:style w:type="character" w:customStyle="1" w:styleId="text30">
    <w:name w:val="text30"/>
    <w:rsid w:val="00FE2E1E"/>
  </w:style>
  <w:style w:type="character" w:customStyle="1" w:styleId="uppercase">
    <w:name w:val="uppercase"/>
    <w:rsid w:val="00FE2E1E"/>
  </w:style>
  <w:style w:type="character" w:customStyle="1" w:styleId="bodytext0">
    <w:name w:val="bodytext"/>
    <w:rsid w:val="00FE2E1E"/>
  </w:style>
  <w:style w:type="character" w:customStyle="1" w:styleId="entry-title">
    <w:name w:val="entry-title"/>
    <w:rsid w:val="00FE2E1E"/>
  </w:style>
  <w:style w:type="character" w:customStyle="1" w:styleId="BodyTextIndentChar1">
    <w:name w:val="Body Text Indent Char1"/>
    <w:basedOn w:val="DefaultParagraphFont"/>
    <w:uiPriority w:val="99"/>
    <w:semiHidden/>
    <w:rsid w:val="00FE2E1E"/>
    <w:rPr>
      <w:rFonts w:ascii="Times New Roman" w:hAnsi="Times New Roman" w:cs="Times New Roman"/>
      <w:sz w:val="20"/>
    </w:rPr>
  </w:style>
  <w:style w:type="character" w:customStyle="1" w:styleId="Style6pt">
    <w:name w:val="Style 6 pt"/>
    <w:basedOn w:val="DefaultParagraphFont"/>
    <w:qFormat/>
    <w:rsid w:val="00FE2E1E"/>
    <w:rPr>
      <w:sz w:val="12"/>
    </w:rPr>
  </w:style>
  <w:style w:type="character" w:customStyle="1" w:styleId="CiteCharCharCharCharCharChar">
    <w:name w:val="Cite Char Char Char Char Char Char"/>
    <w:basedOn w:val="DefaultParagraphFont"/>
    <w:rsid w:val="00FE2E1E"/>
    <w:rPr>
      <w:b/>
      <w:noProof w:val="0"/>
      <w:sz w:val="22"/>
      <w:szCs w:val="24"/>
      <w:u w:val="single"/>
      <w:lang w:val="en-US" w:eastAsia="en-US" w:bidi="ar-SA"/>
    </w:rPr>
  </w:style>
  <w:style w:type="character" w:customStyle="1" w:styleId="mainbody1">
    <w:name w:val="mainbody1"/>
    <w:basedOn w:val="DefaultParagraphFont"/>
    <w:rsid w:val="00FE2E1E"/>
    <w:rPr>
      <w:rFonts w:ascii="Verdana" w:hAnsi="Verdana" w:hint="default"/>
      <w:color w:val="000000"/>
      <w:sz w:val="22"/>
      <w:szCs w:val="22"/>
    </w:rPr>
  </w:style>
  <w:style w:type="character" w:customStyle="1" w:styleId="ssl4">
    <w:name w:val="ss_l4"/>
    <w:basedOn w:val="DefaultParagraphFont"/>
    <w:rsid w:val="00FE2E1E"/>
  </w:style>
  <w:style w:type="paragraph" w:customStyle="1" w:styleId="StyleNormalWeb11ptUnderline">
    <w:name w:val="Style Normal (Web) + 11 pt Underline"/>
    <w:basedOn w:val="NormalWeb"/>
    <w:link w:val="StyleNormalWeb11ptUnderlineChar"/>
    <w:qFormat/>
    <w:rsid w:val="00FE2E1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FE2E1E"/>
    <w:rPr>
      <w:rFonts w:ascii="Calibri" w:eastAsia="Calibri" w:hAnsi="Calibri"/>
      <w:u w:val="single"/>
    </w:rPr>
  </w:style>
  <w:style w:type="character" w:customStyle="1" w:styleId="cit-first-element">
    <w:name w:val="cit-first-element"/>
    <w:basedOn w:val="DefaultParagraphFont"/>
    <w:rsid w:val="00FE2E1E"/>
  </w:style>
  <w:style w:type="character" w:customStyle="1" w:styleId="title1">
    <w:name w:val="title1"/>
    <w:basedOn w:val="DefaultParagraphFont"/>
    <w:rsid w:val="00FE2E1E"/>
  </w:style>
  <w:style w:type="character" w:customStyle="1" w:styleId="StyleThickunderline1">
    <w:name w:val="Style Thick underline1"/>
    <w:basedOn w:val="DefaultParagraphFont"/>
    <w:rsid w:val="00FE2E1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E2E1E"/>
    <w:rPr>
      <w:rFonts w:ascii="Georgia" w:hAnsi="Georgia"/>
    </w:rPr>
  </w:style>
  <w:style w:type="character" w:customStyle="1" w:styleId="FooterChar1">
    <w:name w:val="Footer Char1"/>
    <w:basedOn w:val="DefaultParagraphFont"/>
    <w:uiPriority w:val="99"/>
    <w:semiHidden/>
    <w:rsid w:val="00FE2E1E"/>
    <w:rPr>
      <w:rFonts w:ascii="Georgia" w:hAnsi="Georgia"/>
    </w:rPr>
  </w:style>
  <w:style w:type="character" w:customStyle="1" w:styleId="AnalyticChar">
    <w:name w:val="Analytic Char"/>
    <w:basedOn w:val="DefaultParagraphFont"/>
    <w:link w:val="Analytic"/>
    <w:rsid w:val="00FE2E1E"/>
    <w:rPr>
      <w:rFonts w:ascii="Calibri" w:hAnsi="Calibri"/>
      <w:b/>
      <w:sz w:val="24"/>
    </w:rPr>
  </w:style>
  <w:style w:type="character" w:customStyle="1" w:styleId="UnderlineBold0">
    <w:name w:val="Underline Bold"/>
    <w:uiPriority w:val="6"/>
    <w:qFormat/>
    <w:rsid w:val="00FE2E1E"/>
    <w:rPr>
      <w:b/>
      <w:sz w:val="20"/>
      <w:u w:val="single"/>
    </w:rPr>
  </w:style>
  <w:style w:type="paragraph" w:customStyle="1" w:styleId="Underline20">
    <w:name w:val="Underline2"/>
    <w:basedOn w:val="Normal"/>
    <w:link w:val="Underline2Char"/>
    <w:autoRedefine/>
    <w:uiPriority w:val="4"/>
    <w:qFormat/>
    <w:rsid w:val="00FE2E1E"/>
    <w:rPr>
      <w:b/>
      <w:u w:val="single"/>
    </w:rPr>
  </w:style>
  <w:style w:type="character" w:customStyle="1" w:styleId="Underline2Char">
    <w:name w:val="Underline2 Char"/>
    <w:basedOn w:val="DefaultParagraphFont"/>
    <w:link w:val="Underline20"/>
    <w:uiPriority w:val="4"/>
    <w:rsid w:val="00FE2E1E"/>
    <w:rPr>
      <w:rFonts w:ascii="Calibri" w:hAnsi="Calibri"/>
      <w:b/>
      <w:u w:val="single"/>
    </w:rPr>
  </w:style>
  <w:style w:type="character" w:customStyle="1" w:styleId="NormalTextChar">
    <w:name w:val="Normal Text Char"/>
    <w:link w:val="NormalText"/>
    <w:rsid w:val="00FE2E1E"/>
    <w:rPr>
      <w:rFonts w:ascii="Calibri" w:eastAsia="Times New Roman" w:hAnsi="Calibri"/>
      <w:szCs w:val="26"/>
    </w:rPr>
  </w:style>
  <w:style w:type="paragraph" w:customStyle="1" w:styleId="TableParagraph">
    <w:name w:val="Table Paragraph"/>
    <w:basedOn w:val="Normal"/>
    <w:uiPriority w:val="1"/>
    <w:qFormat/>
    <w:rsid w:val="00FE2E1E"/>
    <w:pPr>
      <w:widowControl w:val="0"/>
    </w:pPr>
  </w:style>
  <w:style w:type="character" w:customStyle="1" w:styleId="UnderlineChar0">
    <w:name w:val="UnderlineChar"/>
    <w:rsid w:val="00FE2E1E"/>
    <w:rPr>
      <w:sz w:val="24"/>
      <w:u w:val="single"/>
      <w:shd w:val="clear" w:color="auto" w:fill="auto"/>
    </w:rPr>
  </w:style>
  <w:style w:type="character" w:customStyle="1" w:styleId="foreground">
    <w:name w:val="foreground"/>
    <w:basedOn w:val="DefaultParagraphFont"/>
    <w:rsid w:val="00FE2E1E"/>
  </w:style>
  <w:style w:type="paragraph" w:customStyle="1" w:styleId="StyleCircled11pt">
    <w:name w:val="Style Circled + 11 pt"/>
    <w:basedOn w:val="Normal"/>
    <w:link w:val="StyleCircled11ptChar"/>
    <w:qFormat/>
    <w:rsid w:val="00FE2E1E"/>
    <w:rPr>
      <w:rFonts w:eastAsia="Times New Roman"/>
      <w:b/>
      <w:bCs/>
      <w:sz w:val="20"/>
      <w:u w:val="single"/>
    </w:rPr>
  </w:style>
  <w:style w:type="character" w:customStyle="1" w:styleId="StyleCircled11ptChar">
    <w:name w:val="Style Circled + 11 pt Char"/>
    <w:link w:val="StyleCircled11pt"/>
    <w:rsid w:val="00FE2E1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FE2E1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E2E1E"/>
    <w:rPr>
      <w:rFonts w:ascii="Times" w:eastAsia="Times New Roman" w:hAnsi="Times"/>
      <w:sz w:val="20"/>
      <w:szCs w:val="28"/>
      <w:u w:val="single"/>
    </w:rPr>
  </w:style>
  <w:style w:type="paragraph" w:customStyle="1" w:styleId="cite20">
    <w:name w:val="cite2"/>
    <w:basedOn w:val="Normal"/>
    <w:uiPriority w:val="99"/>
    <w:qFormat/>
    <w:rsid w:val="00FE2E1E"/>
    <w:rPr>
      <w:rFonts w:eastAsia="Times New Roman"/>
      <w:color w:val="000000"/>
      <w:sz w:val="20"/>
      <w:szCs w:val="20"/>
    </w:rPr>
  </w:style>
  <w:style w:type="character" w:customStyle="1" w:styleId="postby">
    <w:name w:val="post_by"/>
    <w:basedOn w:val="DefaultParagraphFont"/>
    <w:rsid w:val="00FE2E1E"/>
  </w:style>
  <w:style w:type="character" w:customStyle="1" w:styleId="Style11ptBorderSinglesolidlineAuto05ptLinewidth">
    <w:name w:val="Style 11 pt Border: : (Single solid line Auto  0.5 pt Line width)"/>
    <w:rsid w:val="00FE2E1E"/>
    <w:rPr>
      <w:sz w:val="20"/>
      <w:bdr w:val="single" w:sz="4" w:space="0" w:color="auto" w:frame="1"/>
    </w:rPr>
  </w:style>
  <w:style w:type="character" w:customStyle="1" w:styleId="StyleUnderlineChar9ptBorderSinglesolidlineAuto0">
    <w:name w:val="Style Underline Char + 9 pt Border: : (Single solid line Auto  0..."/>
    <w:rsid w:val="00FE2E1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E2E1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E2E1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E2E1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E2E1E"/>
    <w:rPr>
      <w:sz w:val="20"/>
      <w:szCs w:val="24"/>
      <w:u w:val="single"/>
      <w:bdr w:val="single" w:sz="4" w:space="0" w:color="auto"/>
      <w:lang w:val="en-US" w:eastAsia="en-US" w:bidi="ar-SA"/>
    </w:rPr>
  </w:style>
  <w:style w:type="character" w:customStyle="1" w:styleId="StyleLatinGaramondUnderline">
    <w:name w:val="Style (Latin) Garamond Underline"/>
    <w:rsid w:val="00FE2E1E"/>
    <w:rPr>
      <w:rFonts w:ascii="Times New Roman" w:hAnsi="Times New Roman"/>
      <w:sz w:val="20"/>
      <w:u w:val="single"/>
    </w:rPr>
  </w:style>
  <w:style w:type="character" w:customStyle="1" w:styleId="StyleLatinGaramond">
    <w:name w:val="Style (Latin) Garamond"/>
    <w:rsid w:val="00FE2E1E"/>
    <w:rPr>
      <w:rFonts w:ascii="Times New Roman" w:hAnsi="Times New Roman"/>
      <w:sz w:val="20"/>
    </w:rPr>
  </w:style>
  <w:style w:type="character" w:customStyle="1" w:styleId="styletimesnewroman12ptbold0">
    <w:name w:val="styletimesnewroman12ptbold"/>
    <w:basedOn w:val="DefaultParagraphFont"/>
    <w:rsid w:val="00FE2E1E"/>
  </w:style>
  <w:style w:type="character" w:customStyle="1" w:styleId="CharCharCharCharChar">
    <w:name w:val="Char Char Char Char Char"/>
    <w:aliases w:val="Char Char Char Char,Char Char Char Char Char Char Char1,Heading 2 Char1 Char Char Char Char Char Char"/>
    <w:basedOn w:val="DefaultParagraphFont"/>
    <w:rsid w:val="00FE2E1E"/>
    <w:rPr>
      <w:rFonts w:cs="Arial"/>
      <w:b/>
      <w:bCs/>
      <w:iCs/>
      <w:sz w:val="24"/>
      <w:szCs w:val="28"/>
      <w:lang w:val="en-US" w:eastAsia="en-US" w:bidi="ar-SA"/>
    </w:rPr>
  </w:style>
  <w:style w:type="character" w:customStyle="1" w:styleId="mainheading">
    <w:name w:val="mainheading"/>
    <w:basedOn w:val="DefaultParagraphFont"/>
    <w:rsid w:val="00FE2E1E"/>
  </w:style>
  <w:style w:type="paragraph" w:customStyle="1" w:styleId="BoldandUnderlineChar2CharChar">
    <w:name w:val="Bold and Underline Char2 Char Char"/>
    <w:basedOn w:val="Normal"/>
    <w:link w:val="BoldandUnderlineChar2CharCharChar"/>
    <w:qFormat/>
    <w:rsid w:val="00FE2E1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E2E1E"/>
    <w:rPr>
      <w:rFonts w:ascii="Calibri" w:eastAsia="Times New Roman" w:hAnsi="Calibri"/>
      <w:b/>
      <w:u w:val="single"/>
    </w:rPr>
  </w:style>
  <w:style w:type="character" w:customStyle="1" w:styleId="StyleUnderlineChar9ptChar">
    <w:name w:val="Style Underline Char + 9 pt Char"/>
    <w:basedOn w:val="UnderlineCharChar"/>
    <w:rsid w:val="00FE2E1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E2E1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E2E1E"/>
    <w:rPr>
      <w:sz w:val="16"/>
    </w:rPr>
  </w:style>
  <w:style w:type="paragraph" w:customStyle="1" w:styleId="Reduce8pt">
    <w:name w:val="Reduce 8pt"/>
    <w:basedOn w:val="Normal"/>
    <w:link w:val="Reduce8ptCharChar"/>
    <w:qFormat/>
    <w:rsid w:val="00FE2E1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FE2E1E"/>
    <w:pPr>
      <w:contextualSpacing/>
    </w:pPr>
    <w:rPr>
      <w:rFonts w:eastAsia="Calibri"/>
    </w:rPr>
  </w:style>
  <w:style w:type="character" w:customStyle="1" w:styleId="CardIndentedChar">
    <w:name w:val="Card (Indented) Char"/>
    <w:link w:val="CardIndented"/>
    <w:locked/>
    <w:rsid w:val="00FE2E1E"/>
    <w:rPr>
      <w:rFonts w:ascii="Calibri" w:hAnsi="Calibri"/>
    </w:rPr>
  </w:style>
  <w:style w:type="character" w:customStyle="1" w:styleId="citenon-boldChar">
    <w:name w:val="cite non-bold Char"/>
    <w:basedOn w:val="DefaultParagraphFont"/>
    <w:link w:val="citenon-bold"/>
    <w:locked/>
    <w:rsid w:val="00FE2E1E"/>
    <w:rPr>
      <w:rFonts w:ascii="Garamond" w:eastAsia="Times New Roman" w:hAnsi="Garamond"/>
      <w:szCs w:val="20"/>
    </w:rPr>
  </w:style>
  <w:style w:type="character" w:customStyle="1" w:styleId="boldciteChar4">
    <w:name w:val="bold cite Char4"/>
    <w:link w:val="boldcite"/>
    <w:locked/>
    <w:rsid w:val="00FE2E1E"/>
    <w:rPr>
      <w:rFonts w:eastAsia="Times New Roman" w:cs="Times New Roman"/>
      <w:b/>
      <w:color w:val="000000"/>
      <w:sz w:val="20"/>
      <w:u w:val="thick" w:color="000000"/>
    </w:rPr>
  </w:style>
  <w:style w:type="paragraph" w:customStyle="1" w:styleId="boldcite">
    <w:name w:val="bold cite"/>
    <w:basedOn w:val="Normal"/>
    <w:link w:val="boldciteChar4"/>
    <w:qFormat/>
    <w:rsid w:val="00FE2E1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E2E1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FE2E1E"/>
    <w:rPr>
      <w:rFonts w:eastAsia="Calibri"/>
      <w:b/>
    </w:rPr>
  </w:style>
  <w:style w:type="character" w:customStyle="1" w:styleId="HeadingsBaseChar">
    <w:name w:val="Headings Base Char"/>
    <w:basedOn w:val="DefaultParagraphFont"/>
    <w:link w:val="HeadingsBase"/>
    <w:locked/>
    <w:rsid w:val="00FE2E1E"/>
    <w:rPr>
      <w:rFonts w:ascii="Times New Roman" w:hAnsi="Times New Roman" w:cs="Times New Roman"/>
      <w:b/>
      <w:sz w:val="32"/>
    </w:rPr>
  </w:style>
  <w:style w:type="paragraph" w:customStyle="1" w:styleId="HeadingsBase">
    <w:name w:val="Headings Base"/>
    <w:basedOn w:val="Normal"/>
    <w:link w:val="HeadingsBaseChar"/>
    <w:qFormat/>
    <w:rsid w:val="00FE2E1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E2E1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E2E1E"/>
    <w:pPr>
      <w:spacing w:line="480" w:lineRule="auto"/>
      <w:ind w:firstLine="720"/>
    </w:pPr>
    <w:rPr>
      <w:rFonts w:eastAsia="Calibri"/>
    </w:rPr>
  </w:style>
  <w:style w:type="paragraph" w:customStyle="1" w:styleId="SchoolBlockQuote">
    <w:name w:val="School Block Quote"/>
    <w:basedOn w:val="SchoolPaper"/>
    <w:qFormat/>
    <w:rsid w:val="00FE2E1E"/>
  </w:style>
  <w:style w:type="paragraph" w:customStyle="1" w:styleId="SchoolWorksCited">
    <w:name w:val="School Works Cited"/>
    <w:basedOn w:val="SchoolPaper"/>
    <w:qFormat/>
    <w:rsid w:val="00FE2E1E"/>
  </w:style>
  <w:style w:type="paragraph" w:customStyle="1" w:styleId="BlockQuote">
    <w:name w:val="Block Quote"/>
    <w:basedOn w:val="Normal"/>
    <w:qFormat/>
    <w:rsid w:val="00FE2E1E"/>
    <w:pPr>
      <w:ind w:left="720" w:right="720"/>
    </w:pPr>
    <w:rPr>
      <w:rFonts w:eastAsia="Calibri"/>
    </w:rPr>
  </w:style>
  <w:style w:type="paragraph" w:customStyle="1" w:styleId="PaperBody">
    <w:name w:val="Paper Body"/>
    <w:basedOn w:val="Normal"/>
    <w:qFormat/>
    <w:rsid w:val="00FE2E1E"/>
    <w:pPr>
      <w:spacing w:line="480" w:lineRule="auto"/>
      <w:ind w:firstLine="720"/>
    </w:pPr>
    <w:rPr>
      <w:rFonts w:eastAsia="Calibri"/>
    </w:rPr>
  </w:style>
  <w:style w:type="paragraph" w:customStyle="1" w:styleId="PaperCitation">
    <w:name w:val="Paper Citation"/>
    <w:basedOn w:val="Normal"/>
    <w:qFormat/>
    <w:rsid w:val="00FE2E1E"/>
    <w:pPr>
      <w:spacing w:line="480" w:lineRule="auto"/>
      <w:ind w:left="720" w:hanging="720"/>
    </w:pPr>
    <w:rPr>
      <w:rFonts w:eastAsia="Calibri"/>
    </w:rPr>
  </w:style>
  <w:style w:type="character" w:customStyle="1" w:styleId="hatChar">
    <w:name w:val="hat Char"/>
    <w:basedOn w:val="DefaultParagraphFont"/>
    <w:link w:val="hat"/>
    <w:locked/>
    <w:rsid w:val="00FE2E1E"/>
    <w:rPr>
      <w:rFonts w:ascii="Calibri" w:eastAsia="Times New Roman" w:hAnsi="Calibri"/>
      <w:b/>
      <w:bCs/>
      <w:sz w:val="32"/>
      <w:u w:val="single"/>
      <w:lang w:bidi="en-US"/>
    </w:rPr>
  </w:style>
  <w:style w:type="paragraph" w:customStyle="1" w:styleId="WW-Default">
    <w:name w:val="WW-Default"/>
    <w:qFormat/>
    <w:rsid w:val="00FE2E1E"/>
    <w:pPr>
      <w:suppressAutoHyphens/>
      <w:spacing w:after="0" w:line="240" w:lineRule="auto"/>
    </w:pPr>
    <w:rPr>
      <w:rFonts w:ascii="Georgia" w:eastAsia="Calibri" w:hAnsi="Georgia" w:cs="Calibri"/>
      <w:lang w:eastAsia="ar-SA"/>
    </w:rPr>
  </w:style>
  <w:style w:type="paragraph" w:customStyle="1" w:styleId="B-TagCite">
    <w:name w:val="B-TagCite"/>
    <w:qFormat/>
    <w:rsid w:val="00FE2E1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E2E1E"/>
    <w:rPr>
      <w:rFonts w:ascii="Times New Roman" w:hAnsi="Times New Roman" w:cs="Times New Roman"/>
      <w:b/>
      <w:sz w:val="20"/>
    </w:rPr>
  </w:style>
  <w:style w:type="paragraph" w:customStyle="1" w:styleId="MicroText">
    <w:name w:val="MicroText"/>
    <w:basedOn w:val="Normal"/>
    <w:next w:val="Normal"/>
    <w:link w:val="MicroTextChar"/>
    <w:qFormat/>
    <w:rsid w:val="00FE2E1E"/>
    <w:rPr>
      <w:rFonts w:ascii="Arial Narrow" w:hAnsi="Arial Narrow"/>
      <w:sz w:val="12"/>
    </w:rPr>
  </w:style>
  <w:style w:type="character" w:customStyle="1" w:styleId="Footnote2Char">
    <w:name w:val="Footnote2 Char"/>
    <w:link w:val="Footnote2"/>
    <w:locked/>
    <w:rsid w:val="00FE2E1E"/>
  </w:style>
  <w:style w:type="paragraph" w:customStyle="1" w:styleId="Footnote2">
    <w:name w:val="Footnote2"/>
    <w:basedOn w:val="Normal"/>
    <w:next w:val="Normal"/>
    <w:link w:val="Footnote2Char"/>
    <w:autoRedefine/>
    <w:qFormat/>
    <w:rsid w:val="00FE2E1E"/>
    <w:pPr>
      <w:spacing w:after="120" w:line="480" w:lineRule="auto"/>
    </w:pPr>
    <w:rPr>
      <w:rFonts w:asciiTheme="minorHAnsi" w:hAnsiTheme="minorHAnsi"/>
    </w:rPr>
  </w:style>
  <w:style w:type="paragraph" w:customStyle="1" w:styleId="indent">
    <w:name w:val="indent"/>
    <w:basedOn w:val="Normal"/>
    <w:qFormat/>
    <w:rsid w:val="00FE2E1E"/>
    <w:pPr>
      <w:spacing w:before="100" w:beforeAutospacing="1" w:after="100" w:afterAutospacing="1"/>
    </w:pPr>
    <w:rPr>
      <w:rFonts w:eastAsia="Times New Roman"/>
    </w:rPr>
  </w:style>
  <w:style w:type="paragraph" w:customStyle="1" w:styleId="PageHeaderLine1">
    <w:name w:val="PageHeaderLine1"/>
    <w:basedOn w:val="Normal"/>
    <w:qFormat/>
    <w:rsid w:val="00FE2E1E"/>
    <w:pPr>
      <w:tabs>
        <w:tab w:val="right" w:pos="10800"/>
      </w:tabs>
    </w:pPr>
    <w:rPr>
      <w:rFonts w:eastAsia="Calibri"/>
      <w:b/>
    </w:rPr>
  </w:style>
  <w:style w:type="paragraph" w:customStyle="1" w:styleId="PageHeaderLine2">
    <w:name w:val="PageHeaderLine2"/>
    <w:basedOn w:val="Normal"/>
    <w:next w:val="Normal"/>
    <w:link w:val="PageHeaderLine2Char"/>
    <w:qFormat/>
    <w:rsid w:val="00FE2E1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E2E1E"/>
    <w:rPr>
      <w:rFonts w:ascii="Times New Roman" w:hAnsi="Times New Roman" w:cs="Times New Roman"/>
      <w:sz w:val="20"/>
    </w:rPr>
  </w:style>
  <w:style w:type="paragraph" w:customStyle="1" w:styleId="CardText1">
    <w:name w:val="CardText"/>
    <w:basedOn w:val="Normal"/>
    <w:link w:val="CardTextChar3"/>
    <w:qFormat/>
    <w:rsid w:val="00FE2E1E"/>
    <w:pPr>
      <w:ind w:left="288"/>
    </w:pPr>
    <w:rPr>
      <w:rFonts w:ascii="Times New Roman" w:hAnsi="Times New Roman" w:cs="Times New Roman"/>
      <w:sz w:val="20"/>
    </w:rPr>
  </w:style>
  <w:style w:type="character" w:customStyle="1" w:styleId="stylestylebold12pt">
    <w:name w:val="stylestylebold12pt"/>
    <w:basedOn w:val="DefaultParagraphFont"/>
    <w:rsid w:val="00FE2E1E"/>
  </w:style>
  <w:style w:type="character" w:customStyle="1" w:styleId="styleboldunderline">
    <w:name w:val="styleboldunderline"/>
    <w:basedOn w:val="DefaultParagraphFont"/>
    <w:rsid w:val="00FE2E1E"/>
  </w:style>
  <w:style w:type="character" w:customStyle="1" w:styleId="box">
    <w:name w:val="box"/>
    <w:basedOn w:val="DefaultParagraphFont"/>
    <w:rsid w:val="00FE2E1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E2E1E"/>
    <w:rPr>
      <w:rFonts w:ascii="Arial Narrow" w:hAnsi="Arial Narrow" w:cs="Arial Narrow" w:hint="default"/>
      <w:sz w:val="18"/>
      <w:szCs w:val="18"/>
    </w:rPr>
  </w:style>
  <w:style w:type="character" w:customStyle="1" w:styleId="FontStyle14">
    <w:name w:val="Font Style14"/>
    <w:basedOn w:val="DefaultParagraphFont"/>
    <w:uiPriority w:val="99"/>
    <w:rsid w:val="00FE2E1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E2E1E"/>
    <w:rPr>
      <w:rFonts w:ascii="Arial Narrow" w:hAnsi="Arial Narrow" w:cs="Arial Narrow" w:hint="default"/>
      <w:b/>
      <w:bCs/>
      <w:sz w:val="10"/>
      <w:szCs w:val="10"/>
    </w:rPr>
  </w:style>
  <w:style w:type="character" w:customStyle="1" w:styleId="CardTagandCiteChar">
    <w:name w:val="Card Tag and Cite Char"/>
    <w:basedOn w:val="DefaultParagraphFont"/>
    <w:rsid w:val="00FE2E1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E2E1E"/>
    <w:rPr>
      <w:rFonts w:ascii="Arial Narrow" w:hAnsi="Arial Narrow"/>
      <w:b/>
      <w:color w:val="000000"/>
      <w:sz w:val="22"/>
      <w:szCs w:val="22"/>
      <w:u w:val="single"/>
    </w:rPr>
  </w:style>
  <w:style w:type="character" w:customStyle="1" w:styleId="SmallText0">
    <w:name w:val="SmallText"/>
    <w:rsid w:val="00FE2E1E"/>
    <w:rPr>
      <w:color w:val="000000"/>
    </w:rPr>
  </w:style>
  <w:style w:type="character" w:customStyle="1" w:styleId="CitesChar1">
    <w:name w:val="Cites Char1"/>
    <w:basedOn w:val="DefaultParagraphFont"/>
    <w:rsid w:val="00FE2E1E"/>
    <w:rPr>
      <w:b/>
      <w:bCs w:val="0"/>
      <w:szCs w:val="24"/>
      <w:u w:val="single"/>
      <w:lang w:val="en-US" w:eastAsia="en-US" w:bidi="ar-SA"/>
    </w:rPr>
  </w:style>
  <w:style w:type="character" w:customStyle="1" w:styleId="CardUnderlinedChar">
    <w:name w:val="Card Underlined Char"/>
    <w:basedOn w:val="DefaultParagraphFont"/>
    <w:rsid w:val="00FE2E1E"/>
    <w:rPr>
      <w:rFonts w:ascii="Arial Narrow" w:hAnsi="Arial Narrow" w:hint="default"/>
      <w:sz w:val="22"/>
      <w:szCs w:val="24"/>
      <w:u w:val="single"/>
      <w:lang w:val="en-US" w:eastAsia="en-US" w:bidi="ar-SA"/>
    </w:rPr>
  </w:style>
  <w:style w:type="character" w:customStyle="1" w:styleId="underline3">
    <w:name w:val="underline3"/>
    <w:basedOn w:val="underline2"/>
    <w:rsid w:val="00FE2E1E"/>
    <w:rPr>
      <w:rFonts w:ascii="Arial" w:hAnsi="Arial"/>
      <w:sz w:val="18"/>
      <w:u w:val="single"/>
      <w:bdr w:val="none" w:sz="0" w:space="0" w:color="auto" w:frame="1"/>
      <w:shd w:val="clear" w:color="auto" w:fill="FFFF00"/>
    </w:rPr>
  </w:style>
  <w:style w:type="character" w:customStyle="1" w:styleId="menu">
    <w:name w:val="menu"/>
    <w:basedOn w:val="DefaultParagraphFont"/>
    <w:rsid w:val="00FE2E1E"/>
  </w:style>
  <w:style w:type="character" w:customStyle="1" w:styleId="itxtrst">
    <w:name w:val="itxtrst"/>
    <w:rsid w:val="00FE2E1E"/>
  </w:style>
  <w:style w:type="character" w:customStyle="1" w:styleId="A-Underlining">
    <w:name w:val="A-Underlining"/>
    <w:basedOn w:val="DefaultParagraphFont"/>
    <w:rsid w:val="00FE2E1E"/>
    <w:rPr>
      <w:rFonts w:ascii="Garamond" w:hAnsi="Garamond" w:hint="default"/>
      <w:color w:val="auto"/>
      <w:sz w:val="24"/>
      <w:u w:val="single"/>
    </w:rPr>
  </w:style>
  <w:style w:type="character" w:customStyle="1" w:styleId="StyleUnderlineBold0">
    <w:name w:val="Style Underline + Bold"/>
    <w:rsid w:val="00FE2E1E"/>
    <w:rPr>
      <w:b/>
      <w:bCs/>
      <w:u w:val="single"/>
    </w:rPr>
  </w:style>
  <w:style w:type="character" w:customStyle="1" w:styleId="Underline-Highlighted">
    <w:name w:val="Underline-Highlighted"/>
    <w:uiPriority w:val="1"/>
    <w:qFormat/>
    <w:rsid w:val="00FE2E1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E2E1E"/>
  </w:style>
  <w:style w:type="character" w:customStyle="1" w:styleId="newsmain">
    <w:name w:val="news_main"/>
    <w:basedOn w:val="DefaultParagraphFont"/>
    <w:rsid w:val="00FE2E1E"/>
  </w:style>
  <w:style w:type="character" w:customStyle="1" w:styleId="vitstoryheadline">
    <w:name w:val="vitstoryheadline"/>
    <w:rsid w:val="00FE2E1E"/>
  </w:style>
  <w:style w:type="character" w:customStyle="1" w:styleId="AuthorDate0">
    <w:name w:val="Author Date"/>
    <w:rsid w:val="00FE2E1E"/>
    <w:rPr>
      <w:b/>
      <w:bCs w:val="0"/>
      <w:sz w:val="24"/>
      <w:u w:val="thick"/>
    </w:rPr>
  </w:style>
  <w:style w:type="character" w:customStyle="1" w:styleId="red">
    <w:name w:val="red"/>
    <w:basedOn w:val="DefaultParagraphFont"/>
    <w:rsid w:val="00FE2E1E"/>
  </w:style>
  <w:style w:type="character" w:customStyle="1" w:styleId="at">
    <w:name w:val="at"/>
    <w:rsid w:val="00FE2E1E"/>
  </w:style>
  <w:style w:type="character" w:customStyle="1" w:styleId="org">
    <w:name w:val="org"/>
    <w:rsid w:val="00FE2E1E"/>
  </w:style>
  <w:style w:type="character" w:customStyle="1" w:styleId="pnumber">
    <w:name w:val="pnumber"/>
    <w:rsid w:val="00FE2E1E"/>
  </w:style>
  <w:style w:type="character" w:customStyle="1" w:styleId="ital">
    <w:name w:val="ital"/>
    <w:rsid w:val="00FE2E1E"/>
  </w:style>
  <w:style w:type="character" w:customStyle="1" w:styleId="orgdiv">
    <w:name w:val="orgdiv"/>
    <w:rsid w:val="00FE2E1E"/>
  </w:style>
  <w:style w:type="character" w:customStyle="1" w:styleId="orgname">
    <w:name w:val="orgname"/>
    <w:rsid w:val="00FE2E1E"/>
  </w:style>
  <w:style w:type="character" w:customStyle="1" w:styleId="city">
    <w:name w:val="city"/>
    <w:rsid w:val="00FE2E1E"/>
  </w:style>
  <w:style w:type="character" w:customStyle="1" w:styleId="state">
    <w:name w:val="state"/>
    <w:rsid w:val="00FE2E1E"/>
  </w:style>
  <w:style w:type="character" w:customStyle="1" w:styleId="country">
    <w:name w:val="country"/>
    <w:rsid w:val="00FE2E1E"/>
  </w:style>
  <w:style w:type="character" w:customStyle="1" w:styleId="articletitle">
    <w:name w:val="articletitle"/>
    <w:rsid w:val="00FE2E1E"/>
    <w:rPr>
      <w:rFonts w:ascii="Times New Roman" w:hAnsi="Times New Roman" w:cs="Times New Roman" w:hint="default"/>
    </w:rPr>
  </w:style>
  <w:style w:type="character" w:customStyle="1" w:styleId="6pointChar">
    <w:name w:val="6 point Char"/>
    <w:rsid w:val="00FE2E1E"/>
    <w:rPr>
      <w:rFonts w:ascii="Times New Roman" w:hAnsi="Times New Roman" w:cs="Times New Roman" w:hint="default"/>
      <w:sz w:val="12"/>
      <w:lang w:val="en-US" w:eastAsia="en-US"/>
    </w:rPr>
  </w:style>
  <w:style w:type="character" w:customStyle="1" w:styleId="StyleThickunderline">
    <w:name w:val="Style Thick underline"/>
    <w:qFormat/>
    <w:rsid w:val="00FE2E1E"/>
    <w:rPr>
      <w:u w:val="thick"/>
    </w:rPr>
  </w:style>
  <w:style w:type="character" w:customStyle="1" w:styleId="Box0">
    <w:name w:val="Box!"/>
    <w:rsid w:val="00FE2E1E"/>
    <w:rPr>
      <w:rFonts w:ascii="Garamond" w:hAnsi="Garamond" w:hint="default"/>
      <w:sz w:val="24"/>
      <w:u w:val="single"/>
      <w:bdr w:val="single" w:sz="4" w:space="0" w:color="auto" w:frame="1"/>
    </w:rPr>
  </w:style>
  <w:style w:type="character" w:customStyle="1" w:styleId="citechar">
    <w:name w:val="citechar"/>
    <w:basedOn w:val="DefaultParagraphFont"/>
    <w:rsid w:val="00FE2E1E"/>
  </w:style>
  <w:style w:type="character" w:customStyle="1" w:styleId="underlinechar2">
    <w:name w:val="underlinechar"/>
    <w:basedOn w:val="DefaultParagraphFont"/>
    <w:rsid w:val="00FE2E1E"/>
  </w:style>
  <w:style w:type="character" w:customStyle="1" w:styleId="CardUnderlineChar">
    <w:name w:val="Card Underline Char"/>
    <w:rsid w:val="00FE2E1E"/>
    <w:rPr>
      <w:szCs w:val="24"/>
      <w:u w:val="single"/>
      <w:lang w:val="en-US" w:eastAsia="en-US" w:bidi="ar-SA"/>
    </w:rPr>
  </w:style>
  <w:style w:type="character" w:customStyle="1" w:styleId="tagciteChar">
    <w:name w:val="tag/cite Char"/>
    <w:basedOn w:val="DefaultParagraphFont"/>
    <w:rsid w:val="00FE2E1E"/>
    <w:rPr>
      <w:b/>
      <w:bCs w:val="0"/>
      <w:sz w:val="24"/>
      <w:lang w:val="en-US" w:eastAsia="en-US" w:bidi="ar-SA"/>
    </w:rPr>
  </w:style>
  <w:style w:type="character" w:customStyle="1" w:styleId="8pointChar">
    <w:name w:val="8 point Char"/>
    <w:basedOn w:val="DefaultParagraphFont"/>
    <w:rsid w:val="00FE2E1E"/>
    <w:rPr>
      <w:sz w:val="16"/>
      <w:lang w:val="en-US" w:eastAsia="en-US" w:bidi="ar-SA"/>
    </w:rPr>
  </w:style>
  <w:style w:type="character" w:customStyle="1" w:styleId="BoldText12pt">
    <w:name w:val="Bold Text 12 pt"/>
    <w:rsid w:val="00FE2E1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E2E1E"/>
  </w:style>
  <w:style w:type="table" w:styleId="TableGrid">
    <w:name w:val="Table Grid"/>
    <w:basedOn w:val="TableNormal"/>
    <w:rsid w:val="00FE2E1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E2E1E"/>
    <w:rPr>
      <w:b/>
      <w:bCs w:val="0"/>
      <w:sz w:val="24"/>
      <w:lang w:val="en-US" w:eastAsia="en-US" w:bidi="ar-SA"/>
    </w:rPr>
  </w:style>
  <w:style w:type="character" w:customStyle="1" w:styleId="Mention11">
    <w:name w:val="Mention11"/>
    <w:basedOn w:val="DefaultParagraphFont"/>
    <w:uiPriority w:val="99"/>
    <w:semiHidden/>
    <w:unhideWhenUsed/>
    <w:rsid w:val="00FE2E1E"/>
    <w:rPr>
      <w:color w:val="2B579A"/>
      <w:shd w:val="clear" w:color="auto" w:fill="E6E6E6"/>
    </w:rPr>
  </w:style>
  <w:style w:type="paragraph" w:customStyle="1" w:styleId="Emphasize">
    <w:name w:val="Emphasize"/>
    <w:basedOn w:val="Normal"/>
    <w:uiPriority w:val="7"/>
    <w:qFormat/>
    <w:rsid w:val="00FE2E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E2E1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E2E1E"/>
  </w:style>
  <w:style w:type="character" w:customStyle="1" w:styleId="Heading3Char2">
    <w:name w:val="Heading 3 Char2"/>
    <w:aliases w:val="Heading 3 Char Char Char4, Char Char1, Char Char Char4"/>
    <w:basedOn w:val="DefaultParagraphFont"/>
    <w:rsid w:val="00FE2E1E"/>
    <w:rPr>
      <w:rFonts w:cs="Arial"/>
      <w:bCs/>
      <w:szCs w:val="26"/>
      <w:u w:val="single"/>
      <w:lang w:val="en-US" w:eastAsia="en-US" w:bidi="ar-SA"/>
    </w:rPr>
  </w:style>
  <w:style w:type="character" w:customStyle="1" w:styleId="Mention2">
    <w:name w:val="Mention2"/>
    <w:basedOn w:val="DefaultParagraphFont"/>
    <w:uiPriority w:val="99"/>
    <w:semiHidden/>
    <w:unhideWhenUsed/>
    <w:rsid w:val="00FE2E1E"/>
    <w:rPr>
      <w:color w:val="2B579A"/>
      <w:shd w:val="clear" w:color="auto" w:fill="E6E6E6"/>
    </w:rPr>
  </w:style>
  <w:style w:type="paragraph" w:customStyle="1" w:styleId="FlashTag">
    <w:name w:val="FlashTag"/>
    <w:basedOn w:val="Normal"/>
    <w:link w:val="FlashTagChar"/>
    <w:autoRedefine/>
    <w:uiPriority w:val="4"/>
    <w:qFormat/>
    <w:rsid w:val="00FE2E1E"/>
    <w:rPr>
      <w:rFonts w:asciiTheme="majorHAnsi" w:hAnsiTheme="majorHAnsi"/>
      <w:b/>
      <w:sz w:val="28"/>
    </w:rPr>
  </w:style>
  <w:style w:type="character" w:customStyle="1" w:styleId="FlashTagChar">
    <w:name w:val="FlashTag Char"/>
    <w:basedOn w:val="DefaultParagraphFont"/>
    <w:link w:val="FlashTag"/>
    <w:uiPriority w:val="4"/>
    <w:rsid w:val="00FE2E1E"/>
    <w:rPr>
      <w:rFonts w:asciiTheme="majorHAnsi" w:hAnsiTheme="majorHAnsi"/>
      <w:b/>
      <w:sz w:val="28"/>
    </w:rPr>
  </w:style>
  <w:style w:type="paragraph" w:customStyle="1" w:styleId="Warrant">
    <w:name w:val="Warrant"/>
    <w:autoRedefine/>
    <w:uiPriority w:val="4"/>
    <w:qFormat/>
    <w:rsid w:val="00FE2E1E"/>
    <w:pPr>
      <w:ind w:left="720"/>
    </w:pPr>
    <w:rPr>
      <w:rFonts w:ascii="Calibri" w:hAnsi="Calibri" w:cs="Arial"/>
    </w:rPr>
  </w:style>
  <w:style w:type="character" w:customStyle="1" w:styleId="m-8793234324905335251gmail-style13ptbold">
    <w:name w:val="m_-8793234324905335251gmail-style13ptbold"/>
    <w:basedOn w:val="DefaultParagraphFont"/>
    <w:rsid w:val="00FE2E1E"/>
  </w:style>
  <w:style w:type="character" w:customStyle="1" w:styleId="m3965771245576658108gmail-styleunderline">
    <w:name w:val="m_3965771245576658108gmail-styleunderline"/>
    <w:basedOn w:val="DefaultParagraphFont"/>
    <w:rsid w:val="00FE2E1E"/>
  </w:style>
  <w:style w:type="paragraph" w:customStyle="1" w:styleId="Header1">
    <w:name w:val="Header1"/>
    <w:aliases w:val="Header Char Char,Header Char Char Char Char Char Char Char Cha,Header Char2,Header Char1 Char,Char Char Char Cha"/>
    <w:basedOn w:val="Normal"/>
    <w:qFormat/>
    <w:rsid w:val="00FE2E1E"/>
    <w:pPr>
      <w:tabs>
        <w:tab w:val="center" w:pos="4680"/>
        <w:tab w:val="right" w:pos="9360"/>
      </w:tabs>
    </w:pPr>
  </w:style>
  <w:style w:type="character" w:customStyle="1" w:styleId="EndnoteTextChar">
    <w:name w:val="Endnote Text Char"/>
    <w:basedOn w:val="DefaultParagraphFont"/>
    <w:link w:val="EndnoteText"/>
    <w:locked/>
    <w:rsid w:val="00FE2E1E"/>
    <w:rPr>
      <w:rFonts w:ascii="Georgia" w:eastAsia="Times New Roman" w:hAnsi="Georgia"/>
      <w:szCs w:val="20"/>
    </w:rPr>
  </w:style>
  <w:style w:type="paragraph" w:styleId="EndnoteText">
    <w:name w:val="endnote text"/>
    <w:basedOn w:val="Normal"/>
    <w:link w:val="EndnoteTextChar"/>
    <w:unhideWhenUsed/>
    <w:rsid w:val="00FE2E1E"/>
    <w:rPr>
      <w:rFonts w:ascii="Georgia" w:eastAsia="Times New Roman" w:hAnsi="Georgia"/>
      <w:szCs w:val="20"/>
    </w:rPr>
  </w:style>
  <w:style w:type="character" w:customStyle="1" w:styleId="EndnoteTextChar1">
    <w:name w:val="Endnote Text Char1"/>
    <w:basedOn w:val="DefaultParagraphFont"/>
    <w:semiHidden/>
    <w:rsid w:val="00FE2E1E"/>
    <w:rPr>
      <w:rFonts w:ascii="Calibri" w:hAnsi="Calibri"/>
      <w:sz w:val="20"/>
      <w:szCs w:val="20"/>
    </w:rPr>
  </w:style>
  <w:style w:type="character" w:customStyle="1" w:styleId="DateChar">
    <w:name w:val="Date Char"/>
    <w:aliases w:val="date Char"/>
    <w:basedOn w:val="DefaultParagraphFont"/>
    <w:link w:val="Date"/>
    <w:uiPriority w:val="99"/>
    <w:locked/>
    <w:rsid w:val="00FE2E1E"/>
    <w:rPr>
      <w:rFonts w:ascii="Georgia" w:eastAsia="Times New Roman" w:hAnsi="Georgia"/>
    </w:rPr>
  </w:style>
  <w:style w:type="paragraph" w:styleId="Date">
    <w:name w:val="Date"/>
    <w:aliases w:val="date"/>
    <w:basedOn w:val="Normal"/>
    <w:next w:val="Normal"/>
    <w:link w:val="DateChar"/>
    <w:uiPriority w:val="99"/>
    <w:unhideWhenUsed/>
    <w:rsid w:val="00FE2E1E"/>
    <w:rPr>
      <w:rFonts w:ascii="Georgia" w:eastAsia="Times New Roman" w:hAnsi="Georgia"/>
    </w:rPr>
  </w:style>
  <w:style w:type="character" w:customStyle="1" w:styleId="DateChar1">
    <w:name w:val="Date Char1"/>
    <w:basedOn w:val="DefaultParagraphFont"/>
    <w:uiPriority w:val="99"/>
    <w:semiHidden/>
    <w:rsid w:val="00FE2E1E"/>
    <w:rPr>
      <w:rFonts w:ascii="Calibri" w:hAnsi="Calibri"/>
    </w:rPr>
  </w:style>
  <w:style w:type="character" w:customStyle="1" w:styleId="BodyTextFirstIndentChar">
    <w:name w:val="Body Text First Indent Char"/>
    <w:basedOn w:val="BodyTextChar"/>
    <w:link w:val="BodyTextFirstIndent"/>
    <w:locked/>
    <w:rsid w:val="00FE2E1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FE2E1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FE2E1E"/>
    <w:rPr>
      <w:rFonts w:ascii="Calibri" w:hAnsi="Calibri"/>
    </w:rPr>
  </w:style>
  <w:style w:type="character" w:customStyle="1" w:styleId="BodyTextIndent2Char1">
    <w:name w:val="Body Text Indent 2 Char1"/>
    <w:basedOn w:val="DefaultParagraphFont"/>
    <w:semiHidden/>
    <w:rsid w:val="00FE2E1E"/>
    <w:rPr>
      <w:rFonts w:ascii="Calibri" w:hAnsi="Calibri" w:cs="Calibri"/>
    </w:rPr>
  </w:style>
  <w:style w:type="character" w:customStyle="1" w:styleId="PlainTextChar1">
    <w:name w:val="Plain Text Char1"/>
    <w:basedOn w:val="DefaultParagraphFont"/>
    <w:semiHidden/>
    <w:rsid w:val="00FE2E1E"/>
    <w:rPr>
      <w:rFonts w:ascii="Consolas" w:hAnsi="Consolas" w:cs="Calibri"/>
      <w:sz w:val="21"/>
      <w:szCs w:val="21"/>
    </w:rPr>
  </w:style>
  <w:style w:type="character" w:customStyle="1" w:styleId="NoSpacingChar">
    <w:name w:val="No Spacing Char"/>
    <w:link w:val="NoSpacing"/>
    <w:uiPriority w:val="1"/>
    <w:qFormat/>
    <w:locked/>
    <w:rsid w:val="00FE2E1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FE2E1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E2E1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E2E1E"/>
    <w:rPr>
      <w:rFonts w:ascii="Calibri" w:hAnsi="Calibri" w:cs="Calibri"/>
      <w:i/>
      <w:iCs/>
      <w:color w:val="000000" w:themeColor="text1"/>
    </w:rPr>
  </w:style>
  <w:style w:type="paragraph" w:customStyle="1" w:styleId="CiteSpacing">
    <w:name w:val="Cite Spacing"/>
    <w:basedOn w:val="Normal"/>
    <w:uiPriority w:val="4"/>
    <w:qFormat/>
    <w:rsid w:val="00FE2E1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FE2E1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FE2E1E"/>
    <w:rPr>
      <w:rFonts w:ascii="Calibri" w:eastAsia="Calibri" w:hAnsi="Calibri"/>
      <w:b/>
    </w:rPr>
  </w:style>
  <w:style w:type="paragraph" w:customStyle="1" w:styleId="Heading2-Bold">
    <w:name w:val="Heading 2 - Bold"/>
    <w:basedOn w:val="Normal"/>
    <w:autoRedefine/>
    <w:uiPriority w:val="99"/>
    <w:qFormat/>
    <w:rsid w:val="00FE2E1E"/>
    <w:rPr>
      <w:rFonts w:ascii="Garamond" w:eastAsia="Calibri" w:hAnsi="Garamond"/>
      <w:b/>
    </w:rPr>
  </w:style>
  <w:style w:type="paragraph" w:customStyle="1" w:styleId="tag">
    <w:name w:val="%tag"/>
    <w:basedOn w:val="Normal"/>
    <w:next w:val="Normal"/>
    <w:uiPriority w:val="99"/>
    <w:qFormat/>
    <w:rsid w:val="00FE2E1E"/>
    <w:rPr>
      <w:rFonts w:ascii="Garamond" w:eastAsia="Calibri" w:hAnsi="Garamond"/>
      <w:bCs/>
      <w:sz w:val="18"/>
    </w:rPr>
  </w:style>
  <w:style w:type="character" w:customStyle="1" w:styleId="Style2Char">
    <w:name w:val="Style 2 Char"/>
    <w:link w:val="Style20"/>
    <w:uiPriority w:val="99"/>
    <w:locked/>
    <w:rsid w:val="00FE2E1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E2E1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FE2E1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E2E1E"/>
    <w:rPr>
      <w:rFonts w:ascii="Garamond" w:eastAsia="Times New Roman" w:hAnsi="Garamond"/>
      <w:szCs w:val="20"/>
      <w:u w:val="single"/>
      <w:lang w:val="x-none" w:eastAsia="x-none"/>
    </w:rPr>
  </w:style>
  <w:style w:type="character" w:customStyle="1" w:styleId="textsmallChar0">
    <w:name w:val="textsmall Char"/>
    <w:link w:val="textsmall0"/>
    <w:locked/>
    <w:rsid w:val="00FE2E1E"/>
    <w:rPr>
      <w:rFonts w:ascii="Georgia" w:eastAsia="Times New Roman" w:hAnsi="Georgia"/>
      <w:sz w:val="18"/>
      <w:szCs w:val="20"/>
      <w:lang w:val="x-none" w:eastAsia="x-none"/>
    </w:rPr>
  </w:style>
  <w:style w:type="paragraph" w:customStyle="1" w:styleId="textsmall0">
    <w:name w:val="textsmall"/>
    <w:basedOn w:val="Normal"/>
    <w:link w:val="textsmallChar0"/>
    <w:qFormat/>
    <w:rsid w:val="00FE2E1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E2E1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E2E1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E2E1E"/>
    <w:rPr>
      <w:rFonts w:ascii="Arial" w:eastAsia="Times New Roman" w:hAnsi="Arial" w:cs="Arial"/>
      <w:sz w:val="12"/>
    </w:rPr>
  </w:style>
  <w:style w:type="paragraph" w:customStyle="1" w:styleId="Micro">
    <w:name w:val="Micro"/>
    <w:basedOn w:val="Normal"/>
    <w:next w:val="Normal"/>
    <w:link w:val="MicroChar"/>
    <w:qFormat/>
    <w:rsid w:val="00FE2E1E"/>
    <w:rPr>
      <w:rFonts w:ascii="Arial" w:eastAsia="Times New Roman" w:hAnsi="Arial" w:cs="Arial"/>
      <w:sz w:val="12"/>
    </w:rPr>
  </w:style>
  <w:style w:type="character" w:customStyle="1" w:styleId="CardNotUnderlinedChar1">
    <w:name w:val="Card Not Underlined Char1"/>
    <w:link w:val="CardNotUnderlined"/>
    <w:locked/>
    <w:rsid w:val="00FE2E1E"/>
    <w:rPr>
      <w:rFonts w:ascii="Bell MT" w:eastAsia="Calibri" w:hAnsi="Bell MT"/>
      <w:szCs w:val="20"/>
    </w:rPr>
  </w:style>
  <w:style w:type="paragraph" w:customStyle="1" w:styleId="CardNotUnderlined">
    <w:name w:val="Card Not Underlined"/>
    <w:basedOn w:val="Normal"/>
    <w:link w:val="CardNotUnderlinedChar1"/>
    <w:autoRedefine/>
    <w:qFormat/>
    <w:rsid w:val="00FE2E1E"/>
    <w:rPr>
      <w:rFonts w:ascii="Bell MT" w:eastAsia="Calibri" w:hAnsi="Bell MT"/>
      <w:szCs w:val="20"/>
    </w:rPr>
  </w:style>
  <w:style w:type="paragraph" w:customStyle="1" w:styleId="h-lead">
    <w:name w:val="h-lead"/>
    <w:basedOn w:val="Normal"/>
    <w:uiPriority w:val="99"/>
    <w:qFormat/>
    <w:rsid w:val="00FE2E1E"/>
    <w:pPr>
      <w:spacing w:before="100" w:beforeAutospacing="1" w:after="100" w:afterAutospacing="1"/>
    </w:pPr>
    <w:rPr>
      <w:rFonts w:eastAsia="Times New Roman"/>
      <w:sz w:val="24"/>
    </w:rPr>
  </w:style>
  <w:style w:type="paragraph" w:customStyle="1" w:styleId="intro">
    <w:name w:val="intro"/>
    <w:basedOn w:val="Normal"/>
    <w:uiPriority w:val="99"/>
    <w:qFormat/>
    <w:rsid w:val="00FE2E1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E2E1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E2E1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E2E1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E2E1E"/>
    <w:rPr>
      <w:rFonts w:eastAsia="Calibri"/>
    </w:rPr>
  </w:style>
  <w:style w:type="paragraph" w:customStyle="1" w:styleId="F3-TagAuthor">
    <w:name w:val="F3 - Tag/Author"/>
    <w:basedOn w:val="Normal"/>
    <w:uiPriority w:val="99"/>
    <w:qFormat/>
    <w:rsid w:val="00FE2E1E"/>
    <w:rPr>
      <w:rFonts w:eastAsia="Times New Roman"/>
      <w:b/>
    </w:rPr>
  </w:style>
  <w:style w:type="paragraph" w:customStyle="1" w:styleId="F5-UnderlineNormal">
    <w:name w:val="F5 - Underline Normal"/>
    <w:basedOn w:val="Normal"/>
    <w:uiPriority w:val="99"/>
    <w:qFormat/>
    <w:rsid w:val="00FE2E1E"/>
    <w:rPr>
      <w:rFonts w:eastAsia="Calibri"/>
      <w:u w:val="single"/>
    </w:rPr>
  </w:style>
  <w:style w:type="paragraph" w:customStyle="1" w:styleId="Brief-PrimarySource">
    <w:name w:val="Brief - Primary Source"/>
    <w:basedOn w:val="Normal"/>
    <w:uiPriority w:val="99"/>
    <w:qFormat/>
    <w:rsid w:val="00FE2E1E"/>
    <w:rPr>
      <w:rFonts w:eastAsia="Times New Roman"/>
      <w:b/>
      <w:sz w:val="24"/>
      <w:u w:val="single"/>
    </w:rPr>
  </w:style>
  <w:style w:type="paragraph" w:customStyle="1" w:styleId="Brief-Underline">
    <w:name w:val="Brief - Underline"/>
    <w:basedOn w:val="Normal"/>
    <w:uiPriority w:val="99"/>
    <w:qFormat/>
    <w:rsid w:val="00FE2E1E"/>
    <w:rPr>
      <w:rFonts w:eastAsia="Times New Roman"/>
      <w:u w:val="single"/>
    </w:rPr>
  </w:style>
  <w:style w:type="paragraph" w:customStyle="1" w:styleId="Brief">
    <w:name w:val="Brief"/>
    <w:basedOn w:val="Brief-PrimarySource"/>
    <w:uiPriority w:val="99"/>
    <w:qFormat/>
    <w:rsid w:val="00FE2E1E"/>
    <w:rPr>
      <w:b w:val="0"/>
    </w:rPr>
  </w:style>
  <w:style w:type="paragraph" w:customStyle="1" w:styleId="CM2">
    <w:name w:val="CM2"/>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E2E1E"/>
    <w:pPr>
      <w:widowControl w:val="0"/>
      <w:spacing w:line="276" w:lineRule="atLeast"/>
    </w:pPr>
    <w:rPr>
      <w:color w:val="auto"/>
    </w:rPr>
  </w:style>
  <w:style w:type="paragraph" w:customStyle="1" w:styleId="CM34">
    <w:name w:val="CM34"/>
    <w:basedOn w:val="Default"/>
    <w:next w:val="Default"/>
    <w:uiPriority w:val="99"/>
    <w:qFormat/>
    <w:rsid w:val="00FE2E1E"/>
    <w:pPr>
      <w:widowControl w:val="0"/>
    </w:pPr>
    <w:rPr>
      <w:color w:val="auto"/>
    </w:rPr>
  </w:style>
  <w:style w:type="paragraph" w:customStyle="1" w:styleId="CM56">
    <w:name w:val="CM56"/>
    <w:basedOn w:val="Default"/>
    <w:next w:val="Default"/>
    <w:uiPriority w:val="99"/>
    <w:qFormat/>
    <w:rsid w:val="00FE2E1E"/>
    <w:pPr>
      <w:widowControl w:val="0"/>
    </w:pPr>
    <w:rPr>
      <w:rFonts w:eastAsia="Calibri"/>
      <w:color w:val="auto"/>
    </w:rPr>
  </w:style>
  <w:style w:type="paragraph" w:customStyle="1" w:styleId="CM58">
    <w:name w:val="CM58"/>
    <w:basedOn w:val="Default"/>
    <w:next w:val="Default"/>
    <w:uiPriority w:val="99"/>
    <w:qFormat/>
    <w:rsid w:val="00FE2E1E"/>
    <w:pPr>
      <w:widowControl w:val="0"/>
    </w:pPr>
    <w:rPr>
      <w:rFonts w:eastAsia="Calibri"/>
      <w:color w:val="auto"/>
    </w:rPr>
  </w:style>
  <w:style w:type="paragraph" w:customStyle="1" w:styleId="CM57">
    <w:name w:val="CM57"/>
    <w:basedOn w:val="Default"/>
    <w:next w:val="Default"/>
    <w:uiPriority w:val="99"/>
    <w:qFormat/>
    <w:rsid w:val="00FE2E1E"/>
    <w:pPr>
      <w:widowControl w:val="0"/>
    </w:pPr>
    <w:rPr>
      <w:rFonts w:eastAsia="Calibri"/>
      <w:color w:val="auto"/>
    </w:rPr>
  </w:style>
  <w:style w:type="paragraph" w:customStyle="1" w:styleId="CM1">
    <w:name w:val="CM1"/>
    <w:basedOn w:val="Default"/>
    <w:next w:val="Default"/>
    <w:uiPriority w:val="99"/>
    <w:qFormat/>
    <w:rsid w:val="00FE2E1E"/>
    <w:pPr>
      <w:widowControl w:val="0"/>
    </w:pPr>
    <w:rPr>
      <w:rFonts w:eastAsia="Calibri"/>
      <w:color w:val="auto"/>
    </w:rPr>
  </w:style>
  <w:style w:type="paragraph" w:customStyle="1" w:styleId="CM49">
    <w:name w:val="CM49"/>
    <w:basedOn w:val="Default"/>
    <w:next w:val="Default"/>
    <w:uiPriority w:val="99"/>
    <w:qFormat/>
    <w:rsid w:val="00FE2E1E"/>
    <w:pPr>
      <w:widowControl w:val="0"/>
    </w:pPr>
    <w:rPr>
      <w:rFonts w:eastAsia="Calibri"/>
      <w:color w:val="auto"/>
    </w:rPr>
  </w:style>
  <w:style w:type="paragraph" w:customStyle="1" w:styleId="CM41">
    <w:name w:val="CM41"/>
    <w:basedOn w:val="Default"/>
    <w:next w:val="Default"/>
    <w:uiPriority w:val="99"/>
    <w:qFormat/>
    <w:rsid w:val="00FE2E1E"/>
    <w:pPr>
      <w:widowControl w:val="0"/>
    </w:pPr>
    <w:rPr>
      <w:rFonts w:eastAsia="Calibri"/>
      <w:color w:val="auto"/>
    </w:rPr>
  </w:style>
  <w:style w:type="paragraph" w:customStyle="1" w:styleId="3rdOrderPara">
    <w:name w:val="3rd Order Para"/>
    <w:basedOn w:val="Default"/>
    <w:next w:val="Default"/>
    <w:rsid w:val="00FE2E1E"/>
    <w:pPr>
      <w:widowControl w:val="0"/>
    </w:pPr>
    <w:rPr>
      <w:rFonts w:eastAsia="Calibri"/>
      <w:color w:val="auto"/>
    </w:rPr>
  </w:style>
  <w:style w:type="paragraph" w:customStyle="1" w:styleId="2ndOrderPara">
    <w:name w:val="2nd Order Para"/>
    <w:basedOn w:val="Default"/>
    <w:next w:val="Default"/>
    <w:rsid w:val="00FE2E1E"/>
    <w:pPr>
      <w:widowControl w:val="0"/>
    </w:pPr>
    <w:rPr>
      <w:rFonts w:eastAsia="Calibri"/>
      <w:color w:val="auto"/>
    </w:rPr>
  </w:style>
  <w:style w:type="paragraph" w:customStyle="1" w:styleId="Normal-SIGN2">
    <w:name w:val="Normal-SIGN2"/>
    <w:basedOn w:val="Default"/>
    <w:next w:val="Default"/>
    <w:qFormat/>
    <w:rsid w:val="00FE2E1E"/>
    <w:pPr>
      <w:widowControl w:val="0"/>
    </w:pPr>
    <w:rPr>
      <w:rFonts w:eastAsia="Calibri"/>
      <w:color w:val="auto"/>
    </w:rPr>
  </w:style>
  <w:style w:type="paragraph" w:customStyle="1" w:styleId="Normal-SIGN1">
    <w:name w:val="Normal-SIGN1"/>
    <w:basedOn w:val="Default"/>
    <w:next w:val="Default"/>
    <w:uiPriority w:val="99"/>
    <w:qFormat/>
    <w:rsid w:val="00FE2E1E"/>
    <w:pPr>
      <w:widowControl w:val="0"/>
    </w:pPr>
    <w:rPr>
      <w:rFonts w:eastAsia="Calibri"/>
      <w:color w:val="auto"/>
    </w:rPr>
  </w:style>
  <w:style w:type="paragraph" w:customStyle="1" w:styleId="CM3">
    <w:name w:val="CM3"/>
    <w:basedOn w:val="Default"/>
    <w:next w:val="Default"/>
    <w:uiPriority w:val="99"/>
    <w:qFormat/>
    <w:rsid w:val="00FE2E1E"/>
    <w:pPr>
      <w:widowControl w:val="0"/>
      <w:spacing w:line="553" w:lineRule="atLeast"/>
    </w:pPr>
    <w:rPr>
      <w:rFonts w:eastAsia="Calibri"/>
      <w:color w:val="auto"/>
    </w:rPr>
  </w:style>
  <w:style w:type="paragraph" w:customStyle="1" w:styleId="CM33">
    <w:name w:val="CM33"/>
    <w:basedOn w:val="Default"/>
    <w:next w:val="Default"/>
    <w:uiPriority w:val="99"/>
    <w:qFormat/>
    <w:rsid w:val="00FE2E1E"/>
    <w:pPr>
      <w:widowControl w:val="0"/>
    </w:pPr>
    <w:rPr>
      <w:rFonts w:eastAsia="Calibri"/>
      <w:color w:val="auto"/>
    </w:rPr>
  </w:style>
  <w:style w:type="paragraph" w:customStyle="1" w:styleId="CM37">
    <w:name w:val="CM37"/>
    <w:basedOn w:val="Default"/>
    <w:next w:val="Default"/>
    <w:uiPriority w:val="99"/>
    <w:qFormat/>
    <w:rsid w:val="00FE2E1E"/>
    <w:pPr>
      <w:widowControl w:val="0"/>
    </w:pPr>
    <w:rPr>
      <w:rFonts w:eastAsia="Calibri"/>
      <w:color w:val="auto"/>
    </w:rPr>
  </w:style>
  <w:style w:type="paragraph" w:customStyle="1" w:styleId="CM7">
    <w:name w:val="CM7"/>
    <w:basedOn w:val="Default"/>
    <w:next w:val="Default"/>
    <w:uiPriority w:val="99"/>
    <w:qFormat/>
    <w:rsid w:val="00FE2E1E"/>
    <w:pPr>
      <w:widowControl w:val="0"/>
      <w:spacing w:line="553" w:lineRule="atLeast"/>
    </w:pPr>
    <w:rPr>
      <w:rFonts w:eastAsia="Calibri"/>
      <w:color w:val="auto"/>
    </w:rPr>
  </w:style>
  <w:style w:type="paragraph" w:customStyle="1" w:styleId="Brief-SecondarySource">
    <w:name w:val="Brief - Secondary Source"/>
    <w:basedOn w:val="Normal"/>
    <w:qFormat/>
    <w:rsid w:val="00FE2E1E"/>
    <w:rPr>
      <w:rFonts w:eastAsia="Times New Roman"/>
      <w:sz w:val="14"/>
      <w:szCs w:val="20"/>
    </w:rPr>
  </w:style>
  <w:style w:type="paragraph" w:customStyle="1" w:styleId="Brief-Card">
    <w:name w:val="Brief - Card"/>
    <w:basedOn w:val="Normal"/>
    <w:uiPriority w:val="99"/>
    <w:qFormat/>
    <w:rsid w:val="00FE2E1E"/>
    <w:rPr>
      <w:rFonts w:eastAsia="Times New Roman"/>
    </w:rPr>
  </w:style>
  <w:style w:type="paragraph" w:customStyle="1" w:styleId="Pa2">
    <w:name w:val="Pa2"/>
    <w:basedOn w:val="Default"/>
    <w:next w:val="Default"/>
    <w:uiPriority w:val="99"/>
    <w:qFormat/>
    <w:rsid w:val="00FE2E1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E2E1E"/>
    <w:pPr>
      <w:widowControl w:val="0"/>
    </w:pPr>
    <w:rPr>
      <w:rFonts w:ascii="Arial Black" w:hAnsi="Arial Black"/>
      <w:color w:val="auto"/>
    </w:rPr>
  </w:style>
  <w:style w:type="paragraph" w:customStyle="1" w:styleId="Cover1">
    <w:name w:val="Cover 1"/>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FE2E1E"/>
    <w:pPr>
      <w:widowControl w:val="0"/>
    </w:pPr>
    <w:rPr>
      <w:color w:val="auto"/>
    </w:rPr>
  </w:style>
  <w:style w:type="paragraph" w:customStyle="1" w:styleId="Pa11">
    <w:name w:val="Pa11"/>
    <w:basedOn w:val="Normal"/>
    <w:next w:val="Normal"/>
    <w:uiPriority w:val="99"/>
    <w:qFormat/>
    <w:rsid w:val="00FE2E1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E2E1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E2E1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E2E1E"/>
    <w:pPr>
      <w:widowControl w:val="0"/>
    </w:pPr>
    <w:rPr>
      <w:rFonts w:eastAsia="Calibri"/>
      <w:color w:val="auto"/>
    </w:rPr>
  </w:style>
  <w:style w:type="paragraph" w:customStyle="1" w:styleId="CM5">
    <w:name w:val="CM5"/>
    <w:basedOn w:val="Default"/>
    <w:next w:val="Default"/>
    <w:qFormat/>
    <w:rsid w:val="00FE2E1E"/>
    <w:pPr>
      <w:widowControl w:val="0"/>
      <w:spacing w:line="553" w:lineRule="atLeast"/>
    </w:pPr>
    <w:rPr>
      <w:rFonts w:eastAsia="Calibri"/>
      <w:color w:val="auto"/>
    </w:rPr>
  </w:style>
  <w:style w:type="paragraph" w:customStyle="1" w:styleId="CM28">
    <w:name w:val="CM28"/>
    <w:basedOn w:val="Default"/>
    <w:next w:val="Default"/>
    <w:uiPriority w:val="99"/>
    <w:qFormat/>
    <w:rsid w:val="00FE2E1E"/>
    <w:pPr>
      <w:widowControl w:val="0"/>
    </w:pPr>
    <w:rPr>
      <w:rFonts w:eastAsia="Calibri"/>
      <w:color w:val="auto"/>
    </w:rPr>
  </w:style>
  <w:style w:type="paragraph" w:customStyle="1" w:styleId="CM8">
    <w:name w:val="CM8"/>
    <w:basedOn w:val="Default"/>
    <w:next w:val="Default"/>
    <w:uiPriority w:val="99"/>
    <w:qFormat/>
    <w:rsid w:val="00FE2E1E"/>
    <w:pPr>
      <w:widowControl w:val="0"/>
    </w:pPr>
    <w:rPr>
      <w:rFonts w:eastAsia="Calibri"/>
      <w:color w:val="auto"/>
    </w:rPr>
  </w:style>
  <w:style w:type="paragraph" w:customStyle="1" w:styleId="CM6">
    <w:name w:val="CM6"/>
    <w:basedOn w:val="Default"/>
    <w:next w:val="Default"/>
    <w:uiPriority w:val="99"/>
    <w:qFormat/>
    <w:rsid w:val="00FE2E1E"/>
    <w:pPr>
      <w:widowControl w:val="0"/>
      <w:spacing w:line="553" w:lineRule="atLeast"/>
    </w:pPr>
    <w:rPr>
      <w:rFonts w:eastAsia="Calibri"/>
      <w:color w:val="auto"/>
    </w:rPr>
  </w:style>
  <w:style w:type="paragraph" w:customStyle="1" w:styleId="CM22">
    <w:name w:val="CM22"/>
    <w:basedOn w:val="Default"/>
    <w:next w:val="Default"/>
    <w:uiPriority w:val="99"/>
    <w:qFormat/>
    <w:rsid w:val="00FE2E1E"/>
    <w:pPr>
      <w:widowControl w:val="0"/>
    </w:pPr>
    <w:rPr>
      <w:rFonts w:eastAsia="Calibri"/>
      <w:color w:val="auto"/>
    </w:rPr>
  </w:style>
  <w:style w:type="paragraph" w:customStyle="1" w:styleId="DoubleUnderlined">
    <w:name w:val="Double Underlined"/>
    <w:basedOn w:val="Heading2"/>
    <w:autoRedefine/>
    <w:uiPriority w:val="99"/>
    <w:qFormat/>
    <w:rsid w:val="00FE2E1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E2E1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FE2E1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E2E1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E2E1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E2E1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E2E1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FE2E1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E2E1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E2E1E"/>
  </w:style>
  <w:style w:type="paragraph" w:customStyle="1" w:styleId="StyleUnderliningTimesNewRomanBoldNounderlineKernat16">
    <w:name w:val="Style Underlining + Times New Roman Bold No underline Kern at 16..."/>
    <w:basedOn w:val="Normal"/>
    <w:uiPriority w:val="99"/>
    <w:qFormat/>
    <w:rsid w:val="00FE2E1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E2E1E"/>
    <w:rPr>
      <w:rFonts w:eastAsia="Times New Roman"/>
      <w:b/>
      <w:bCs/>
      <w:kern w:val="32"/>
      <w:sz w:val="32"/>
      <w:szCs w:val="32"/>
    </w:rPr>
  </w:style>
  <w:style w:type="paragraph" w:customStyle="1" w:styleId="StyleBoldUnderliningKernat16pt">
    <w:name w:val="Style Bold Underlining + Kern at 16 pt"/>
    <w:uiPriority w:val="99"/>
    <w:qFormat/>
    <w:rsid w:val="00FE2E1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E2E1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E2E1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E2E1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E2E1E"/>
    <w:pPr>
      <w:ind w:left="400"/>
    </w:pPr>
    <w:rPr>
      <w:rFonts w:eastAsia="Times New Roman"/>
      <w:szCs w:val="20"/>
    </w:rPr>
  </w:style>
  <w:style w:type="paragraph" w:customStyle="1" w:styleId="Paste">
    <w:name w:val="Paste"/>
    <w:basedOn w:val="Normal"/>
    <w:qFormat/>
    <w:rsid w:val="00FE2E1E"/>
    <w:rPr>
      <w:rFonts w:ascii="Arial Narrow" w:eastAsia="Times New Roman" w:hAnsi="Arial Narrow"/>
      <w:szCs w:val="20"/>
      <w:lang w:val="x-none" w:eastAsia="x-none"/>
    </w:rPr>
  </w:style>
  <w:style w:type="character" w:customStyle="1" w:styleId="UnderlineStyleChar">
    <w:name w:val="Underline Style Char"/>
    <w:link w:val="UnderlineStyle0"/>
    <w:locked/>
    <w:rsid w:val="00FE2E1E"/>
    <w:rPr>
      <w:rFonts w:ascii="Georgia" w:eastAsia="Times New Roman" w:hAnsi="Georgia"/>
      <w:b/>
      <w:u w:val="single"/>
    </w:rPr>
  </w:style>
  <w:style w:type="paragraph" w:customStyle="1" w:styleId="UnderlineStyle0">
    <w:name w:val="Underline Style"/>
    <w:basedOn w:val="Normal"/>
    <w:link w:val="UnderlineStyleChar"/>
    <w:qFormat/>
    <w:rsid w:val="00FE2E1E"/>
    <w:rPr>
      <w:rFonts w:ascii="Georgia" w:eastAsia="Times New Roman" w:hAnsi="Georgia"/>
      <w:b/>
      <w:u w:val="single"/>
    </w:rPr>
  </w:style>
  <w:style w:type="paragraph" w:customStyle="1" w:styleId="Normalization">
    <w:name w:val="Normalization"/>
    <w:basedOn w:val="Normal"/>
    <w:uiPriority w:val="99"/>
    <w:qFormat/>
    <w:rsid w:val="00FE2E1E"/>
    <w:rPr>
      <w:rFonts w:eastAsia="Times New Roman"/>
      <w:sz w:val="18"/>
    </w:rPr>
  </w:style>
  <w:style w:type="paragraph" w:customStyle="1" w:styleId="BreifTitle">
    <w:name w:val="Breif Title"/>
    <w:basedOn w:val="Normal"/>
    <w:autoRedefine/>
    <w:uiPriority w:val="99"/>
    <w:qFormat/>
    <w:rsid w:val="00FE2E1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E2E1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E2E1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E2E1E"/>
    <w:rPr>
      <w:rFonts w:eastAsia="Times New Roman"/>
      <w:color w:val="333333"/>
    </w:rPr>
  </w:style>
  <w:style w:type="paragraph" w:customStyle="1" w:styleId="StyleTagandCiteFranklinGothicDemi">
    <w:name w:val="Style Tag and Cite + Franklin Gothic Demi"/>
    <w:basedOn w:val="Normal"/>
    <w:autoRedefine/>
    <w:uiPriority w:val="99"/>
    <w:qFormat/>
    <w:rsid w:val="00FE2E1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E2E1E"/>
    <w:rPr>
      <w:bCs/>
    </w:rPr>
  </w:style>
  <w:style w:type="paragraph" w:customStyle="1" w:styleId="tagCharCharCharCharCharCharChar">
    <w:name w:val="tag Char Char Char Char Char Char Char"/>
    <w:basedOn w:val="Normal"/>
    <w:uiPriority w:val="99"/>
    <w:qFormat/>
    <w:rsid w:val="00FE2E1E"/>
    <w:rPr>
      <w:rFonts w:eastAsia="Times New Roman"/>
      <w:b/>
      <w:sz w:val="24"/>
      <w:szCs w:val="20"/>
    </w:rPr>
  </w:style>
  <w:style w:type="paragraph" w:customStyle="1" w:styleId="title-bold-medium">
    <w:name w:val="title-bold-medium"/>
    <w:basedOn w:val="Normal"/>
    <w:uiPriority w:val="99"/>
    <w:qFormat/>
    <w:rsid w:val="00FE2E1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E2E1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FE2E1E"/>
    <w:rPr>
      <w:rFonts w:ascii="Arial Narrow" w:eastAsia="Times New Roman" w:hAnsi="Arial Narrow"/>
      <w:b/>
      <w:sz w:val="24"/>
    </w:rPr>
  </w:style>
  <w:style w:type="paragraph" w:customStyle="1" w:styleId="BLOCKTITLE1">
    <w:name w:val="BLOCK TITLE"/>
    <w:basedOn w:val="Heading1"/>
    <w:uiPriority w:val="99"/>
    <w:qFormat/>
    <w:rsid w:val="00FE2E1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E2E1E"/>
    <w:pPr>
      <w:widowControl w:val="0"/>
      <w:autoSpaceDE w:val="0"/>
      <w:autoSpaceDN w:val="0"/>
      <w:adjustRightInd w:val="0"/>
    </w:pPr>
    <w:rPr>
      <w:sz w:val="24"/>
      <w:szCs w:val="20"/>
    </w:rPr>
  </w:style>
  <w:style w:type="paragraph" w:customStyle="1" w:styleId="BriefTitle1">
    <w:name w:val="Brief Title 1"/>
    <w:basedOn w:val="Normal"/>
    <w:uiPriority w:val="99"/>
    <w:qFormat/>
    <w:rsid w:val="00FE2E1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E2E1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E2E1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E2E1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E2E1E"/>
    <w:pPr>
      <w:spacing w:before="100" w:beforeAutospacing="1" w:after="100" w:afterAutospacing="1"/>
    </w:pPr>
    <w:rPr>
      <w:rFonts w:eastAsia="Times New Roman"/>
    </w:rPr>
  </w:style>
  <w:style w:type="paragraph" w:customStyle="1" w:styleId="ToRead">
    <w:name w:val="To Read"/>
    <w:basedOn w:val="Normal"/>
    <w:uiPriority w:val="99"/>
    <w:qFormat/>
    <w:rsid w:val="00FE2E1E"/>
    <w:pPr>
      <w:ind w:left="720"/>
    </w:pPr>
    <w:rPr>
      <w:rFonts w:ascii="Verdana" w:eastAsia="Times New Roman" w:hAnsi="Verdana"/>
      <w:b/>
      <w:u w:val="single"/>
    </w:rPr>
  </w:style>
  <w:style w:type="paragraph" w:customStyle="1" w:styleId="Style1">
    <w:name w:val="Style 1"/>
    <w:basedOn w:val="Normal"/>
    <w:uiPriority w:val="99"/>
    <w:qFormat/>
    <w:rsid w:val="00FE2E1E"/>
    <w:pPr>
      <w:widowControl w:val="0"/>
      <w:ind w:firstLine="216"/>
    </w:pPr>
    <w:rPr>
      <w:rFonts w:eastAsia="Times New Roman"/>
      <w:noProof/>
      <w:color w:val="000000"/>
      <w:szCs w:val="20"/>
    </w:rPr>
  </w:style>
  <w:style w:type="paragraph" w:customStyle="1" w:styleId="Style40">
    <w:name w:val="Style 4"/>
    <w:basedOn w:val="Normal"/>
    <w:uiPriority w:val="99"/>
    <w:qFormat/>
    <w:rsid w:val="00FE2E1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E2E1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E2E1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E2E1E"/>
    <w:pPr>
      <w:ind w:left="1660"/>
    </w:pPr>
  </w:style>
  <w:style w:type="paragraph" w:customStyle="1" w:styleId="PageNumber1">
    <w:name w:val="Page Number1"/>
    <w:basedOn w:val="Normal"/>
    <w:next w:val="Normal"/>
    <w:uiPriority w:val="99"/>
    <w:qFormat/>
    <w:rsid w:val="00FE2E1E"/>
    <w:rPr>
      <w:rFonts w:eastAsia="Times New Roman"/>
    </w:rPr>
  </w:style>
  <w:style w:type="paragraph" w:customStyle="1" w:styleId="Card1">
    <w:name w:val="Card1"/>
    <w:uiPriority w:val="99"/>
    <w:qFormat/>
    <w:rsid w:val="00FE2E1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E2E1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E2E1E"/>
    <w:pPr>
      <w:ind w:left="288" w:right="288"/>
    </w:pPr>
    <w:rPr>
      <w:rFonts w:eastAsia="Times New Roman"/>
    </w:rPr>
  </w:style>
  <w:style w:type="paragraph" w:customStyle="1" w:styleId="CaseListNormal">
    <w:name w:val="Case List Normal"/>
    <w:basedOn w:val="Normal"/>
    <w:uiPriority w:val="99"/>
    <w:qFormat/>
    <w:rsid w:val="00FE2E1E"/>
    <w:rPr>
      <w:rFonts w:ascii="Times" w:eastAsia="Times New Roman" w:hAnsi="Times"/>
      <w:szCs w:val="26"/>
    </w:rPr>
  </w:style>
  <w:style w:type="paragraph" w:customStyle="1" w:styleId="Body">
    <w:name w:val="Body"/>
    <w:basedOn w:val="Normal"/>
    <w:uiPriority w:val="99"/>
    <w:qFormat/>
    <w:rsid w:val="00FE2E1E"/>
    <w:pPr>
      <w:outlineLvl w:val="3"/>
    </w:pPr>
    <w:rPr>
      <w:rFonts w:eastAsia="Times New Roman"/>
      <w:szCs w:val="20"/>
    </w:rPr>
  </w:style>
  <w:style w:type="paragraph" w:customStyle="1" w:styleId="3text">
    <w:name w:val="3text"/>
    <w:basedOn w:val="Normal"/>
    <w:uiPriority w:val="99"/>
    <w:qFormat/>
    <w:rsid w:val="00FE2E1E"/>
    <w:pPr>
      <w:spacing w:before="100" w:beforeAutospacing="1" w:after="100" w:afterAutospacing="1"/>
    </w:pPr>
    <w:rPr>
      <w:rFonts w:eastAsia="Times New Roman"/>
      <w:sz w:val="24"/>
    </w:rPr>
  </w:style>
  <w:style w:type="paragraph" w:customStyle="1" w:styleId="TimesNewRoman12">
    <w:name w:val="TimesNewRoman12"/>
    <w:uiPriority w:val="99"/>
    <w:qFormat/>
    <w:rsid w:val="00FE2E1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E2E1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E2E1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E2E1E"/>
    <w:rPr>
      <w:rFonts w:eastAsia="Times New Roman"/>
      <w:color w:val="000000"/>
      <w:sz w:val="18"/>
    </w:rPr>
  </w:style>
  <w:style w:type="paragraph" w:customStyle="1" w:styleId="text1">
    <w:name w:val="text1"/>
    <w:basedOn w:val="Normal"/>
    <w:autoRedefine/>
    <w:uiPriority w:val="99"/>
    <w:qFormat/>
    <w:rsid w:val="00FE2E1E"/>
    <w:rPr>
      <w:rFonts w:eastAsia="Times New Roman"/>
      <w:szCs w:val="20"/>
    </w:rPr>
  </w:style>
  <w:style w:type="paragraph" w:customStyle="1" w:styleId="RepeatBlockHeading">
    <w:name w:val="Repeat Block Heading"/>
    <w:basedOn w:val="Normal"/>
    <w:autoRedefine/>
    <w:uiPriority w:val="99"/>
    <w:qFormat/>
    <w:rsid w:val="00FE2E1E"/>
    <w:pPr>
      <w:jc w:val="center"/>
    </w:pPr>
    <w:rPr>
      <w:rFonts w:eastAsia="Times New Roman"/>
      <w:b/>
      <w:smallCaps/>
      <w:color w:val="000000"/>
      <w:sz w:val="24"/>
      <w:u w:val="thick"/>
    </w:rPr>
  </w:style>
  <w:style w:type="paragraph" w:customStyle="1" w:styleId="story-headline">
    <w:name w:val="story-headline"/>
    <w:basedOn w:val="Normal"/>
    <w:uiPriority w:val="99"/>
    <w:qFormat/>
    <w:rsid w:val="00FE2E1E"/>
    <w:pPr>
      <w:spacing w:before="72" w:after="72"/>
    </w:pPr>
    <w:rPr>
      <w:rFonts w:eastAsia="Times New Roman"/>
      <w:b/>
      <w:bCs/>
      <w:sz w:val="26"/>
      <w:szCs w:val="26"/>
    </w:rPr>
  </w:style>
  <w:style w:type="paragraph" w:customStyle="1" w:styleId="story-body">
    <w:name w:val="story-body"/>
    <w:basedOn w:val="Normal"/>
    <w:uiPriority w:val="99"/>
    <w:qFormat/>
    <w:rsid w:val="00FE2E1E"/>
    <w:pPr>
      <w:spacing w:before="100" w:beforeAutospacing="1" w:after="100" w:afterAutospacing="1"/>
    </w:pPr>
    <w:rPr>
      <w:rFonts w:eastAsia="Times New Roman"/>
    </w:rPr>
  </w:style>
  <w:style w:type="paragraph" w:customStyle="1" w:styleId="story-dateline">
    <w:name w:val="story-dateline"/>
    <w:basedOn w:val="Normal"/>
    <w:uiPriority w:val="99"/>
    <w:qFormat/>
    <w:rsid w:val="00FE2E1E"/>
    <w:rPr>
      <w:rFonts w:eastAsia="Times New Roman"/>
      <w:b/>
      <w:bCs/>
    </w:rPr>
  </w:style>
  <w:style w:type="paragraph" w:customStyle="1" w:styleId="TextofCards">
    <w:name w:val="Text of Cards"/>
    <w:basedOn w:val="Normal"/>
    <w:uiPriority w:val="99"/>
    <w:qFormat/>
    <w:rsid w:val="00FE2E1E"/>
    <w:rPr>
      <w:rFonts w:eastAsia="Times New Roman"/>
      <w:color w:val="000000"/>
      <w:spacing w:val="6"/>
      <w:szCs w:val="23"/>
    </w:rPr>
  </w:style>
  <w:style w:type="paragraph" w:customStyle="1" w:styleId="Corpotesto">
    <w:name w:val="Corpo testo"/>
    <w:basedOn w:val="Normal"/>
    <w:uiPriority w:val="99"/>
    <w:qFormat/>
    <w:rsid w:val="00FE2E1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E2E1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FE2E1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E2E1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E2E1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E2E1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E2E1E"/>
    <w:rPr>
      <w:rFonts w:ascii="Arial" w:hAnsi="Arial"/>
      <w:b w:val="0"/>
      <w:caps w:val="0"/>
      <w:sz w:val="20"/>
    </w:rPr>
  </w:style>
  <w:style w:type="paragraph" w:customStyle="1" w:styleId="ProjectTitleLine">
    <w:name w:val="Project Title Line"/>
    <w:basedOn w:val="Normal"/>
    <w:next w:val="Normal"/>
    <w:autoRedefine/>
    <w:uiPriority w:val="99"/>
    <w:qFormat/>
    <w:rsid w:val="00FE2E1E"/>
    <w:pPr>
      <w:jc w:val="center"/>
    </w:pPr>
    <w:rPr>
      <w:rFonts w:eastAsia="Times New Roman"/>
      <w:caps/>
      <w:szCs w:val="20"/>
    </w:rPr>
  </w:style>
  <w:style w:type="paragraph" w:customStyle="1" w:styleId="LanguageStrike">
    <w:name w:val="Language Strike"/>
    <w:basedOn w:val="Normal"/>
    <w:next w:val="Normal"/>
    <w:uiPriority w:val="99"/>
    <w:qFormat/>
    <w:rsid w:val="00FE2E1E"/>
    <w:rPr>
      <w:rFonts w:ascii="Arial Narrow" w:eastAsia="Times New Roman" w:hAnsi="Arial Narrow"/>
      <w:strike/>
    </w:rPr>
  </w:style>
  <w:style w:type="paragraph" w:customStyle="1" w:styleId="NormalVerdana">
    <w:name w:val="Normal + Verdana"/>
    <w:aliases w:val="10 pt,White,Normal + Arial"/>
    <w:basedOn w:val="Normal"/>
    <w:uiPriority w:val="99"/>
    <w:qFormat/>
    <w:rsid w:val="00FE2E1E"/>
    <w:rPr>
      <w:rFonts w:eastAsia="Times New Roman"/>
      <w:szCs w:val="20"/>
      <w:u w:val="single"/>
    </w:rPr>
  </w:style>
  <w:style w:type="paragraph" w:customStyle="1" w:styleId="Normal10pt">
    <w:name w:val="Normal + 10 pt"/>
    <w:basedOn w:val="Normal"/>
    <w:uiPriority w:val="99"/>
    <w:qFormat/>
    <w:rsid w:val="00FE2E1E"/>
    <w:rPr>
      <w:rFonts w:eastAsia="Times New Roman"/>
      <w:szCs w:val="20"/>
    </w:rPr>
  </w:style>
  <w:style w:type="paragraph" w:customStyle="1" w:styleId="cardChar1Char">
    <w:name w:val="card Char1 Char"/>
    <w:basedOn w:val="Normal"/>
    <w:uiPriority w:val="99"/>
    <w:qFormat/>
    <w:rsid w:val="00FE2E1E"/>
    <w:pPr>
      <w:ind w:left="288" w:right="288"/>
    </w:pPr>
    <w:rPr>
      <w:rFonts w:eastAsia="Times New Roman"/>
      <w:szCs w:val="20"/>
    </w:rPr>
  </w:style>
  <w:style w:type="paragraph" w:customStyle="1" w:styleId="CM12">
    <w:name w:val="CM12"/>
    <w:basedOn w:val="Default"/>
    <w:next w:val="Default"/>
    <w:uiPriority w:val="99"/>
    <w:qFormat/>
    <w:rsid w:val="00FE2E1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E2E1E"/>
    <w:pPr>
      <w:widowControl w:val="0"/>
      <w:spacing w:after="480"/>
    </w:pPr>
    <w:rPr>
      <w:rFonts w:ascii="Granjon LT Std" w:hAnsi="Granjon LT Std"/>
      <w:color w:val="auto"/>
    </w:rPr>
  </w:style>
  <w:style w:type="paragraph" w:customStyle="1" w:styleId="CM10">
    <w:name w:val="CM10"/>
    <w:basedOn w:val="Default"/>
    <w:next w:val="Default"/>
    <w:uiPriority w:val="99"/>
    <w:qFormat/>
    <w:rsid w:val="00FE2E1E"/>
    <w:pPr>
      <w:widowControl w:val="0"/>
      <w:spacing w:line="320" w:lineRule="atLeast"/>
    </w:pPr>
    <w:rPr>
      <w:rFonts w:ascii="Granjon LT Std" w:hAnsi="Granjon LT Std"/>
      <w:color w:val="auto"/>
    </w:rPr>
  </w:style>
  <w:style w:type="paragraph" w:customStyle="1" w:styleId="bold">
    <w:name w:val="bold"/>
    <w:basedOn w:val="Normal"/>
    <w:uiPriority w:val="99"/>
    <w:qFormat/>
    <w:rsid w:val="00FE2E1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E2E1E"/>
    <w:rPr>
      <w:rFonts w:ascii="Arial Narrow" w:eastAsia="Times New Roman" w:hAnsi="Arial Narrow"/>
      <w:strike/>
      <w:szCs w:val="20"/>
    </w:rPr>
  </w:style>
  <w:style w:type="paragraph" w:customStyle="1" w:styleId="textbodyblack">
    <w:name w:val="textbodyblack"/>
    <w:basedOn w:val="Normal"/>
    <w:uiPriority w:val="99"/>
    <w:qFormat/>
    <w:rsid w:val="00FE2E1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E2E1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E2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E2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E2E1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E2E1E"/>
    <w:rPr>
      <w:rFonts w:ascii="Georgia" w:eastAsia="Times New Roman" w:hAnsi="Georgia"/>
      <w:b/>
      <w:bCs/>
      <w:szCs w:val="16"/>
      <w:u w:val="single"/>
    </w:rPr>
  </w:style>
  <w:style w:type="paragraph" w:customStyle="1" w:styleId="CiteCorrected">
    <w:name w:val="Cite Corrected"/>
    <w:basedOn w:val="Normal"/>
    <w:link w:val="CiteCorrectedChar"/>
    <w:qFormat/>
    <w:rsid w:val="00FE2E1E"/>
    <w:rPr>
      <w:rFonts w:ascii="Georgia" w:eastAsia="Times New Roman" w:hAnsi="Georgia"/>
      <w:b/>
      <w:bCs/>
      <w:szCs w:val="16"/>
      <w:u w:val="single"/>
    </w:rPr>
  </w:style>
  <w:style w:type="paragraph" w:customStyle="1" w:styleId="CardText2">
    <w:name w:val="Card Text 2"/>
    <w:basedOn w:val="CardText10"/>
    <w:link w:val="CardText2Char"/>
    <w:qFormat/>
    <w:rsid w:val="00FE2E1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FE2E1E"/>
    <w:pPr>
      <w:ind w:left="288"/>
    </w:pPr>
    <w:rPr>
      <w:rFonts w:eastAsia="SimSun"/>
      <w:szCs w:val="20"/>
      <w:lang w:eastAsia="zh-CN"/>
    </w:rPr>
  </w:style>
  <w:style w:type="paragraph" w:customStyle="1" w:styleId="story-body-text">
    <w:name w:val="story-body-text"/>
    <w:basedOn w:val="Normal"/>
    <w:uiPriority w:val="99"/>
    <w:qFormat/>
    <w:rsid w:val="00FE2E1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FE2E1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E2E1E"/>
    <w:rPr>
      <w:u w:val="single"/>
    </w:rPr>
  </w:style>
  <w:style w:type="paragraph" w:customStyle="1" w:styleId="StyleCardText11ptUnderline">
    <w:name w:val="Style Card Text + 11 pt Underline"/>
    <w:link w:val="StyleCardText11ptUnderlineChar"/>
    <w:qFormat/>
    <w:rsid w:val="00FE2E1E"/>
    <w:pPr>
      <w:spacing w:line="254" w:lineRule="auto"/>
    </w:pPr>
    <w:rPr>
      <w:u w:val="single"/>
    </w:rPr>
  </w:style>
  <w:style w:type="character" w:customStyle="1" w:styleId="StyleMinimizedText11ptChar">
    <w:name w:val="Style Minimized Text + 11 pt Char"/>
    <w:basedOn w:val="DefaultParagraphFont"/>
    <w:link w:val="StyleMinimizedText11pt"/>
    <w:locked/>
    <w:rsid w:val="00FE2E1E"/>
    <w:rPr>
      <w:rFonts w:ascii="Georgia" w:hAnsi="Georgia"/>
      <w:sz w:val="16"/>
    </w:rPr>
  </w:style>
  <w:style w:type="paragraph" w:customStyle="1" w:styleId="StyleMinimizedText11pt">
    <w:name w:val="Style Minimized Text + 11 pt"/>
    <w:basedOn w:val="Normal"/>
    <w:link w:val="StyleMinimizedText11ptChar"/>
    <w:qFormat/>
    <w:rsid w:val="00FE2E1E"/>
    <w:rPr>
      <w:rFonts w:ascii="Georgia" w:hAnsi="Georgia"/>
      <w:sz w:val="16"/>
    </w:rPr>
  </w:style>
  <w:style w:type="character" w:customStyle="1" w:styleId="StyleMinimizedText11pt1Char">
    <w:name w:val="Style Minimized Text + 11 pt1 Char"/>
    <w:basedOn w:val="DefaultParagraphFont"/>
    <w:link w:val="StyleMinimizedText11pt1"/>
    <w:locked/>
    <w:rsid w:val="00FE2E1E"/>
    <w:rPr>
      <w:rFonts w:ascii="Georgia" w:hAnsi="Georgia"/>
      <w:sz w:val="16"/>
    </w:rPr>
  </w:style>
  <w:style w:type="paragraph" w:customStyle="1" w:styleId="StyleMinimizedText11pt1">
    <w:name w:val="Style Minimized Text + 11 pt1"/>
    <w:basedOn w:val="Normal"/>
    <w:link w:val="StyleMinimizedText11pt1Char"/>
    <w:qFormat/>
    <w:rsid w:val="00FE2E1E"/>
    <w:rPr>
      <w:rFonts w:ascii="Georgia" w:hAnsi="Georgia"/>
      <w:sz w:val="16"/>
    </w:rPr>
  </w:style>
  <w:style w:type="character" w:customStyle="1" w:styleId="Debate-CardSmalltextF2Char">
    <w:name w:val="Debate- Card Small text F2 Char"/>
    <w:link w:val="Debate-CardSmalltextF2"/>
    <w:locked/>
    <w:rsid w:val="00FE2E1E"/>
    <w:rPr>
      <w:rFonts w:ascii="Arial Narrow" w:hAnsi="Arial Narrow"/>
      <w:sz w:val="16"/>
    </w:rPr>
  </w:style>
  <w:style w:type="paragraph" w:customStyle="1" w:styleId="Debate-CardSmalltextF2">
    <w:name w:val="Debate- Card Small text F2"/>
    <w:basedOn w:val="Normal"/>
    <w:next w:val="Normal"/>
    <w:link w:val="Debate-CardSmalltextF2Char"/>
    <w:qFormat/>
    <w:rsid w:val="00FE2E1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E2E1E"/>
    <w:rPr>
      <w:rFonts w:ascii="Arial Narrow" w:hAnsi="Arial Narrow"/>
      <w:b/>
      <w:sz w:val="18"/>
      <w:u w:val="single"/>
    </w:rPr>
  </w:style>
  <w:style w:type="paragraph" w:customStyle="1" w:styleId="Debate-EmphasizedText-F5">
    <w:name w:val="Debate- Emphasized Text- F5"/>
    <w:basedOn w:val="Normal"/>
    <w:link w:val="Debate-EmphasizedText-F5Char"/>
    <w:qFormat/>
    <w:rsid w:val="00FE2E1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E2E1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E2E1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E2E1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E2E1E"/>
    <w:rPr>
      <w:rFonts w:ascii="Times New Roman" w:eastAsia="Times New Roman" w:hAnsi="Times New Roman" w:cs="Calibri"/>
      <w:sz w:val="16"/>
    </w:rPr>
  </w:style>
  <w:style w:type="character" w:customStyle="1" w:styleId="CardStyleChar">
    <w:name w:val="Card Style Char"/>
    <w:link w:val="CardStyle"/>
    <w:locked/>
    <w:rsid w:val="00FE2E1E"/>
    <w:rPr>
      <w:rFonts w:ascii="Calibri" w:eastAsia="Times New Roman" w:hAnsi="Calibri"/>
    </w:rPr>
  </w:style>
  <w:style w:type="paragraph" w:customStyle="1" w:styleId="emactive">
    <w:name w:val="emactive"/>
    <w:basedOn w:val="Normal"/>
    <w:uiPriority w:val="99"/>
    <w:qFormat/>
    <w:rsid w:val="00FE2E1E"/>
    <w:pPr>
      <w:spacing w:before="100" w:beforeAutospacing="1" w:after="100" w:afterAutospacing="1"/>
    </w:pPr>
    <w:rPr>
      <w:rFonts w:eastAsia="Times New Roman"/>
      <w:sz w:val="24"/>
    </w:rPr>
  </w:style>
  <w:style w:type="paragraph" w:customStyle="1" w:styleId="emready">
    <w:name w:val="emready"/>
    <w:basedOn w:val="Normal"/>
    <w:uiPriority w:val="99"/>
    <w:qFormat/>
    <w:rsid w:val="00FE2E1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E2E1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E2E1E"/>
    <w:rPr>
      <w:rFonts w:ascii="Georgia" w:eastAsia="Times New Roman" w:hAnsi="Georgia" w:cs="Times New Roman"/>
      <w:b/>
      <w:u w:val="single"/>
    </w:rPr>
  </w:style>
  <w:style w:type="character" w:customStyle="1" w:styleId="CardHighlightChar">
    <w:name w:val="Card Highlight Char"/>
    <w:link w:val="CardHighlight"/>
    <w:locked/>
    <w:rsid w:val="00FE2E1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E2E1E"/>
    <w:pPr>
      <w:shd w:val="clear" w:color="auto" w:fill="66FFFF"/>
    </w:pPr>
    <w:rPr>
      <w:rFonts w:eastAsia="Calibri" w:cs="Calibri"/>
      <w:u w:val="single"/>
    </w:rPr>
  </w:style>
  <w:style w:type="character" w:customStyle="1" w:styleId="BlockHeaderHiddenChar">
    <w:name w:val="Block Header Hidden Char"/>
    <w:link w:val="BlockHeaderHidden"/>
    <w:locked/>
    <w:rsid w:val="00FE2E1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E2E1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E2E1E"/>
    <w:pPr>
      <w:spacing w:before="100" w:beforeAutospacing="1" w:after="100" w:afterAutospacing="1"/>
    </w:pPr>
    <w:rPr>
      <w:rFonts w:eastAsia="Times New Roman"/>
      <w:sz w:val="24"/>
    </w:rPr>
  </w:style>
  <w:style w:type="paragraph" w:customStyle="1" w:styleId="norma">
    <w:name w:val="norma"/>
    <w:basedOn w:val="Heading3"/>
    <w:uiPriority w:val="99"/>
    <w:qFormat/>
    <w:rsid w:val="00FE2E1E"/>
    <w:rPr>
      <w:rFonts w:eastAsia="MS Gothic" w:cs="Arial"/>
      <w:sz w:val="24"/>
    </w:rPr>
  </w:style>
  <w:style w:type="paragraph" w:customStyle="1" w:styleId="nromal">
    <w:name w:val="nromal"/>
    <w:basedOn w:val="Normal"/>
    <w:uiPriority w:val="99"/>
    <w:qFormat/>
    <w:rsid w:val="00FE2E1E"/>
    <w:pPr>
      <w:keepNext/>
      <w:keepLines/>
      <w:spacing w:before="200"/>
      <w:outlineLvl w:val="3"/>
    </w:pPr>
    <w:rPr>
      <w:rFonts w:eastAsia="Times New Roman" w:cs="Cambria"/>
      <w:b/>
      <w:iCs/>
    </w:rPr>
  </w:style>
  <w:style w:type="paragraph" w:customStyle="1" w:styleId="natural">
    <w:name w:val="natural"/>
    <w:basedOn w:val="Normal"/>
    <w:uiPriority w:val="99"/>
    <w:qFormat/>
    <w:rsid w:val="00FE2E1E"/>
    <w:pPr>
      <w:keepNext/>
      <w:keepLines/>
      <w:spacing w:before="200"/>
      <w:outlineLvl w:val="3"/>
    </w:pPr>
    <w:rPr>
      <w:rFonts w:eastAsia="Times New Roman"/>
      <w:b/>
      <w:iCs/>
    </w:rPr>
  </w:style>
  <w:style w:type="paragraph" w:customStyle="1" w:styleId="nroaml">
    <w:name w:val="nroaml"/>
    <w:basedOn w:val="Normal"/>
    <w:uiPriority w:val="99"/>
    <w:qFormat/>
    <w:rsid w:val="00FE2E1E"/>
    <w:pPr>
      <w:keepNext/>
      <w:keepLines/>
      <w:spacing w:before="200"/>
      <w:outlineLvl w:val="3"/>
    </w:pPr>
    <w:rPr>
      <w:rFonts w:eastAsia="Times New Roman"/>
      <w:b/>
      <w:iCs/>
    </w:rPr>
  </w:style>
  <w:style w:type="paragraph" w:customStyle="1" w:styleId="noraml">
    <w:name w:val="noraml"/>
    <w:basedOn w:val="Normal"/>
    <w:uiPriority w:val="99"/>
    <w:qFormat/>
    <w:rsid w:val="00FE2E1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E2E1E"/>
    <w:rPr>
      <w:rFonts w:ascii="Georgia" w:eastAsia="Calibri" w:hAnsi="Georgia"/>
      <w:sz w:val="16"/>
      <w:szCs w:val="16"/>
    </w:rPr>
  </w:style>
  <w:style w:type="paragraph" w:customStyle="1" w:styleId="SmallSizeParagraph">
    <w:name w:val="Small Size Paragraph"/>
    <w:basedOn w:val="Normal"/>
    <w:link w:val="SmallSizeParagraphChar"/>
    <w:qFormat/>
    <w:rsid w:val="00FE2E1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E2E1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E2E1E"/>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FE2E1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E2E1E"/>
    <w:rPr>
      <w:rFonts w:ascii="Times New Roman" w:eastAsia="Times New Roman" w:hAnsi="Times New Roman" w:cs="Times New Roman"/>
      <w:strike/>
      <w:sz w:val="20"/>
    </w:rPr>
  </w:style>
  <w:style w:type="character" w:customStyle="1" w:styleId="CardT1Char">
    <w:name w:val="CardT1 Char"/>
    <w:link w:val="CardT1"/>
    <w:locked/>
    <w:rsid w:val="00FE2E1E"/>
    <w:rPr>
      <w:rFonts w:ascii="Arial" w:eastAsia="Calibri" w:hAnsi="Arial" w:cs="Arial"/>
      <w:kern w:val="2"/>
      <w:sz w:val="14"/>
      <w:szCs w:val="14"/>
      <w:lang w:eastAsia="zh-TW"/>
    </w:rPr>
  </w:style>
  <w:style w:type="paragraph" w:customStyle="1" w:styleId="CardT1">
    <w:name w:val="CardT1"/>
    <w:basedOn w:val="Normal"/>
    <w:link w:val="CardT1Char"/>
    <w:qFormat/>
    <w:rsid w:val="00FE2E1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E2E1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E2E1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E2E1E"/>
    <w:pPr>
      <w:spacing w:before="100" w:beforeAutospacing="1" w:after="100" w:afterAutospacing="1"/>
    </w:pPr>
    <w:rPr>
      <w:rFonts w:eastAsia="Times New Roman"/>
      <w:sz w:val="24"/>
    </w:rPr>
  </w:style>
  <w:style w:type="paragraph" w:customStyle="1" w:styleId="CiteReal">
    <w:name w:val="Cite Real"/>
    <w:basedOn w:val="Normal"/>
    <w:next w:val="Normal"/>
    <w:qFormat/>
    <w:rsid w:val="00FE2E1E"/>
    <w:rPr>
      <w:rFonts w:eastAsia="MS Mincho"/>
      <w:b/>
      <w:sz w:val="24"/>
      <w:u w:val="single"/>
    </w:rPr>
  </w:style>
  <w:style w:type="paragraph" w:customStyle="1" w:styleId="2909F619802848F09E01365C32F34654">
    <w:name w:val="2909F619802848F09E01365C32F34654"/>
    <w:uiPriority w:val="99"/>
    <w:qFormat/>
    <w:rsid w:val="00FE2E1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E2E1E"/>
    <w:rPr>
      <w:rFonts w:ascii="Georgia" w:eastAsia="Calibri" w:hAnsi="Georgia"/>
      <w:u w:val="single"/>
      <w:lang w:val="x-none" w:eastAsia="zh-CN"/>
    </w:rPr>
  </w:style>
  <w:style w:type="paragraph" w:customStyle="1" w:styleId="UnderlineS">
    <w:name w:val="Underline S"/>
    <w:basedOn w:val="Normal"/>
    <w:link w:val="UnderlineSChar"/>
    <w:qFormat/>
    <w:rsid w:val="00FE2E1E"/>
    <w:pPr>
      <w:spacing w:after="200"/>
    </w:pPr>
    <w:rPr>
      <w:rFonts w:ascii="Georgia" w:eastAsia="Calibri" w:hAnsi="Georgia"/>
      <w:u w:val="single"/>
      <w:lang w:val="x-none" w:eastAsia="zh-CN"/>
    </w:rPr>
  </w:style>
  <w:style w:type="character" w:customStyle="1" w:styleId="UnunderlinedChar">
    <w:name w:val="Ununderlined Char"/>
    <w:link w:val="Ununderlined"/>
    <w:locked/>
    <w:rsid w:val="00FE2E1E"/>
    <w:rPr>
      <w:rFonts w:ascii="Georgia" w:eastAsia="SimSun" w:hAnsi="Georgia"/>
      <w:sz w:val="12"/>
    </w:rPr>
  </w:style>
  <w:style w:type="paragraph" w:customStyle="1" w:styleId="Ununderlined">
    <w:name w:val="Ununderlined"/>
    <w:basedOn w:val="Normal"/>
    <w:link w:val="UnunderlinedChar"/>
    <w:qFormat/>
    <w:rsid w:val="00FE2E1E"/>
    <w:rPr>
      <w:rFonts w:ascii="Georgia" w:eastAsia="SimSun" w:hAnsi="Georgia"/>
      <w:sz w:val="12"/>
    </w:rPr>
  </w:style>
  <w:style w:type="character" w:customStyle="1" w:styleId="HighlightingChar">
    <w:name w:val="Highlighting Char"/>
    <w:link w:val="Highlighting"/>
    <w:locked/>
    <w:rsid w:val="00FE2E1E"/>
    <w:rPr>
      <w:rFonts w:ascii="Georgia" w:eastAsia="SimSun" w:hAnsi="Georgia"/>
      <w:u w:val="thick"/>
    </w:rPr>
  </w:style>
  <w:style w:type="paragraph" w:customStyle="1" w:styleId="Highlighting">
    <w:name w:val="Highlighting"/>
    <w:basedOn w:val="Normal"/>
    <w:link w:val="HighlightingChar"/>
    <w:autoRedefine/>
    <w:qFormat/>
    <w:rsid w:val="00FE2E1E"/>
    <w:rPr>
      <w:rFonts w:ascii="Georgia" w:eastAsia="SimSun" w:hAnsi="Georgia"/>
      <w:u w:val="thick"/>
    </w:rPr>
  </w:style>
  <w:style w:type="character" w:customStyle="1" w:styleId="CITEChar0">
    <w:name w:val="CITE Char"/>
    <w:link w:val="CITE"/>
    <w:locked/>
    <w:rsid w:val="00FE2E1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E2E1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FE2E1E"/>
    <w:pPr>
      <w:spacing w:before="100" w:beforeAutospacing="1" w:after="100" w:afterAutospacing="1"/>
    </w:pPr>
    <w:rPr>
      <w:rFonts w:eastAsia="Times New Roman"/>
      <w:sz w:val="24"/>
      <w:lang w:eastAsia="zh-CN"/>
    </w:rPr>
  </w:style>
  <w:style w:type="paragraph" w:customStyle="1" w:styleId="Analytics">
    <w:name w:val="Analytics"/>
    <w:basedOn w:val="Normal"/>
    <w:rsid w:val="00FE2E1E"/>
    <w:rPr>
      <w:rFonts w:eastAsia="Calibri"/>
      <w:b/>
      <w:sz w:val="24"/>
    </w:rPr>
  </w:style>
  <w:style w:type="paragraph" w:customStyle="1" w:styleId="D345FF3D873148C5AE3FBF3267827368">
    <w:name w:val="D345FF3D873148C5AE3FBF3267827368"/>
    <w:uiPriority w:val="99"/>
    <w:qFormat/>
    <w:rsid w:val="00FE2E1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E2E1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E2E1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E2E1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E2E1E"/>
    <w:rPr>
      <w:b/>
      <w:sz w:val="28"/>
    </w:rPr>
  </w:style>
  <w:style w:type="character" w:customStyle="1" w:styleId="SourcenameChar">
    <w:name w:val="Source name Char"/>
    <w:link w:val="Sourcename"/>
    <w:locked/>
    <w:rsid w:val="00FE2E1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E2E1E"/>
    <w:rPr>
      <w:b/>
      <w:bCs/>
      <w:sz w:val="20"/>
    </w:rPr>
  </w:style>
  <w:style w:type="character" w:customStyle="1" w:styleId="underlinedcardChar">
    <w:name w:val="underlined card Char"/>
    <w:link w:val="underlinedcard0"/>
    <w:locked/>
    <w:rsid w:val="00FE2E1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E2E1E"/>
    <w:rPr>
      <w:sz w:val="22"/>
      <w:u w:val="single"/>
    </w:rPr>
  </w:style>
  <w:style w:type="paragraph" w:customStyle="1" w:styleId="FullText">
    <w:name w:val="Full Text"/>
    <w:basedOn w:val="Normal"/>
    <w:uiPriority w:val="99"/>
    <w:qFormat/>
    <w:rsid w:val="00FE2E1E"/>
    <w:rPr>
      <w:rFonts w:eastAsia="Times New Roman"/>
    </w:rPr>
  </w:style>
  <w:style w:type="character" w:customStyle="1" w:styleId="TextUnderlineChar">
    <w:name w:val="Text Underline Char"/>
    <w:link w:val="TextUnderline"/>
    <w:locked/>
    <w:rsid w:val="00FE2E1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E2E1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FE2E1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E2E1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E2E1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E2E1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FE2E1E"/>
    <w:pPr>
      <w:spacing w:before="240"/>
      <w:outlineLvl w:val="2"/>
    </w:pPr>
    <w:rPr>
      <w:rFonts w:eastAsia="Times New Roman"/>
      <w:b/>
    </w:rPr>
  </w:style>
  <w:style w:type="character" w:customStyle="1" w:styleId="CiteCardChar">
    <w:name w:val="Cite_Card Char"/>
    <w:link w:val="CiteCard0"/>
    <w:locked/>
    <w:rsid w:val="00FE2E1E"/>
    <w:rPr>
      <w:rFonts w:ascii="Times New Roman" w:eastAsia="Times New Roman" w:hAnsi="Times New Roman" w:cs="Arial"/>
      <w:bCs/>
      <w:sz w:val="20"/>
      <w:szCs w:val="20"/>
    </w:rPr>
  </w:style>
  <w:style w:type="paragraph" w:customStyle="1" w:styleId="CiteCard0">
    <w:name w:val="Cite_Card"/>
    <w:link w:val="CiteCardChar"/>
    <w:qFormat/>
    <w:rsid w:val="00FE2E1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E2E1E"/>
    <w:pPr>
      <w:widowControl w:val="0"/>
    </w:pPr>
    <w:rPr>
      <w:rFonts w:eastAsia="MS Mincho"/>
      <w:color w:val="auto"/>
    </w:rPr>
  </w:style>
  <w:style w:type="paragraph" w:customStyle="1" w:styleId="dropcap">
    <w:name w:val="dropcap"/>
    <w:basedOn w:val="Normal"/>
    <w:uiPriority w:val="99"/>
    <w:qFormat/>
    <w:rsid w:val="00FE2E1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FE2E1E"/>
    <w:rPr>
      <w:rFonts w:ascii="Georgia" w:eastAsia="Times New Roman" w:hAnsi="Georgia"/>
      <w:u w:val="single"/>
    </w:rPr>
  </w:style>
  <w:style w:type="paragraph" w:customStyle="1" w:styleId="StyleStyle49pt6">
    <w:name w:val="Style Style4 + 9 pt6"/>
    <w:basedOn w:val="Style4"/>
    <w:link w:val="StyleStyle49pt6Char"/>
    <w:qFormat/>
    <w:rsid w:val="00FE2E1E"/>
    <w:rPr>
      <w:rFonts w:ascii="Georgia" w:hAnsi="Georgia"/>
    </w:rPr>
  </w:style>
  <w:style w:type="character" w:customStyle="1" w:styleId="UnderlineCharCharCharCharChar">
    <w:name w:val="Underline Char Char Char Char Char"/>
    <w:link w:val="UnderlineCharCharCharChar"/>
    <w:locked/>
    <w:rsid w:val="00FE2E1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E2E1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E2E1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E2E1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E2E1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E2E1E"/>
    <w:rPr>
      <w:rFonts w:ascii="Georgia" w:hAnsi="Georgia" w:cs="Calibri"/>
      <w:b/>
      <w:bCs/>
      <w:u w:val="single"/>
    </w:rPr>
  </w:style>
  <w:style w:type="character" w:customStyle="1" w:styleId="DebatenoramlChar">
    <w:name w:val="Debatenoraml Char"/>
    <w:link w:val="Debatenoraml"/>
    <w:locked/>
    <w:rsid w:val="00FE2E1E"/>
    <w:rPr>
      <w:rFonts w:ascii="Times New Roman" w:hAnsi="Times New Roman" w:cs="Times New Roman"/>
    </w:rPr>
  </w:style>
  <w:style w:type="paragraph" w:customStyle="1" w:styleId="Debatenoraml">
    <w:name w:val="Debatenoraml"/>
    <w:basedOn w:val="NoSpacing"/>
    <w:link w:val="DebatenoramlChar"/>
    <w:qFormat/>
    <w:rsid w:val="00FE2E1E"/>
    <w:rPr>
      <w:rFonts w:eastAsiaTheme="minorHAnsi"/>
      <w:sz w:val="22"/>
      <w:szCs w:val="22"/>
    </w:rPr>
  </w:style>
  <w:style w:type="paragraph" w:customStyle="1" w:styleId="SynergyTag">
    <w:name w:val="SynergyTag"/>
    <w:basedOn w:val="Normal"/>
    <w:uiPriority w:val="99"/>
    <w:qFormat/>
    <w:rsid w:val="00FE2E1E"/>
    <w:rPr>
      <w:rFonts w:eastAsia="Calibri"/>
      <w:b/>
    </w:rPr>
  </w:style>
  <w:style w:type="character" w:customStyle="1" w:styleId="QualsChar">
    <w:name w:val="Quals Char"/>
    <w:link w:val="Quals"/>
    <w:locked/>
    <w:rsid w:val="00FE2E1E"/>
    <w:rPr>
      <w:rFonts w:ascii="Georgia" w:eastAsia="Calibri" w:hAnsi="Georgia"/>
      <w:sz w:val="18"/>
    </w:rPr>
  </w:style>
  <w:style w:type="paragraph" w:customStyle="1" w:styleId="Quals">
    <w:name w:val="Quals"/>
    <w:basedOn w:val="Normal"/>
    <w:link w:val="QualsChar"/>
    <w:qFormat/>
    <w:rsid w:val="00FE2E1E"/>
    <w:rPr>
      <w:rFonts w:ascii="Georgia" w:eastAsia="Calibri" w:hAnsi="Georgia"/>
      <w:sz w:val="18"/>
    </w:rPr>
  </w:style>
  <w:style w:type="paragraph" w:customStyle="1" w:styleId="times">
    <w:name w:val="times"/>
    <w:basedOn w:val="Normal"/>
    <w:qFormat/>
    <w:rsid w:val="00FE2E1E"/>
    <w:pPr>
      <w:spacing w:before="100" w:beforeAutospacing="1" w:after="100" w:afterAutospacing="1"/>
    </w:pPr>
    <w:rPr>
      <w:rFonts w:eastAsia="Times New Roman"/>
      <w:sz w:val="24"/>
    </w:rPr>
  </w:style>
  <w:style w:type="paragraph" w:customStyle="1" w:styleId="BodyA">
    <w:name w:val="Body A"/>
    <w:uiPriority w:val="99"/>
    <w:qFormat/>
    <w:rsid w:val="00FE2E1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E2E1E"/>
    <w:rPr>
      <w:rFonts w:ascii="Georgia" w:eastAsia="Times New Roman" w:hAnsi="Georgia"/>
      <w:b/>
      <w:caps/>
      <w:szCs w:val="28"/>
      <w:u w:val="single"/>
    </w:rPr>
  </w:style>
  <w:style w:type="paragraph" w:customStyle="1" w:styleId="Starred">
    <w:name w:val="Starred"/>
    <w:basedOn w:val="Normal"/>
    <w:link w:val="StarredChar"/>
    <w:qFormat/>
    <w:rsid w:val="00FE2E1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FE2E1E"/>
    <w:rPr>
      <w:rFonts w:ascii="Georgia" w:eastAsia="Times New Roman" w:hAnsi="Georgia"/>
      <w:b/>
      <w:caps/>
      <w:szCs w:val="28"/>
      <w:u w:val="single"/>
    </w:rPr>
  </w:style>
  <w:style w:type="paragraph" w:customStyle="1" w:styleId="NotStarred">
    <w:name w:val="NotStarred"/>
    <w:basedOn w:val="Normal"/>
    <w:link w:val="NotStarredChar"/>
    <w:qFormat/>
    <w:rsid w:val="00FE2E1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FE2E1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E2E1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E2E1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FE2E1E"/>
    <w:rPr>
      <w:rFonts w:ascii="Georgia" w:eastAsia="Calibri" w:hAnsi="Georgia"/>
      <w:b/>
    </w:rPr>
  </w:style>
  <w:style w:type="paragraph" w:customStyle="1" w:styleId="H4Tag">
    <w:name w:val="H4 (Tag)"/>
    <w:basedOn w:val="Normal"/>
    <w:link w:val="H4TagChar1"/>
    <w:qFormat/>
    <w:rsid w:val="00FE2E1E"/>
    <w:rPr>
      <w:rFonts w:ascii="Georgia" w:eastAsia="Calibri" w:hAnsi="Georgia"/>
      <w:b/>
    </w:rPr>
  </w:style>
  <w:style w:type="paragraph" w:customStyle="1" w:styleId="CM25">
    <w:name w:val="CM25"/>
    <w:basedOn w:val="Default"/>
    <w:next w:val="Default"/>
    <w:qFormat/>
    <w:rsid w:val="00FE2E1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E2E1E"/>
    <w:rPr>
      <w:rFonts w:ascii="Georgia" w:hAnsi="Georgia"/>
      <w:b/>
    </w:rPr>
  </w:style>
  <w:style w:type="paragraph" w:customStyle="1" w:styleId="Debate-CardTagandCite-F6">
    <w:name w:val="Debate- Card Tag and Cite- F6"/>
    <w:basedOn w:val="Normal"/>
    <w:link w:val="Debate-CardTagandCite-F6Char"/>
    <w:qFormat/>
    <w:rsid w:val="00FE2E1E"/>
    <w:pPr>
      <w:contextualSpacing/>
    </w:pPr>
    <w:rPr>
      <w:rFonts w:ascii="Georgia" w:hAnsi="Georgia"/>
      <w:b/>
    </w:rPr>
  </w:style>
  <w:style w:type="character" w:customStyle="1" w:styleId="CardtextChar4">
    <w:name w:val="Card text Char"/>
    <w:link w:val="Cardtext3"/>
    <w:locked/>
    <w:rsid w:val="00FE2E1E"/>
    <w:rPr>
      <w:rFonts w:ascii="Arial Narrow" w:hAnsi="Arial Narrow"/>
      <w:u w:val="single"/>
    </w:rPr>
  </w:style>
  <w:style w:type="paragraph" w:customStyle="1" w:styleId="Cardtext3">
    <w:name w:val="Card text"/>
    <w:link w:val="CardtextChar4"/>
    <w:qFormat/>
    <w:rsid w:val="00FE2E1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E2E1E"/>
    <w:rPr>
      <w:rFonts w:ascii="Georgia" w:eastAsia="Times New Roman" w:hAnsi="Georgia"/>
      <w:b/>
      <w:szCs w:val="28"/>
      <w:u w:val="single"/>
    </w:rPr>
  </w:style>
  <w:style w:type="paragraph" w:customStyle="1" w:styleId="NewHeading2">
    <w:name w:val="NewHeading2"/>
    <w:basedOn w:val="Normal"/>
    <w:link w:val="NewHeading2Char"/>
    <w:qFormat/>
    <w:rsid w:val="00FE2E1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FE2E1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E2E1E"/>
    <w:rPr>
      <w:rFonts w:eastAsia="Calibri"/>
    </w:rPr>
  </w:style>
  <w:style w:type="paragraph" w:customStyle="1" w:styleId="TagLine">
    <w:name w:val="Tag Line"/>
    <w:basedOn w:val="Normal"/>
    <w:next w:val="FullText"/>
    <w:uiPriority w:val="99"/>
    <w:qFormat/>
    <w:rsid w:val="00FE2E1E"/>
    <w:rPr>
      <w:rFonts w:ascii="Arial Narrow" w:eastAsia="Times New Roman" w:hAnsi="Arial Narrow"/>
      <w:b/>
      <w:sz w:val="28"/>
    </w:rPr>
  </w:style>
  <w:style w:type="paragraph" w:customStyle="1" w:styleId="Card6pt">
    <w:name w:val="Card 6pt"/>
    <w:basedOn w:val="Normal"/>
    <w:uiPriority w:val="99"/>
    <w:qFormat/>
    <w:rsid w:val="00FE2E1E"/>
    <w:pPr>
      <w:ind w:left="288" w:right="288"/>
    </w:pPr>
    <w:rPr>
      <w:rFonts w:eastAsia="Calibri"/>
      <w:color w:val="000000"/>
      <w:sz w:val="12"/>
      <w:szCs w:val="20"/>
    </w:rPr>
  </w:style>
  <w:style w:type="character" w:customStyle="1" w:styleId="FullCiteChar">
    <w:name w:val="Full Cite Char"/>
    <w:link w:val="FullCite"/>
    <w:locked/>
    <w:rsid w:val="00FE2E1E"/>
    <w:rPr>
      <w:rFonts w:ascii="Garamond" w:eastAsia="Calibri" w:hAnsi="Garamond"/>
    </w:rPr>
  </w:style>
  <w:style w:type="paragraph" w:customStyle="1" w:styleId="FullCite">
    <w:name w:val="Full Cite"/>
    <w:basedOn w:val="Normal"/>
    <w:next w:val="Normal"/>
    <w:link w:val="FullCiteChar"/>
    <w:qFormat/>
    <w:rsid w:val="00FE2E1E"/>
    <w:rPr>
      <w:rFonts w:ascii="Garamond" w:eastAsia="Calibri" w:hAnsi="Garamond"/>
    </w:rPr>
  </w:style>
  <w:style w:type="character" w:customStyle="1" w:styleId="StyleCardStyleBlackUnderlineChar">
    <w:name w:val="Style Card Style + Black Underline Char"/>
    <w:link w:val="StyleCardStyleBlackUnderline"/>
    <w:locked/>
    <w:rsid w:val="00FE2E1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E2E1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FE2E1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E2E1E"/>
    <w:rPr>
      <w:rFonts w:ascii="Century Gothic" w:eastAsia="Times New Roman" w:hAnsi="Century Gothic"/>
    </w:rPr>
  </w:style>
  <w:style w:type="character" w:customStyle="1" w:styleId="StylecardThickunderlineChar">
    <w:name w:val="Style card + Thick underline Char"/>
    <w:link w:val="StylecardThickunderline"/>
    <w:locked/>
    <w:rsid w:val="00FE2E1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E2E1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FE2E1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E2E1E"/>
    <w:pPr>
      <w:ind w:left="288" w:right="288"/>
    </w:pPr>
    <w:rPr>
      <w:rFonts w:ascii="Georgia" w:eastAsia="SimSun" w:hAnsi="Georgia"/>
      <w:b/>
      <w:bCs/>
      <w:u w:val="single"/>
      <w:lang w:eastAsia="zh-CN"/>
    </w:rPr>
  </w:style>
  <w:style w:type="paragraph" w:customStyle="1" w:styleId="CM27">
    <w:name w:val="CM27"/>
    <w:basedOn w:val="Default"/>
    <w:next w:val="Default"/>
    <w:qFormat/>
    <w:rsid w:val="00FE2E1E"/>
    <w:pPr>
      <w:spacing w:after="200" w:line="276" w:lineRule="auto"/>
    </w:pPr>
    <w:rPr>
      <w:rFonts w:eastAsia="Calibri"/>
      <w:color w:val="auto"/>
      <w:sz w:val="22"/>
    </w:rPr>
  </w:style>
  <w:style w:type="paragraph" w:customStyle="1" w:styleId="font-null">
    <w:name w:val="font-null"/>
    <w:basedOn w:val="Normal"/>
    <w:uiPriority w:val="99"/>
    <w:qFormat/>
    <w:rsid w:val="00FE2E1E"/>
    <w:pPr>
      <w:spacing w:before="100" w:beforeAutospacing="1" w:after="100" w:afterAutospacing="1"/>
    </w:pPr>
    <w:rPr>
      <w:rFonts w:eastAsia="Times New Roman"/>
      <w:sz w:val="24"/>
    </w:rPr>
  </w:style>
  <w:style w:type="paragraph" w:customStyle="1" w:styleId="rteindent1">
    <w:name w:val="rteindent1"/>
    <w:basedOn w:val="Normal"/>
    <w:uiPriority w:val="99"/>
    <w:qFormat/>
    <w:rsid w:val="00FE2E1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E2E1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E2E1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E2E1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E2E1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E2E1E"/>
    <w:pPr>
      <w:spacing w:before="100" w:beforeAutospacing="1" w:after="100" w:afterAutospacing="1"/>
    </w:pPr>
    <w:rPr>
      <w:rFonts w:eastAsia="Times New Roman"/>
      <w:sz w:val="24"/>
    </w:rPr>
  </w:style>
  <w:style w:type="paragraph" w:customStyle="1" w:styleId="class">
    <w:name w:val="class"/>
    <w:basedOn w:val="Normal"/>
    <w:uiPriority w:val="99"/>
    <w:qFormat/>
    <w:rsid w:val="00FE2E1E"/>
    <w:pPr>
      <w:spacing w:before="100" w:beforeAutospacing="1" w:after="100" w:afterAutospacing="1"/>
    </w:pPr>
    <w:rPr>
      <w:rFonts w:eastAsia="Times New Roman"/>
      <w:sz w:val="24"/>
    </w:rPr>
  </w:style>
  <w:style w:type="character" w:customStyle="1" w:styleId="blocktitleChar">
    <w:name w:val="block title Char"/>
    <w:link w:val="blocktitle0"/>
    <w:locked/>
    <w:rsid w:val="00FE2E1E"/>
    <w:rPr>
      <w:rFonts w:ascii="Calibri" w:eastAsia="Calibri" w:hAnsi="Calibri"/>
      <w:b/>
      <w:caps/>
      <w:sz w:val="28"/>
      <w:szCs w:val="28"/>
      <w:lang w:val="es-ES"/>
    </w:rPr>
  </w:style>
  <w:style w:type="paragraph" w:customStyle="1" w:styleId="Pa6">
    <w:name w:val="Pa6"/>
    <w:basedOn w:val="Normal"/>
    <w:next w:val="Normal"/>
    <w:uiPriority w:val="99"/>
    <w:qFormat/>
    <w:rsid w:val="00FE2E1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E2E1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E2E1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E2E1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E2E1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E2E1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E2E1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E2E1E"/>
    <w:rPr>
      <w:rFonts w:ascii="Georgia" w:eastAsia="SimSun" w:hAnsi="Georgia"/>
      <w:b/>
      <w:bCs/>
    </w:rPr>
  </w:style>
  <w:style w:type="paragraph" w:customStyle="1" w:styleId="summary">
    <w:name w:val="summary"/>
    <w:basedOn w:val="Normal"/>
    <w:uiPriority w:val="99"/>
    <w:qFormat/>
    <w:rsid w:val="00FE2E1E"/>
    <w:pPr>
      <w:spacing w:before="100" w:beforeAutospacing="1" w:after="100" w:afterAutospacing="1"/>
    </w:pPr>
    <w:rPr>
      <w:rFonts w:eastAsia="Times New Roman"/>
      <w:sz w:val="24"/>
    </w:rPr>
  </w:style>
  <w:style w:type="paragraph" w:customStyle="1" w:styleId="Caption2">
    <w:name w:val="Caption2"/>
    <w:basedOn w:val="Normal"/>
    <w:uiPriority w:val="99"/>
    <w:qFormat/>
    <w:rsid w:val="00FE2E1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E2E1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E2E1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FE2E1E"/>
    <w:pPr>
      <w:jc w:val="center"/>
    </w:pPr>
    <w:rPr>
      <w:rFonts w:ascii="Book Antiqua" w:eastAsia="Times New Roman" w:hAnsi="Book Antiqua"/>
      <w:b/>
      <w:sz w:val="28"/>
    </w:rPr>
  </w:style>
  <w:style w:type="paragraph" w:customStyle="1" w:styleId="Little">
    <w:name w:val="Little"/>
    <w:basedOn w:val="Normal"/>
    <w:next w:val="Normal"/>
    <w:link w:val="LittleChar"/>
    <w:qFormat/>
    <w:rsid w:val="00FE2E1E"/>
    <w:pPr>
      <w:ind w:left="288"/>
    </w:pPr>
    <w:rPr>
      <w:rFonts w:ascii="Garamond" w:eastAsia="Times New Roman" w:hAnsi="Garamond"/>
    </w:rPr>
  </w:style>
  <w:style w:type="paragraph" w:customStyle="1" w:styleId="AAAcard">
    <w:name w:val="AAAcard"/>
    <w:basedOn w:val="Normal"/>
    <w:uiPriority w:val="99"/>
    <w:qFormat/>
    <w:rsid w:val="00FE2E1E"/>
    <w:pPr>
      <w:ind w:left="288" w:right="288"/>
    </w:pPr>
    <w:rPr>
      <w:rFonts w:eastAsia="Times New Roman"/>
    </w:rPr>
  </w:style>
  <w:style w:type="paragraph" w:customStyle="1" w:styleId="Caption3">
    <w:name w:val="Caption3"/>
    <w:basedOn w:val="Normal"/>
    <w:uiPriority w:val="99"/>
    <w:qFormat/>
    <w:rsid w:val="00FE2E1E"/>
    <w:pPr>
      <w:spacing w:before="100" w:beforeAutospacing="1" w:after="100" w:afterAutospacing="1"/>
    </w:pPr>
    <w:rPr>
      <w:rFonts w:eastAsia="Times New Roman"/>
      <w:sz w:val="24"/>
    </w:rPr>
  </w:style>
  <w:style w:type="paragraph" w:customStyle="1" w:styleId="body-12-5">
    <w:name w:val="body-12-5"/>
    <w:basedOn w:val="Normal"/>
    <w:uiPriority w:val="99"/>
    <w:qFormat/>
    <w:rsid w:val="00FE2E1E"/>
    <w:pPr>
      <w:spacing w:before="100" w:beforeAutospacing="1" w:after="100" w:afterAutospacing="1"/>
    </w:pPr>
    <w:rPr>
      <w:rFonts w:eastAsia="Times New Roman"/>
      <w:sz w:val="24"/>
    </w:rPr>
  </w:style>
  <w:style w:type="paragraph" w:customStyle="1" w:styleId="infuse">
    <w:name w:val="infuse"/>
    <w:basedOn w:val="Normal"/>
    <w:uiPriority w:val="99"/>
    <w:qFormat/>
    <w:rsid w:val="00FE2E1E"/>
    <w:pPr>
      <w:spacing w:before="100" w:beforeAutospacing="1" w:after="100" w:afterAutospacing="1"/>
    </w:pPr>
    <w:rPr>
      <w:rFonts w:eastAsia="Times New Roman"/>
      <w:sz w:val="24"/>
    </w:rPr>
  </w:style>
  <w:style w:type="paragraph" w:customStyle="1" w:styleId="fontreg">
    <w:name w:val="font_reg"/>
    <w:basedOn w:val="Normal"/>
    <w:uiPriority w:val="99"/>
    <w:qFormat/>
    <w:rsid w:val="00FE2E1E"/>
    <w:pPr>
      <w:spacing w:before="100" w:beforeAutospacing="1" w:after="100" w:afterAutospacing="1"/>
    </w:pPr>
    <w:rPr>
      <w:rFonts w:eastAsia="Times New Roman"/>
      <w:sz w:val="24"/>
    </w:rPr>
  </w:style>
  <w:style w:type="paragraph" w:customStyle="1" w:styleId="CITEF3">
    <w:name w:val="CITE F3"/>
    <w:uiPriority w:val="99"/>
    <w:qFormat/>
    <w:rsid w:val="00FE2E1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E2E1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E2E1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E2E1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E2E1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E2E1E"/>
    <w:pPr>
      <w:ind w:left="144"/>
    </w:pPr>
    <w:rPr>
      <w:rFonts w:ascii="Cambria" w:eastAsia="Calibri" w:hAnsi="Cambria"/>
      <w:sz w:val="24"/>
    </w:rPr>
  </w:style>
  <w:style w:type="paragraph" w:customStyle="1" w:styleId="FreeFormA">
    <w:name w:val="Free Form A"/>
    <w:autoRedefine/>
    <w:uiPriority w:val="99"/>
    <w:qFormat/>
    <w:rsid w:val="00FE2E1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E2E1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FE2E1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E2E1E"/>
    <w:rPr>
      <w:rFonts w:ascii="Times New Roman" w:eastAsia="Times New Roman" w:hAnsi="Times New Roman" w:cs="Times New Roman"/>
      <w:sz w:val="10"/>
    </w:rPr>
  </w:style>
  <w:style w:type="paragraph" w:customStyle="1" w:styleId="subheader">
    <w:name w:val="subheader"/>
    <w:basedOn w:val="Normal"/>
    <w:uiPriority w:val="99"/>
    <w:qFormat/>
    <w:rsid w:val="00FE2E1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E2E1E"/>
    <w:pPr>
      <w:spacing w:before="100" w:beforeAutospacing="1" w:after="100" w:afterAutospacing="1"/>
    </w:pPr>
    <w:rPr>
      <w:rFonts w:eastAsia="Times New Roman"/>
      <w:sz w:val="24"/>
    </w:rPr>
  </w:style>
  <w:style w:type="paragraph" w:customStyle="1" w:styleId="more">
    <w:name w:val="more"/>
    <w:basedOn w:val="Normal"/>
    <w:uiPriority w:val="99"/>
    <w:qFormat/>
    <w:rsid w:val="00FE2E1E"/>
    <w:pPr>
      <w:spacing w:before="100" w:beforeAutospacing="1" w:after="100" w:afterAutospacing="1"/>
    </w:pPr>
    <w:rPr>
      <w:rFonts w:eastAsia="Times New Roman"/>
      <w:sz w:val="24"/>
    </w:rPr>
  </w:style>
  <w:style w:type="paragraph" w:customStyle="1" w:styleId="story">
    <w:name w:val="story"/>
    <w:basedOn w:val="Normal"/>
    <w:uiPriority w:val="99"/>
    <w:qFormat/>
    <w:rsid w:val="00FE2E1E"/>
    <w:pPr>
      <w:spacing w:before="100" w:beforeAutospacing="1" w:after="100" w:afterAutospacing="1"/>
    </w:pPr>
    <w:rPr>
      <w:rFonts w:eastAsia="Times New Roman"/>
      <w:sz w:val="24"/>
    </w:rPr>
  </w:style>
  <w:style w:type="paragraph" w:customStyle="1" w:styleId="H1numbered">
    <w:name w:val="H1 numbered"/>
    <w:basedOn w:val="Normal"/>
    <w:uiPriority w:val="99"/>
    <w:qFormat/>
    <w:rsid w:val="00FE2E1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E2E1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E2E1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E2E1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E2E1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E2E1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E2E1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E2E1E"/>
    <w:pPr>
      <w:widowControl w:val="0"/>
      <w:spacing w:after="63"/>
    </w:pPr>
    <w:rPr>
      <w:rFonts w:ascii="Arial" w:hAnsi="Arial"/>
      <w:color w:val="auto"/>
    </w:rPr>
  </w:style>
  <w:style w:type="paragraph" w:customStyle="1" w:styleId="CM35">
    <w:name w:val="CM35"/>
    <w:basedOn w:val="Default"/>
    <w:next w:val="Default"/>
    <w:uiPriority w:val="99"/>
    <w:qFormat/>
    <w:rsid w:val="00FE2E1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E2E1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E2E1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E2E1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E2E1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E2E1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FE2E1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E2E1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FE2E1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E2E1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E2E1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E2E1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E2E1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E2E1E"/>
    <w:rPr>
      <w:rFonts w:ascii="Georgia" w:hAnsi="Georgia"/>
      <w:lang w:val="x-none" w:eastAsia="x-none"/>
    </w:rPr>
  </w:style>
  <w:style w:type="character" w:customStyle="1" w:styleId="NormalFontChar">
    <w:name w:val="Normal Font Char"/>
    <w:link w:val="NormalFont"/>
    <w:locked/>
    <w:rsid w:val="00FE2E1E"/>
    <w:rPr>
      <w:rFonts w:ascii="Times New Roman" w:eastAsia="Times New Roman" w:hAnsi="Times New Roman" w:cs="Times New Roman"/>
      <w:sz w:val="20"/>
      <w:szCs w:val="20"/>
    </w:rPr>
  </w:style>
  <w:style w:type="paragraph" w:customStyle="1" w:styleId="NormalFont">
    <w:name w:val="Normal Font"/>
    <w:link w:val="NormalFontChar"/>
    <w:qFormat/>
    <w:rsid w:val="00FE2E1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E2E1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E2E1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E2E1E"/>
    <w:rPr>
      <w:u w:val="single"/>
      <w:lang w:val="x-none" w:eastAsia="x-none"/>
    </w:rPr>
  </w:style>
  <w:style w:type="character" w:customStyle="1" w:styleId="StyleNormalFont11ptBoldUnderlineChar">
    <w:name w:val="Style Normal Font + 11 pt Bold Underline Char"/>
    <w:link w:val="StyleNormalFont11ptBoldUnderline"/>
    <w:locked/>
    <w:rsid w:val="00FE2E1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E2E1E"/>
    <w:rPr>
      <w:b/>
      <w:bCs/>
      <w:u w:val="single"/>
      <w:lang w:val="x-none" w:eastAsia="x-none"/>
    </w:rPr>
  </w:style>
  <w:style w:type="paragraph" w:customStyle="1" w:styleId="Smallfont0">
    <w:name w:val="Smallfont"/>
    <w:basedOn w:val="Normal"/>
    <w:uiPriority w:val="99"/>
    <w:qFormat/>
    <w:rsid w:val="00FE2E1E"/>
    <w:rPr>
      <w:rFonts w:eastAsia="Times New Roman"/>
      <w:sz w:val="15"/>
    </w:rPr>
  </w:style>
  <w:style w:type="paragraph" w:customStyle="1" w:styleId="formatvorlage2">
    <w:name w:val="formatvorlage2"/>
    <w:basedOn w:val="Normal"/>
    <w:uiPriority w:val="99"/>
    <w:qFormat/>
    <w:rsid w:val="00FE2E1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E2E1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E2E1E"/>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FE2E1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E2E1E"/>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FE2E1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E2E1E"/>
    <w:pPr>
      <w:ind w:left="144"/>
    </w:pPr>
    <w:rPr>
      <w:rFonts w:ascii="Georgia" w:eastAsia="Times New Roman" w:hAnsi="Georgia"/>
      <w:lang w:val="x-none" w:eastAsia="x-none"/>
    </w:rPr>
  </w:style>
  <w:style w:type="paragraph" w:customStyle="1" w:styleId="deck">
    <w:name w:val="deck"/>
    <w:basedOn w:val="Normal"/>
    <w:uiPriority w:val="99"/>
    <w:qFormat/>
    <w:rsid w:val="00FE2E1E"/>
    <w:pPr>
      <w:spacing w:before="100" w:beforeAutospacing="1" w:after="100" w:afterAutospacing="1"/>
    </w:pPr>
    <w:rPr>
      <w:rFonts w:eastAsia="Times New Roman"/>
      <w:sz w:val="24"/>
    </w:rPr>
  </w:style>
  <w:style w:type="paragraph" w:customStyle="1" w:styleId="i1">
    <w:name w:val="i1"/>
    <w:basedOn w:val="Normal"/>
    <w:uiPriority w:val="99"/>
    <w:qFormat/>
    <w:rsid w:val="00FE2E1E"/>
    <w:pPr>
      <w:spacing w:before="100" w:beforeAutospacing="1" w:after="100" w:afterAutospacing="1"/>
    </w:pPr>
    <w:rPr>
      <w:rFonts w:eastAsia="Times New Roman"/>
      <w:sz w:val="24"/>
    </w:rPr>
  </w:style>
  <w:style w:type="paragraph" w:customStyle="1" w:styleId="question">
    <w:name w:val="question"/>
    <w:basedOn w:val="Normal"/>
    <w:uiPriority w:val="99"/>
    <w:qFormat/>
    <w:rsid w:val="00FE2E1E"/>
    <w:pPr>
      <w:spacing w:before="100" w:beforeAutospacing="1" w:after="100" w:afterAutospacing="1"/>
    </w:pPr>
    <w:rPr>
      <w:rFonts w:eastAsia="Times New Roman"/>
      <w:sz w:val="24"/>
    </w:rPr>
  </w:style>
  <w:style w:type="paragraph" w:customStyle="1" w:styleId="bodycopy">
    <w:name w:val="bodycopy"/>
    <w:basedOn w:val="Normal"/>
    <w:uiPriority w:val="99"/>
    <w:qFormat/>
    <w:rsid w:val="00FE2E1E"/>
    <w:pPr>
      <w:spacing w:before="100" w:beforeAutospacing="1" w:after="100" w:afterAutospacing="1"/>
    </w:pPr>
    <w:rPr>
      <w:rFonts w:eastAsia="Times New Roman"/>
      <w:sz w:val="24"/>
    </w:rPr>
  </w:style>
  <w:style w:type="paragraph" w:customStyle="1" w:styleId="Fifth">
    <w:name w:val="Fifth"/>
    <w:basedOn w:val="Normal"/>
    <w:link w:val="FifthChar"/>
    <w:qFormat/>
    <w:rsid w:val="00FE2E1E"/>
    <w:rPr>
      <w:rFonts w:eastAsia="Calibri"/>
    </w:rPr>
  </w:style>
  <w:style w:type="paragraph" w:customStyle="1" w:styleId="NoteLevel22">
    <w:name w:val="Note Level 22"/>
    <w:basedOn w:val="Normal"/>
    <w:next w:val="Normal"/>
    <w:uiPriority w:val="99"/>
    <w:qFormat/>
    <w:rsid w:val="00FE2E1E"/>
    <w:pPr>
      <w:keepNext/>
      <w:ind w:left="288" w:right="288"/>
    </w:pPr>
    <w:rPr>
      <w:rFonts w:eastAsia="MS Gothic"/>
      <w:szCs w:val="20"/>
    </w:rPr>
  </w:style>
  <w:style w:type="paragraph" w:customStyle="1" w:styleId="wp-caption-text">
    <w:name w:val="wp-caption-text"/>
    <w:basedOn w:val="Normal"/>
    <w:qFormat/>
    <w:rsid w:val="00FE2E1E"/>
    <w:pPr>
      <w:spacing w:before="100" w:beforeAutospacing="1" w:after="100" w:afterAutospacing="1"/>
    </w:pPr>
    <w:rPr>
      <w:rFonts w:eastAsia="Times New Roman"/>
      <w:sz w:val="24"/>
    </w:rPr>
  </w:style>
  <w:style w:type="paragraph" w:customStyle="1" w:styleId="svarticle">
    <w:name w:val="svarticle"/>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E2E1E"/>
    <w:pPr>
      <w:spacing w:before="100" w:beforeAutospacing="1" w:after="100" w:afterAutospacing="1"/>
    </w:pPr>
  </w:style>
  <w:style w:type="paragraph" w:customStyle="1" w:styleId="description">
    <w:name w:val="description"/>
    <w:basedOn w:val="Normal"/>
    <w:uiPriority w:val="99"/>
    <w:qFormat/>
    <w:rsid w:val="00FE2E1E"/>
    <w:pPr>
      <w:spacing w:before="100" w:beforeAutospacing="1" w:after="100" w:afterAutospacing="1"/>
    </w:pPr>
  </w:style>
  <w:style w:type="paragraph" w:customStyle="1" w:styleId="graf">
    <w:name w:val="graf"/>
    <w:basedOn w:val="Normal"/>
    <w:uiPriority w:val="99"/>
    <w:qFormat/>
    <w:rsid w:val="00FE2E1E"/>
    <w:pPr>
      <w:spacing w:before="100" w:beforeAutospacing="1" w:after="100" w:afterAutospacing="1"/>
    </w:pPr>
  </w:style>
  <w:style w:type="paragraph" w:customStyle="1" w:styleId="column">
    <w:name w:val="column"/>
    <w:basedOn w:val="Normal"/>
    <w:uiPriority w:val="99"/>
    <w:qFormat/>
    <w:rsid w:val="00FE2E1E"/>
    <w:pPr>
      <w:spacing w:before="100" w:beforeAutospacing="1" w:after="100" w:afterAutospacing="1"/>
    </w:pPr>
  </w:style>
  <w:style w:type="paragraph" w:customStyle="1" w:styleId="recirc-container">
    <w:name w:val="recirc-container"/>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E2E1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E2E1E"/>
    <w:rPr>
      <w:rFonts w:ascii="Georgia" w:hAnsi="Georgia" w:hint="default"/>
      <w:i/>
      <w:iCs/>
      <w:color w:val="808080"/>
    </w:rPr>
  </w:style>
  <w:style w:type="character" w:customStyle="1" w:styleId="cardchar00">
    <w:name w:val="cardchar0"/>
    <w:basedOn w:val="DefaultParagraphFont"/>
    <w:rsid w:val="00FE2E1E"/>
  </w:style>
  <w:style w:type="character" w:customStyle="1" w:styleId="UnderlineNon-bold">
    <w:name w:val="Underline Non - bold"/>
    <w:rsid w:val="00FE2E1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E2E1E"/>
  </w:style>
  <w:style w:type="character" w:customStyle="1" w:styleId="StyleHeading4UnderlinedsmalltextGaramondChar">
    <w:name w:val="Style Heading 4Underlinedsmall text + Garamond Char"/>
    <w:link w:val="StyleHeading4UnderlinedsmalltextGaramond"/>
    <w:locked/>
    <w:rsid w:val="00FE2E1E"/>
    <w:rPr>
      <w:rFonts w:ascii="Calibri" w:hAnsi="Calibri"/>
    </w:rPr>
  </w:style>
  <w:style w:type="character" w:customStyle="1" w:styleId="Heading5Char2">
    <w:name w:val="Heading 5 Char2"/>
    <w:rsid w:val="00FE2E1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E2E1E"/>
    <w:rPr>
      <w:rFonts w:ascii="Arial" w:hAnsi="Arial" w:cs="Arial"/>
      <w:vanish/>
      <w:sz w:val="16"/>
      <w:szCs w:val="16"/>
    </w:rPr>
  </w:style>
  <w:style w:type="paragraph" w:styleId="z-TopofForm">
    <w:name w:val="HTML Top of Form"/>
    <w:basedOn w:val="Normal"/>
    <w:next w:val="Normal"/>
    <w:link w:val="z-TopofFormChar"/>
    <w:hidden/>
    <w:uiPriority w:val="99"/>
    <w:unhideWhenUsed/>
    <w:rsid w:val="00FE2E1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E2E1E"/>
    <w:rPr>
      <w:rFonts w:ascii="Arial" w:hAnsi="Arial" w:cs="Arial"/>
      <w:vanish/>
      <w:sz w:val="16"/>
      <w:szCs w:val="16"/>
    </w:rPr>
  </w:style>
  <w:style w:type="character" w:customStyle="1" w:styleId="z-BottomofFormChar">
    <w:name w:val="z-Bottom of Form Char"/>
    <w:basedOn w:val="DefaultParagraphFont"/>
    <w:link w:val="z-BottomofForm"/>
    <w:uiPriority w:val="99"/>
    <w:rsid w:val="00FE2E1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E2E1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E2E1E"/>
    <w:rPr>
      <w:rFonts w:ascii="Arial" w:hAnsi="Arial" w:cs="Arial"/>
      <w:vanish/>
      <w:sz w:val="16"/>
      <w:szCs w:val="16"/>
    </w:rPr>
  </w:style>
  <w:style w:type="character" w:customStyle="1" w:styleId="Style2CharChar">
    <w:name w:val="Style2 Char Char"/>
    <w:rsid w:val="00FE2E1E"/>
    <w:rPr>
      <w:u w:val="thick"/>
      <w:lang w:val="en-US" w:eastAsia="en-US" w:bidi="ar-SA"/>
    </w:rPr>
  </w:style>
  <w:style w:type="character" w:customStyle="1" w:styleId="authordate1">
    <w:name w:val="authordate"/>
    <w:rsid w:val="00FE2E1E"/>
  </w:style>
  <w:style w:type="character" w:customStyle="1" w:styleId="underline0">
    <w:name w:val="%underline"/>
    <w:rsid w:val="00FE2E1E"/>
    <w:rPr>
      <w:rFonts w:ascii="Times New Roman" w:hAnsi="Times New Roman" w:cs="Times New Roman" w:hint="default"/>
      <w:strike w:val="0"/>
      <w:dstrike w:val="0"/>
      <w:sz w:val="16"/>
      <w:u w:val="none"/>
      <w:effect w:val="none"/>
    </w:rPr>
  </w:style>
  <w:style w:type="character" w:customStyle="1" w:styleId="AUNDERLINE0">
    <w:name w:val="AUNDERLINE"/>
    <w:qFormat/>
    <w:rsid w:val="00FE2E1E"/>
    <w:rPr>
      <w:rFonts w:ascii="Times New Roman" w:hAnsi="Times New Roman" w:cs="Times New Roman" w:hint="default"/>
      <w:sz w:val="20"/>
      <w:u w:val="single"/>
    </w:rPr>
  </w:style>
  <w:style w:type="character" w:customStyle="1" w:styleId="UnderlinedCharChar">
    <w:name w:val="Underlined Char Char"/>
    <w:rsid w:val="00FE2E1E"/>
    <w:rPr>
      <w:rFonts w:ascii="Garamond" w:hAnsi="Garamond" w:hint="default"/>
      <w:szCs w:val="28"/>
      <w:u w:val="single"/>
      <w:lang w:val="en-US" w:eastAsia="en-US" w:bidi="ar-SA"/>
    </w:rPr>
  </w:style>
  <w:style w:type="character" w:customStyle="1" w:styleId="slug-doi">
    <w:name w:val="slug-doi"/>
    <w:basedOn w:val="DefaultParagraphFont"/>
    <w:rsid w:val="00FE2E1E"/>
  </w:style>
  <w:style w:type="character" w:customStyle="1" w:styleId="af">
    <w:name w:val="af"/>
    <w:basedOn w:val="DefaultParagraphFont"/>
    <w:rsid w:val="00FE2E1E"/>
  </w:style>
  <w:style w:type="character" w:customStyle="1" w:styleId="ab">
    <w:name w:val="ab"/>
    <w:basedOn w:val="DefaultParagraphFont"/>
    <w:rsid w:val="00FE2E1E"/>
  </w:style>
  <w:style w:type="character" w:customStyle="1" w:styleId="em">
    <w:name w:val="em"/>
    <w:basedOn w:val="DefaultParagraphFont"/>
    <w:rsid w:val="00FE2E1E"/>
  </w:style>
  <w:style w:type="character" w:customStyle="1" w:styleId="au">
    <w:name w:val="au"/>
    <w:basedOn w:val="DefaultParagraphFont"/>
    <w:rsid w:val="00FE2E1E"/>
  </w:style>
  <w:style w:type="character" w:customStyle="1" w:styleId="ti">
    <w:name w:val="ti"/>
    <w:basedOn w:val="DefaultParagraphFont"/>
    <w:rsid w:val="00FE2E1E"/>
  </w:style>
  <w:style w:type="character" w:customStyle="1" w:styleId="subheadblue">
    <w:name w:val="subhead_blue"/>
    <w:basedOn w:val="DefaultParagraphFont"/>
    <w:rsid w:val="00FE2E1E"/>
  </w:style>
  <w:style w:type="character" w:customStyle="1" w:styleId="affiliation">
    <w:name w:val="affiliation"/>
    <w:basedOn w:val="DefaultParagraphFont"/>
    <w:rsid w:val="00FE2E1E"/>
  </w:style>
  <w:style w:type="character" w:customStyle="1" w:styleId="slug-doi-wrapper">
    <w:name w:val="slug-doi-wrapper"/>
    <w:basedOn w:val="DefaultParagraphFont"/>
    <w:rsid w:val="00FE2E1E"/>
  </w:style>
  <w:style w:type="character" w:customStyle="1" w:styleId="slug-metadata-noteahead-of-print">
    <w:name w:val="slug-metadata-note ahead-of-print"/>
    <w:basedOn w:val="DefaultParagraphFont"/>
    <w:rsid w:val="00FE2E1E"/>
  </w:style>
  <w:style w:type="character" w:customStyle="1" w:styleId="slug-ahead-of-print-date">
    <w:name w:val="slug-ahead-of-print-date"/>
    <w:basedOn w:val="DefaultParagraphFont"/>
    <w:rsid w:val="00FE2E1E"/>
  </w:style>
  <w:style w:type="character" w:customStyle="1" w:styleId="medium-bold">
    <w:name w:val="medium-bold"/>
    <w:basedOn w:val="DefaultParagraphFont"/>
    <w:rsid w:val="00FE2E1E"/>
  </w:style>
  <w:style w:type="character" w:customStyle="1" w:styleId="updated-short-citation">
    <w:name w:val="updated-short-citation"/>
    <w:basedOn w:val="DefaultParagraphFont"/>
    <w:rsid w:val="00FE2E1E"/>
  </w:style>
  <w:style w:type="character" w:customStyle="1" w:styleId="goohl0">
    <w:name w:val="goohl0"/>
    <w:basedOn w:val="DefaultParagraphFont"/>
    <w:rsid w:val="00FE2E1E"/>
  </w:style>
  <w:style w:type="character" w:customStyle="1" w:styleId="CharChar6">
    <w:name w:val="Char Char6"/>
    <w:rsid w:val="00FE2E1E"/>
    <w:rPr>
      <w:rFonts w:ascii="Arial" w:hAnsi="Arial" w:cs="Arial" w:hint="default"/>
      <w:bCs/>
      <w:sz w:val="16"/>
      <w:szCs w:val="26"/>
      <w:lang w:val="en-US" w:eastAsia="en-US" w:bidi="ar-SA"/>
    </w:rPr>
  </w:style>
  <w:style w:type="character" w:customStyle="1" w:styleId="TagCharChar1">
    <w:name w:val="Tag Char Char1"/>
    <w:rsid w:val="00FE2E1E"/>
    <w:rPr>
      <w:b/>
      <w:bCs w:val="0"/>
      <w:sz w:val="24"/>
      <w:szCs w:val="24"/>
      <w:lang w:val="en-US" w:eastAsia="en-US" w:bidi="ar-SA"/>
    </w:rPr>
  </w:style>
  <w:style w:type="character" w:customStyle="1" w:styleId="12TimesNewRoman">
    <w:name w:val="12 Times New Roman"/>
    <w:rsid w:val="00FE2E1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E2E1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E2E1E"/>
    <w:rPr>
      <w:rFonts w:ascii="Times New Roman" w:hAnsi="Times New Roman" w:cs="Times New Roman" w:hint="default"/>
      <w:strike w:val="0"/>
      <w:dstrike w:val="0"/>
      <w:sz w:val="14"/>
      <w:u w:val="none"/>
      <w:effect w:val="none"/>
    </w:rPr>
  </w:style>
  <w:style w:type="character" w:customStyle="1" w:styleId="F8-UnderlineBold">
    <w:name w:val="F8 - Underline/Bold"/>
    <w:rsid w:val="00FE2E1E"/>
    <w:rPr>
      <w:rFonts w:ascii="Times New Roman" w:hAnsi="Times New Roman" w:cs="Times New Roman" w:hint="default"/>
      <w:b/>
      <w:bCs w:val="0"/>
      <w:sz w:val="20"/>
      <w:u w:val="single"/>
    </w:rPr>
  </w:style>
  <w:style w:type="character" w:customStyle="1" w:styleId="F7-SmallFont">
    <w:name w:val="F7 - Small Font"/>
    <w:rsid w:val="00FE2E1E"/>
    <w:rPr>
      <w:rFonts w:ascii="Times New Roman" w:hAnsi="Times New Roman" w:cs="Times New Roman" w:hint="default"/>
      <w:sz w:val="14"/>
    </w:rPr>
  </w:style>
  <w:style w:type="character" w:customStyle="1" w:styleId="Brief-Bold">
    <w:name w:val="Brief - Bold"/>
    <w:rsid w:val="00FE2E1E"/>
    <w:rPr>
      <w:rFonts w:ascii="Times New Roman" w:hAnsi="Times New Roman" w:cs="Times New Roman" w:hint="default"/>
      <w:b/>
      <w:bCs w:val="0"/>
    </w:rPr>
  </w:style>
  <w:style w:type="character" w:customStyle="1" w:styleId="Card-Underline">
    <w:name w:val="Card - Underline"/>
    <w:rsid w:val="00FE2E1E"/>
    <w:rPr>
      <w:rFonts w:ascii="Times New Roman" w:hAnsi="Times New Roman" w:cs="Times New Roman" w:hint="default"/>
      <w:u w:val="single"/>
    </w:rPr>
  </w:style>
  <w:style w:type="character" w:customStyle="1" w:styleId="beriefunderline">
    <w:name w:val="berief = underline"/>
    <w:rsid w:val="00FE2E1E"/>
    <w:rPr>
      <w:rFonts w:ascii="Times New Roman" w:eastAsia="Times New Roman" w:hAnsi="Times New Roman" w:cs="Times New Roman" w:hint="default"/>
      <w:sz w:val="20"/>
      <w:u w:val="single"/>
    </w:rPr>
  </w:style>
  <w:style w:type="character" w:customStyle="1" w:styleId="BoldText10pt">
    <w:name w:val="Bold Text 10 pt"/>
    <w:rsid w:val="00FE2E1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E2E1E"/>
    <w:rPr>
      <w:i/>
      <w:iCs w:val="0"/>
    </w:rPr>
  </w:style>
  <w:style w:type="character" w:customStyle="1" w:styleId="eoeaheader">
    <w:name w:val="eoea_header"/>
    <w:basedOn w:val="DefaultParagraphFont"/>
    <w:rsid w:val="00FE2E1E"/>
  </w:style>
  <w:style w:type="character" w:customStyle="1" w:styleId="SC4208902">
    <w:name w:val="SC.4.208902"/>
    <w:rsid w:val="00FE2E1E"/>
    <w:rPr>
      <w:rFonts w:ascii="Century" w:hAnsi="Century" w:cs="Century" w:hint="default"/>
      <w:color w:val="000000"/>
      <w:sz w:val="22"/>
      <w:szCs w:val="22"/>
    </w:rPr>
  </w:style>
  <w:style w:type="character" w:customStyle="1" w:styleId="SC4208915">
    <w:name w:val="SC.4.208915"/>
    <w:rsid w:val="00FE2E1E"/>
    <w:rPr>
      <w:rFonts w:ascii="Century" w:hAnsi="Century" w:cs="Century" w:hint="default"/>
      <w:color w:val="000000"/>
      <w:sz w:val="13"/>
      <w:szCs w:val="13"/>
    </w:rPr>
  </w:style>
  <w:style w:type="character" w:customStyle="1" w:styleId="SC273764">
    <w:name w:val="SC.2.73764"/>
    <w:rsid w:val="00FE2E1E"/>
    <w:rPr>
      <w:rFonts w:ascii="Century" w:hAnsi="Century" w:cs="Century" w:hint="default"/>
      <w:color w:val="000000"/>
      <w:sz w:val="72"/>
      <w:szCs w:val="72"/>
    </w:rPr>
  </w:style>
  <w:style w:type="character" w:customStyle="1" w:styleId="SC273779">
    <w:name w:val="SC.2.73779"/>
    <w:rsid w:val="00FE2E1E"/>
    <w:rPr>
      <w:rFonts w:ascii="Century" w:hAnsi="Century" w:cs="Century" w:hint="default"/>
      <w:color w:val="000000"/>
      <w:sz w:val="40"/>
      <w:szCs w:val="40"/>
    </w:rPr>
  </w:style>
  <w:style w:type="character" w:customStyle="1" w:styleId="SC273763">
    <w:name w:val="SC.2.73763"/>
    <w:rsid w:val="00FE2E1E"/>
    <w:rPr>
      <w:rFonts w:ascii="Century" w:hAnsi="Century" w:cs="Century" w:hint="default"/>
      <w:b/>
      <w:bCs/>
      <w:color w:val="000000"/>
    </w:rPr>
  </w:style>
  <w:style w:type="character" w:customStyle="1" w:styleId="SC4208910">
    <w:name w:val="SC.4.208910"/>
    <w:rsid w:val="00FE2E1E"/>
    <w:rPr>
      <w:rFonts w:ascii="Century" w:hAnsi="Century" w:cs="Century" w:hint="default"/>
      <w:color w:val="000000"/>
      <w:sz w:val="28"/>
      <w:szCs w:val="28"/>
    </w:rPr>
  </w:style>
  <w:style w:type="character" w:customStyle="1" w:styleId="SC4208911">
    <w:name w:val="SC.4.208911"/>
    <w:rsid w:val="00FE2E1E"/>
    <w:rPr>
      <w:rFonts w:ascii="Century" w:hAnsi="Century" w:cs="Century" w:hint="default"/>
      <w:color w:val="000000"/>
    </w:rPr>
  </w:style>
  <w:style w:type="character" w:customStyle="1" w:styleId="articlesubtitle">
    <w:name w:val="article_sub_title"/>
    <w:basedOn w:val="DefaultParagraphFont"/>
    <w:rsid w:val="00FE2E1E"/>
  </w:style>
  <w:style w:type="character" w:customStyle="1" w:styleId="newsdate2">
    <w:name w:val="news_date2"/>
    <w:basedOn w:val="DefaultParagraphFont"/>
    <w:rsid w:val="00FE2E1E"/>
  </w:style>
  <w:style w:type="character" w:customStyle="1" w:styleId="readarticleheader">
    <w:name w:val="readarticleheader"/>
    <w:basedOn w:val="DefaultParagraphFont"/>
    <w:rsid w:val="00FE2E1E"/>
  </w:style>
  <w:style w:type="character" w:customStyle="1" w:styleId="UnderlineChar20">
    <w:name w:val="Underline Char2"/>
    <w:rsid w:val="00FE2E1E"/>
    <w:rPr>
      <w:rFonts w:ascii="Trebuchet MS" w:hAnsi="Trebuchet MS" w:hint="default"/>
      <w:u w:val="thick"/>
      <w:lang w:val="en-US" w:eastAsia="zh-CN" w:bidi="ar-SA"/>
    </w:rPr>
  </w:style>
  <w:style w:type="character" w:customStyle="1" w:styleId="BoldUnderliningChar">
    <w:name w:val="Bold Underlining Char"/>
    <w:rsid w:val="00FE2E1E"/>
    <w:rPr>
      <w:rFonts w:ascii="Arial Narrow" w:eastAsia="Times New Roman" w:hAnsi="Arial Narrow" w:hint="default"/>
      <w:b/>
      <w:bCs w:val="0"/>
      <w:szCs w:val="24"/>
      <w:u w:val="single"/>
      <w:lang w:val="en-GB" w:eastAsia="en-US" w:bidi="ar-SA"/>
    </w:rPr>
  </w:style>
  <w:style w:type="character" w:customStyle="1" w:styleId="medium-normal1">
    <w:name w:val="medium-normal1"/>
    <w:rsid w:val="00FE2E1E"/>
    <w:rPr>
      <w:rFonts w:ascii="Arial" w:hAnsi="Arial" w:cs="Arial" w:hint="default"/>
      <w:b w:val="0"/>
      <w:bCs w:val="0"/>
      <w:i w:val="0"/>
      <w:iCs w:val="0"/>
      <w:sz w:val="20"/>
      <w:szCs w:val="20"/>
    </w:rPr>
  </w:style>
  <w:style w:type="character" w:customStyle="1" w:styleId="UnderlinedCardChar0">
    <w:name w:val="Underlined Card Char"/>
    <w:rsid w:val="00FE2E1E"/>
    <w:rPr>
      <w:rFonts w:ascii="Palatino Linotype" w:hAnsi="Palatino Linotype" w:hint="default"/>
      <w:u w:val="single"/>
      <w:lang w:val="en-US" w:eastAsia="en-US" w:bidi="ar-SA"/>
    </w:rPr>
  </w:style>
  <w:style w:type="character" w:customStyle="1" w:styleId="char">
    <w:name w:val="char"/>
    <w:basedOn w:val="DefaultParagraphFont"/>
    <w:rsid w:val="00FE2E1E"/>
  </w:style>
  <w:style w:type="character" w:customStyle="1" w:styleId="UnderlineCharCharCharCharCharChar">
    <w:name w:val="Underline Char Char Char Char Char Char"/>
    <w:rsid w:val="00FE2E1E"/>
    <w:rPr>
      <w:rFonts w:ascii="Arial Narrow" w:hAnsi="Arial Narrow" w:hint="default"/>
      <w:szCs w:val="24"/>
      <w:u w:val="single"/>
      <w:lang w:val="en-US" w:eastAsia="en-US" w:bidi="ar-SA"/>
    </w:rPr>
  </w:style>
  <w:style w:type="character" w:customStyle="1" w:styleId="klink">
    <w:name w:val="klink"/>
    <w:basedOn w:val="DefaultParagraphFont"/>
    <w:rsid w:val="00FE2E1E"/>
  </w:style>
  <w:style w:type="character" w:customStyle="1" w:styleId="date10">
    <w:name w:val="date1"/>
    <w:basedOn w:val="DefaultParagraphFont"/>
    <w:rsid w:val="00FE2E1E"/>
  </w:style>
  <w:style w:type="character" w:customStyle="1" w:styleId="bolding1">
    <w:name w:val="bolding1"/>
    <w:rsid w:val="00FE2E1E"/>
    <w:rPr>
      <w:b/>
      <w:bCs/>
    </w:rPr>
  </w:style>
  <w:style w:type="character" w:customStyle="1" w:styleId="bookoptions1">
    <w:name w:val="book_options1"/>
    <w:rsid w:val="00FE2E1E"/>
    <w:rPr>
      <w:b/>
      <w:bCs/>
      <w:color w:val="333366"/>
    </w:rPr>
  </w:style>
  <w:style w:type="character" w:customStyle="1" w:styleId="descriptionblock">
    <w:name w:val="description block"/>
    <w:basedOn w:val="DefaultParagraphFont"/>
    <w:rsid w:val="00FE2E1E"/>
  </w:style>
  <w:style w:type="character" w:customStyle="1" w:styleId="detailsboxblock">
    <w:name w:val="detailsbox block"/>
    <w:basedOn w:val="DefaultParagraphFont"/>
    <w:rsid w:val="00FE2E1E"/>
  </w:style>
  <w:style w:type="character" w:customStyle="1" w:styleId="Char3">
    <w:name w:val="Char3"/>
    <w:rsid w:val="00FE2E1E"/>
    <w:rPr>
      <w:rFonts w:ascii="Arial" w:hAnsi="Arial" w:cs="Arial" w:hint="default"/>
      <w:bCs/>
      <w:u w:val="thick"/>
      <w:lang w:val="en-US" w:eastAsia="en-US" w:bidi="ar-SA"/>
    </w:rPr>
  </w:style>
  <w:style w:type="character" w:customStyle="1" w:styleId="texto11">
    <w:name w:val="texto11"/>
    <w:rsid w:val="00FE2E1E"/>
    <w:rPr>
      <w:rFonts w:ascii="Arial" w:hAnsi="Arial" w:cs="Arial" w:hint="default"/>
      <w:b w:val="0"/>
      <w:bCs w:val="0"/>
      <w:i w:val="0"/>
      <w:iCs w:val="0"/>
      <w:caps w:val="0"/>
      <w:color w:val="000000"/>
      <w:sz w:val="26"/>
      <w:szCs w:val="26"/>
    </w:rPr>
  </w:style>
  <w:style w:type="character" w:customStyle="1" w:styleId="CardTagChar">
    <w:name w:val="Card Tag Char"/>
    <w:rsid w:val="00FE2E1E"/>
    <w:rPr>
      <w:rFonts w:ascii="Arial Narrow" w:hAnsi="Arial Narrow" w:hint="default"/>
      <w:b/>
      <w:bCs w:val="0"/>
      <w:sz w:val="24"/>
      <w:szCs w:val="24"/>
      <w:lang w:val="en-US" w:eastAsia="en-US" w:bidi="ar-SA"/>
    </w:rPr>
  </w:style>
  <w:style w:type="character" w:customStyle="1" w:styleId="DebateCiteCharCharChar">
    <w:name w:val="Debate Cite Char Char Char"/>
    <w:rsid w:val="00FE2E1E"/>
    <w:rPr>
      <w:b/>
      <w:bCs w:val="0"/>
      <w:sz w:val="32"/>
      <w:szCs w:val="32"/>
      <w:lang w:val="en-US" w:eastAsia="en-US" w:bidi="ar-SA"/>
    </w:rPr>
  </w:style>
  <w:style w:type="character" w:customStyle="1" w:styleId="TagChar3">
    <w:name w:val="Tag Char3"/>
    <w:rsid w:val="00FE2E1E"/>
    <w:rPr>
      <w:rFonts w:ascii="Palatino Linotype" w:hAnsi="Palatino Linotype" w:hint="default"/>
      <w:b/>
      <w:bCs w:val="0"/>
      <w:sz w:val="24"/>
      <w:szCs w:val="24"/>
      <w:lang w:val="en-US" w:eastAsia="en-US" w:bidi="ar-SA"/>
    </w:rPr>
  </w:style>
  <w:style w:type="character" w:customStyle="1" w:styleId="TagandCiteChar">
    <w:name w:val="Tag and Cite Char"/>
    <w:rsid w:val="00FE2E1E"/>
    <w:rPr>
      <w:color w:val="333333"/>
      <w:sz w:val="22"/>
      <w:szCs w:val="22"/>
      <w:lang w:val="en-US" w:eastAsia="en-US" w:bidi="ar-SA"/>
    </w:rPr>
  </w:style>
  <w:style w:type="character" w:customStyle="1" w:styleId="Style10ptBold">
    <w:name w:val="Style 10 pt Bold"/>
    <w:rsid w:val="00FE2E1E"/>
    <w:rPr>
      <w:b/>
      <w:bCs/>
      <w:sz w:val="20"/>
    </w:rPr>
  </w:style>
  <w:style w:type="character" w:customStyle="1" w:styleId="text9">
    <w:name w:val="text9"/>
    <w:basedOn w:val="DefaultParagraphFont"/>
    <w:rsid w:val="00FE2E1E"/>
  </w:style>
  <w:style w:type="character" w:customStyle="1" w:styleId="text21">
    <w:name w:val="text21"/>
    <w:basedOn w:val="DefaultParagraphFont"/>
    <w:rsid w:val="00FE2E1E"/>
  </w:style>
  <w:style w:type="character" w:customStyle="1" w:styleId="text19">
    <w:name w:val="text19"/>
    <w:basedOn w:val="DefaultParagraphFont"/>
    <w:rsid w:val="00FE2E1E"/>
  </w:style>
  <w:style w:type="character" w:customStyle="1" w:styleId="term2">
    <w:name w:val="term2"/>
    <w:rsid w:val="00FE2E1E"/>
    <w:rPr>
      <w:b/>
      <w:bCs/>
    </w:rPr>
  </w:style>
  <w:style w:type="character" w:customStyle="1" w:styleId="pmterms12">
    <w:name w:val="pmterms12"/>
    <w:rsid w:val="00FE2E1E"/>
    <w:rPr>
      <w:b/>
      <w:bCs/>
      <w:i w:val="0"/>
      <w:iCs w:val="0"/>
      <w:color w:val="000000"/>
    </w:rPr>
  </w:style>
  <w:style w:type="character" w:customStyle="1" w:styleId="ToReadChar">
    <w:name w:val="To Read Char"/>
    <w:rsid w:val="00FE2E1E"/>
    <w:rPr>
      <w:rFonts w:ascii="Verdana" w:hAnsi="Verdana" w:hint="default"/>
      <w:b/>
      <w:bCs w:val="0"/>
      <w:szCs w:val="24"/>
      <w:u w:val="single"/>
      <w:lang w:val="en-US" w:eastAsia="en-US" w:bidi="ar-SA"/>
    </w:rPr>
  </w:style>
  <w:style w:type="character" w:customStyle="1" w:styleId="ToReadCharChar">
    <w:name w:val="To Read Char Char"/>
    <w:rsid w:val="00FE2E1E"/>
    <w:rPr>
      <w:rFonts w:ascii="Verdana" w:hAnsi="Verdana" w:hint="default"/>
      <w:b/>
      <w:bCs w:val="0"/>
      <w:szCs w:val="24"/>
      <w:u w:val="single"/>
      <w:lang w:val="en-US" w:eastAsia="en-US" w:bidi="ar-SA"/>
    </w:rPr>
  </w:style>
  <w:style w:type="character" w:customStyle="1" w:styleId="bio">
    <w:name w:val="bio"/>
    <w:basedOn w:val="DefaultParagraphFont"/>
    <w:rsid w:val="00FE2E1E"/>
  </w:style>
  <w:style w:type="character" w:customStyle="1" w:styleId="storytextstyle">
    <w:name w:val="storytextstyle"/>
    <w:basedOn w:val="DefaultParagraphFont"/>
    <w:rsid w:val="00FE2E1E"/>
  </w:style>
  <w:style w:type="character" w:customStyle="1" w:styleId="cardunderlinedCharChar">
    <w:name w:val="card underlined Char Char"/>
    <w:rsid w:val="00FE2E1E"/>
    <w:rPr>
      <w:rFonts w:ascii="Arial" w:hAnsi="Arial" w:cs="Arial" w:hint="default"/>
      <w:sz w:val="22"/>
      <w:szCs w:val="24"/>
      <w:u w:val="single"/>
      <w:lang w:val="en-US" w:eastAsia="en-US" w:bidi="ar-SA"/>
    </w:rPr>
  </w:style>
  <w:style w:type="character" w:customStyle="1" w:styleId="Style2Char0">
    <w:name w:val="Style2 Char"/>
    <w:rsid w:val="00FE2E1E"/>
    <w:rPr>
      <w:rFonts w:ascii="Book Antiqua" w:hAnsi="Book Antiqua" w:hint="default"/>
      <w:u w:val="thick"/>
      <w:lang w:val="en-US" w:eastAsia="en-US" w:bidi="ar-SA"/>
    </w:rPr>
  </w:style>
  <w:style w:type="character" w:customStyle="1" w:styleId="Style2Char1">
    <w:name w:val="Style2 Char1"/>
    <w:rsid w:val="00FE2E1E"/>
    <w:rPr>
      <w:rFonts w:ascii="Book Antiqua" w:hAnsi="Book Antiqua" w:hint="default"/>
      <w:szCs w:val="24"/>
      <w:u w:val="thick"/>
      <w:lang w:val="en-US" w:eastAsia="en-US" w:bidi="ar-SA"/>
    </w:rPr>
  </w:style>
  <w:style w:type="character" w:customStyle="1" w:styleId="articlehead21">
    <w:name w:val="articlehead21"/>
    <w:rsid w:val="00FE2E1E"/>
    <w:rPr>
      <w:rFonts w:ascii="Arial" w:hAnsi="Arial" w:cs="Arial" w:hint="default"/>
      <w:b/>
      <w:bCs/>
      <w:color w:val="660000"/>
      <w:sz w:val="20"/>
      <w:szCs w:val="20"/>
    </w:rPr>
  </w:style>
  <w:style w:type="character" w:customStyle="1" w:styleId="TagCiteChar1">
    <w:name w:val="Tag/Cite Char1"/>
    <w:rsid w:val="00FE2E1E"/>
    <w:rPr>
      <w:b/>
      <w:bCs w:val="0"/>
      <w:lang w:val="en-US" w:eastAsia="en-US" w:bidi="ar-SA"/>
    </w:rPr>
  </w:style>
  <w:style w:type="character" w:customStyle="1" w:styleId="goohl2">
    <w:name w:val="goohl2"/>
    <w:basedOn w:val="DefaultParagraphFont"/>
    <w:rsid w:val="00FE2E1E"/>
  </w:style>
  <w:style w:type="character" w:customStyle="1" w:styleId="CardCharChar0">
    <w:name w:val="Card Char Char"/>
    <w:rsid w:val="00FE2E1E"/>
    <w:rPr>
      <w:lang w:val="en-US" w:eastAsia="en-US" w:bidi="ar-SA"/>
    </w:rPr>
  </w:style>
  <w:style w:type="character" w:customStyle="1" w:styleId="BriefTitle1Char">
    <w:name w:val="Brief Title 1 Char"/>
    <w:rsid w:val="00FE2E1E"/>
    <w:rPr>
      <w:b/>
      <w:bCs w:val="0"/>
      <w:u w:val="single"/>
      <w:lang w:val="en-US" w:eastAsia="en-US" w:bidi="ar-SA"/>
    </w:rPr>
  </w:style>
  <w:style w:type="character" w:customStyle="1" w:styleId="TagCiteCharChar">
    <w:name w:val="Tag/Cite Char Char"/>
    <w:rsid w:val="00FE2E1E"/>
    <w:rPr>
      <w:b/>
      <w:bCs w:val="0"/>
      <w:lang w:val="en-US" w:eastAsia="en-US" w:bidi="ar-SA"/>
    </w:rPr>
  </w:style>
  <w:style w:type="character" w:customStyle="1" w:styleId="btx">
    <w:name w:val="btx"/>
    <w:basedOn w:val="DefaultParagraphFont"/>
    <w:rsid w:val="00FE2E1E"/>
  </w:style>
  <w:style w:type="character" w:customStyle="1" w:styleId="CardChar10">
    <w:name w:val="Card Char1"/>
    <w:rsid w:val="00FE2E1E"/>
    <w:rPr>
      <w:lang w:val="en-US" w:eastAsia="en-US" w:bidi="ar-SA"/>
    </w:rPr>
  </w:style>
  <w:style w:type="character" w:customStyle="1" w:styleId="prodgeneral1">
    <w:name w:val="prodgeneral1"/>
    <w:rsid w:val="00FE2E1E"/>
    <w:rPr>
      <w:rFonts w:ascii="Verdana" w:hAnsi="Verdana" w:hint="default"/>
      <w:b w:val="0"/>
      <w:bCs w:val="0"/>
      <w:caps w:val="0"/>
      <w:color w:val="000000"/>
      <w:spacing w:val="0"/>
      <w:sz w:val="16"/>
      <w:szCs w:val="16"/>
    </w:rPr>
  </w:style>
  <w:style w:type="character" w:customStyle="1" w:styleId="summary1">
    <w:name w:val="summary1"/>
    <w:rsid w:val="00FE2E1E"/>
    <w:rPr>
      <w:rFonts w:ascii="Arial" w:hAnsi="Arial" w:cs="Arial" w:hint="default"/>
      <w:sz w:val="18"/>
      <w:szCs w:val="18"/>
    </w:rPr>
  </w:style>
  <w:style w:type="character" w:customStyle="1" w:styleId="text3">
    <w:name w:val="text3"/>
    <w:basedOn w:val="DefaultParagraphFont"/>
    <w:rsid w:val="00FE2E1E"/>
  </w:style>
  <w:style w:type="character" w:customStyle="1" w:styleId="cardtextsmallChar">
    <w:name w:val="card text small Char"/>
    <w:rsid w:val="00FE2E1E"/>
    <w:rPr>
      <w:rFonts w:ascii="Arial Narrow" w:hAnsi="Arial Narrow" w:hint="default"/>
      <w:sz w:val="16"/>
      <w:szCs w:val="24"/>
      <w:lang w:val="en-US" w:eastAsia="en-US" w:bidi="ar-SA"/>
    </w:rPr>
  </w:style>
  <w:style w:type="character" w:customStyle="1" w:styleId="countrytitle1">
    <w:name w:val="countrytitle1"/>
    <w:rsid w:val="00FE2E1E"/>
    <w:rPr>
      <w:rFonts w:ascii="Verdana" w:hAnsi="Verdana" w:hint="default"/>
      <w:b/>
      <w:bCs/>
      <w:color w:val="293643"/>
      <w:sz w:val="24"/>
      <w:szCs w:val="24"/>
    </w:rPr>
  </w:style>
  <w:style w:type="character" w:customStyle="1" w:styleId="storyheader1">
    <w:name w:val="storyheader1"/>
    <w:rsid w:val="00FE2E1E"/>
    <w:rPr>
      <w:rFonts w:ascii="Verdana" w:hAnsi="Verdana" w:hint="default"/>
      <w:b/>
      <w:bCs/>
      <w:color w:val="000000"/>
      <w:sz w:val="21"/>
      <w:szCs w:val="21"/>
    </w:rPr>
  </w:style>
  <w:style w:type="character" w:customStyle="1" w:styleId="cardunderlinedChar0">
    <w:name w:val="card underlined Char"/>
    <w:rsid w:val="00FE2E1E"/>
    <w:rPr>
      <w:rFonts w:ascii="Arial" w:hAnsi="Arial" w:cs="Arial" w:hint="default"/>
      <w:sz w:val="22"/>
      <w:szCs w:val="24"/>
      <w:u w:val="single"/>
      <w:lang w:val="en-US" w:eastAsia="en-US" w:bidi="ar-SA"/>
    </w:rPr>
  </w:style>
  <w:style w:type="character" w:customStyle="1" w:styleId="article1">
    <w:name w:val="article1"/>
    <w:rsid w:val="00FE2E1E"/>
    <w:rPr>
      <w:rFonts w:ascii="Verdana" w:hAnsi="Verdana" w:hint="default"/>
      <w:color w:val="333333"/>
      <w:sz w:val="16"/>
      <w:szCs w:val="16"/>
    </w:rPr>
  </w:style>
  <w:style w:type="character" w:customStyle="1" w:styleId="story-posted-date1">
    <w:name w:val="story-posted-date1"/>
    <w:rsid w:val="00FE2E1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E2E1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E2E1E"/>
  </w:style>
  <w:style w:type="character" w:customStyle="1" w:styleId="textmedium">
    <w:name w:val="textmedium"/>
    <w:basedOn w:val="DefaultParagraphFont"/>
    <w:rsid w:val="00FE2E1E"/>
  </w:style>
  <w:style w:type="character" w:customStyle="1" w:styleId="citation1">
    <w:name w:val="citation1"/>
    <w:rsid w:val="00FE2E1E"/>
    <w:rPr>
      <w:rFonts w:ascii="Verdana" w:hAnsi="Verdana" w:hint="default"/>
      <w:sz w:val="17"/>
      <w:szCs w:val="17"/>
    </w:rPr>
  </w:style>
  <w:style w:type="character" w:customStyle="1" w:styleId="hithighlite">
    <w:name w:val="hithighlite"/>
    <w:basedOn w:val="DefaultParagraphFont"/>
    <w:rsid w:val="00FE2E1E"/>
  </w:style>
  <w:style w:type="character" w:customStyle="1" w:styleId="articlecontent">
    <w:name w:val="articlecontent"/>
    <w:basedOn w:val="DefaultParagraphFont"/>
    <w:rsid w:val="00FE2E1E"/>
  </w:style>
  <w:style w:type="character" w:customStyle="1" w:styleId="fource1">
    <w:name w:val="fource1"/>
    <w:rsid w:val="00FE2E1E"/>
    <w:rPr>
      <w:sz w:val="34"/>
      <w:szCs w:val="34"/>
    </w:rPr>
  </w:style>
  <w:style w:type="character" w:customStyle="1" w:styleId="LanguageStrikeChar">
    <w:name w:val="Language Strike Char"/>
    <w:rsid w:val="00FE2E1E"/>
    <w:rPr>
      <w:rFonts w:ascii="Arial Narrow" w:hAnsi="Arial Narrow" w:hint="default"/>
      <w:strike/>
      <w:szCs w:val="24"/>
      <w:lang w:val="en-US" w:eastAsia="en-US" w:bidi="ar-SA"/>
    </w:rPr>
  </w:style>
  <w:style w:type="character" w:customStyle="1" w:styleId="normal11">
    <w:name w:val="normal1"/>
    <w:basedOn w:val="DefaultParagraphFont"/>
    <w:rsid w:val="00FE2E1E"/>
  </w:style>
  <w:style w:type="character" w:customStyle="1" w:styleId="ds">
    <w:name w:val="ds"/>
    <w:basedOn w:val="DefaultParagraphFont"/>
    <w:rsid w:val="00FE2E1E"/>
  </w:style>
  <w:style w:type="character" w:customStyle="1" w:styleId="UnderliningChar1">
    <w:name w:val="Underlining Char1"/>
    <w:rsid w:val="00FE2E1E"/>
    <w:rPr>
      <w:rFonts w:ascii="Arial Narrow" w:hAnsi="Arial Narrow" w:hint="default"/>
      <w:szCs w:val="24"/>
      <w:u w:val="single"/>
      <w:lang w:val="en-US" w:eastAsia="en-US" w:bidi="ar-SA"/>
    </w:rPr>
  </w:style>
  <w:style w:type="character" w:customStyle="1" w:styleId="UnderliningChar2">
    <w:name w:val="Underlining Char2"/>
    <w:rsid w:val="00FE2E1E"/>
    <w:rPr>
      <w:rFonts w:ascii="Arial Narrow" w:hAnsi="Arial Narrow" w:hint="default"/>
      <w:szCs w:val="24"/>
      <w:u w:val="single"/>
      <w:lang w:val="en-US" w:eastAsia="en-US" w:bidi="ar-SA"/>
    </w:rPr>
  </w:style>
  <w:style w:type="character" w:customStyle="1" w:styleId="MicroTextChar1">
    <w:name w:val="MicroText Char1"/>
    <w:rsid w:val="00FE2E1E"/>
    <w:rPr>
      <w:rFonts w:ascii="Arial Narrow" w:hAnsi="Arial Narrow" w:hint="default"/>
      <w:sz w:val="12"/>
      <w:szCs w:val="24"/>
      <w:lang w:val="en-US" w:eastAsia="en-US" w:bidi="ar-SA"/>
    </w:rPr>
  </w:style>
  <w:style w:type="character" w:customStyle="1" w:styleId="DefaultPara">
    <w:name w:val="Default Para"/>
    <w:rsid w:val="00FE2E1E"/>
    <w:rPr>
      <w:sz w:val="20"/>
    </w:rPr>
  </w:style>
  <w:style w:type="character" w:customStyle="1" w:styleId="SYSHYPERTEXT">
    <w:name w:val="SYS_HYPERTEXT"/>
    <w:rsid w:val="00FE2E1E"/>
    <w:rPr>
      <w:color w:val="0000FF"/>
      <w:u w:val="single"/>
    </w:rPr>
  </w:style>
  <w:style w:type="character" w:customStyle="1" w:styleId="Hyperlink1">
    <w:name w:val="Hyperlink1"/>
    <w:rsid w:val="00FE2E1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E2E1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E2E1E"/>
    <w:rPr>
      <w:rFonts w:ascii="Arial Narrow" w:hAnsi="Arial Narrow" w:hint="default"/>
      <w:noProof w:val="0"/>
      <w:szCs w:val="24"/>
      <w:u w:val="single"/>
      <w:lang w:val="en-US" w:eastAsia="en-US" w:bidi="ar-SA"/>
    </w:rPr>
  </w:style>
  <w:style w:type="character" w:customStyle="1" w:styleId="BlockHeading1Char">
    <w:name w:val="Block Heading 1 Char"/>
    <w:rsid w:val="00FE2E1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E2E1E"/>
    <w:rPr>
      <w:b/>
      <w:bCs w:val="0"/>
      <w:sz w:val="24"/>
      <w:szCs w:val="24"/>
      <w:u w:val="single"/>
      <w:lang w:val="en-US" w:eastAsia="en-US" w:bidi="ar-SA"/>
    </w:rPr>
  </w:style>
  <w:style w:type="character" w:customStyle="1" w:styleId="StyleTagTimesNewRomanChar">
    <w:name w:val="Style Tag + Times New Roman Char"/>
    <w:rsid w:val="00FE2E1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E2E1E"/>
    <w:rPr>
      <w:rFonts w:ascii="Arial Narrow" w:hAnsi="Arial Narrow" w:cs="Arial" w:hint="default"/>
      <w:b/>
      <w:bCs/>
      <w:iCs/>
      <w:sz w:val="24"/>
      <w:szCs w:val="28"/>
      <w:lang w:val="en-US" w:eastAsia="en-US" w:bidi="ar-SA"/>
    </w:rPr>
  </w:style>
  <w:style w:type="character" w:customStyle="1" w:styleId="UnderliningCharChar">
    <w:name w:val="Underlining Char Char"/>
    <w:rsid w:val="00FE2E1E"/>
    <w:rPr>
      <w:rFonts w:ascii="Arial Narrow" w:hAnsi="Arial Narrow" w:hint="default"/>
      <w:szCs w:val="24"/>
      <w:u w:val="single"/>
      <w:lang w:val="en-US" w:eastAsia="en-US" w:bidi="ar-SA"/>
    </w:rPr>
  </w:style>
  <w:style w:type="character" w:customStyle="1" w:styleId="StyleArialNarrow12ptBold">
    <w:name w:val="Style Arial Narrow 12 pt Bold"/>
    <w:rsid w:val="00FE2E1E"/>
    <w:rPr>
      <w:rFonts w:ascii="Arial Narrow" w:hAnsi="Arial Narrow" w:hint="default"/>
      <w:b/>
      <w:bCs/>
      <w:sz w:val="24"/>
    </w:rPr>
  </w:style>
  <w:style w:type="character" w:customStyle="1" w:styleId="Style1CharChar">
    <w:name w:val="Style1 Char Char"/>
    <w:rsid w:val="00FE2E1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E2E1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E2E1E"/>
    <w:rPr>
      <w:noProof w:val="0"/>
      <w:u w:val="single"/>
      <w:lang w:val="en-US" w:eastAsia="en-US" w:bidi="ar-SA"/>
    </w:rPr>
  </w:style>
  <w:style w:type="character" w:customStyle="1" w:styleId="UnderlinedCharChar1">
    <w:name w:val="Underlined Char Char1"/>
    <w:rsid w:val="00FE2E1E"/>
    <w:rPr>
      <w:rFonts w:ascii="Bell MT" w:eastAsia="Times New Roman" w:hAnsi="Bell MT" w:hint="default"/>
      <w:bCs/>
      <w:iCs/>
      <w:sz w:val="22"/>
      <w:u w:val="single"/>
    </w:rPr>
  </w:style>
  <w:style w:type="character" w:customStyle="1" w:styleId="Heading2CharChar2">
    <w:name w:val="Heading 2 Char Char2"/>
    <w:rsid w:val="00FE2E1E"/>
    <w:rPr>
      <w:rFonts w:ascii="Arial" w:hAnsi="Arial" w:cs="Arial" w:hint="default"/>
      <w:b/>
      <w:bCs/>
      <w:iCs/>
      <w:sz w:val="22"/>
      <w:szCs w:val="28"/>
      <w:lang w:val="en-US" w:eastAsia="en-US" w:bidi="ar-SA"/>
    </w:rPr>
  </w:style>
  <w:style w:type="character" w:customStyle="1" w:styleId="doctitle">
    <w:name w:val="doctitle"/>
    <w:rsid w:val="00FE2E1E"/>
  </w:style>
  <w:style w:type="character" w:customStyle="1" w:styleId="cardtext-underlined0">
    <w:name w:val="card text- underlined"/>
    <w:rsid w:val="00FE2E1E"/>
    <w:rPr>
      <w:rFonts w:ascii="Garamond" w:hAnsi="Garamond" w:hint="default"/>
      <w:u w:val="single"/>
    </w:rPr>
  </w:style>
  <w:style w:type="character" w:customStyle="1" w:styleId="BodyText1">
    <w:name w:val="Body Text1"/>
    <w:basedOn w:val="DefaultParagraphFont"/>
    <w:rsid w:val="00FE2E1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E2E1E"/>
  </w:style>
  <w:style w:type="character" w:customStyle="1" w:styleId="BriefTitleChar">
    <w:name w:val="Brief Title Char"/>
    <w:basedOn w:val="DefaultParagraphFont"/>
    <w:rsid w:val="00FE2E1E"/>
    <w:rPr>
      <w:b/>
      <w:bCs w:val="0"/>
      <w:sz w:val="24"/>
      <w:szCs w:val="24"/>
      <w:u w:val="single"/>
      <w:lang w:val="en-US" w:eastAsia="en-US" w:bidi="ar-SA"/>
    </w:rPr>
  </w:style>
  <w:style w:type="character" w:customStyle="1" w:styleId="BriefTitle2Char">
    <w:name w:val="Brief Title 2 Char"/>
    <w:basedOn w:val="BriefTitleChar"/>
    <w:rsid w:val="00FE2E1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E2E1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E2E1E"/>
    <w:rPr>
      <w:rFonts w:ascii="Georgia" w:hAnsi="Georgia" w:hint="default"/>
      <w:b/>
      <w:bCs w:val="0"/>
      <w:sz w:val="24"/>
    </w:rPr>
  </w:style>
  <w:style w:type="character" w:customStyle="1" w:styleId="Emphasis20">
    <w:name w:val="Emphasis 2"/>
    <w:uiPriority w:val="1"/>
    <w:qFormat/>
    <w:rsid w:val="00FE2E1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E2E1E"/>
    <w:rPr>
      <w:rFonts w:ascii="AGaramond" w:hAnsi="AGaramond" w:cs="AGaramond" w:hint="default"/>
      <w:color w:val="211D1E"/>
      <w:sz w:val="14"/>
      <w:szCs w:val="14"/>
    </w:rPr>
  </w:style>
  <w:style w:type="character" w:customStyle="1" w:styleId="CharacterStyle2">
    <w:name w:val="Character Style 2"/>
    <w:uiPriority w:val="99"/>
    <w:rsid w:val="00FE2E1E"/>
    <w:rPr>
      <w:sz w:val="20"/>
      <w:szCs w:val="20"/>
    </w:rPr>
  </w:style>
  <w:style w:type="character" w:customStyle="1" w:styleId="cross-head">
    <w:name w:val="cross-head"/>
    <w:rsid w:val="00FE2E1E"/>
  </w:style>
  <w:style w:type="character" w:customStyle="1" w:styleId="dateline">
    <w:name w:val="dateline"/>
    <w:rsid w:val="00FE2E1E"/>
  </w:style>
  <w:style w:type="character" w:customStyle="1" w:styleId="Subtitle1">
    <w:name w:val="Subtitle1"/>
    <w:rsid w:val="00FE2E1E"/>
  </w:style>
  <w:style w:type="character" w:customStyle="1" w:styleId="metaorigin">
    <w:name w:val="meta_origin"/>
    <w:rsid w:val="00FE2E1E"/>
  </w:style>
  <w:style w:type="character" w:customStyle="1" w:styleId="mandelbrotrefrag">
    <w:name w:val="mandelbrot_refrag"/>
    <w:rsid w:val="00FE2E1E"/>
  </w:style>
  <w:style w:type="character" w:customStyle="1" w:styleId="eminfo">
    <w:name w:val="eminfo"/>
    <w:rsid w:val="00FE2E1E"/>
  </w:style>
  <w:style w:type="character" w:customStyle="1" w:styleId="emhighlight">
    <w:name w:val="emhighlight"/>
    <w:rsid w:val="00FE2E1E"/>
  </w:style>
  <w:style w:type="character" w:customStyle="1" w:styleId="name">
    <w:name w:val="name"/>
    <w:rsid w:val="00FE2E1E"/>
  </w:style>
  <w:style w:type="character" w:customStyle="1" w:styleId="tkrname">
    <w:name w:val="tkrname"/>
    <w:rsid w:val="00FE2E1E"/>
  </w:style>
  <w:style w:type="character" w:customStyle="1" w:styleId="tkrchange">
    <w:name w:val="tkrchange"/>
    <w:rsid w:val="00FE2E1E"/>
  </w:style>
  <w:style w:type="character" w:customStyle="1" w:styleId="source-org">
    <w:name w:val="source-org"/>
    <w:rsid w:val="00FE2E1E"/>
  </w:style>
  <w:style w:type="character" w:customStyle="1" w:styleId="updated">
    <w:name w:val="updated"/>
    <w:rsid w:val="00FE2E1E"/>
  </w:style>
  <w:style w:type="character" w:customStyle="1" w:styleId="last">
    <w:name w:val="last"/>
    <w:rsid w:val="00FE2E1E"/>
  </w:style>
  <w:style w:type="character" w:customStyle="1" w:styleId="Style11ptBoldUnderline1">
    <w:name w:val="Style 11 pt Bold Underline1"/>
    <w:rsid w:val="00FE2E1E"/>
    <w:rPr>
      <w:b/>
      <w:bCs/>
      <w:sz w:val="20"/>
      <w:u w:val="single"/>
    </w:rPr>
  </w:style>
  <w:style w:type="character" w:customStyle="1" w:styleId="StyleStyleunderlineBold11pt">
    <w:name w:val="Style Style underline + Bold + 11 pt"/>
    <w:rsid w:val="00FE2E1E"/>
    <w:rPr>
      <w:bCs/>
      <w:sz w:val="20"/>
      <w:u w:val="single"/>
    </w:rPr>
  </w:style>
  <w:style w:type="character" w:customStyle="1" w:styleId="StyleunderlineAsianTimesNewRomanBold">
    <w:name w:val="Style underline + (Asian) Times New Roman Bold"/>
    <w:rsid w:val="00FE2E1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E2E1E"/>
    <w:rPr>
      <w:b/>
      <w:bCs/>
      <w:sz w:val="20"/>
      <w:u w:val="single"/>
      <w:bdr w:val="single" w:sz="4" w:space="0" w:color="auto" w:frame="1"/>
    </w:rPr>
  </w:style>
  <w:style w:type="character" w:customStyle="1" w:styleId="A5">
    <w:name w:val="A5"/>
    <w:uiPriority w:val="99"/>
    <w:rsid w:val="00FE2E1E"/>
    <w:rPr>
      <w:rFonts w:ascii="Times New Roman" w:hAnsi="Times New Roman" w:cs="Times New Roman" w:hint="default"/>
      <w:color w:val="000000"/>
      <w:sz w:val="13"/>
      <w:szCs w:val="13"/>
    </w:rPr>
  </w:style>
  <w:style w:type="character" w:customStyle="1" w:styleId="quotepeekbase">
    <w:name w:val="quotepeekbase"/>
    <w:rsid w:val="00FE2E1E"/>
  </w:style>
  <w:style w:type="character" w:customStyle="1" w:styleId="cardChar11">
    <w:name w:val="card Char1"/>
    <w:rsid w:val="00FE2E1E"/>
    <w:rPr>
      <w:rFonts w:ascii="Calibri" w:eastAsia="Calibri" w:hAnsi="Calibri" w:cs="Calibri" w:hint="default"/>
      <w:sz w:val="24"/>
      <w:szCs w:val="22"/>
      <w:lang w:val="x-none" w:eastAsia="x-none"/>
    </w:rPr>
  </w:style>
  <w:style w:type="character" w:customStyle="1" w:styleId="NormalCard">
    <w:name w:val="Normal Card"/>
    <w:uiPriority w:val="1"/>
    <w:qFormat/>
    <w:rsid w:val="00FE2E1E"/>
    <w:rPr>
      <w:rFonts w:ascii="Times New Roman" w:hAnsi="Times New Roman" w:cs="Times New Roman" w:hint="default"/>
      <w:sz w:val="24"/>
    </w:rPr>
  </w:style>
  <w:style w:type="character" w:customStyle="1" w:styleId="HighlightedUnderline0">
    <w:name w:val="Highlighted Underline"/>
    <w:uiPriority w:val="1"/>
    <w:qFormat/>
    <w:rsid w:val="00FE2E1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E2E1E"/>
    <w:rPr>
      <w:rFonts w:ascii="Times New Roman" w:hAnsi="Times New Roman" w:cs="Times New Roman" w:hint="default"/>
      <w:sz w:val="16"/>
      <w:szCs w:val="16"/>
    </w:rPr>
  </w:style>
  <w:style w:type="character" w:customStyle="1" w:styleId="timebox">
    <w:name w:val="timebox"/>
    <w:rsid w:val="00FE2E1E"/>
  </w:style>
  <w:style w:type="character" w:customStyle="1" w:styleId="Heading2Subtext">
    <w:name w:val="Heading 2 Subtext"/>
    <w:rsid w:val="00FE2E1E"/>
    <w:rPr>
      <w:rFonts w:ascii="Times New Roman" w:hAnsi="Times New Roman" w:cs="Times New Roman" w:hint="default"/>
      <w:sz w:val="16"/>
    </w:rPr>
  </w:style>
  <w:style w:type="character" w:customStyle="1" w:styleId="-SmallText-">
    <w:name w:val="-Small Text-"/>
    <w:rsid w:val="00FE2E1E"/>
    <w:rPr>
      <w:rFonts w:ascii="Garamond" w:hAnsi="Garamond" w:hint="default"/>
      <w:sz w:val="16"/>
    </w:rPr>
  </w:style>
  <w:style w:type="character" w:customStyle="1" w:styleId="label">
    <w:name w:val="label"/>
    <w:rsid w:val="00FE2E1E"/>
  </w:style>
  <w:style w:type="character" w:customStyle="1" w:styleId="BoldUnderlineCharChar">
    <w:name w:val="BoldUnderline Char Char"/>
    <w:rsid w:val="00FE2E1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E2E1E"/>
  </w:style>
  <w:style w:type="character" w:customStyle="1" w:styleId="FontStyle477">
    <w:name w:val="Font Style477"/>
    <w:basedOn w:val="DefaultParagraphFont"/>
    <w:uiPriority w:val="99"/>
    <w:rsid w:val="00FE2E1E"/>
    <w:rPr>
      <w:rFonts w:ascii="Times New Roman" w:hAnsi="Times New Roman" w:cs="Times New Roman" w:hint="default"/>
      <w:sz w:val="18"/>
      <w:szCs w:val="18"/>
    </w:rPr>
  </w:style>
  <w:style w:type="character" w:customStyle="1" w:styleId="FontStyle505">
    <w:name w:val="Font Style505"/>
    <w:basedOn w:val="DefaultParagraphFont"/>
    <w:uiPriority w:val="99"/>
    <w:rsid w:val="00FE2E1E"/>
    <w:rPr>
      <w:rFonts w:ascii="Times New Roman" w:hAnsi="Times New Roman" w:cs="Times New Roman" w:hint="default"/>
      <w:sz w:val="18"/>
      <w:szCs w:val="18"/>
    </w:rPr>
  </w:style>
  <w:style w:type="character" w:customStyle="1" w:styleId="FontStyle514">
    <w:name w:val="Font Style514"/>
    <w:basedOn w:val="DefaultParagraphFont"/>
    <w:uiPriority w:val="99"/>
    <w:rsid w:val="00FE2E1E"/>
    <w:rPr>
      <w:rFonts w:ascii="Times New Roman" w:hAnsi="Times New Roman" w:cs="Times New Roman" w:hint="default"/>
      <w:sz w:val="14"/>
      <w:szCs w:val="14"/>
    </w:rPr>
  </w:style>
  <w:style w:type="character" w:customStyle="1" w:styleId="FontStyle500">
    <w:name w:val="Font Style500"/>
    <w:basedOn w:val="DefaultParagraphFont"/>
    <w:uiPriority w:val="99"/>
    <w:rsid w:val="00FE2E1E"/>
    <w:rPr>
      <w:rFonts w:ascii="Times New Roman" w:hAnsi="Times New Roman" w:cs="Times New Roman" w:hint="default"/>
      <w:b/>
      <w:bCs/>
      <w:sz w:val="16"/>
      <w:szCs w:val="16"/>
    </w:rPr>
  </w:style>
  <w:style w:type="character" w:customStyle="1" w:styleId="CardCite1">
    <w:name w:val="CardCite1"/>
    <w:qFormat/>
    <w:rsid w:val="00FE2E1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E2E1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E2E1E"/>
    <w:rPr>
      <w:rFonts w:ascii="Times New Roman" w:hAnsi="Times New Roman" w:cs="Times New Roman" w:hint="default"/>
      <w:b/>
      <w:bCs/>
      <w:sz w:val="22"/>
      <w:szCs w:val="22"/>
    </w:rPr>
  </w:style>
  <w:style w:type="character" w:customStyle="1" w:styleId="CharacterStyle3">
    <w:name w:val="Character Style 3"/>
    <w:uiPriority w:val="99"/>
    <w:rsid w:val="00FE2E1E"/>
    <w:rPr>
      <w:rFonts w:ascii="Bookman Old Style" w:hAnsi="Bookman Old Style" w:cs="Bookman Old Style" w:hint="default"/>
      <w:spacing w:val="-5"/>
      <w:sz w:val="18"/>
      <w:szCs w:val="18"/>
    </w:rPr>
  </w:style>
  <w:style w:type="character" w:customStyle="1" w:styleId="Style8pt1">
    <w:name w:val="Style 8 pt1"/>
    <w:rsid w:val="00FE2E1E"/>
    <w:rPr>
      <w:rFonts w:ascii="Georgia" w:hAnsi="Georgia" w:hint="default"/>
      <w:sz w:val="16"/>
    </w:rPr>
  </w:style>
  <w:style w:type="character" w:customStyle="1" w:styleId="UnderlineStyleChar7">
    <w:name w:val="Underline Style Char7"/>
    <w:rsid w:val="00FE2E1E"/>
    <w:rPr>
      <w:rFonts w:ascii="Garamond" w:hAnsi="Garamond" w:hint="default"/>
      <w:sz w:val="22"/>
      <w:szCs w:val="24"/>
      <w:u w:val="single"/>
      <w:lang w:val="en-US" w:eastAsia="en-US" w:bidi="ar-SA"/>
    </w:rPr>
  </w:style>
  <w:style w:type="character" w:customStyle="1" w:styleId="StyleArial6ptBold">
    <w:name w:val="Style Arial 6 pt Bold"/>
    <w:rsid w:val="00FE2E1E"/>
    <w:rPr>
      <w:rFonts w:ascii="Arial" w:hAnsi="Arial" w:cs="Arial" w:hint="default"/>
      <w:bCs/>
      <w:sz w:val="12"/>
    </w:rPr>
  </w:style>
  <w:style w:type="character" w:customStyle="1" w:styleId="Heading2Char5">
    <w:name w:val="Heading 2 Char5"/>
    <w:rsid w:val="00FE2E1E"/>
    <w:rPr>
      <w:rFonts w:ascii="Garamond" w:hAnsi="Garamond" w:cs="Arial" w:hint="default"/>
      <w:b/>
      <w:bCs/>
      <w:iCs/>
      <w:sz w:val="24"/>
      <w:szCs w:val="28"/>
      <w:lang w:val="en-US" w:eastAsia="en-US" w:bidi="ar-SA"/>
    </w:rPr>
  </w:style>
  <w:style w:type="character" w:customStyle="1" w:styleId="TagGreg">
    <w:name w:val="TagGreg"/>
    <w:uiPriority w:val="1"/>
    <w:qFormat/>
    <w:rsid w:val="00FE2E1E"/>
    <w:rPr>
      <w:b/>
      <w:bCs w:val="0"/>
      <w:sz w:val="24"/>
    </w:rPr>
  </w:style>
  <w:style w:type="character" w:customStyle="1" w:styleId="StyleDebateUnderline10pt">
    <w:name w:val="Style Debate Underline + 10 pt"/>
    <w:rsid w:val="00FE2E1E"/>
    <w:rPr>
      <w:rFonts w:ascii="Times New Roman" w:hAnsi="Times New Roman" w:cs="Times New Roman" w:hint="default"/>
      <w:sz w:val="20"/>
      <w:szCs w:val="20"/>
      <w:u w:val="single"/>
    </w:rPr>
  </w:style>
  <w:style w:type="character" w:customStyle="1" w:styleId="underlinedCharChar0">
    <w:name w:val="underlined Char Char"/>
    <w:locked/>
    <w:rsid w:val="00FE2E1E"/>
    <w:rPr>
      <w:u w:val="single"/>
    </w:rPr>
  </w:style>
  <w:style w:type="character" w:customStyle="1" w:styleId="SourceBold">
    <w:name w:val="Source Bold"/>
    <w:rsid w:val="00FE2E1E"/>
    <w:rPr>
      <w:rFonts w:ascii="Arial Narrow" w:hAnsi="Arial Narrow" w:hint="default"/>
      <w:b/>
      <w:bCs w:val="0"/>
      <w:strike w:val="0"/>
      <w:dstrike w:val="0"/>
      <w:sz w:val="24"/>
      <w:u w:val="none"/>
      <w:effect w:val="none"/>
    </w:rPr>
  </w:style>
  <w:style w:type="character" w:customStyle="1" w:styleId="2xBoldUnderline">
    <w:name w:val="2x_Bold_Underline"/>
    <w:rsid w:val="00FE2E1E"/>
    <w:rPr>
      <w:b/>
      <w:bCs/>
      <w:sz w:val="24"/>
      <w:u w:val="thick"/>
    </w:rPr>
  </w:style>
  <w:style w:type="character" w:customStyle="1" w:styleId="Dottedunderline">
    <w:name w:val="Dotted underline"/>
    <w:rsid w:val="00FE2E1E"/>
    <w:rPr>
      <w:u w:val="dotted"/>
    </w:rPr>
  </w:style>
  <w:style w:type="character" w:customStyle="1" w:styleId="readChar">
    <w:name w:val="read Char"/>
    <w:rsid w:val="00FE2E1E"/>
    <w:rPr>
      <w:szCs w:val="22"/>
      <w:u w:val="single"/>
      <w:lang w:val="en-US" w:eastAsia="en-US" w:bidi="ar-SA"/>
    </w:rPr>
  </w:style>
  <w:style w:type="character" w:customStyle="1" w:styleId="underlining0">
    <w:name w:val="underlining"/>
    <w:rsid w:val="00FE2E1E"/>
    <w:rPr>
      <w:u w:val="single"/>
    </w:rPr>
  </w:style>
  <w:style w:type="character" w:customStyle="1" w:styleId="btitle">
    <w:name w:val="btitle"/>
    <w:rsid w:val="00FE2E1E"/>
  </w:style>
  <w:style w:type="character" w:customStyle="1" w:styleId="green">
    <w:name w:val="green"/>
    <w:rsid w:val="00FE2E1E"/>
  </w:style>
  <w:style w:type="character" w:customStyle="1" w:styleId="BodyText20">
    <w:name w:val="Body Text2"/>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E2E1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E2E1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E2E1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E2E1E"/>
    <w:rPr>
      <w:rFonts w:ascii="Sylfaen" w:hAnsi="Sylfaen" w:cs="Sylfaen" w:hint="default"/>
      <w:i/>
      <w:iCs/>
      <w:strike w:val="0"/>
      <w:dstrike w:val="0"/>
      <w:sz w:val="19"/>
      <w:szCs w:val="19"/>
      <w:u w:val="none"/>
      <w:effect w:val="none"/>
      <w:shd w:val="clear" w:color="auto" w:fill="FFFFFF"/>
    </w:rPr>
  </w:style>
  <w:style w:type="character" w:customStyle="1" w:styleId="1">
    <w:name w:val="1"/>
    <w:rsid w:val="00FE2E1E"/>
    <w:rPr>
      <w:rFonts w:ascii="Arial" w:hAnsi="Arial" w:cs="Arial" w:hint="default"/>
      <w:bCs/>
      <w:sz w:val="20"/>
      <w:u w:val="single"/>
      <w:lang w:val="en-US" w:eastAsia="en-US" w:bidi="ar-SA"/>
    </w:rPr>
  </w:style>
  <w:style w:type="character" w:customStyle="1" w:styleId="CharChar31">
    <w:name w:val="Char Char31"/>
    <w:rsid w:val="00FE2E1E"/>
    <w:rPr>
      <w:rFonts w:ascii="Arial" w:hAnsi="Arial" w:cs="Arial" w:hint="default"/>
      <w:b/>
      <w:bCs/>
      <w:iCs/>
      <w:lang w:val="en-US" w:eastAsia="en-US" w:bidi="ar-SA"/>
    </w:rPr>
  </w:style>
  <w:style w:type="character" w:customStyle="1" w:styleId="Subtitle2">
    <w:name w:val="Subtitle2"/>
    <w:rsid w:val="00FE2E1E"/>
  </w:style>
  <w:style w:type="character" w:customStyle="1" w:styleId="drop">
    <w:name w:val="drop"/>
    <w:rsid w:val="00FE2E1E"/>
  </w:style>
  <w:style w:type="character" w:customStyle="1" w:styleId="bioline">
    <w:name w:val="bioline"/>
    <w:rsid w:val="00FE2E1E"/>
  </w:style>
  <w:style w:type="character" w:customStyle="1" w:styleId="articletitle0">
    <w:name w:val="article_title"/>
    <w:rsid w:val="00FE2E1E"/>
  </w:style>
  <w:style w:type="character" w:customStyle="1" w:styleId="A4">
    <w:name w:val="A4"/>
    <w:uiPriority w:val="99"/>
    <w:rsid w:val="00FE2E1E"/>
    <w:rPr>
      <w:color w:val="000000"/>
    </w:rPr>
  </w:style>
  <w:style w:type="character" w:customStyle="1" w:styleId="s2">
    <w:name w:val="s2"/>
    <w:rsid w:val="00FE2E1E"/>
  </w:style>
  <w:style w:type="character" w:customStyle="1" w:styleId="s4">
    <w:name w:val="s4"/>
    <w:rsid w:val="00FE2E1E"/>
  </w:style>
  <w:style w:type="character" w:customStyle="1" w:styleId="s5">
    <w:name w:val="s5"/>
    <w:rsid w:val="00FE2E1E"/>
  </w:style>
  <w:style w:type="character" w:customStyle="1" w:styleId="cap">
    <w:name w:val="cap"/>
    <w:rsid w:val="00FE2E1E"/>
  </w:style>
  <w:style w:type="character" w:customStyle="1" w:styleId="rightsnotice">
    <w:name w:val="rightsnotice"/>
    <w:rsid w:val="00FE2E1E"/>
  </w:style>
  <w:style w:type="character" w:customStyle="1" w:styleId="Caption1">
    <w:name w:val="Caption1"/>
    <w:rsid w:val="00FE2E1E"/>
  </w:style>
  <w:style w:type="character" w:customStyle="1" w:styleId="credit">
    <w:name w:val="credit"/>
    <w:rsid w:val="00FE2E1E"/>
  </w:style>
  <w:style w:type="character" w:customStyle="1" w:styleId="scaps">
    <w:name w:val="scaps"/>
    <w:rsid w:val="00FE2E1E"/>
  </w:style>
  <w:style w:type="character" w:customStyle="1" w:styleId="current-article">
    <w:name w:val="current-article"/>
    <w:rsid w:val="00FE2E1E"/>
  </w:style>
  <w:style w:type="character" w:customStyle="1" w:styleId="related-current-indicator">
    <w:name w:val="related-current-indicator"/>
    <w:rsid w:val="00FE2E1E"/>
  </w:style>
  <w:style w:type="character" w:customStyle="1" w:styleId="bylclear">
    <w:name w:val="bylclear"/>
    <w:rsid w:val="00FE2E1E"/>
  </w:style>
  <w:style w:type="character" w:customStyle="1" w:styleId="timestamp">
    <w:name w:val="timestamp"/>
    <w:rsid w:val="00FE2E1E"/>
  </w:style>
  <w:style w:type="character" w:customStyle="1" w:styleId="comments">
    <w:name w:val="comments"/>
    <w:rsid w:val="00FE2E1E"/>
  </w:style>
  <w:style w:type="character" w:customStyle="1" w:styleId="essaytext">
    <w:name w:val="essaytext"/>
    <w:rsid w:val="00FE2E1E"/>
  </w:style>
  <w:style w:type="character" w:customStyle="1" w:styleId="username">
    <w:name w:val="username"/>
    <w:rsid w:val="00FE2E1E"/>
  </w:style>
  <w:style w:type="character" w:customStyle="1" w:styleId="toplinks">
    <w:name w:val="toplinks"/>
    <w:rsid w:val="00FE2E1E"/>
  </w:style>
  <w:style w:type="character" w:customStyle="1" w:styleId="A3">
    <w:name w:val="A3"/>
    <w:uiPriority w:val="99"/>
    <w:rsid w:val="00FE2E1E"/>
    <w:rPr>
      <w:rFonts w:ascii="Perpetua" w:hAnsi="Perpetua" w:cs="Perpetua" w:hint="default"/>
      <w:color w:val="000000"/>
      <w:sz w:val="15"/>
      <w:szCs w:val="15"/>
    </w:rPr>
  </w:style>
  <w:style w:type="character" w:customStyle="1" w:styleId="see">
    <w:name w:val="see"/>
    <w:rsid w:val="00FE2E1E"/>
  </w:style>
  <w:style w:type="character" w:customStyle="1" w:styleId="first-letter">
    <w:name w:val="first-letter"/>
    <w:rsid w:val="00FE2E1E"/>
  </w:style>
  <w:style w:type="character" w:customStyle="1" w:styleId="focusparagraph">
    <w:name w:val="focusparagraph"/>
    <w:rsid w:val="00FE2E1E"/>
  </w:style>
  <w:style w:type="character" w:customStyle="1" w:styleId="lightblue">
    <w:name w:val="lightblue"/>
    <w:rsid w:val="00FE2E1E"/>
  </w:style>
  <w:style w:type="character" w:customStyle="1" w:styleId="StyleUnderlineCharChar9pt">
    <w:name w:val="Style Underline Char Char + 9 pt"/>
    <w:rsid w:val="00FE2E1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E2E1E"/>
  </w:style>
  <w:style w:type="character" w:customStyle="1" w:styleId="Title10">
    <w:name w:val="Title1"/>
    <w:rsid w:val="00FE2E1E"/>
  </w:style>
  <w:style w:type="character" w:customStyle="1" w:styleId="BoldandUnderlineCharCharCharChar">
    <w:name w:val="Bold and Underline Char Char Char Char"/>
    <w:rsid w:val="00FE2E1E"/>
    <w:rPr>
      <w:b/>
      <w:bCs w:val="0"/>
      <w:noProof w:val="0"/>
      <w:u w:val="single"/>
      <w:lang w:val="en-US" w:eastAsia="en-US" w:bidi="ar-SA"/>
    </w:rPr>
  </w:style>
  <w:style w:type="character" w:customStyle="1" w:styleId="FontStyle29">
    <w:name w:val="Font Style29"/>
    <w:uiPriority w:val="99"/>
    <w:rsid w:val="00FE2E1E"/>
    <w:rPr>
      <w:rFonts w:ascii="Arial" w:hAnsi="Arial" w:cs="Arial" w:hint="default"/>
      <w:sz w:val="14"/>
      <w:szCs w:val="14"/>
    </w:rPr>
  </w:style>
  <w:style w:type="character" w:customStyle="1" w:styleId="CardsUnderlined">
    <w:name w:val="Cards Underlined"/>
    <w:rsid w:val="00FE2E1E"/>
    <w:rPr>
      <w:rFonts w:ascii="Helvetica" w:hAnsi="Helvetica" w:cs="Helvetica" w:hint="default"/>
      <w:sz w:val="22"/>
      <w:szCs w:val="24"/>
      <w:u w:val="thick"/>
    </w:rPr>
  </w:style>
  <w:style w:type="character" w:customStyle="1" w:styleId="titles">
    <w:name w:val="titles"/>
    <w:rsid w:val="00FE2E1E"/>
  </w:style>
  <w:style w:type="character" w:customStyle="1" w:styleId="articletext0">
    <w:name w:val="article_text"/>
    <w:rsid w:val="00FE2E1E"/>
  </w:style>
  <w:style w:type="character" w:customStyle="1" w:styleId="contentauthor">
    <w:name w:val="contentauthor"/>
    <w:rsid w:val="00FE2E1E"/>
  </w:style>
  <w:style w:type="character" w:customStyle="1" w:styleId="subarticleheader">
    <w:name w:val="subarticleheader"/>
    <w:rsid w:val="00FE2E1E"/>
  </w:style>
  <w:style w:type="character" w:customStyle="1" w:styleId="spelle">
    <w:name w:val="spelle"/>
    <w:rsid w:val="00FE2E1E"/>
  </w:style>
  <w:style w:type="character" w:customStyle="1" w:styleId="grame">
    <w:name w:val="grame"/>
    <w:rsid w:val="00FE2E1E"/>
  </w:style>
  <w:style w:type="character" w:customStyle="1" w:styleId="newstitle1">
    <w:name w:val="newstitle1"/>
    <w:rsid w:val="00FE2E1E"/>
  </w:style>
  <w:style w:type="character" w:customStyle="1" w:styleId="copy">
    <w:name w:val="copy"/>
    <w:rsid w:val="00FE2E1E"/>
  </w:style>
  <w:style w:type="character" w:customStyle="1" w:styleId="topheadline">
    <w:name w:val="topheadline"/>
    <w:rsid w:val="00FE2E1E"/>
  </w:style>
  <w:style w:type="character" w:customStyle="1" w:styleId="Stylereduce27pt">
    <w:name w:val="Style reduce2 + 7 pt"/>
    <w:rsid w:val="00FE2E1E"/>
    <w:rPr>
      <w:rFonts w:ascii="Times New Roman" w:hAnsi="Times New Roman" w:cs="Arial" w:hint="default"/>
      <w:color w:val="000000"/>
      <w:sz w:val="14"/>
      <w:szCs w:val="22"/>
    </w:rPr>
  </w:style>
  <w:style w:type="character" w:customStyle="1" w:styleId="srtitle">
    <w:name w:val="srtitle"/>
    <w:rsid w:val="00FE2E1E"/>
  </w:style>
  <w:style w:type="character" w:customStyle="1" w:styleId="st1">
    <w:name w:val="st1"/>
    <w:rsid w:val="00FE2E1E"/>
  </w:style>
  <w:style w:type="character" w:customStyle="1" w:styleId="StyleStyleGaramond">
    <w:name w:val="Style Style Garamond +"/>
    <w:rsid w:val="00FE2E1E"/>
    <w:rPr>
      <w:rFonts w:ascii="Garamond" w:hAnsi="Garamond" w:cs="Times New Roman" w:hint="default"/>
      <w:sz w:val="20"/>
    </w:rPr>
  </w:style>
  <w:style w:type="character" w:customStyle="1" w:styleId="quotechar0">
    <w:name w:val="quotechar"/>
    <w:rsid w:val="00FE2E1E"/>
  </w:style>
  <w:style w:type="character" w:customStyle="1" w:styleId="boldunderline0">
    <w:name w:val="boldunderline"/>
    <w:rsid w:val="00FE2E1E"/>
  </w:style>
  <w:style w:type="character" w:customStyle="1" w:styleId="A8">
    <w:name w:val="A8"/>
    <w:rsid w:val="00FE2E1E"/>
    <w:rPr>
      <w:rFonts w:ascii="Scala" w:hAnsi="Scala" w:cs="Scala" w:hint="default"/>
      <w:color w:val="000000"/>
      <w:sz w:val="15"/>
      <w:szCs w:val="15"/>
    </w:rPr>
  </w:style>
  <w:style w:type="character" w:customStyle="1" w:styleId="A0">
    <w:name w:val="A0"/>
    <w:uiPriority w:val="99"/>
    <w:rsid w:val="00FE2E1E"/>
    <w:rPr>
      <w:rFonts w:ascii="Scala" w:hAnsi="Scala" w:cs="Scala" w:hint="default"/>
      <w:color w:val="000000"/>
      <w:sz w:val="16"/>
      <w:szCs w:val="16"/>
    </w:rPr>
  </w:style>
  <w:style w:type="character" w:customStyle="1" w:styleId="Date11">
    <w:name w:val="Date11"/>
    <w:rsid w:val="00FE2E1E"/>
  </w:style>
  <w:style w:type="character" w:customStyle="1" w:styleId="Boxout">
    <w:name w:val="Box out"/>
    <w:uiPriority w:val="1"/>
    <w:qFormat/>
    <w:rsid w:val="00FE2E1E"/>
    <w:rPr>
      <w:rFonts w:ascii="Tahoma" w:hAnsi="Tahoma" w:cs="Tahoma" w:hint="default"/>
      <w:b/>
      <w:bCs w:val="0"/>
      <w:sz w:val="20"/>
      <w:u w:val="single"/>
      <w:bdr w:val="none" w:sz="0" w:space="0" w:color="auto" w:frame="1"/>
      <w:shd w:val="clear" w:color="auto" w:fill="A9E8F5"/>
    </w:rPr>
  </w:style>
  <w:style w:type="character" w:customStyle="1" w:styleId="metad">
    <w:name w:val="metad"/>
    <w:rsid w:val="00FE2E1E"/>
  </w:style>
  <w:style w:type="character" w:customStyle="1" w:styleId="sifr-alternate">
    <w:name w:val="sifr-alternate"/>
    <w:rsid w:val="00FE2E1E"/>
  </w:style>
  <w:style w:type="character" w:customStyle="1" w:styleId="justify1">
    <w:name w:val="justify1"/>
    <w:rsid w:val="00FE2E1E"/>
  </w:style>
  <w:style w:type="character" w:customStyle="1" w:styleId="artbody1">
    <w:name w:val="art_body1"/>
    <w:rsid w:val="00FE2E1E"/>
    <w:rPr>
      <w:rFonts w:ascii="Arial" w:hAnsi="Arial" w:cs="Arial" w:hint="default"/>
    </w:rPr>
  </w:style>
  <w:style w:type="character" w:customStyle="1" w:styleId="A1">
    <w:name w:val="A1"/>
    <w:uiPriority w:val="99"/>
    <w:rsid w:val="00FE2E1E"/>
    <w:rPr>
      <w:rFonts w:ascii="Book Antiqua" w:hAnsi="Book Antiqua" w:cs="Book Antiqua" w:hint="default"/>
      <w:color w:val="221E1F"/>
      <w:sz w:val="22"/>
      <w:szCs w:val="22"/>
    </w:rPr>
  </w:style>
  <w:style w:type="character" w:customStyle="1" w:styleId="reality">
    <w:name w:val="reality"/>
    <w:rsid w:val="00FE2E1E"/>
  </w:style>
  <w:style w:type="character" w:customStyle="1" w:styleId="text2">
    <w:name w:val="text2"/>
    <w:rsid w:val="00FE2E1E"/>
  </w:style>
  <w:style w:type="character" w:customStyle="1" w:styleId="StyleUnderlineChar2CharChar11pt">
    <w:name w:val="Style Underline Char2 Char Char + 11 pt"/>
    <w:rsid w:val="00FE2E1E"/>
    <w:rPr>
      <w:rFonts w:ascii="Times New Roman" w:hAnsi="Times New Roman" w:cs="Times New Roman" w:hint="default"/>
      <w:sz w:val="20"/>
      <w:u w:val="single"/>
    </w:rPr>
  </w:style>
  <w:style w:type="character" w:customStyle="1" w:styleId="StyleStyleBoldUnderline11pt">
    <w:name w:val="Style Style Bold Underline + 11 pt"/>
    <w:rsid w:val="00FE2E1E"/>
    <w:rPr>
      <w:b/>
      <w:bCs/>
      <w:sz w:val="20"/>
      <w:u w:val="single"/>
    </w:rPr>
  </w:style>
  <w:style w:type="character" w:customStyle="1" w:styleId="articlehead2">
    <w:name w:val="articlehead2"/>
    <w:rsid w:val="00FE2E1E"/>
  </w:style>
  <w:style w:type="character" w:customStyle="1" w:styleId="pronset">
    <w:name w:val="pronset"/>
    <w:rsid w:val="00FE2E1E"/>
  </w:style>
  <w:style w:type="character" w:customStyle="1" w:styleId="prondelim">
    <w:name w:val="prondelim"/>
    <w:rsid w:val="00FE2E1E"/>
  </w:style>
  <w:style w:type="character" w:customStyle="1" w:styleId="prontoggle">
    <w:name w:val="pron_toggle"/>
    <w:rsid w:val="00FE2E1E"/>
  </w:style>
  <w:style w:type="character" w:customStyle="1" w:styleId="boldface">
    <w:name w:val="boldface"/>
    <w:rsid w:val="00FE2E1E"/>
  </w:style>
  <w:style w:type="character" w:customStyle="1" w:styleId="secondary-bf">
    <w:name w:val="secondary-bf"/>
    <w:rsid w:val="00FE2E1E"/>
  </w:style>
  <w:style w:type="table" w:styleId="ColorfulGrid-Accent1">
    <w:name w:val="Colorful Grid Accent 1"/>
    <w:basedOn w:val="TableNormal"/>
    <w:link w:val="ColorfulGrid-Accent1Char"/>
    <w:uiPriority w:val="29"/>
    <w:unhideWhenUsed/>
    <w:rsid w:val="00FE2E1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E2E1E"/>
    <w:rPr>
      <w:rFonts w:ascii="Times New Roman" w:hAnsi="Times New Roman" w:cs="Times New Roman" w:hint="default"/>
      <w:iCs/>
      <w:color w:val="000000"/>
      <w:sz w:val="16"/>
    </w:rPr>
  </w:style>
  <w:style w:type="character" w:customStyle="1" w:styleId="Boxout0">
    <w:name w:val="Boxout"/>
    <w:uiPriority w:val="1"/>
    <w:qFormat/>
    <w:rsid w:val="00FE2E1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E2E1E"/>
  </w:style>
  <w:style w:type="character" w:customStyle="1" w:styleId="pg">
    <w:name w:val="pg"/>
    <w:rsid w:val="00FE2E1E"/>
  </w:style>
  <w:style w:type="character" w:customStyle="1" w:styleId="detailtitle">
    <w:name w:val="detailtitle"/>
    <w:rsid w:val="00FE2E1E"/>
  </w:style>
  <w:style w:type="character" w:customStyle="1" w:styleId="storydate">
    <w:name w:val="storydate"/>
    <w:rsid w:val="00FE2E1E"/>
  </w:style>
  <w:style w:type="character" w:customStyle="1" w:styleId="preloadwrap">
    <w:name w:val="preloadwrap"/>
    <w:rsid w:val="00FE2E1E"/>
  </w:style>
  <w:style w:type="character" w:customStyle="1" w:styleId="creditwrap">
    <w:name w:val="creditwrap"/>
    <w:rsid w:val="00FE2E1E"/>
  </w:style>
  <w:style w:type="character" w:customStyle="1" w:styleId="DefaultChar1">
    <w:name w:val="Default Char1"/>
    <w:rsid w:val="00FE2E1E"/>
    <w:rPr>
      <w:noProof w:val="0"/>
      <w:color w:val="000000"/>
      <w:lang w:val="en-US" w:eastAsia="en-US" w:bidi="ar-SA"/>
    </w:rPr>
  </w:style>
  <w:style w:type="character" w:customStyle="1" w:styleId="textunderlineChar0">
    <w:name w:val="text underline Char"/>
    <w:rsid w:val="00FE2E1E"/>
    <w:rPr>
      <w:sz w:val="24"/>
      <w:szCs w:val="22"/>
      <w:u w:val="thick"/>
      <w:lang w:val="en-US" w:eastAsia="en-US" w:bidi="ar-SA"/>
    </w:rPr>
  </w:style>
  <w:style w:type="character" w:customStyle="1" w:styleId="BoldChar">
    <w:name w:val="Bold Char"/>
    <w:rsid w:val="00FE2E1E"/>
    <w:rPr>
      <w:rFonts w:ascii="Times New Roman" w:eastAsia="Times New Roman" w:hAnsi="Times New Roman" w:cs="Times New Roman" w:hint="default"/>
      <w:b/>
      <w:bCs w:val="0"/>
      <w:szCs w:val="24"/>
    </w:rPr>
  </w:style>
  <w:style w:type="character" w:customStyle="1" w:styleId="pmterms31">
    <w:name w:val="pmterms31"/>
    <w:rsid w:val="00FE2E1E"/>
    <w:rPr>
      <w:b/>
      <w:bCs/>
      <w:i w:val="0"/>
      <w:iCs w:val="0"/>
      <w:color w:val="000000"/>
    </w:rPr>
  </w:style>
  <w:style w:type="character" w:customStyle="1" w:styleId="copyrightdescription">
    <w:name w:val="copyrightdescription"/>
    <w:rsid w:val="00FE2E1E"/>
  </w:style>
  <w:style w:type="character" w:customStyle="1" w:styleId="ft01">
    <w:name w:val="ft01"/>
    <w:rsid w:val="00FE2E1E"/>
    <w:rPr>
      <w:rFonts w:ascii="Times" w:hAnsi="Times" w:cs="Times" w:hint="default"/>
      <w:color w:val="000000"/>
      <w:sz w:val="14"/>
      <w:szCs w:val="14"/>
    </w:rPr>
  </w:style>
  <w:style w:type="character" w:customStyle="1" w:styleId="ft11">
    <w:name w:val="ft11"/>
    <w:rsid w:val="00FE2E1E"/>
    <w:rPr>
      <w:rFonts w:ascii="Times" w:hAnsi="Times" w:cs="Times" w:hint="default"/>
      <w:color w:val="000000"/>
      <w:sz w:val="17"/>
      <w:szCs w:val="17"/>
    </w:rPr>
  </w:style>
  <w:style w:type="character" w:customStyle="1" w:styleId="ft21">
    <w:name w:val="ft21"/>
    <w:rsid w:val="00FE2E1E"/>
    <w:rPr>
      <w:rFonts w:ascii="Times" w:hAnsi="Times" w:cs="Times" w:hint="default"/>
      <w:color w:val="000000"/>
      <w:sz w:val="15"/>
      <w:szCs w:val="15"/>
    </w:rPr>
  </w:style>
  <w:style w:type="character" w:customStyle="1" w:styleId="ft31">
    <w:name w:val="ft31"/>
    <w:rsid w:val="00FE2E1E"/>
    <w:rPr>
      <w:rFonts w:ascii="Times" w:hAnsi="Times" w:cs="Times" w:hint="default"/>
      <w:color w:val="000000"/>
      <w:sz w:val="15"/>
      <w:szCs w:val="15"/>
    </w:rPr>
  </w:style>
  <w:style w:type="character" w:customStyle="1" w:styleId="dquo">
    <w:name w:val="dquo"/>
    <w:rsid w:val="00FE2E1E"/>
  </w:style>
  <w:style w:type="character" w:customStyle="1" w:styleId="caps2">
    <w:name w:val="caps2"/>
    <w:rsid w:val="00FE2E1E"/>
  </w:style>
  <w:style w:type="character" w:customStyle="1" w:styleId="CardsFont12ptCharCharCharChar">
    <w:name w:val="Cards + Font: 12 pt Char Char Char Char"/>
    <w:rsid w:val="00FE2E1E"/>
    <w:rPr>
      <w:sz w:val="24"/>
      <w:szCs w:val="24"/>
      <w:u w:val="thick"/>
      <w:lang w:val="en-US" w:eastAsia="en-US" w:bidi="ar-SA"/>
    </w:rPr>
  </w:style>
  <w:style w:type="character" w:customStyle="1" w:styleId="ccs">
    <w:name w:val="c cs"/>
    <w:rsid w:val="00FE2E1E"/>
  </w:style>
  <w:style w:type="character" w:customStyle="1" w:styleId="UnderlinedEvChar">
    <w:name w:val="Underlined Ev Char"/>
    <w:rsid w:val="00FE2E1E"/>
    <w:rPr>
      <w:rFonts w:ascii="Times New Roman" w:eastAsia="Times New Roman" w:hAnsi="Times New Roman" w:cs="Times New Roman" w:hint="default"/>
      <w:szCs w:val="24"/>
      <w:u w:val="single"/>
    </w:rPr>
  </w:style>
  <w:style w:type="character" w:customStyle="1" w:styleId="dropshadow">
    <w:name w:val="dropshadow"/>
    <w:rsid w:val="00FE2E1E"/>
  </w:style>
  <w:style w:type="character" w:customStyle="1" w:styleId="d05ws">
    <w:name w:val="d05ws"/>
    <w:rsid w:val="00FE2E1E"/>
  </w:style>
  <w:style w:type="character" w:customStyle="1" w:styleId="rzibod">
    <w:name w:val="rzibod"/>
    <w:rsid w:val="00FE2E1E"/>
  </w:style>
  <w:style w:type="character" w:customStyle="1" w:styleId="StyleBold1">
    <w:name w:val="Style Bold1"/>
    <w:rsid w:val="00FE2E1E"/>
    <w:rPr>
      <w:rFonts w:ascii="Georgia" w:hAnsi="Georgia" w:hint="default"/>
      <w:b/>
      <w:bCs/>
      <w:sz w:val="22"/>
    </w:rPr>
  </w:style>
  <w:style w:type="character" w:customStyle="1" w:styleId="headertext">
    <w:name w:val="headertext"/>
    <w:rsid w:val="00FE2E1E"/>
  </w:style>
  <w:style w:type="character" w:customStyle="1" w:styleId="endnote-reference">
    <w:name w:val="endnote-reference"/>
    <w:rsid w:val="00FE2E1E"/>
  </w:style>
  <w:style w:type="character" w:customStyle="1" w:styleId="officialsname">
    <w:name w:val="official_s_name"/>
    <w:rsid w:val="00FE2E1E"/>
  </w:style>
  <w:style w:type="character" w:customStyle="1" w:styleId="audience">
    <w:name w:val="audience"/>
    <w:rsid w:val="00FE2E1E"/>
  </w:style>
  <w:style w:type="character" w:customStyle="1" w:styleId="A7">
    <w:name w:val="A7"/>
    <w:uiPriority w:val="99"/>
    <w:rsid w:val="00FE2E1E"/>
    <w:rPr>
      <w:rFonts w:ascii="Myriad Pro" w:hAnsi="Myriad Pro" w:cs="Myriad Pro" w:hint="default"/>
      <w:color w:val="0066B1"/>
      <w:sz w:val="22"/>
      <w:szCs w:val="22"/>
    </w:rPr>
  </w:style>
  <w:style w:type="character" w:customStyle="1" w:styleId="normalchar">
    <w:name w:val="normal__char"/>
    <w:rsid w:val="00FE2E1E"/>
  </w:style>
  <w:style w:type="character" w:customStyle="1" w:styleId="hyperlink002cheading0020100200028block0020title0029char">
    <w:name w:val="hyperlink_002cheading_00201_0020_0028block_0020title_0029__char"/>
    <w:rsid w:val="00FE2E1E"/>
  </w:style>
  <w:style w:type="character" w:customStyle="1" w:styleId="underline002cstyle0020bold0020underlinechar">
    <w:name w:val="underline_002cstyle_0020bold_0020underline__char"/>
    <w:rsid w:val="00FE2E1E"/>
  </w:style>
  <w:style w:type="character" w:customStyle="1" w:styleId="copyboldblack">
    <w:name w:val="copyboldblack"/>
    <w:rsid w:val="00FE2E1E"/>
  </w:style>
  <w:style w:type="character" w:customStyle="1" w:styleId="copybold">
    <w:name w:val="copybold"/>
    <w:rsid w:val="00FE2E1E"/>
  </w:style>
  <w:style w:type="character" w:customStyle="1" w:styleId="author-date0">
    <w:name w:val="author-date"/>
    <w:rsid w:val="00FE2E1E"/>
  </w:style>
  <w:style w:type="character" w:customStyle="1" w:styleId="hidden">
    <w:name w:val="hidden"/>
    <w:rsid w:val="00FE2E1E"/>
  </w:style>
  <w:style w:type="character" w:customStyle="1" w:styleId="articlebegin">
    <w:name w:val="articlebegin"/>
    <w:rsid w:val="00FE2E1E"/>
  </w:style>
  <w:style w:type="character" w:customStyle="1" w:styleId="mediaoverlay">
    <w:name w:val="mediaoverlay"/>
    <w:rsid w:val="00FE2E1E"/>
  </w:style>
  <w:style w:type="character" w:customStyle="1" w:styleId="blogcaption">
    <w:name w:val="blog_caption"/>
    <w:rsid w:val="00FE2E1E"/>
  </w:style>
  <w:style w:type="character" w:customStyle="1" w:styleId="commnet-abuzz">
    <w:name w:val="commnet-abuzz"/>
    <w:rsid w:val="00FE2E1E"/>
  </w:style>
  <w:style w:type="character" w:customStyle="1" w:styleId="fbconnectbuttontext">
    <w:name w:val="fbconnectbutton_text"/>
    <w:rsid w:val="00FE2E1E"/>
  </w:style>
  <w:style w:type="character" w:customStyle="1" w:styleId="fbsharecountinner">
    <w:name w:val="fb_share_count_inner"/>
    <w:rsid w:val="00FE2E1E"/>
  </w:style>
  <w:style w:type="character" w:customStyle="1" w:styleId="stbuttontext">
    <w:name w:val="stbuttontext"/>
    <w:rsid w:val="00FE2E1E"/>
  </w:style>
  <w:style w:type="character" w:customStyle="1" w:styleId="source">
    <w:name w:val="source"/>
    <w:rsid w:val="00FE2E1E"/>
  </w:style>
  <w:style w:type="character" w:customStyle="1" w:styleId="pubdate">
    <w:name w:val="pubdate"/>
    <w:rsid w:val="00FE2E1E"/>
  </w:style>
  <w:style w:type="character" w:customStyle="1" w:styleId="grey">
    <w:name w:val="grey"/>
    <w:rsid w:val="00FE2E1E"/>
  </w:style>
  <w:style w:type="character" w:customStyle="1" w:styleId="postdate">
    <w:name w:val="post_date"/>
    <w:rsid w:val="00FE2E1E"/>
  </w:style>
  <w:style w:type="character" w:customStyle="1" w:styleId="bdx">
    <w:name w:val="bdx"/>
    <w:rsid w:val="00FE2E1E"/>
  </w:style>
  <w:style w:type="character" w:customStyle="1" w:styleId="bdl">
    <w:name w:val="bdl"/>
    <w:rsid w:val="00FE2E1E"/>
  </w:style>
  <w:style w:type="character" w:customStyle="1" w:styleId="breadcrumbitemcurrent">
    <w:name w:val="breadcrumbitemcurrent"/>
    <w:rsid w:val="00FE2E1E"/>
  </w:style>
  <w:style w:type="character" w:customStyle="1" w:styleId="bbl">
    <w:name w:val="bbl"/>
    <w:rsid w:val="00FE2E1E"/>
  </w:style>
  <w:style w:type="character" w:customStyle="1" w:styleId="Date2">
    <w:name w:val="Date2"/>
    <w:rsid w:val="00FE2E1E"/>
  </w:style>
  <w:style w:type="character" w:customStyle="1" w:styleId="company">
    <w:name w:val="company"/>
    <w:rsid w:val="00FE2E1E"/>
  </w:style>
  <w:style w:type="character" w:customStyle="1" w:styleId="itxtnewhookspan">
    <w:name w:val="itxtnewhookspan"/>
    <w:rsid w:val="00FE2E1E"/>
  </w:style>
  <w:style w:type="character" w:customStyle="1" w:styleId="gstxthlt">
    <w:name w:val="gstxt_hlt"/>
    <w:rsid w:val="00FE2E1E"/>
  </w:style>
  <w:style w:type="character" w:customStyle="1" w:styleId="SubtleEmphasis1">
    <w:name w:val="Subtle Emphasis1"/>
    <w:uiPriority w:val="19"/>
    <w:qFormat/>
    <w:rsid w:val="00FE2E1E"/>
    <w:rPr>
      <w:rFonts w:ascii="Times New Roman" w:hAnsi="Times New Roman" w:cs="Times New Roman" w:hint="default"/>
      <w:b/>
      <w:bCs w:val="0"/>
      <w:iCs/>
      <w:color w:val="auto"/>
      <w:sz w:val="22"/>
    </w:rPr>
  </w:style>
  <w:style w:type="character" w:customStyle="1" w:styleId="StyleBoldRed">
    <w:name w:val="Style Bold Red"/>
    <w:rsid w:val="00FE2E1E"/>
    <w:rPr>
      <w:b/>
      <w:bCs/>
      <w:color w:val="auto"/>
    </w:rPr>
  </w:style>
  <w:style w:type="character" w:customStyle="1" w:styleId="StyleTimesNewRoman8pt">
    <w:name w:val="Style Times New Roman 8 pt"/>
    <w:rsid w:val="00FE2E1E"/>
    <w:rPr>
      <w:rFonts w:ascii="Georgia" w:hAnsi="Georgia" w:hint="default"/>
      <w:sz w:val="16"/>
    </w:rPr>
  </w:style>
  <w:style w:type="character" w:customStyle="1" w:styleId="StyleStyle7pt8pt">
    <w:name w:val="Style Style 7 pt + 8 pt"/>
    <w:rsid w:val="00FE2E1E"/>
    <w:rPr>
      <w:sz w:val="16"/>
    </w:rPr>
  </w:style>
  <w:style w:type="character" w:customStyle="1" w:styleId="StyleStyleThickunderlineBold1">
    <w:name w:val="Style Style Thick underline + Bold1"/>
    <w:rsid w:val="00FE2E1E"/>
    <w:rPr>
      <w:b/>
      <w:bCs/>
      <w:u w:val="thick"/>
    </w:rPr>
  </w:style>
  <w:style w:type="character" w:customStyle="1" w:styleId="StyleUnderline2">
    <w:name w:val="Style Underline2"/>
    <w:rsid w:val="00FE2E1E"/>
    <w:rPr>
      <w:u w:val="single"/>
    </w:rPr>
  </w:style>
  <w:style w:type="character" w:customStyle="1" w:styleId="ShrinkText">
    <w:name w:val="Shrink Text"/>
    <w:rsid w:val="00FE2E1E"/>
    <w:rPr>
      <w:sz w:val="16"/>
    </w:rPr>
  </w:style>
  <w:style w:type="character" w:customStyle="1" w:styleId="smallcaps">
    <w:name w:val="smallcaps"/>
    <w:rsid w:val="00FE2E1E"/>
  </w:style>
  <w:style w:type="character" w:customStyle="1" w:styleId="goldbldtext">
    <w:name w:val="goldbldtext"/>
    <w:rsid w:val="00FE2E1E"/>
  </w:style>
  <w:style w:type="character" w:customStyle="1" w:styleId="cardshighlight0">
    <w:name w:val="cardshighlight"/>
    <w:rsid w:val="00FE2E1E"/>
  </w:style>
  <w:style w:type="character" w:customStyle="1" w:styleId="cardsfont12pt1">
    <w:name w:val="cardsfont12pt"/>
    <w:rsid w:val="00FE2E1E"/>
  </w:style>
  <w:style w:type="character" w:customStyle="1" w:styleId="ft1">
    <w:name w:val="ft1"/>
    <w:rsid w:val="00FE2E1E"/>
  </w:style>
  <w:style w:type="character" w:customStyle="1" w:styleId="ft6">
    <w:name w:val="ft6"/>
    <w:rsid w:val="00FE2E1E"/>
  </w:style>
  <w:style w:type="character" w:customStyle="1" w:styleId="kicker">
    <w:name w:val="kicker"/>
    <w:rsid w:val="00FE2E1E"/>
  </w:style>
  <w:style w:type="character" w:customStyle="1" w:styleId="backcontent">
    <w:name w:val="backcontent"/>
    <w:rsid w:val="00FE2E1E"/>
  </w:style>
  <w:style w:type="character" w:customStyle="1" w:styleId="daystmp">
    <w:name w:val="daystmp"/>
    <w:rsid w:val="00FE2E1E"/>
  </w:style>
  <w:style w:type="character" w:customStyle="1" w:styleId="cardsfont12ptchar">
    <w:name w:val="cardsfont12ptchar"/>
    <w:rsid w:val="00FE2E1E"/>
  </w:style>
  <w:style w:type="character" w:customStyle="1" w:styleId="gal">
    <w:name w:val="gal"/>
    <w:rsid w:val="00FE2E1E"/>
  </w:style>
  <w:style w:type="character" w:customStyle="1" w:styleId="submitted">
    <w:name w:val="submitted"/>
    <w:rsid w:val="00FE2E1E"/>
  </w:style>
  <w:style w:type="character" w:customStyle="1" w:styleId="imagedateline">
    <w:name w:val="image_dateline"/>
    <w:rsid w:val="00FE2E1E"/>
  </w:style>
  <w:style w:type="character" w:customStyle="1" w:styleId="authordatecharchar">
    <w:name w:val="authordatecharchar"/>
    <w:rsid w:val="00FE2E1E"/>
  </w:style>
  <w:style w:type="character" w:customStyle="1" w:styleId="style1char0">
    <w:name w:val="style1char"/>
    <w:rsid w:val="00FE2E1E"/>
  </w:style>
  <w:style w:type="character" w:customStyle="1" w:styleId="tagcharchar0">
    <w:name w:val="tagcharchar"/>
    <w:rsid w:val="00FE2E1E"/>
  </w:style>
  <w:style w:type="character" w:customStyle="1" w:styleId="underlinedcharchar2">
    <w:name w:val="underlinedcharchar"/>
    <w:rsid w:val="00FE2E1E"/>
  </w:style>
  <w:style w:type="character" w:customStyle="1" w:styleId="BoxedChar">
    <w:name w:val="Boxed Char"/>
    <w:rsid w:val="00FE2E1E"/>
    <w:rPr>
      <w:rFonts w:ascii="Arial Narrow" w:hAnsi="Arial Narrow" w:hint="default"/>
      <w:b/>
      <w:bCs w:val="0"/>
      <w:sz w:val="18"/>
      <w:bdr w:val="single" w:sz="6" w:space="0" w:color="auto" w:frame="1"/>
    </w:rPr>
  </w:style>
  <w:style w:type="character" w:customStyle="1" w:styleId="Style11ptUnderline2">
    <w:name w:val="Style 11 pt Underline2"/>
    <w:rsid w:val="00FE2E1E"/>
    <w:rPr>
      <w:sz w:val="20"/>
      <w:u w:val="single"/>
    </w:rPr>
  </w:style>
  <w:style w:type="character" w:customStyle="1" w:styleId="Style11ptBoldUnderline2">
    <w:name w:val="Style 11 pt Bold Underline2"/>
    <w:rsid w:val="00FE2E1E"/>
    <w:rPr>
      <w:b/>
      <w:bCs/>
      <w:sz w:val="20"/>
      <w:u w:val="single"/>
    </w:rPr>
  </w:style>
  <w:style w:type="character" w:customStyle="1" w:styleId="nw">
    <w:name w:val="nw"/>
    <w:rsid w:val="00FE2E1E"/>
  </w:style>
  <w:style w:type="character" w:customStyle="1" w:styleId="Styleunderline11ptBoldBorderSinglesolidlineAuto">
    <w:name w:val="Style underline + 11 pt Bold Border: : (Single solid line Auto ..."/>
    <w:rsid w:val="00FE2E1E"/>
    <w:rPr>
      <w:b/>
      <w:bCs/>
      <w:sz w:val="20"/>
      <w:u w:val="single"/>
      <w:bdr w:val="single" w:sz="4" w:space="0" w:color="auto" w:frame="1"/>
    </w:rPr>
  </w:style>
  <w:style w:type="character" w:customStyle="1" w:styleId="cardCharCharChar1">
    <w:name w:val="card Char Char Char1"/>
    <w:rsid w:val="00FE2E1E"/>
    <w:rPr>
      <w:lang w:val="en-US" w:eastAsia="en-US" w:bidi="ar-SA"/>
    </w:rPr>
  </w:style>
  <w:style w:type="character" w:customStyle="1" w:styleId="authors1">
    <w:name w:val="authors1"/>
    <w:rsid w:val="00FE2E1E"/>
    <w:rPr>
      <w:rFonts w:ascii="Verdana" w:hAnsi="Verdana" w:hint="default"/>
      <w:b/>
      <w:bCs/>
      <w:color w:val="006699"/>
      <w:sz w:val="20"/>
      <w:szCs w:val="20"/>
    </w:rPr>
  </w:style>
  <w:style w:type="character" w:customStyle="1" w:styleId="headlinesectionlarge">
    <w:name w:val="headline_section_large"/>
    <w:rsid w:val="00FE2E1E"/>
  </w:style>
  <w:style w:type="character" w:customStyle="1" w:styleId="Styleunderline11ptBlack">
    <w:name w:val="Style underline + 11 pt Black"/>
    <w:rsid w:val="00FE2E1E"/>
    <w:rPr>
      <w:color w:val="000000"/>
      <w:sz w:val="20"/>
      <w:u w:val="single"/>
    </w:rPr>
  </w:style>
  <w:style w:type="character" w:customStyle="1" w:styleId="Styleunderline11ptBoldBlack">
    <w:name w:val="Style underline + 11 pt Bold Black"/>
    <w:rsid w:val="00FE2E1E"/>
    <w:rPr>
      <w:b/>
      <w:bCs/>
      <w:color w:val="000000"/>
      <w:sz w:val="20"/>
      <w:u w:val="single"/>
    </w:rPr>
  </w:style>
  <w:style w:type="character" w:customStyle="1" w:styleId="Style11ptBoldBlackUnderline">
    <w:name w:val="Style 11 pt Bold Black Underline"/>
    <w:rsid w:val="00FE2E1E"/>
    <w:rPr>
      <w:b/>
      <w:bCs/>
      <w:color w:val="000000"/>
      <w:sz w:val="20"/>
      <w:u w:val="single"/>
    </w:rPr>
  </w:style>
  <w:style w:type="character" w:customStyle="1" w:styleId="Style11ptBoldBlackUnderlineBorderSinglesolidline">
    <w:name w:val="Style 11 pt Bold Black Underline Border: : (Single solid line ..."/>
    <w:rsid w:val="00FE2E1E"/>
    <w:rPr>
      <w:b/>
      <w:bCs/>
      <w:color w:val="000000"/>
      <w:sz w:val="20"/>
      <w:u w:val="single"/>
      <w:bdr w:val="single" w:sz="4" w:space="0" w:color="auto" w:frame="1"/>
    </w:rPr>
  </w:style>
  <w:style w:type="character" w:customStyle="1" w:styleId="StyleLatinMeridien-Italic11ptItalicUnderline">
    <w:name w:val="Style (Latin) Meridien-Italic 11 pt Italic Underline"/>
    <w:rsid w:val="00FE2E1E"/>
    <w:rPr>
      <w:rFonts w:ascii="Meridien-Italic" w:hAnsi="Meridien-Italic" w:hint="default"/>
      <w:i/>
      <w:iCs/>
      <w:sz w:val="20"/>
      <w:u w:val="single"/>
    </w:rPr>
  </w:style>
  <w:style w:type="character" w:customStyle="1" w:styleId="Citation-AuthorDate">
    <w:name w:val="Citation - Author/Date"/>
    <w:rsid w:val="00FE2E1E"/>
    <w:rPr>
      <w:b/>
      <w:bCs w:val="0"/>
      <w:smallCaps/>
      <w:sz w:val="24"/>
      <w:u w:val="single"/>
    </w:rPr>
  </w:style>
  <w:style w:type="character" w:customStyle="1" w:styleId="underlinestylechar0">
    <w:name w:val="underlinestylechar"/>
    <w:rsid w:val="00FE2E1E"/>
  </w:style>
  <w:style w:type="character" w:customStyle="1" w:styleId="highlight">
    <w:name w:val="highlight"/>
    <w:rsid w:val="00FE2E1E"/>
  </w:style>
  <w:style w:type="character" w:customStyle="1" w:styleId="DottedUnderline0">
    <w:name w:val="Dotted Underline"/>
    <w:rsid w:val="00FE2E1E"/>
    <w:rPr>
      <w:rFonts w:ascii="Times New Roman" w:hAnsi="Times New Roman" w:cs="Times New Roman" w:hint="default"/>
      <w:sz w:val="20"/>
      <w:u w:val="dottedHeavy"/>
    </w:rPr>
  </w:style>
  <w:style w:type="character" w:customStyle="1" w:styleId="titleauthoretc">
    <w:name w:val="titleauthoretc"/>
    <w:rsid w:val="00FE2E1E"/>
  </w:style>
  <w:style w:type="character" w:customStyle="1" w:styleId="labeltext">
    <w:name w:val="labeltext"/>
    <w:rsid w:val="00FE2E1E"/>
  </w:style>
  <w:style w:type="character" w:customStyle="1" w:styleId="viewlink">
    <w:name w:val="viewlink"/>
    <w:rsid w:val="00FE2E1E"/>
  </w:style>
  <w:style w:type="character" w:customStyle="1" w:styleId="share">
    <w:name w:val="share"/>
    <w:rsid w:val="00FE2E1E"/>
  </w:style>
  <w:style w:type="character" w:customStyle="1" w:styleId="inlinkchart">
    <w:name w:val="inlink_chart"/>
    <w:rsid w:val="00FE2E1E"/>
  </w:style>
  <w:style w:type="character" w:customStyle="1" w:styleId="underLight">
    <w:name w:val="underLight"/>
    <w:uiPriority w:val="1"/>
    <w:qFormat/>
    <w:rsid w:val="00FE2E1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E2E1E"/>
  </w:style>
  <w:style w:type="character" w:customStyle="1" w:styleId="author-rss">
    <w:name w:val="author-rss"/>
    <w:rsid w:val="00FE2E1E"/>
  </w:style>
  <w:style w:type="character" w:customStyle="1" w:styleId="fbsharecountwrapper">
    <w:name w:val="fb_share_count_wrapper"/>
    <w:rsid w:val="00FE2E1E"/>
  </w:style>
  <w:style w:type="character" w:customStyle="1" w:styleId="fbbuttontext">
    <w:name w:val="fb_button_text"/>
    <w:rsid w:val="00FE2E1E"/>
  </w:style>
  <w:style w:type="character" w:customStyle="1" w:styleId="hw">
    <w:name w:val="hw"/>
    <w:rsid w:val="00FE2E1E"/>
  </w:style>
  <w:style w:type="character" w:customStyle="1" w:styleId="linktotop">
    <w:name w:val="linktotop"/>
    <w:rsid w:val="00FE2E1E"/>
  </w:style>
  <w:style w:type="character" w:customStyle="1" w:styleId="maintextbldleft">
    <w:name w:val="maintextbldleft"/>
    <w:rsid w:val="00FE2E1E"/>
  </w:style>
  <w:style w:type="character" w:customStyle="1" w:styleId="maintextleft">
    <w:name w:val="maintextleft"/>
    <w:rsid w:val="00FE2E1E"/>
  </w:style>
  <w:style w:type="character" w:customStyle="1" w:styleId="descriptionstyle1block">
    <w:name w:val="description style1 block"/>
    <w:rsid w:val="00FE2E1E"/>
  </w:style>
  <w:style w:type="character" w:customStyle="1" w:styleId="gutter-right-1">
    <w:name w:val="gutter-right-1"/>
    <w:basedOn w:val="DefaultParagraphFont"/>
    <w:rsid w:val="00FE2E1E"/>
  </w:style>
  <w:style w:type="character" w:customStyle="1" w:styleId="ssl3">
    <w:name w:val="ss_l3"/>
    <w:rsid w:val="00FE2E1E"/>
  </w:style>
  <w:style w:type="character" w:customStyle="1" w:styleId="FontStyle39">
    <w:name w:val="Font Style39"/>
    <w:uiPriority w:val="99"/>
    <w:rsid w:val="00FE2E1E"/>
    <w:rPr>
      <w:rFonts w:ascii="Constantia" w:hAnsi="Constantia" w:cs="Constantia" w:hint="default"/>
      <w:b/>
      <w:bCs/>
      <w:sz w:val="18"/>
      <w:szCs w:val="18"/>
    </w:rPr>
  </w:style>
  <w:style w:type="character" w:customStyle="1" w:styleId="6">
    <w:name w:val="6"/>
    <w:rsid w:val="00FE2E1E"/>
    <w:rPr>
      <w:rFonts w:ascii="Arial" w:hAnsi="Arial" w:cs="Arial" w:hint="default"/>
      <w:bCs/>
      <w:sz w:val="20"/>
      <w:u w:val="single"/>
      <w:lang w:val="en-US" w:eastAsia="en-US" w:bidi="ar-SA"/>
    </w:rPr>
  </w:style>
  <w:style w:type="character" w:customStyle="1" w:styleId="Header11">
    <w:name w:val="Header11"/>
    <w:rsid w:val="00FE2E1E"/>
  </w:style>
  <w:style w:type="character" w:customStyle="1" w:styleId="posa">
    <w:name w:val="pos(a)"/>
    <w:basedOn w:val="DefaultParagraphFont"/>
    <w:rsid w:val="00FE2E1E"/>
  </w:style>
  <w:style w:type="character" w:customStyle="1" w:styleId="u-hiddeninnarrowenv">
    <w:name w:val="u-hiddeninnarrowenv"/>
    <w:basedOn w:val="DefaultParagraphFont"/>
    <w:rsid w:val="00FE2E1E"/>
  </w:style>
  <w:style w:type="character" w:customStyle="1" w:styleId="followbutton-bird">
    <w:name w:val="followbutton-bird"/>
    <w:basedOn w:val="DefaultParagraphFont"/>
    <w:rsid w:val="00FE2E1E"/>
  </w:style>
  <w:style w:type="character" w:customStyle="1" w:styleId="tweetauthor-name">
    <w:name w:val="tweetauthor-name"/>
    <w:basedOn w:val="DefaultParagraphFont"/>
    <w:rsid w:val="00FE2E1E"/>
  </w:style>
  <w:style w:type="character" w:customStyle="1" w:styleId="tweetauthor-verifiedbadge">
    <w:name w:val="tweetauthor-verifiedbadge"/>
    <w:basedOn w:val="DefaultParagraphFont"/>
    <w:rsid w:val="00FE2E1E"/>
  </w:style>
  <w:style w:type="character" w:customStyle="1" w:styleId="tweetauthor-screenname">
    <w:name w:val="tweetauthor-screenname"/>
    <w:basedOn w:val="DefaultParagraphFont"/>
    <w:rsid w:val="00FE2E1E"/>
  </w:style>
  <w:style w:type="character" w:customStyle="1" w:styleId="u-hiddenvisually">
    <w:name w:val="u-hiddenvisually"/>
    <w:basedOn w:val="DefaultParagraphFont"/>
    <w:rsid w:val="00FE2E1E"/>
  </w:style>
  <w:style w:type="character" w:customStyle="1" w:styleId="tweetaction-stat">
    <w:name w:val="tweetaction-stat"/>
    <w:basedOn w:val="DefaultParagraphFont"/>
    <w:rsid w:val="00FE2E1E"/>
  </w:style>
  <w:style w:type="character" w:customStyle="1" w:styleId="related">
    <w:name w:val="related"/>
    <w:basedOn w:val="DefaultParagraphFont"/>
    <w:rsid w:val="00FE2E1E"/>
  </w:style>
  <w:style w:type="character" w:customStyle="1" w:styleId="related-content">
    <w:name w:val="related-content"/>
    <w:basedOn w:val="DefaultParagraphFont"/>
    <w:rsid w:val="00FE2E1E"/>
  </w:style>
  <w:style w:type="character" w:customStyle="1" w:styleId="name-of-author">
    <w:name w:val="name-of-author"/>
    <w:basedOn w:val="DefaultParagraphFont"/>
    <w:rsid w:val="00FE2E1E"/>
  </w:style>
  <w:style w:type="character" w:customStyle="1" w:styleId="first-name">
    <w:name w:val="first-name"/>
    <w:basedOn w:val="DefaultParagraphFont"/>
    <w:rsid w:val="00FE2E1E"/>
  </w:style>
  <w:style w:type="character" w:customStyle="1" w:styleId="last-name">
    <w:name w:val="last-name"/>
    <w:basedOn w:val="DefaultParagraphFont"/>
    <w:rsid w:val="00FE2E1E"/>
  </w:style>
  <w:style w:type="character" w:customStyle="1" w:styleId="caption10">
    <w:name w:val="caption1"/>
    <w:basedOn w:val="DefaultParagraphFont"/>
    <w:rsid w:val="00FE2E1E"/>
  </w:style>
  <w:style w:type="character" w:customStyle="1" w:styleId="recirc-text">
    <w:name w:val="&quot;recirc-text”"/>
    <w:basedOn w:val="DefaultParagraphFont"/>
    <w:rsid w:val="00FE2E1E"/>
  </w:style>
  <w:style w:type="character" w:customStyle="1" w:styleId="video-icon">
    <w:name w:val="video-icon"/>
    <w:basedOn w:val="DefaultParagraphFont"/>
    <w:rsid w:val="00FE2E1E"/>
  </w:style>
  <w:style w:type="character" w:customStyle="1" w:styleId="powa-shot-play-btn-text">
    <w:name w:val="powa-shot-play-btn-text"/>
    <w:basedOn w:val="DefaultParagraphFont"/>
    <w:rsid w:val="00FE2E1E"/>
  </w:style>
  <w:style w:type="character" w:customStyle="1" w:styleId="powa-shot-click">
    <w:name w:val="powa-shot-click"/>
    <w:basedOn w:val="DefaultParagraphFont"/>
    <w:rsid w:val="00FE2E1E"/>
  </w:style>
  <w:style w:type="character" w:customStyle="1" w:styleId="wpv-blurb">
    <w:name w:val="wpv-blurb"/>
    <w:basedOn w:val="DefaultParagraphFont"/>
    <w:rsid w:val="00FE2E1E"/>
  </w:style>
  <w:style w:type="character" w:customStyle="1" w:styleId="pb-caption">
    <w:name w:val="pb-caption"/>
    <w:basedOn w:val="DefaultParagraphFont"/>
    <w:rsid w:val="00FE2E1E"/>
  </w:style>
  <w:style w:type="character" w:customStyle="1" w:styleId="Heading5Char1">
    <w:name w:val="Heading 5 Char1"/>
    <w:aliases w:val="Text Char1"/>
    <w:basedOn w:val="DefaultParagraphFont"/>
    <w:semiHidden/>
    <w:rsid w:val="00FE2E1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E2E1E"/>
    <w:rPr>
      <w:vertAlign w:val="baseline"/>
    </w:rPr>
  </w:style>
  <w:style w:type="character" w:customStyle="1" w:styleId="Heading7Char1">
    <w:name w:val="Heading 7 Char1"/>
    <w:basedOn w:val="DefaultParagraphFont"/>
    <w:semiHidden/>
    <w:rsid w:val="00FE2E1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E2E1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E2E1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E2E1E"/>
    <w:rPr>
      <w:rFonts w:ascii="Calibri" w:hAnsi="Calibri" w:cs="Calibri"/>
    </w:rPr>
  </w:style>
  <w:style w:type="numbering" w:customStyle="1" w:styleId="NoList2">
    <w:name w:val="No List2"/>
    <w:next w:val="NoList"/>
    <w:uiPriority w:val="99"/>
    <w:semiHidden/>
    <w:unhideWhenUsed/>
    <w:rsid w:val="00FE2E1E"/>
  </w:style>
  <w:style w:type="numbering" w:customStyle="1" w:styleId="NoList3">
    <w:name w:val="No List3"/>
    <w:next w:val="NoList"/>
    <w:uiPriority w:val="99"/>
    <w:semiHidden/>
    <w:unhideWhenUsed/>
    <w:rsid w:val="00FE2E1E"/>
  </w:style>
  <w:style w:type="numbering" w:customStyle="1" w:styleId="NoList4">
    <w:name w:val="No List4"/>
    <w:next w:val="NoList"/>
    <w:uiPriority w:val="99"/>
    <w:semiHidden/>
    <w:unhideWhenUsed/>
    <w:rsid w:val="00FE2E1E"/>
  </w:style>
  <w:style w:type="numbering" w:customStyle="1" w:styleId="NoList5">
    <w:name w:val="No List5"/>
    <w:next w:val="NoList"/>
    <w:semiHidden/>
    <w:unhideWhenUsed/>
    <w:rsid w:val="00FE2E1E"/>
  </w:style>
  <w:style w:type="paragraph" w:styleId="BlockText">
    <w:name w:val="Block Text"/>
    <w:basedOn w:val="Normal"/>
    <w:rsid w:val="00FE2E1E"/>
    <w:pPr>
      <w:ind w:left="229" w:right="229"/>
    </w:pPr>
    <w:rPr>
      <w:rFonts w:ascii="Verdana" w:eastAsia="Times New Roman" w:hAnsi="Verdana"/>
      <w:szCs w:val="20"/>
    </w:rPr>
  </w:style>
  <w:style w:type="paragraph" w:styleId="NormalIndent">
    <w:name w:val="Normal Indent"/>
    <w:basedOn w:val="Normal"/>
    <w:rsid w:val="00FE2E1E"/>
    <w:pPr>
      <w:ind w:left="720"/>
    </w:pPr>
    <w:rPr>
      <w:rFonts w:eastAsia="Times New Roman"/>
      <w:szCs w:val="20"/>
    </w:rPr>
  </w:style>
  <w:style w:type="paragraph" w:styleId="EnvelopeReturn">
    <w:name w:val="envelope return"/>
    <w:basedOn w:val="Normal"/>
    <w:rsid w:val="00FE2E1E"/>
    <w:rPr>
      <w:rFonts w:eastAsia="Times New Roman"/>
      <w:sz w:val="24"/>
      <w:szCs w:val="20"/>
    </w:rPr>
  </w:style>
  <w:style w:type="paragraph" w:styleId="EnvelopeAddress">
    <w:name w:val="envelope address"/>
    <w:basedOn w:val="Normal"/>
    <w:rsid w:val="00FE2E1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E2E1E"/>
  </w:style>
  <w:style w:type="numbering" w:customStyle="1" w:styleId="NoList7">
    <w:name w:val="No List7"/>
    <w:next w:val="NoList"/>
    <w:semiHidden/>
    <w:unhideWhenUsed/>
    <w:rsid w:val="00FE2E1E"/>
  </w:style>
  <w:style w:type="paragraph" w:styleId="ListBullet">
    <w:name w:val="List Bullet"/>
    <w:basedOn w:val="Normal"/>
    <w:link w:val="ListBulletChar"/>
    <w:uiPriority w:val="99"/>
    <w:unhideWhenUsed/>
    <w:rsid w:val="00FE2E1E"/>
    <w:pPr>
      <w:tabs>
        <w:tab w:val="num" w:pos="360"/>
      </w:tabs>
      <w:ind w:left="360" w:hanging="360"/>
      <w:contextualSpacing/>
    </w:pPr>
    <w:rPr>
      <w:rFonts w:eastAsia="Calibri"/>
    </w:rPr>
  </w:style>
  <w:style w:type="table" w:styleId="MediumGrid1">
    <w:name w:val="Medium Grid 1"/>
    <w:basedOn w:val="TableNormal"/>
    <w:uiPriority w:val="67"/>
    <w:rsid w:val="00FE2E1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E2E1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E2E1E"/>
  </w:style>
  <w:style w:type="numbering" w:customStyle="1" w:styleId="NoList111">
    <w:name w:val="No List111"/>
    <w:next w:val="NoList"/>
    <w:uiPriority w:val="99"/>
    <w:semiHidden/>
    <w:unhideWhenUsed/>
    <w:rsid w:val="00FE2E1E"/>
  </w:style>
  <w:style w:type="numbering" w:customStyle="1" w:styleId="NoList1111">
    <w:name w:val="No List1111"/>
    <w:next w:val="NoList"/>
    <w:uiPriority w:val="99"/>
    <w:semiHidden/>
    <w:unhideWhenUsed/>
    <w:rsid w:val="00FE2E1E"/>
  </w:style>
  <w:style w:type="numbering" w:customStyle="1" w:styleId="NoList11111">
    <w:name w:val="No List11111"/>
    <w:next w:val="NoList"/>
    <w:uiPriority w:val="99"/>
    <w:semiHidden/>
    <w:unhideWhenUsed/>
    <w:rsid w:val="00FE2E1E"/>
  </w:style>
  <w:style w:type="numbering" w:customStyle="1" w:styleId="NoList111111">
    <w:name w:val="No List111111"/>
    <w:next w:val="NoList"/>
    <w:uiPriority w:val="99"/>
    <w:semiHidden/>
    <w:unhideWhenUsed/>
    <w:rsid w:val="00FE2E1E"/>
  </w:style>
  <w:style w:type="numbering" w:customStyle="1" w:styleId="NoList1111111">
    <w:name w:val="No List1111111"/>
    <w:next w:val="NoList"/>
    <w:uiPriority w:val="99"/>
    <w:semiHidden/>
    <w:unhideWhenUsed/>
    <w:rsid w:val="00FE2E1E"/>
  </w:style>
  <w:style w:type="numbering" w:customStyle="1" w:styleId="NoList11111111">
    <w:name w:val="No List11111111"/>
    <w:next w:val="NoList"/>
    <w:uiPriority w:val="99"/>
    <w:semiHidden/>
    <w:unhideWhenUsed/>
    <w:rsid w:val="00FE2E1E"/>
  </w:style>
  <w:style w:type="numbering" w:customStyle="1" w:styleId="NoList111111111">
    <w:name w:val="No List111111111"/>
    <w:next w:val="NoList"/>
    <w:uiPriority w:val="99"/>
    <w:semiHidden/>
    <w:unhideWhenUsed/>
    <w:rsid w:val="00FE2E1E"/>
  </w:style>
  <w:style w:type="numbering" w:customStyle="1" w:styleId="NoList1111111111">
    <w:name w:val="No List1111111111"/>
    <w:next w:val="NoList"/>
    <w:uiPriority w:val="99"/>
    <w:semiHidden/>
    <w:unhideWhenUsed/>
    <w:rsid w:val="00FE2E1E"/>
  </w:style>
  <w:style w:type="numbering" w:customStyle="1" w:styleId="NoList11111111111">
    <w:name w:val="No List11111111111"/>
    <w:next w:val="NoList"/>
    <w:uiPriority w:val="99"/>
    <w:semiHidden/>
    <w:unhideWhenUsed/>
    <w:rsid w:val="00FE2E1E"/>
  </w:style>
  <w:style w:type="numbering" w:customStyle="1" w:styleId="NoList111111111111">
    <w:name w:val="No List111111111111"/>
    <w:next w:val="NoList"/>
    <w:uiPriority w:val="99"/>
    <w:semiHidden/>
    <w:unhideWhenUsed/>
    <w:rsid w:val="00FE2E1E"/>
  </w:style>
  <w:style w:type="numbering" w:customStyle="1" w:styleId="NoList1111111111111">
    <w:name w:val="No List1111111111111"/>
    <w:next w:val="NoList"/>
    <w:uiPriority w:val="99"/>
    <w:semiHidden/>
    <w:unhideWhenUsed/>
    <w:rsid w:val="00FE2E1E"/>
  </w:style>
  <w:style w:type="numbering" w:customStyle="1" w:styleId="NoList11111111111111">
    <w:name w:val="No List11111111111111"/>
    <w:next w:val="NoList"/>
    <w:uiPriority w:val="99"/>
    <w:semiHidden/>
    <w:unhideWhenUsed/>
    <w:rsid w:val="00FE2E1E"/>
  </w:style>
  <w:style w:type="numbering" w:customStyle="1" w:styleId="NoList111111111111111">
    <w:name w:val="No List111111111111111"/>
    <w:next w:val="NoList"/>
    <w:uiPriority w:val="99"/>
    <w:semiHidden/>
    <w:unhideWhenUsed/>
    <w:rsid w:val="00FE2E1E"/>
  </w:style>
  <w:style w:type="numbering" w:customStyle="1" w:styleId="NoList1111111111111111">
    <w:name w:val="No List1111111111111111"/>
    <w:next w:val="NoList"/>
    <w:uiPriority w:val="99"/>
    <w:semiHidden/>
    <w:unhideWhenUsed/>
    <w:rsid w:val="00FE2E1E"/>
  </w:style>
  <w:style w:type="numbering" w:customStyle="1" w:styleId="NoList11111111111111111">
    <w:name w:val="No List11111111111111111"/>
    <w:next w:val="NoList"/>
    <w:uiPriority w:val="99"/>
    <w:semiHidden/>
    <w:unhideWhenUsed/>
    <w:rsid w:val="00FE2E1E"/>
  </w:style>
  <w:style w:type="character" w:customStyle="1" w:styleId="FontStyle220">
    <w:name w:val="Font Style220"/>
    <w:basedOn w:val="DefaultParagraphFont"/>
    <w:uiPriority w:val="99"/>
    <w:rsid w:val="00FE2E1E"/>
    <w:rPr>
      <w:rFonts w:ascii="Candara" w:hAnsi="Candara" w:cs="Candara" w:hint="default"/>
      <w:i/>
      <w:iCs/>
      <w:sz w:val="18"/>
      <w:szCs w:val="18"/>
    </w:rPr>
  </w:style>
  <w:style w:type="character" w:customStyle="1" w:styleId="FontStyle290">
    <w:name w:val="Font Style290"/>
    <w:basedOn w:val="DefaultParagraphFont"/>
    <w:uiPriority w:val="99"/>
    <w:rsid w:val="00FE2E1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E2E1E"/>
    <w:rPr>
      <w:rFonts w:ascii="Arial" w:hAnsi="Arial" w:cs="Arial"/>
      <w:b/>
      <w:bCs/>
      <w:sz w:val="16"/>
      <w:szCs w:val="16"/>
    </w:rPr>
  </w:style>
  <w:style w:type="paragraph" w:customStyle="1" w:styleId="analytic0">
    <w:name w:val="analytic"/>
    <w:basedOn w:val="Normal"/>
    <w:link w:val="analyticChar0"/>
    <w:uiPriority w:val="4"/>
    <w:qFormat/>
    <w:rsid w:val="00FE2E1E"/>
    <w:pPr>
      <w:spacing w:before="120"/>
    </w:pPr>
    <w:rPr>
      <w:b/>
      <w:sz w:val="20"/>
    </w:rPr>
  </w:style>
  <w:style w:type="character" w:customStyle="1" w:styleId="analyticChar0">
    <w:name w:val="analytic Char"/>
    <w:basedOn w:val="DefaultParagraphFont"/>
    <w:link w:val="analytic0"/>
    <w:uiPriority w:val="4"/>
    <w:rsid w:val="00FE2E1E"/>
    <w:rPr>
      <w:rFonts w:ascii="Calibri" w:hAnsi="Calibri"/>
      <w:b/>
      <w:sz w:val="20"/>
    </w:rPr>
  </w:style>
  <w:style w:type="character" w:customStyle="1" w:styleId="m-5498913268213319940gmail-styleunderline">
    <w:name w:val="m_-5498913268213319940gmail-styleunderline"/>
    <w:basedOn w:val="DefaultParagraphFont"/>
    <w:rsid w:val="00FE2E1E"/>
  </w:style>
  <w:style w:type="paragraph" w:customStyle="1" w:styleId="speakable">
    <w:name w:val="speakable"/>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FE2E1E"/>
  </w:style>
  <w:style w:type="character" w:customStyle="1" w:styleId="copyright">
    <w:name w:val="copyright"/>
    <w:basedOn w:val="DefaultParagraphFont"/>
    <w:rsid w:val="00FE2E1E"/>
  </w:style>
  <w:style w:type="character" w:customStyle="1" w:styleId="TagCharCharCharChar">
    <w:name w:val="Tag Char Char Char Char"/>
    <w:basedOn w:val="DefaultParagraphFont"/>
    <w:rsid w:val="00FE2E1E"/>
    <w:rPr>
      <w:rFonts w:ascii="Calibri" w:hAnsi="Calibri" w:cs="Calibri"/>
      <w:b/>
      <w:sz w:val="24"/>
    </w:rPr>
  </w:style>
  <w:style w:type="paragraph" w:customStyle="1" w:styleId="g-body">
    <w:name w:val="g-body"/>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E2E1E"/>
    <w:pPr>
      <w:spacing w:before="100" w:beforeAutospacing="1" w:after="100" w:afterAutospacing="1"/>
    </w:pPr>
    <w:rPr>
      <w:sz w:val="24"/>
    </w:rPr>
  </w:style>
  <w:style w:type="paragraph" w:customStyle="1" w:styleId="style41">
    <w:name w:val="style4"/>
    <w:basedOn w:val="Normal"/>
    <w:uiPriority w:val="99"/>
    <w:qFormat/>
    <w:rsid w:val="00FE2E1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FE2E1E"/>
    <w:pPr>
      <w:spacing w:before="100" w:beforeAutospacing="1" w:after="100" w:afterAutospacing="1"/>
    </w:pPr>
    <w:rPr>
      <w:rFonts w:ascii="Times New Roman" w:hAnsi="Times New Roman"/>
      <w:sz w:val="24"/>
    </w:rPr>
  </w:style>
  <w:style w:type="character" w:customStyle="1" w:styleId="adtext">
    <w:name w:val="adtext"/>
    <w:basedOn w:val="DefaultParagraphFont"/>
    <w:rsid w:val="00FE2E1E"/>
  </w:style>
  <w:style w:type="character" w:customStyle="1" w:styleId="UL-Bold">
    <w:name w:val="UL-Bold"/>
    <w:basedOn w:val="DefaultParagraphFont"/>
    <w:rsid w:val="00FE2E1E"/>
    <w:rPr>
      <w:u w:val="thick"/>
    </w:rPr>
  </w:style>
  <w:style w:type="character" w:customStyle="1" w:styleId="UL-None">
    <w:name w:val="UL-None"/>
    <w:basedOn w:val="DefaultParagraphFont"/>
    <w:rsid w:val="00FE2E1E"/>
    <w:rPr>
      <w:strike w:val="0"/>
      <w:dstrike w:val="0"/>
      <w:u w:val="none"/>
      <w:effect w:val="none"/>
    </w:rPr>
  </w:style>
  <w:style w:type="character" w:customStyle="1" w:styleId="gl">
    <w:name w:val="gl"/>
    <w:basedOn w:val="DefaultParagraphFont"/>
    <w:rsid w:val="00FE2E1E"/>
  </w:style>
  <w:style w:type="character" w:customStyle="1" w:styleId="qu730rj69h">
    <w:name w:val="qu730rj69h"/>
    <w:basedOn w:val="DefaultParagraphFont"/>
    <w:rsid w:val="00FE2E1E"/>
  </w:style>
  <w:style w:type="paragraph" w:customStyle="1" w:styleId="optext">
    <w:name w:val="optext"/>
    <w:basedOn w:val="Normal"/>
    <w:uiPriority w:val="99"/>
    <w:qFormat/>
    <w:rsid w:val="00FE2E1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FE2E1E"/>
  </w:style>
  <w:style w:type="character" w:customStyle="1" w:styleId="icr880">
    <w:name w:val="icr880"/>
    <w:basedOn w:val="DefaultParagraphFont"/>
    <w:rsid w:val="00FE2E1E"/>
  </w:style>
  <w:style w:type="character" w:customStyle="1" w:styleId="hx23q54">
    <w:name w:val="hx23q54"/>
    <w:basedOn w:val="DefaultParagraphFont"/>
    <w:rsid w:val="00FE2E1E"/>
  </w:style>
  <w:style w:type="character" w:customStyle="1" w:styleId="m-5348258726587825636gmail-style13ptbold">
    <w:name w:val="m_-5348258726587825636gmail-style13ptbold"/>
    <w:basedOn w:val="DefaultParagraphFont"/>
    <w:rsid w:val="00FE2E1E"/>
  </w:style>
  <w:style w:type="character" w:customStyle="1" w:styleId="m-5348258726587825636gmail-styleunderline">
    <w:name w:val="m_-5348258726587825636gmail-styleunderline"/>
    <w:basedOn w:val="DefaultParagraphFont"/>
    <w:rsid w:val="00FE2E1E"/>
  </w:style>
  <w:style w:type="character" w:customStyle="1" w:styleId="UnderlineCharChar1">
    <w:name w:val="Underline Char Char1"/>
    <w:basedOn w:val="DefaultParagraphFont"/>
    <w:rsid w:val="00FE2E1E"/>
    <w:rPr>
      <w:u w:val="single"/>
      <w:lang w:val="en-US" w:eastAsia="en-US" w:bidi="ar-SA"/>
    </w:rPr>
  </w:style>
  <w:style w:type="character" w:customStyle="1" w:styleId="m4385445901877740177gmail-styleunderline">
    <w:name w:val="m_4385445901877740177gmail-styleunderline"/>
    <w:basedOn w:val="DefaultParagraphFont"/>
    <w:rsid w:val="00FE2E1E"/>
  </w:style>
  <w:style w:type="character" w:customStyle="1" w:styleId="CardsFont12ptCharChar">
    <w:name w:val="Cards + Font: 12 pt Char Char"/>
    <w:basedOn w:val="DefaultParagraphFont"/>
    <w:rsid w:val="00FE2E1E"/>
    <w:rPr>
      <w:sz w:val="24"/>
      <w:szCs w:val="24"/>
      <w:u w:val="thick"/>
      <w:lang w:val="en-US" w:eastAsia="en-US" w:bidi="ar-SA"/>
    </w:rPr>
  </w:style>
  <w:style w:type="character" w:customStyle="1" w:styleId="NothingChar1">
    <w:name w:val="Nothing Char1"/>
    <w:basedOn w:val="DefaultParagraphFont"/>
    <w:rsid w:val="00FE2E1E"/>
    <w:rPr>
      <w:lang w:val="en-US" w:eastAsia="en-US" w:bidi="ar-SA"/>
    </w:rPr>
  </w:style>
  <w:style w:type="paragraph" w:customStyle="1" w:styleId="useless">
    <w:name w:val="useless"/>
    <w:basedOn w:val="Normal"/>
    <w:uiPriority w:val="99"/>
    <w:qFormat/>
    <w:rsid w:val="00FE2E1E"/>
    <w:rPr>
      <w:rFonts w:ascii="Times New Roman" w:eastAsia="Times New Roman" w:hAnsi="Times New Roman"/>
      <w:sz w:val="12"/>
    </w:rPr>
  </w:style>
  <w:style w:type="character" w:customStyle="1" w:styleId="DDIUnderline">
    <w:name w:val="DDI Underline"/>
    <w:qFormat/>
    <w:rsid w:val="00FE2E1E"/>
    <w:rPr>
      <w:rFonts w:ascii="Times New Roman" w:hAnsi="Times New Roman"/>
      <w:sz w:val="24"/>
      <w:u w:val="single"/>
    </w:rPr>
  </w:style>
  <w:style w:type="character" w:customStyle="1" w:styleId="Char1">
    <w:name w:val="Char1"/>
    <w:basedOn w:val="DefaultParagraphFont"/>
    <w:rsid w:val="00FE2E1E"/>
    <w:rPr>
      <w:rFonts w:cs="Arial"/>
      <w:b/>
      <w:bCs/>
      <w:iCs/>
      <w:sz w:val="24"/>
      <w:szCs w:val="28"/>
      <w:lang w:val="en-US" w:eastAsia="en-US" w:bidi="ar-SA"/>
    </w:rPr>
  </w:style>
  <w:style w:type="paragraph" w:customStyle="1" w:styleId="ALLCAPS">
    <w:name w:val="ALL CAPS"/>
    <w:basedOn w:val="Normal"/>
    <w:link w:val="ALLCAPSChar"/>
    <w:rsid w:val="00FE2E1E"/>
    <w:rPr>
      <w:rFonts w:ascii="Times New Roman" w:eastAsia="Times New Roman" w:hAnsi="Times New Roman"/>
      <w:b/>
      <w:caps/>
    </w:rPr>
  </w:style>
  <w:style w:type="character" w:customStyle="1" w:styleId="ALLCAPSChar">
    <w:name w:val="ALL CAPS Char"/>
    <w:basedOn w:val="DefaultParagraphFont"/>
    <w:link w:val="ALLCAPS"/>
    <w:rsid w:val="00FE2E1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FE2E1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FE2E1E"/>
    <w:rPr>
      <w:rFonts w:ascii="Times New Roman" w:eastAsia="Times New Roman" w:hAnsi="Times New Roman"/>
      <w:b/>
      <w:sz w:val="24"/>
    </w:rPr>
  </w:style>
  <w:style w:type="character" w:customStyle="1" w:styleId="10ptnotbold">
    <w:name w:val="10ptnotbold"/>
    <w:basedOn w:val="DefaultParagraphFont"/>
    <w:rsid w:val="00FE2E1E"/>
    <w:rPr>
      <w:sz w:val="20"/>
    </w:rPr>
  </w:style>
  <w:style w:type="character" w:customStyle="1" w:styleId="Cites-AuthorDate">
    <w:name w:val="Cites-Author/Date"/>
    <w:rsid w:val="00FE2E1E"/>
    <w:rPr>
      <w:rFonts w:ascii="Helvetica" w:hAnsi="Helvetica"/>
      <w:b/>
      <w:sz w:val="22"/>
      <w:szCs w:val="24"/>
      <w:u w:val="thick"/>
    </w:rPr>
  </w:style>
  <w:style w:type="paragraph" w:customStyle="1" w:styleId="CiteTag">
    <w:name w:val="Cite/Tag"/>
    <w:basedOn w:val="Normal"/>
    <w:uiPriority w:val="99"/>
    <w:qFormat/>
    <w:rsid w:val="00FE2E1E"/>
    <w:rPr>
      <w:rFonts w:ascii="Times New Roman" w:eastAsia="Cambria" w:hAnsi="Times New Roman"/>
      <w:b/>
    </w:rPr>
  </w:style>
  <w:style w:type="character" w:customStyle="1" w:styleId="CardsFont6ptChar1">
    <w:name w:val="Cards + Font: 6 pt Char1"/>
    <w:basedOn w:val="CardsChar"/>
    <w:link w:val="CardsFont6pt"/>
    <w:rsid w:val="00FE2E1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E2E1E"/>
  </w:style>
  <w:style w:type="character" w:customStyle="1" w:styleId="m489902567989944824gmail-styleunderline">
    <w:name w:val="m_489902567989944824gmail-styleunderline"/>
    <w:basedOn w:val="DefaultParagraphFont"/>
    <w:rsid w:val="00FE2E1E"/>
  </w:style>
  <w:style w:type="character" w:customStyle="1" w:styleId="UnresolvedMention2">
    <w:name w:val="Unresolved Mention2"/>
    <w:basedOn w:val="DefaultParagraphFont"/>
    <w:uiPriority w:val="99"/>
    <w:semiHidden/>
    <w:rsid w:val="00FE2E1E"/>
    <w:rPr>
      <w:color w:val="808080"/>
      <w:shd w:val="clear" w:color="auto" w:fill="E6E6E6"/>
    </w:rPr>
  </w:style>
  <w:style w:type="character" w:customStyle="1" w:styleId="swauthor">
    <w:name w:val="sw_author"/>
    <w:rsid w:val="00FE2E1E"/>
  </w:style>
  <w:style w:type="character" w:customStyle="1" w:styleId="UnderlineCharChar3">
    <w:name w:val="Underline Char Char3"/>
    <w:rsid w:val="00FE2E1E"/>
    <w:rPr>
      <w:szCs w:val="24"/>
      <w:u w:val="single"/>
      <w:lang w:val="en-US" w:eastAsia="en-US" w:bidi="ar-SA"/>
    </w:rPr>
  </w:style>
  <w:style w:type="character" w:customStyle="1" w:styleId="tl8wme">
    <w:name w:val="tl8wme"/>
    <w:basedOn w:val="DefaultParagraphFont"/>
    <w:rsid w:val="00FE2E1E"/>
  </w:style>
  <w:style w:type="character" w:customStyle="1" w:styleId="Mention3">
    <w:name w:val="Mention3"/>
    <w:basedOn w:val="DefaultParagraphFont"/>
    <w:uiPriority w:val="99"/>
    <w:semiHidden/>
    <w:unhideWhenUsed/>
    <w:rsid w:val="00FE2E1E"/>
    <w:rPr>
      <w:color w:val="2B579A"/>
      <w:shd w:val="clear" w:color="auto" w:fill="E6E6E6"/>
    </w:rPr>
  </w:style>
  <w:style w:type="character" w:customStyle="1" w:styleId="m-5251091010484660064gmail-style13ptbold">
    <w:name w:val="m_-5251091010484660064gmail-style13ptbold"/>
    <w:basedOn w:val="DefaultParagraphFont"/>
    <w:rsid w:val="00FE2E1E"/>
  </w:style>
  <w:style w:type="character" w:customStyle="1" w:styleId="m-5251091010484660064gmail-styleunderline">
    <w:name w:val="m_-5251091010484660064gmail-styleunderline"/>
    <w:basedOn w:val="DefaultParagraphFont"/>
    <w:rsid w:val="00FE2E1E"/>
  </w:style>
  <w:style w:type="character" w:customStyle="1" w:styleId="tablecaption">
    <w:name w:val="tablecaption"/>
    <w:basedOn w:val="DefaultParagraphFont"/>
    <w:rsid w:val="00FE2E1E"/>
  </w:style>
  <w:style w:type="character" w:customStyle="1" w:styleId="StyleLatinHelvetica105ptBlack">
    <w:name w:val="Style (Latin) Helvetica 10.5 pt Black"/>
    <w:basedOn w:val="DefaultParagraphFont"/>
    <w:rsid w:val="00FE2E1E"/>
    <w:rPr>
      <w:rFonts w:ascii="Times New Roman" w:hAnsi="Times New Roman"/>
      <w:color w:val="000000"/>
      <w:sz w:val="21"/>
    </w:rPr>
  </w:style>
  <w:style w:type="character" w:customStyle="1" w:styleId="m-413333960618644972gmail-style13ptbold">
    <w:name w:val="m_-413333960618644972gmail-style13ptbold"/>
    <w:basedOn w:val="DefaultParagraphFont"/>
    <w:rsid w:val="00FE2E1E"/>
  </w:style>
  <w:style w:type="character" w:customStyle="1" w:styleId="m-413333960618644972gmail-styleunderline">
    <w:name w:val="m_-413333960618644972gmail-styleunderline"/>
    <w:basedOn w:val="DefaultParagraphFont"/>
    <w:rsid w:val="00FE2E1E"/>
  </w:style>
  <w:style w:type="character" w:customStyle="1" w:styleId="m8314098763611656848gmail-stylestylebold12pt">
    <w:name w:val="m_8314098763611656848gmail-stylestylebold12pt"/>
    <w:basedOn w:val="DefaultParagraphFont"/>
    <w:rsid w:val="00FE2E1E"/>
  </w:style>
  <w:style w:type="character" w:customStyle="1" w:styleId="m8314098763611656848gmail-styleboldunderline">
    <w:name w:val="m_8314098763611656848gmail-styleboldunderline"/>
    <w:basedOn w:val="DefaultParagraphFont"/>
    <w:rsid w:val="00FE2E1E"/>
  </w:style>
  <w:style w:type="paragraph" w:customStyle="1" w:styleId="Spacer">
    <w:name w:val="Spacer"/>
    <w:basedOn w:val="Heading1"/>
    <w:link w:val="SpacerChar"/>
    <w:autoRedefine/>
    <w:uiPriority w:val="4"/>
    <w:qFormat/>
    <w:rsid w:val="00FE2E1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FE2E1E"/>
    <w:rPr>
      <w:rFonts w:ascii="Calibri" w:eastAsiaTheme="majorEastAsia" w:hAnsi="Calibri" w:cstheme="majorBidi"/>
      <w:b/>
      <w:sz w:val="24"/>
      <w:szCs w:val="32"/>
    </w:rPr>
  </w:style>
  <w:style w:type="paragraph" w:customStyle="1" w:styleId="msonormal0">
    <w:name w:val="msonormal"/>
    <w:basedOn w:val="Normal"/>
    <w:rsid w:val="00FE2E1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E2E1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E2E1E"/>
    <w:rPr>
      <w:rFonts w:ascii="Georgia" w:eastAsia="Times New Roman" w:hAnsi="Georgia" w:cs="Arial" w:hint="default"/>
      <w:b/>
      <w:bCs/>
      <w:kern w:val="32"/>
      <w:sz w:val="28"/>
      <w:szCs w:val="32"/>
    </w:rPr>
  </w:style>
  <w:style w:type="character" w:customStyle="1" w:styleId="SmallChar0">
    <w:name w:val="Small Char"/>
    <w:qFormat/>
    <w:rsid w:val="00FE2E1E"/>
    <w:rPr>
      <w:rFonts w:ascii="Arial Narrow" w:hAnsi="Arial Narrow" w:cs="Times New Roman"/>
      <w:color w:val="000000"/>
      <w:sz w:val="16"/>
    </w:rPr>
  </w:style>
  <w:style w:type="character" w:customStyle="1" w:styleId="CiteReal0">
    <w:name w:val="CiteReal"/>
    <w:uiPriority w:val="1"/>
    <w:qFormat/>
    <w:rsid w:val="00FE2E1E"/>
    <w:rPr>
      <w:rFonts w:ascii="Arial" w:hAnsi="Arial"/>
      <w:b/>
      <w:sz w:val="24"/>
      <w:u w:val="single"/>
    </w:rPr>
  </w:style>
  <w:style w:type="character" w:customStyle="1" w:styleId="dropcap1">
    <w:name w:val="dropcap1"/>
    <w:rsid w:val="00FE2E1E"/>
  </w:style>
  <w:style w:type="paragraph" w:customStyle="1" w:styleId="Style31">
    <w:name w:val="Style31"/>
    <w:basedOn w:val="Normal"/>
    <w:uiPriority w:val="99"/>
    <w:rsid w:val="00FE2E1E"/>
    <w:pPr>
      <w:spacing w:line="197" w:lineRule="exact"/>
      <w:jc w:val="both"/>
    </w:pPr>
    <w:rPr>
      <w:rFonts w:ascii="Palatino Linotype" w:hAnsi="Palatino Linotype" w:cs="Palatino Linotype"/>
    </w:rPr>
  </w:style>
  <w:style w:type="paragraph" w:customStyle="1" w:styleId="Style42">
    <w:name w:val="Style42"/>
    <w:basedOn w:val="Normal"/>
    <w:uiPriority w:val="99"/>
    <w:rsid w:val="00FE2E1E"/>
    <w:pPr>
      <w:spacing w:line="202" w:lineRule="exact"/>
      <w:jc w:val="both"/>
    </w:pPr>
    <w:rPr>
      <w:rFonts w:ascii="Palatino Linotype" w:hAnsi="Palatino Linotype" w:cs="Palatino Linotype"/>
    </w:rPr>
  </w:style>
  <w:style w:type="paragraph" w:customStyle="1" w:styleId="Style51">
    <w:name w:val="Style51"/>
    <w:basedOn w:val="Normal"/>
    <w:uiPriority w:val="99"/>
    <w:rsid w:val="00FE2E1E"/>
    <w:pPr>
      <w:spacing w:line="200" w:lineRule="exact"/>
      <w:jc w:val="both"/>
    </w:pPr>
    <w:rPr>
      <w:rFonts w:ascii="Palatino Linotype" w:hAnsi="Palatino Linotype" w:cs="Palatino Linotype"/>
    </w:rPr>
  </w:style>
  <w:style w:type="character" w:customStyle="1" w:styleId="FontStyle72">
    <w:name w:val="Font Style72"/>
    <w:uiPriority w:val="99"/>
    <w:rsid w:val="00FE2E1E"/>
    <w:rPr>
      <w:rFonts w:ascii="Cambria" w:hAnsi="Cambria" w:cs="Cambria" w:hint="default"/>
      <w:sz w:val="16"/>
      <w:szCs w:val="16"/>
    </w:rPr>
  </w:style>
  <w:style w:type="character" w:customStyle="1" w:styleId="FontStyle73">
    <w:name w:val="Font Style73"/>
    <w:uiPriority w:val="99"/>
    <w:rsid w:val="00FE2E1E"/>
    <w:rPr>
      <w:rFonts w:ascii="Cambria" w:hAnsi="Cambria" w:cs="Cambria" w:hint="default"/>
      <w:i/>
      <w:iCs/>
      <w:sz w:val="16"/>
      <w:szCs w:val="16"/>
    </w:rPr>
  </w:style>
  <w:style w:type="character" w:customStyle="1" w:styleId="UnderlinestyleChar2">
    <w:name w:val="Underline style Char2"/>
    <w:rsid w:val="00FE2E1E"/>
    <w:rPr>
      <w:sz w:val="22"/>
      <w:szCs w:val="24"/>
      <w:u w:val="single"/>
      <w:lang w:val="en-US" w:eastAsia="en-US" w:bidi="ar-SA"/>
    </w:rPr>
  </w:style>
  <w:style w:type="paragraph" w:customStyle="1" w:styleId="CitationCharChar">
    <w:name w:val="Citation Char Char"/>
    <w:basedOn w:val="Normal"/>
    <w:uiPriority w:val="6"/>
    <w:qFormat/>
    <w:rsid w:val="00FE2E1E"/>
    <w:pPr>
      <w:ind w:left="1440" w:right="1440"/>
    </w:pPr>
    <w:rPr>
      <w:rFonts w:ascii="Cambria" w:eastAsia="Verdana" w:hAnsi="Cambria" w:cs="Cambria"/>
      <w:szCs w:val="20"/>
      <w:u w:val="single"/>
    </w:rPr>
  </w:style>
  <w:style w:type="character" w:customStyle="1" w:styleId="FontStyle49">
    <w:name w:val="Font Style49"/>
    <w:uiPriority w:val="99"/>
    <w:rsid w:val="00FE2E1E"/>
    <w:rPr>
      <w:rFonts w:ascii="Cambria" w:hAnsi="Cambria" w:cs="Cambria"/>
      <w:sz w:val="20"/>
      <w:szCs w:val="20"/>
    </w:rPr>
  </w:style>
  <w:style w:type="character" w:customStyle="1" w:styleId="FontStyle50">
    <w:name w:val="Font Style50"/>
    <w:uiPriority w:val="99"/>
    <w:rsid w:val="00FE2E1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E2E1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E2E1E"/>
    <w:rPr>
      <w:rFonts w:ascii="Cambria" w:eastAsia="Cambria" w:hAnsi="Cambria" w:cs="Cambria"/>
      <w:spacing w:val="-3"/>
      <w:szCs w:val="20"/>
    </w:rPr>
  </w:style>
  <w:style w:type="character" w:customStyle="1" w:styleId="kn">
    <w:name w:val="kn"/>
    <w:basedOn w:val="DefaultParagraphFont"/>
    <w:rsid w:val="00FE2E1E"/>
  </w:style>
  <w:style w:type="character" w:customStyle="1" w:styleId="StyleStyleUnderlineUnderlineStyleBoldUnderlineIntenseEmphas">
    <w:name w:val="Style Style UnderlineUnderlineStyle Bold UnderlineIntense Emphas..."/>
    <w:basedOn w:val="DefaultParagraphFont"/>
    <w:rsid w:val="00FE2E1E"/>
    <w:rPr>
      <w:b/>
      <w:bCs/>
      <w:sz w:val="26"/>
      <w:u w:val="single"/>
    </w:rPr>
  </w:style>
  <w:style w:type="character" w:customStyle="1" w:styleId="articoloinside">
    <w:name w:val="articolo_inside"/>
    <w:rsid w:val="00FE2E1E"/>
  </w:style>
  <w:style w:type="paragraph" w:customStyle="1" w:styleId="pagetools">
    <w:name w:val="pagetools"/>
    <w:basedOn w:val="Normal"/>
    <w:rsid w:val="00FE2E1E"/>
    <w:pPr>
      <w:spacing w:before="100" w:beforeAutospacing="1" w:after="100" w:afterAutospacing="1"/>
    </w:pPr>
    <w:rPr>
      <w:rFonts w:ascii="Cambria" w:eastAsia="Cambria" w:hAnsi="Cambria"/>
      <w:sz w:val="24"/>
    </w:rPr>
  </w:style>
  <w:style w:type="character" w:customStyle="1" w:styleId="desc">
    <w:name w:val="desc"/>
    <w:basedOn w:val="DefaultParagraphFont"/>
    <w:rsid w:val="00FE2E1E"/>
  </w:style>
  <w:style w:type="character" w:customStyle="1" w:styleId="job">
    <w:name w:val="job"/>
    <w:basedOn w:val="DefaultParagraphFont"/>
    <w:rsid w:val="00FE2E1E"/>
  </w:style>
  <w:style w:type="character" w:customStyle="1" w:styleId="publisher">
    <w:name w:val="publisher"/>
    <w:basedOn w:val="DefaultParagraphFont"/>
    <w:rsid w:val="00FE2E1E"/>
  </w:style>
  <w:style w:type="character" w:customStyle="1" w:styleId="pubyear">
    <w:name w:val="pubyear"/>
    <w:basedOn w:val="DefaultParagraphFont"/>
    <w:rsid w:val="00FE2E1E"/>
  </w:style>
  <w:style w:type="character" w:customStyle="1" w:styleId="pubcity">
    <w:name w:val="pubcity"/>
    <w:basedOn w:val="DefaultParagraphFont"/>
    <w:rsid w:val="00FE2E1E"/>
  </w:style>
  <w:style w:type="character" w:customStyle="1" w:styleId="bodycontentlink">
    <w:name w:val="bodycontentlink"/>
    <w:basedOn w:val="DefaultParagraphFont"/>
    <w:rsid w:val="00FE2E1E"/>
  </w:style>
  <w:style w:type="paragraph" w:customStyle="1" w:styleId="C-Text">
    <w:name w:val="C-Text"/>
    <w:basedOn w:val="Normal"/>
    <w:rsid w:val="00FE2E1E"/>
    <w:pPr>
      <w:tabs>
        <w:tab w:val="num" w:pos="720"/>
      </w:tabs>
      <w:ind w:left="720" w:hanging="360"/>
    </w:pPr>
    <w:rPr>
      <w:rFonts w:ascii="Book Antiqua" w:hAnsi="Book Antiqua"/>
      <w:sz w:val="24"/>
    </w:rPr>
  </w:style>
  <w:style w:type="character" w:customStyle="1" w:styleId="ecdate">
    <w:name w:val="ec_date"/>
    <w:basedOn w:val="DefaultParagraphFont"/>
    <w:rsid w:val="00FE2E1E"/>
    <w:rPr>
      <w:rFonts w:ascii="Symbol" w:hAnsi="Symbol" w:hint="default"/>
      <w:sz w:val="20"/>
      <w:szCs w:val="20"/>
      <w:shd w:val="clear" w:color="auto" w:fill="FFFFFF"/>
    </w:rPr>
  </w:style>
  <w:style w:type="paragraph" w:customStyle="1" w:styleId="ecmsonormal">
    <w:name w:val="ec_msonormal"/>
    <w:basedOn w:val="Normal"/>
    <w:rsid w:val="00FE2E1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E2E1E"/>
  </w:style>
  <w:style w:type="character" w:customStyle="1" w:styleId="articleheadline">
    <w:name w:val="articleheadline"/>
    <w:basedOn w:val="DefaultParagraphFont"/>
    <w:rsid w:val="00FE2E1E"/>
  </w:style>
  <w:style w:type="paragraph" w:customStyle="1" w:styleId="u-intro">
    <w:name w:val="u-intro"/>
    <w:basedOn w:val="Normal"/>
    <w:rsid w:val="00FE2E1E"/>
    <w:pPr>
      <w:spacing w:before="100" w:beforeAutospacing="1" w:after="100" w:afterAutospacing="1"/>
    </w:pPr>
    <w:rPr>
      <w:sz w:val="24"/>
    </w:rPr>
  </w:style>
  <w:style w:type="character" w:customStyle="1" w:styleId="u-byline">
    <w:name w:val="u-byline"/>
    <w:basedOn w:val="DefaultParagraphFont"/>
    <w:rsid w:val="00FE2E1E"/>
  </w:style>
  <w:style w:type="character" w:customStyle="1" w:styleId="articlebya">
    <w:name w:val="articleby_a"/>
    <w:basedOn w:val="DefaultParagraphFont"/>
    <w:rsid w:val="00FE2E1E"/>
  </w:style>
  <w:style w:type="character" w:customStyle="1" w:styleId="popupwinby">
    <w:name w:val="popupwinby"/>
    <w:basedOn w:val="DefaultParagraphFont"/>
    <w:rsid w:val="00FE2E1E"/>
  </w:style>
  <w:style w:type="character" w:customStyle="1" w:styleId="storyheader">
    <w:name w:val="storyheader"/>
    <w:basedOn w:val="DefaultParagraphFont"/>
    <w:rsid w:val="00FE2E1E"/>
  </w:style>
  <w:style w:type="character" w:customStyle="1" w:styleId="marron">
    <w:name w:val="marron"/>
    <w:basedOn w:val="DefaultParagraphFont"/>
    <w:rsid w:val="00FE2E1E"/>
  </w:style>
  <w:style w:type="paragraph" w:customStyle="1" w:styleId="StyleNormalWeb10pt">
    <w:name w:val="Style Normal (Web) + 10 pt"/>
    <w:basedOn w:val="NormalWeb"/>
    <w:next w:val="Normal"/>
    <w:rsid w:val="00FE2E1E"/>
    <w:rPr>
      <w:rFonts w:ascii="Bookman Old Style" w:eastAsiaTheme="minorHAnsi" w:hAnsi="Bookman Old Style"/>
      <w:sz w:val="20"/>
      <w:lang w:bidi="ar-SA"/>
    </w:rPr>
  </w:style>
  <w:style w:type="character" w:customStyle="1" w:styleId="StyleNormalWeb10ptChar">
    <w:name w:val="Style Normal (Web) + 10 pt Char"/>
    <w:basedOn w:val="DefaultParagraphFont"/>
    <w:rsid w:val="00FE2E1E"/>
    <w:rPr>
      <w:szCs w:val="24"/>
      <w:lang w:val="en-US" w:eastAsia="en-US" w:bidi="ar-SA"/>
    </w:rPr>
  </w:style>
  <w:style w:type="paragraph" w:customStyle="1" w:styleId="TagCiteShells">
    <w:name w:val="Tag/Cite/Shells"/>
    <w:basedOn w:val="Normal"/>
    <w:rsid w:val="00FE2E1E"/>
    <w:rPr>
      <w:b/>
    </w:rPr>
  </w:style>
  <w:style w:type="paragraph" w:customStyle="1" w:styleId="DefinitionTerm">
    <w:name w:val="Definition Term"/>
    <w:basedOn w:val="Normal"/>
    <w:next w:val="Normal"/>
    <w:rsid w:val="00FE2E1E"/>
    <w:rPr>
      <w:snapToGrid w:val="0"/>
      <w:sz w:val="24"/>
    </w:rPr>
  </w:style>
  <w:style w:type="character" w:customStyle="1" w:styleId="Style3CharChar">
    <w:name w:val="Style3 Char Char"/>
    <w:basedOn w:val="DefaultParagraphFont"/>
    <w:rsid w:val="00FE2E1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E2E1E"/>
    <w:pPr>
      <w:spacing w:after="60"/>
    </w:pPr>
    <w:rPr>
      <w:rFonts w:eastAsia="Segoe UI" w:cs="Cambria"/>
      <w:caps/>
      <w:sz w:val="20"/>
      <w:lang w:eastAsia="zh-CN"/>
    </w:rPr>
  </w:style>
  <w:style w:type="character" w:customStyle="1" w:styleId="NormalChar0">
    <w:name w:val="Normal Char"/>
    <w:basedOn w:val="DefaultParagraphFont"/>
    <w:rsid w:val="00FE2E1E"/>
    <w:rPr>
      <w:lang w:eastAsia="en-US"/>
    </w:rPr>
  </w:style>
  <w:style w:type="character" w:customStyle="1" w:styleId="BoldUnderlineChar2">
    <w:name w:val="Bold + Underline Char"/>
    <w:basedOn w:val="DefaultParagraphFont"/>
    <w:rsid w:val="00FE2E1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E2E1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FE2E1E"/>
  </w:style>
  <w:style w:type="character" w:customStyle="1" w:styleId="CharacterStyle7">
    <w:name w:val="Character Style 7"/>
    <w:rsid w:val="00FE2E1E"/>
    <w:rPr>
      <w:rFonts w:ascii="Trebuchet MS" w:hAnsi="Trebuchet MS" w:cs="Trebuchet MS"/>
      <w:sz w:val="20"/>
      <w:szCs w:val="20"/>
      <w:u w:val="single"/>
    </w:rPr>
  </w:style>
  <w:style w:type="character" w:customStyle="1" w:styleId="StyleStyle4Char">
    <w:name w:val="Style Style4 + Char"/>
    <w:basedOn w:val="DefaultParagraphFont"/>
    <w:rsid w:val="00FE2E1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E2E1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E2E1E"/>
    <w:rPr>
      <w:rFonts w:ascii="Symbol" w:hAnsi="Symbol"/>
      <w:sz w:val="21"/>
      <w:szCs w:val="21"/>
      <w:u w:val="thick"/>
    </w:rPr>
  </w:style>
  <w:style w:type="character" w:customStyle="1" w:styleId="UnderlinedEvidenceCharChar">
    <w:name w:val="Underlined Evidence Char Char"/>
    <w:basedOn w:val="DefaultParagraphFont"/>
    <w:rsid w:val="00FE2E1E"/>
    <w:rPr>
      <w:rFonts w:ascii="Symbol" w:hAnsi="Symbol"/>
      <w:sz w:val="21"/>
      <w:szCs w:val="21"/>
      <w:u w:val="thick"/>
      <w:lang w:val="en-US" w:eastAsia="en-US" w:bidi="ar-SA"/>
    </w:rPr>
  </w:style>
  <w:style w:type="character" w:styleId="PlaceholderText">
    <w:name w:val="Placeholder Text"/>
    <w:basedOn w:val="DefaultParagraphFont"/>
    <w:uiPriority w:val="99"/>
    <w:rsid w:val="00FE2E1E"/>
    <w:rPr>
      <w:color w:val="808080"/>
    </w:rPr>
  </w:style>
  <w:style w:type="paragraph" w:customStyle="1" w:styleId="Cite8">
    <w:name w:val="Cite8"/>
    <w:basedOn w:val="Normal"/>
    <w:autoRedefine/>
    <w:qFormat/>
    <w:rsid w:val="00FE2E1E"/>
    <w:rPr>
      <w:rFonts w:ascii="Trebuchet MS" w:eastAsia="Verdana" w:hAnsi="Trebuchet MS" w:cs="Cambria"/>
    </w:rPr>
  </w:style>
  <w:style w:type="paragraph" w:customStyle="1" w:styleId="8font">
    <w:name w:val="8font"/>
    <w:basedOn w:val="Normal"/>
    <w:next w:val="Normal"/>
    <w:autoRedefine/>
    <w:rsid w:val="00FE2E1E"/>
    <w:rPr>
      <w:rFonts w:eastAsia="Cambria Math" w:cs="Cambria"/>
      <w:szCs w:val="16"/>
    </w:rPr>
  </w:style>
  <w:style w:type="character" w:customStyle="1" w:styleId="NoterefInText">
    <w:name w:val="_NoterefInText"/>
    <w:uiPriority w:val="99"/>
    <w:rsid w:val="00FE2E1E"/>
    <w:rPr>
      <w:rFonts w:cs="AKDPE C+ Utopia"/>
      <w:color w:val="000000"/>
    </w:rPr>
  </w:style>
  <w:style w:type="character" w:customStyle="1" w:styleId="postauthor">
    <w:name w:val="postauthor"/>
    <w:basedOn w:val="DefaultParagraphFont"/>
    <w:rsid w:val="00FE2E1E"/>
  </w:style>
  <w:style w:type="paragraph" w:customStyle="1" w:styleId="notes-source-hasnotes">
    <w:name w:val="notes-source-hasnotes"/>
    <w:basedOn w:val="Normal"/>
    <w:rsid w:val="00FE2E1E"/>
    <w:pPr>
      <w:spacing w:before="100" w:beforeAutospacing="1" w:after="100" w:afterAutospacing="1"/>
    </w:pPr>
    <w:rPr>
      <w:rFonts w:ascii="Tahoma" w:hAnsi="Tahoma"/>
      <w:szCs w:val="20"/>
    </w:rPr>
  </w:style>
  <w:style w:type="character" w:customStyle="1" w:styleId="span">
    <w:name w:val="span"/>
    <w:basedOn w:val="DefaultParagraphFont"/>
    <w:rsid w:val="00FE2E1E"/>
  </w:style>
  <w:style w:type="character" w:customStyle="1" w:styleId="maintitle">
    <w:name w:val="maintitle"/>
    <w:basedOn w:val="DefaultParagraphFont"/>
    <w:rsid w:val="00FE2E1E"/>
  </w:style>
  <w:style w:type="character" w:customStyle="1" w:styleId="thirdparty-logo">
    <w:name w:val="thirdparty-logo"/>
    <w:basedOn w:val="DefaultParagraphFont"/>
    <w:rsid w:val="00FE2E1E"/>
  </w:style>
  <w:style w:type="character" w:customStyle="1" w:styleId="posted">
    <w:name w:val="posted"/>
    <w:basedOn w:val="DefaultParagraphFont"/>
    <w:rsid w:val="00FE2E1E"/>
  </w:style>
  <w:style w:type="character" w:customStyle="1" w:styleId="ticker">
    <w:name w:val="ticker"/>
    <w:basedOn w:val="DefaultParagraphFont"/>
    <w:rsid w:val="00FE2E1E"/>
  </w:style>
  <w:style w:type="paragraph" w:customStyle="1" w:styleId="articlemeta">
    <w:name w:val="articlemeta"/>
    <w:basedOn w:val="Normal"/>
    <w:rsid w:val="00FE2E1E"/>
    <w:pPr>
      <w:spacing w:before="100" w:beforeAutospacing="1" w:after="100" w:afterAutospacing="1"/>
    </w:pPr>
    <w:rPr>
      <w:rFonts w:ascii="Tahoma" w:hAnsi="Tahoma"/>
      <w:szCs w:val="20"/>
    </w:rPr>
  </w:style>
  <w:style w:type="character" w:customStyle="1" w:styleId="vcard">
    <w:name w:val="vcard"/>
    <w:basedOn w:val="DefaultParagraphFont"/>
    <w:rsid w:val="00FE2E1E"/>
  </w:style>
  <w:style w:type="character" w:customStyle="1" w:styleId="print-footnote">
    <w:name w:val="print-footnote"/>
    <w:basedOn w:val="DefaultParagraphFont"/>
    <w:rsid w:val="00FE2E1E"/>
  </w:style>
  <w:style w:type="character" w:customStyle="1" w:styleId="datestring">
    <w:name w:val="datestring"/>
    <w:basedOn w:val="DefaultParagraphFont"/>
    <w:rsid w:val="00FE2E1E"/>
  </w:style>
  <w:style w:type="paragraph" w:customStyle="1" w:styleId="noindent0">
    <w:name w:val="no_indent"/>
    <w:basedOn w:val="Normal"/>
    <w:rsid w:val="00FE2E1E"/>
    <w:pPr>
      <w:spacing w:before="100" w:beforeAutospacing="1" w:after="100" w:afterAutospacing="1"/>
    </w:pPr>
    <w:rPr>
      <w:rFonts w:ascii="Tahoma" w:hAnsi="Tahoma"/>
      <w:szCs w:val="20"/>
    </w:rPr>
  </w:style>
  <w:style w:type="character" w:customStyle="1" w:styleId="email">
    <w:name w:val="email"/>
    <w:basedOn w:val="DefaultParagraphFont"/>
    <w:rsid w:val="00FE2E1E"/>
  </w:style>
  <w:style w:type="paragraph" w:customStyle="1" w:styleId="left">
    <w:name w:val="left"/>
    <w:basedOn w:val="Normal"/>
    <w:rsid w:val="00FE2E1E"/>
    <w:pPr>
      <w:spacing w:before="100" w:beforeAutospacing="1" w:after="100" w:afterAutospacing="1"/>
    </w:pPr>
    <w:rPr>
      <w:rFonts w:ascii="Tahoma" w:hAnsi="Tahoma"/>
      <w:szCs w:val="20"/>
    </w:rPr>
  </w:style>
  <w:style w:type="paragraph" w:customStyle="1" w:styleId="right">
    <w:name w:val="right"/>
    <w:basedOn w:val="Normal"/>
    <w:rsid w:val="00FE2E1E"/>
    <w:pPr>
      <w:spacing w:before="100" w:beforeAutospacing="1" w:after="100" w:afterAutospacing="1"/>
    </w:pPr>
    <w:rPr>
      <w:rFonts w:ascii="Tahoma" w:hAnsi="Tahoma"/>
      <w:szCs w:val="20"/>
    </w:rPr>
  </w:style>
  <w:style w:type="character" w:customStyle="1" w:styleId="gptad">
    <w:name w:val="gptad"/>
    <w:basedOn w:val="DefaultParagraphFont"/>
    <w:rsid w:val="00FE2E1E"/>
  </w:style>
  <w:style w:type="paragraph" w:customStyle="1" w:styleId="creditpostedmodified">
    <w:name w:val="credit_posted_modified"/>
    <w:basedOn w:val="Normal"/>
    <w:rsid w:val="00FE2E1E"/>
    <w:pPr>
      <w:spacing w:before="100" w:beforeAutospacing="1" w:after="100" w:afterAutospacing="1"/>
    </w:pPr>
    <w:rPr>
      <w:rFonts w:ascii="Tahoma" w:hAnsi="Tahoma"/>
      <w:szCs w:val="20"/>
    </w:rPr>
  </w:style>
  <w:style w:type="character" w:customStyle="1" w:styleId="creditline">
    <w:name w:val="creditline"/>
    <w:basedOn w:val="DefaultParagraphFont"/>
    <w:rsid w:val="00FE2E1E"/>
  </w:style>
  <w:style w:type="character" w:customStyle="1" w:styleId="grd">
    <w:name w:val="grd"/>
    <w:basedOn w:val="DefaultParagraphFont"/>
    <w:rsid w:val="00FE2E1E"/>
  </w:style>
  <w:style w:type="paragraph" w:customStyle="1" w:styleId="hs-text-container">
    <w:name w:val="hs-text-container"/>
    <w:basedOn w:val="Normal"/>
    <w:rsid w:val="00FE2E1E"/>
    <w:pPr>
      <w:spacing w:before="100" w:beforeAutospacing="1" w:after="100" w:afterAutospacing="1"/>
    </w:pPr>
    <w:rPr>
      <w:rFonts w:ascii="Tahoma" w:hAnsi="Tahoma"/>
      <w:szCs w:val="20"/>
    </w:rPr>
  </w:style>
  <w:style w:type="character" w:customStyle="1" w:styleId="created">
    <w:name w:val="created"/>
    <w:basedOn w:val="DefaultParagraphFont"/>
    <w:rsid w:val="00FE2E1E"/>
  </w:style>
  <w:style w:type="character" w:customStyle="1" w:styleId="changed">
    <w:name w:val="changed"/>
    <w:basedOn w:val="DefaultParagraphFont"/>
    <w:rsid w:val="00FE2E1E"/>
  </w:style>
  <w:style w:type="character" w:customStyle="1" w:styleId="article-author-name">
    <w:name w:val="article-author-name"/>
    <w:basedOn w:val="DefaultParagraphFont"/>
    <w:rsid w:val="00FE2E1E"/>
  </w:style>
  <w:style w:type="character" w:customStyle="1" w:styleId="bioexcerpt">
    <w:name w:val="bio_excerpt"/>
    <w:basedOn w:val="DefaultParagraphFont"/>
    <w:rsid w:val="00FE2E1E"/>
  </w:style>
  <w:style w:type="character" w:customStyle="1" w:styleId="commentcount">
    <w:name w:val="comment_count"/>
    <w:basedOn w:val="DefaultParagraphFont"/>
    <w:rsid w:val="00FE2E1E"/>
  </w:style>
  <w:style w:type="character" w:customStyle="1" w:styleId="searchtermshighlighted">
    <w:name w:val="searchtermshighlighted"/>
    <w:basedOn w:val="DefaultParagraphFont"/>
    <w:rsid w:val="00FE2E1E"/>
  </w:style>
  <w:style w:type="character" w:customStyle="1" w:styleId="contributornametrigger">
    <w:name w:val="contributornametrigger"/>
    <w:basedOn w:val="DefaultParagraphFont"/>
    <w:rsid w:val="00FE2E1E"/>
  </w:style>
  <w:style w:type="character" w:customStyle="1" w:styleId="bylinepipe">
    <w:name w:val="bylinepipe"/>
    <w:basedOn w:val="DefaultParagraphFont"/>
    <w:rsid w:val="00FE2E1E"/>
  </w:style>
  <w:style w:type="character" w:customStyle="1" w:styleId="lucenesearchresulturlb">
    <w:name w:val="lucene_search_result_url_b"/>
    <w:basedOn w:val="DefaultParagraphFont"/>
    <w:rsid w:val="00FE2E1E"/>
  </w:style>
  <w:style w:type="character" w:customStyle="1" w:styleId="faculty-title">
    <w:name w:val="faculty-title"/>
    <w:basedOn w:val="DefaultParagraphFont"/>
    <w:rsid w:val="00FE2E1E"/>
  </w:style>
  <w:style w:type="character" w:customStyle="1" w:styleId="count">
    <w:name w:val="count"/>
    <w:basedOn w:val="DefaultParagraphFont"/>
    <w:rsid w:val="00FE2E1E"/>
  </w:style>
  <w:style w:type="character" w:customStyle="1" w:styleId="volume">
    <w:name w:val="volume"/>
    <w:basedOn w:val="DefaultParagraphFont"/>
    <w:rsid w:val="00FE2E1E"/>
  </w:style>
  <w:style w:type="character" w:customStyle="1" w:styleId="issue">
    <w:name w:val="issue"/>
    <w:basedOn w:val="DefaultParagraphFont"/>
    <w:rsid w:val="00FE2E1E"/>
  </w:style>
  <w:style w:type="character" w:customStyle="1" w:styleId="pages">
    <w:name w:val="pages"/>
    <w:basedOn w:val="DefaultParagraphFont"/>
    <w:rsid w:val="00FE2E1E"/>
  </w:style>
  <w:style w:type="character" w:customStyle="1" w:styleId="field-content">
    <w:name w:val="field-content"/>
    <w:basedOn w:val="DefaultParagraphFont"/>
    <w:rsid w:val="00FE2E1E"/>
  </w:style>
  <w:style w:type="character" w:customStyle="1" w:styleId="person">
    <w:name w:val="person"/>
    <w:basedOn w:val="DefaultParagraphFont"/>
    <w:rsid w:val="00FE2E1E"/>
  </w:style>
  <w:style w:type="character" w:customStyle="1" w:styleId="corresponding">
    <w:name w:val="corresponding"/>
    <w:basedOn w:val="DefaultParagraphFont"/>
    <w:rsid w:val="00FE2E1E"/>
  </w:style>
  <w:style w:type="character" w:customStyle="1" w:styleId="entry-date">
    <w:name w:val="entry-date"/>
    <w:basedOn w:val="DefaultParagraphFont"/>
    <w:rsid w:val="00FE2E1E"/>
  </w:style>
  <w:style w:type="paragraph" w:customStyle="1" w:styleId="entry-meta">
    <w:name w:val="entry-meta"/>
    <w:basedOn w:val="Normal"/>
    <w:rsid w:val="00FE2E1E"/>
    <w:pPr>
      <w:spacing w:before="100" w:beforeAutospacing="1" w:after="100" w:afterAutospacing="1"/>
    </w:pPr>
    <w:rPr>
      <w:rFonts w:ascii="Tahoma" w:hAnsi="Tahoma"/>
      <w:szCs w:val="20"/>
    </w:rPr>
  </w:style>
  <w:style w:type="character" w:customStyle="1" w:styleId="post-time">
    <w:name w:val="post-time"/>
    <w:basedOn w:val="DefaultParagraphFont"/>
    <w:rsid w:val="00FE2E1E"/>
  </w:style>
  <w:style w:type="character" w:customStyle="1" w:styleId="post-category">
    <w:name w:val="post-category"/>
    <w:basedOn w:val="DefaultParagraphFont"/>
    <w:rsid w:val="00FE2E1E"/>
  </w:style>
  <w:style w:type="character" w:customStyle="1" w:styleId="post-author">
    <w:name w:val="post-author"/>
    <w:basedOn w:val="DefaultParagraphFont"/>
    <w:rsid w:val="00FE2E1E"/>
  </w:style>
  <w:style w:type="character" w:customStyle="1" w:styleId="A10">
    <w:name w:val="A10"/>
    <w:uiPriority w:val="99"/>
    <w:rsid w:val="00FE2E1E"/>
    <w:rPr>
      <w:rFonts w:cs="MS Mincho"/>
      <w:color w:val="000000"/>
      <w:sz w:val="11"/>
      <w:szCs w:val="11"/>
    </w:rPr>
  </w:style>
  <w:style w:type="paragraph" w:customStyle="1" w:styleId="Pa10">
    <w:name w:val="Pa10"/>
    <w:basedOn w:val="Default"/>
    <w:next w:val="Default"/>
    <w:uiPriority w:val="99"/>
    <w:rsid w:val="00FE2E1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E2E1E"/>
    <w:pPr>
      <w:widowControl w:val="0"/>
      <w:spacing w:line="241" w:lineRule="atLeast"/>
    </w:pPr>
    <w:rPr>
      <w:rFonts w:ascii="Verdana" w:eastAsiaTheme="minorEastAsia" w:hAnsi="Verdana" w:cs="Cambria"/>
      <w:color w:val="auto"/>
    </w:rPr>
  </w:style>
  <w:style w:type="character" w:customStyle="1" w:styleId="A9">
    <w:name w:val="A9"/>
    <w:uiPriority w:val="99"/>
    <w:rsid w:val="00FE2E1E"/>
    <w:rPr>
      <w:rFonts w:cs="MS Mincho"/>
      <w:color w:val="000000"/>
      <w:sz w:val="14"/>
      <w:szCs w:val="14"/>
    </w:rPr>
  </w:style>
  <w:style w:type="paragraph" w:customStyle="1" w:styleId="articledetails">
    <w:name w:val="articledetails"/>
    <w:basedOn w:val="Normal"/>
    <w:rsid w:val="00FE2E1E"/>
    <w:pPr>
      <w:spacing w:before="100" w:beforeAutospacing="1" w:after="100" w:afterAutospacing="1"/>
    </w:pPr>
    <w:rPr>
      <w:rFonts w:ascii="Tahoma" w:hAnsi="Tahoma"/>
      <w:szCs w:val="20"/>
    </w:rPr>
  </w:style>
  <w:style w:type="character" w:customStyle="1" w:styleId="posted-and-updated">
    <w:name w:val="posted-and-updated"/>
    <w:basedOn w:val="DefaultParagraphFont"/>
    <w:rsid w:val="00FE2E1E"/>
  </w:style>
  <w:style w:type="paragraph" w:customStyle="1" w:styleId="aff">
    <w:name w:val="aff"/>
    <w:basedOn w:val="Normal"/>
    <w:rsid w:val="00FE2E1E"/>
    <w:pPr>
      <w:spacing w:before="100" w:beforeAutospacing="1" w:after="100" w:afterAutospacing="1"/>
    </w:pPr>
    <w:rPr>
      <w:rFonts w:ascii="Tahoma" w:hAnsi="Tahoma"/>
      <w:szCs w:val="20"/>
    </w:rPr>
  </w:style>
  <w:style w:type="character" w:customStyle="1" w:styleId="entry-author">
    <w:name w:val="entry-author"/>
    <w:basedOn w:val="DefaultParagraphFont"/>
    <w:rsid w:val="00FE2E1E"/>
  </w:style>
  <w:style w:type="character" w:customStyle="1" w:styleId="entry-author-name">
    <w:name w:val="entry-author-name"/>
    <w:basedOn w:val="DefaultParagraphFont"/>
    <w:rsid w:val="00FE2E1E"/>
  </w:style>
  <w:style w:type="character" w:customStyle="1" w:styleId="arial11">
    <w:name w:val="arial_11"/>
    <w:basedOn w:val="DefaultParagraphFont"/>
    <w:rsid w:val="00FE2E1E"/>
  </w:style>
  <w:style w:type="character" w:customStyle="1" w:styleId="contrib-degrees">
    <w:name w:val="contrib-degrees"/>
    <w:basedOn w:val="DefaultParagraphFont"/>
    <w:rsid w:val="00FE2E1E"/>
  </w:style>
  <w:style w:type="character" w:customStyle="1" w:styleId="contrib-on-behalf-of">
    <w:name w:val="contrib-on-behalf-of"/>
    <w:basedOn w:val="DefaultParagraphFont"/>
    <w:rsid w:val="00FE2E1E"/>
  </w:style>
  <w:style w:type="character" w:customStyle="1" w:styleId="pubtime">
    <w:name w:val="pubtime"/>
    <w:basedOn w:val="DefaultParagraphFont"/>
    <w:rsid w:val="00FE2E1E"/>
  </w:style>
  <w:style w:type="character" w:customStyle="1" w:styleId="time">
    <w:name w:val="time"/>
    <w:basedOn w:val="DefaultParagraphFont"/>
    <w:rsid w:val="00FE2E1E"/>
  </w:style>
  <w:style w:type="character" w:customStyle="1" w:styleId="fbcommentscount">
    <w:name w:val="fb_comments_count"/>
    <w:basedOn w:val="DefaultParagraphFont"/>
    <w:rsid w:val="00FE2E1E"/>
  </w:style>
  <w:style w:type="character" w:customStyle="1" w:styleId="stsharethiscustom">
    <w:name w:val="st_sharethis_custom"/>
    <w:basedOn w:val="DefaultParagraphFont"/>
    <w:rsid w:val="00FE2E1E"/>
  </w:style>
  <w:style w:type="paragraph" w:customStyle="1" w:styleId="permalinkable">
    <w:name w:val="permalinkable"/>
    <w:basedOn w:val="Normal"/>
    <w:rsid w:val="00FE2E1E"/>
    <w:pPr>
      <w:spacing w:before="100" w:beforeAutospacing="1" w:after="100" w:afterAutospacing="1"/>
    </w:pPr>
    <w:rPr>
      <w:rFonts w:ascii="Tahoma" w:hAnsi="Tahoma"/>
      <w:szCs w:val="20"/>
    </w:rPr>
  </w:style>
  <w:style w:type="character" w:customStyle="1" w:styleId="post-date">
    <w:name w:val="post-date"/>
    <w:basedOn w:val="DefaultParagraphFont"/>
    <w:rsid w:val="00FE2E1E"/>
  </w:style>
  <w:style w:type="character" w:customStyle="1" w:styleId="link-external">
    <w:name w:val="link-external"/>
    <w:basedOn w:val="DefaultParagraphFont"/>
    <w:rsid w:val="00FE2E1E"/>
  </w:style>
  <w:style w:type="character" w:customStyle="1" w:styleId="articleauthor">
    <w:name w:val="article_author"/>
    <w:basedOn w:val="DefaultParagraphFont"/>
    <w:rsid w:val="00FE2E1E"/>
  </w:style>
  <w:style w:type="character" w:customStyle="1" w:styleId="articleissue">
    <w:name w:val="article_issue"/>
    <w:basedOn w:val="DefaultParagraphFont"/>
    <w:rsid w:val="00FE2E1E"/>
  </w:style>
  <w:style w:type="character" w:customStyle="1" w:styleId="a-size-large">
    <w:name w:val="a-size-large"/>
    <w:basedOn w:val="DefaultParagraphFont"/>
    <w:rsid w:val="00FE2E1E"/>
  </w:style>
  <w:style w:type="character" w:customStyle="1" w:styleId="a-size-medium">
    <w:name w:val="a-size-medium"/>
    <w:basedOn w:val="DefaultParagraphFont"/>
    <w:rsid w:val="00FE2E1E"/>
  </w:style>
  <w:style w:type="character" w:customStyle="1" w:styleId="contribution">
    <w:name w:val="contribution"/>
    <w:basedOn w:val="DefaultParagraphFont"/>
    <w:rsid w:val="00FE2E1E"/>
  </w:style>
  <w:style w:type="character" w:customStyle="1" w:styleId="a-color-secondary">
    <w:name w:val="a-color-secondary"/>
    <w:basedOn w:val="DefaultParagraphFont"/>
    <w:rsid w:val="00FE2E1E"/>
  </w:style>
  <w:style w:type="paragraph" w:customStyle="1" w:styleId="sbyline">
    <w:name w:val="sbyline"/>
    <w:basedOn w:val="Normal"/>
    <w:rsid w:val="00FE2E1E"/>
    <w:pPr>
      <w:spacing w:before="100" w:beforeAutospacing="1" w:after="100" w:afterAutospacing="1"/>
    </w:pPr>
    <w:rPr>
      <w:rFonts w:ascii="Tahoma" w:hAnsi="Tahoma"/>
      <w:szCs w:val="20"/>
    </w:rPr>
  </w:style>
  <w:style w:type="character" w:customStyle="1" w:styleId="ui-author">
    <w:name w:val="ui-author"/>
    <w:basedOn w:val="DefaultParagraphFont"/>
    <w:rsid w:val="00FE2E1E"/>
  </w:style>
  <w:style w:type="character" w:customStyle="1" w:styleId="ui-staffline">
    <w:name w:val="ui-staffline"/>
    <w:basedOn w:val="DefaultParagraphFont"/>
    <w:rsid w:val="00FE2E1E"/>
  </w:style>
  <w:style w:type="paragraph" w:customStyle="1" w:styleId="promotion-tag-p">
    <w:name w:val="promotion-tag-p"/>
    <w:basedOn w:val="Normal"/>
    <w:rsid w:val="00FE2E1E"/>
    <w:pPr>
      <w:spacing w:before="100" w:beforeAutospacing="1" w:after="100" w:afterAutospacing="1"/>
    </w:pPr>
    <w:rPr>
      <w:rFonts w:ascii="Tahoma" w:hAnsi="Tahoma"/>
      <w:szCs w:val="20"/>
    </w:rPr>
  </w:style>
  <w:style w:type="paragraph" w:customStyle="1" w:styleId="heading">
    <w:name w:val="heading"/>
    <w:basedOn w:val="Normal"/>
    <w:rsid w:val="00FE2E1E"/>
    <w:pPr>
      <w:spacing w:before="100" w:beforeAutospacing="1" w:after="100" w:afterAutospacing="1"/>
    </w:pPr>
    <w:rPr>
      <w:rFonts w:ascii="Tahoma" w:hAnsi="Tahoma"/>
      <w:szCs w:val="20"/>
    </w:rPr>
  </w:style>
  <w:style w:type="character" w:customStyle="1" w:styleId="value">
    <w:name w:val="value"/>
    <w:basedOn w:val="DefaultParagraphFont"/>
    <w:rsid w:val="00FE2E1E"/>
  </w:style>
  <w:style w:type="character" w:customStyle="1" w:styleId="specialissuelabel">
    <w:name w:val="specialissuelabel"/>
    <w:basedOn w:val="DefaultParagraphFont"/>
    <w:rsid w:val="00FE2E1E"/>
  </w:style>
  <w:style w:type="character" w:customStyle="1" w:styleId="referencediv">
    <w:name w:val="referencediv"/>
    <w:basedOn w:val="DefaultParagraphFont"/>
    <w:rsid w:val="00FE2E1E"/>
  </w:style>
  <w:style w:type="character" w:customStyle="1" w:styleId="wp-smiley">
    <w:name w:val="wp-smiley"/>
    <w:basedOn w:val="DefaultParagraphFont"/>
    <w:rsid w:val="00FE2E1E"/>
  </w:style>
  <w:style w:type="character" w:customStyle="1" w:styleId="meta-prep">
    <w:name w:val="meta-prep"/>
    <w:basedOn w:val="DefaultParagraphFont"/>
    <w:rsid w:val="00FE2E1E"/>
  </w:style>
  <w:style w:type="character" w:customStyle="1" w:styleId="artjournal">
    <w:name w:val="art_journal"/>
    <w:basedOn w:val="DefaultParagraphFont"/>
    <w:rsid w:val="00FE2E1E"/>
  </w:style>
  <w:style w:type="character" w:customStyle="1" w:styleId="artdatevolumeissuepart">
    <w:name w:val="art_datevolumeissuepart"/>
    <w:basedOn w:val="DefaultParagraphFont"/>
    <w:rsid w:val="00FE2E1E"/>
  </w:style>
  <w:style w:type="character" w:customStyle="1" w:styleId="artpages">
    <w:name w:val="art_pages"/>
    <w:basedOn w:val="DefaultParagraphFont"/>
    <w:rsid w:val="00FE2E1E"/>
  </w:style>
  <w:style w:type="character" w:customStyle="1" w:styleId="singlehighlightclass">
    <w:name w:val="single_highlight_class"/>
    <w:basedOn w:val="DefaultParagraphFont"/>
    <w:rsid w:val="00FE2E1E"/>
  </w:style>
  <w:style w:type="character" w:customStyle="1" w:styleId="degree">
    <w:name w:val="degree"/>
    <w:basedOn w:val="DefaultParagraphFont"/>
    <w:rsid w:val="00FE2E1E"/>
  </w:style>
  <w:style w:type="character" w:customStyle="1" w:styleId="major">
    <w:name w:val="major"/>
    <w:basedOn w:val="DefaultParagraphFont"/>
    <w:rsid w:val="00FE2E1E"/>
  </w:style>
  <w:style w:type="character" w:customStyle="1" w:styleId="authors">
    <w:name w:val="authors"/>
    <w:basedOn w:val="DefaultParagraphFont"/>
    <w:rsid w:val="00FE2E1E"/>
  </w:style>
  <w:style w:type="character" w:customStyle="1" w:styleId="views">
    <w:name w:val="views"/>
    <w:basedOn w:val="DefaultParagraphFont"/>
    <w:rsid w:val="00FE2E1E"/>
  </w:style>
  <w:style w:type="character" w:customStyle="1" w:styleId="stmainservices">
    <w:name w:val="stmainservices"/>
    <w:basedOn w:val="DefaultParagraphFont"/>
    <w:rsid w:val="00FE2E1E"/>
  </w:style>
  <w:style w:type="character" w:customStyle="1" w:styleId="stbubblehcount">
    <w:name w:val="stbubble_hcount"/>
    <w:basedOn w:val="DefaultParagraphFont"/>
    <w:rsid w:val="00FE2E1E"/>
  </w:style>
  <w:style w:type="paragraph" w:customStyle="1" w:styleId="Document">
    <w:name w:val="_Document"/>
    <w:basedOn w:val="Default"/>
    <w:next w:val="Default"/>
    <w:uiPriority w:val="99"/>
    <w:rsid w:val="00FE2E1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E2E1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E2E1E"/>
    <w:pPr>
      <w:widowControl w:val="0"/>
    </w:pPr>
    <w:rPr>
      <w:rFonts w:ascii="AKDPE C+ Utopia" w:eastAsiaTheme="minorEastAsia" w:hAnsi="AKDPE C+ Utopia" w:cs="Cambria"/>
      <w:color w:val="auto"/>
    </w:rPr>
  </w:style>
  <w:style w:type="paragraph" w:customStyle="1" w:styleId="collapsed-hide">
    <w:name w:val="collapsed-hide"/>
    <w:basedOn w:val="Normal"/>
    <w:rsid w:val="00FE2E1E"/>
    <w:pPr>
      <w:spacing w:before="100" w:beforeAutospacing="1" w:after="100" w:afterAutospacing="1"/>
    </w:pPr>
    <w:rPr>
      <w:rFonts w:ascii="Tahoma" w:hAnsi="Tahoma"/>
      <w:szCs w:val="20"/>
    </w:rPr>
  </w:style>
  <w:style w:type="paragraph" w:customStyle="1" w:styleId="Pa7">
    <w:name w:val="Pa7"/>
    <w:basedOn w:val="Default"/>
    <w:next w:val="Default"/>
    <w:uiPriority w:val="99"/>
    <w:rsid w:val="00FE2E1E"/>
    <w:pPr>
      <w:widowControl w:val="0"/>
      <w:spacing w:line="211" w:lineRule="atLeast"/>
    </w:pPr>
    <w:rPr>
      <w:rFonts w:ascii="Courier New" w:eastAsiaTheme="minorEastAsia" w:hAnsi="Courier New" w:cs="Cambria"/>
      <w:color w:val="auto"/>
    </w:rPr>
  </w:style>
  <w:style w:type="paragraph" w:customStyle="1" w:styleId="odd">
    <w:name w:val="odd"/>
    <w:basedOn w:val="Normal"/>
    <w:rsid w:val="00FE2E1E"/>
    <w:pPr>
      <w:spacing w:before="100" w:beforeAutospacing="1" w:after="100" w:afterAutospacing="1"/>
    </w:pPr>
    <w:rPr>
      <w:rFonts w:ascii="Tahoma" w:hAnsi="Tahoma"/>
      <w:szCs w:val="20"/>
    </w:rPr>
  </w:style>
  <w:style w:type="character" w:customStyle="1" w:styleId="article-date">
    <w:name w:val="article-date"/>
    <w:basedOn w:val="DefaultParagraphFont"/>
    <w:rsid w:val="00FE2E1E"/>
  </w:style>
  <w:style w:type="character" w:customStyle="1" w:styleId="article-author">
    <w:name w:val="article-author"/>
    <w:basedOn w:val="DefaultParagraphFont"/>
    <w:rsid w:val="00FE2E1E"/>
  </w:style>
  <w:style w:type="character" w:customStyle="1" w:styleId="tolocaltime">
    <w:name w:val="tolocaltime"/>
    <w:basedOn w:val="DefaultParagraphFont"/>
    <w:rsid w:val="00FE2E1E"/>
  </w:style>
  <w:style w:type="character" w:customStyle="1" w:styleId="pb-byline">
    <w:name w:val="pb-byline"/>
    <w:basedOn w:val="DefaultParagraphFont"/>
    <w:rsid w:val="00FE2E1E"/>
  </w:style>
  <w:style w:type="character" w:customStyle="1" w:styleId="pb-timestamp">
    <w:name w:val="pb-timestamp"/>
    <w:basedOn w:val="DefaultParagraphFont"/>
    <w:rsid w:val="00FE2E1E"/>
  </w:style>
  <w:style w:type="paragraph" w:customStyle="1" w:styleId="Pa8">
    <w:name w:val="Pa8"/>
    <w:basedOn w:val="Default"/>
    <w:next w:val="Default"/>
    <w:uiPriority w:val="99"/>
    <w:rsid w:val="00FE2E1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E2E1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E2E1E"/>
  </w:style>
  <w:style w:type="character" w:customStyle="1" w:styleId="even">
    <w:name w:val="even"/>
    <w:basedOn w:val="DefaultParagraphFont"/>
    <w:rsid w:val="00FE2E1E"/>
  </w:style>
  <w:style w:type="paragraph" w:customStyle="1" w:styleId="volissue">
    <w:name w:val="volissue"/>
    <w:basedOn w:val="Normal"/>
    <w:rsid w:val="00FE2E1E"/>
    <w:pPr>
      <w:spacing w:before="100" w:beforeAutospacing="1" w:after="100" w:afterAutospacing="1"/>
    </w:pPr>
    <w:rPr>
      <w:rFonts w:ascii="Tahoma" w:hAnsi="Tahoma"/>
      <w:szCs w:val="20"/>
    </w:rPr>
  </w:style>
  <w:style w:type="character" w:customStyle="1" w:styleId="view-count">
    <w:name w:val="view-count"/>
    <w:basedOn w:val="DefaultParagraphFont"/>
    <w:rsid w:val="00FE2E1E"/>
  </w:style>
  <w:style w:type="character" w:customStyle="1" w:styleId="tChar">
    <w:name w:val="t Char"/>
    <w:rsid w:val="00FE2E1E"/>
    <w:rPr>
      <w:rFonts w:ascii="Georgia" w:eastAsia="Times New Roman" w:hAnsi="Georgia" w:cs="Calibri"/>
      <w:b/>
      <w:lang w:val="x-none" w:eastAsia="x-none"/>
    </w:rPr>
  </w:style>
  <w:style w:type="paragraph" w:customStyle="1" w:styleId="BoldUnderlineChar20">
    <w:name w:val="BoldUnderline Char2"/>
    <w:link w:val="BoldUnderlineChar2Char"/>
    <w:rsid w:val="00FE2E1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E2E1E"/>
    <w:rPr>
      <w:rFonts w:ascii="Times New Roman" w:eastAsia="Times New Roman" w:hAnsi="Times New Roman" w:cs="Times New Roman"/>
      <w:b/>
      <w:sz w:val="20"/>
      <w:szCs w:val="24"/>
      <w:u w:val="single"/>
    </w:rPr>
  </w:style>
  <w:style w:type="character" w:customStyle="1" w:styleId="UnderlineCharChar4">
    <w:name w:val="Underline Char Char4"/>
    <w:rsid w:val="00FE2E1E"/>
    <w:rPr>
      <w:szCs w:val="24"/>
      <w:u w:val="single"/>
      <w:lang w:val="en-US" w:eastAsia="en-US" w:bidi="ar-SA"/>
    </w:rPr>
  </w:style>
  <w:style w:type="character" w:customStyle="1" w:styleId="BoldUnderlineCharChar3">
    <w:name w:val="BoldUnderline Char Char3"/>
    <w:rsid w:val="00FE2E1E"/>
    <w:rPr>
      <w:b/>
      <w:szCs w:val="24"/>
      <w:u w:val="single"/>
      <w:lang w:val="en-US" w:eastAsia="en-US" w:bidi="ar-SA"/>
    </w:rPr>
  </w:style>
  <w:style w:type="character" w:customStyle="1" w:styleId="BoldUnderlineCharChar2">
    <w:name w:val="BoldUnderline Char Char2"/>
    <w:rsid w:val="00FE2E1E"/>
    <w:rPr>
      <w:b/>
      <w:szCs w:val="24"/>
      <w:u w:val="single"/>
      <w:lang w:val="en-US" w:eastAsia="en-US" w:bidi="ar-SA"/>
    </w:rPr>
  </w:style>
  <w:style w:type="paragraph" w:customStyle="1" w:styleId="UnderlineCard0">
    <w:name w:val="UnderlineCard"/>
    <w:basedOn w:val="Heading3"/>
    <w:link w:val="UnderlineCardChar"/>
    <w:qFormat/>
    <w:rsid w:val="00FE2E1E"/>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FE2E1E"/>
    <w:rPr>
      <w:rFonts w:ascii="Calibri" w:eastAsia="Calibri" w:hAnsi="Calibri" w:cs="Times New Roman"/>
      <w:bCs/>
      <w:sz w:val="20"/>
      <w:szCs w:val="20"/>
      <w:u w:val="single"/>
      <w:lang w:val="x-none" w:eastAsia="x-none"/>
    </w:rPr>
  </w:style>
  <w:style w:type="character" w:customStyle="1" w:styleId="5Notunderlined">
    <w:name w:val="5 Not underlined"/>
    <w:rsid w:val="00FE2E1E"/>
    <w:rPr>
      <w:rFonts w:ascii="Times New Roman" w:hAnsi="Times New Roman"/>
      <w:sz w:val="16"/>
    </w:rPr>
  </w:style>
  <w:style w:type="character" w:customStyle="1" w:styleId="volume-issue">
    <w:name w:val="volume-issue"/>
    <w:rsid w:val="00FE2E1E"/>
    <w:rPr>
      <w:rFonts w:cs="Times New Roman"/>
    </w:rPr>
  </w:style>
  <w:style w:type="character" w:customStyle="1" w:styleId="i">
    <w:name w:val="i"/>
    <w:basedOn w:val="DefaultParagraphFont"/>
    <w:uiPriority w:val="99"/>
    <w:rsid w:val="00FE2E1E"/>
  </w:style>
  <w:style w:type="character" w:customStyle="1" w:styleId="storytext">
    <w:name w:val="storytext"/>
    <w:basedOn w:val="DefaultParagraphFont"/>
    <w:rsid w:val="00FE2E1E"/>
  </w:style>
  <w:style w:type="character" w:customStyle="1" w:styleId="heading3char0">
    <w:name w:val="heading3char"/>
    <w:rsid w:val="00FE2E1E"/>
  </w:style>
  <w:style w:type="character" w:customStyle="1" w:styleId="boldness1">
    <w:name w:val="boldness1"/>
    <w:rsid w:val="00FE2E1E"/>
  </w:style>
  <w:style w:type="paragraph" w:customStyle="1" w:styleId="Cardd">
    <w:name w:val="Cardd"/>
    <w:basedOn w:val="Normal"/>
    <w:uiPriority w:val="4"/>
    <w:qFormat/>
    <w:rsid w:val="00FE2E1E"/>
    <w:pPr>
      <w:ind w:left="288" w:right="288"/>
    </w:pPr>
  </w:style>
  <w:style w:type="paragraph" w:customStyle="1" w:styleId="document0">
    <w:name w:val="document"/>
    <w:basedOn w:val="Normal"/>
    <w:rsid w:val="00FE2E1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FE2E1E"/>
    <w:rPr>
      <w:rFonts w:cs="Arial"/>
      <w:bCs/>
      <w:szCs w:val="26"/>
      <w:u w:val="single"/>
      <w:lang w:val="en-US" w:eastAsia="en-US" w:bidi="ar-SA"/>
    </w:rPr>
  </w:style>
  <w:style w:type="character" w:customStyle="1" w:styleId="current-selection">
    <w:name w:val="current-selection"/>
    <w:basedOn w:val="DefaultParagraphFont"/>
    <w:rsid w:val="00FE2E1E"/>
  </w:style>
  <w:style w:type="character" w:customStyle="1" w:styleId="a2">
    <w:name w:val="_"/>
    <w:basedOn w:val="DefaultParagraphFont"/>
    <w:rsid w:val="00FE2E1E"/>
  </w:style>
  <w:style w:type="paragraph" w:customStyle="1" w:styleId="Shrink6">
    <w:name w:val="Shrink 6"/>
    <w:basedOn w:val="Normal"/>
    <w:qFormat/>
    <w:rsid w:val="00FE2E1E"/>
    <w:rPr>
      <w:rFonts w:eastAsia="Calibri" w:cs="Times New Roman"/>
      <w:sz w:val="12"/>
    </w:rPr>
  </w:style>
  <w:style w:type="character" w:customStyle="1" w:styleId="messagecontent">
    <w:name w:val="message_content"/>
    <w:rsid w:val="00FE2E1E"/>
  </w:style>
  <w:style w:type="character" w:customStyle="1" w:styleId="StyleUnderlineChar">
    <w:name w:val="Style Underline Char"/>
    <w:basedOn w:val="DefaultParagraphFont"/>
    <w:rsid w:val="00FE2E1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E2E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FE2E1E"/>
    <w:rPr>
      <w:rFonts w:ascii="Calibri" w:eastAsia="Times New Roman" w:hAnsi="Calibri" w:cs="Arial"/>
      <w:b/>
      <w:kern w:val="32"/>
      <w:sz w:val="24"/>
      <w:szCs w:val="32"/>
      <w:u w:val="single"/>
    </w:rPr>
  </w:style>
  <w:style w:type="character" w:customStyle="1" w:styleId="twelptblackblack1">
    <w:name w:val="twelptblackblack1"/>
    <w:basedOn w:val="DefaultParagraphFont"/>
    <w:rsid w:val="00FE2E1E"/>
    <w:rPr>
      <w:rFonts w:ascii="Verdana" w:hAnsi="Verdana" w:hint="default"/>
      <w:color w:val="000000"/>
      <w:sz w:val="16"/>
      <w:szCs w:val="16"/>
    </w:rPr>
  </w:style>
  <w:style w:type="character" w:customStyle="1" w:styleId="Heading3CharCharCharChar1">
    <w:name w:val="Heading 3 Char Char Char Char1"/>
    <w:rsid w:val="00FE2E1E"/>
    <w:rPr>
      <w:rFonts w:cs="Arial"/>
      <w:bCs/>
      <w:szCs w:val="26"/>
      <w:u w:val="single"/>
      <w:lang w:val="en-US" w:eastAsia="en-US" w:bidi="ar-SA"/>
    </w:rPr>
  </w:style>
  <w:style w:type="paragraph" w:customStyle="1" w:styleId="conintrotext">
    <w:name w:val="conintrotext"/>
    <w:basedOn w:val="Normal"/>
    <w:uiPriority w:val="99"/>
    <w:rsid w:val="00FE2E1E"/>
    <w:pPr>
      <w:spacing w:before="100" w:beforeAutospacing="1" w:after="100" w:afterAutospacing="1"/>
    </w:pPr>
    <w:rPr>
      <w:rFonts w:eastAsia="Times New Roman"/>
      <w:sz w:val="24"/>
    </w:rPr>
  </w:style>
  <w:style w:type="character" w:customStyle="1" w:styleId="comment-body">
    <w:name w:val="comment-body"/>
    <w:rsid w:val="00FE2E1E"/>
  </w:style>
  <w:style w:type="character" w:customStyle="1" w:styleId="UnderlineCharCharChar1">
    <w:name w:val="Underline Char Char Char1"/>
    <w:rsid w:val="00FE2E1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E2E1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E2E1E"/>
    <w:rPr>
      <w:rFonts w:asciiTheme="minorHAnsi" w:eastAsia="MS Mincho" w:hAnsiTheme="minorHAnsi"/>
      <w:b/>
      <w:u w:val="single"/>
    </w:rPr>
  </w:style>
  <w:style w:type="character" w:customStyle="1" w:styleId="mw-headline">
    <w:name w:val="mw-headline"/>
    <w:rsid w:val="00FE2E1E"/>
  </w:style>
  <w:style w:type="character" w:customStyle="1" w:styleId="flagicon">
    <w:name w:val="flagicon"/>
    <w:rsid w:val="00FE2E1E"/>
  </w:style>
  <w:style w:type="paragraph" w:customStyle="1" w:styleId="assert">
    <w:name w:val="assert"/>
    <w:basedOn w:val="Normal"/>
    <w:uiPriority w:val="99"/>
    <w:rsid w:val="00FE2E1E"/>
    <w:pPr>
      <w:spacing w:before="100" w:beforeAutospacing="1" w:after="100" w:afterAutospacing="1"/>
    </w:pPr>
    <w:rPr>
      <w:rFonts w:eastAsia="Times New Roman"/>
      <w:sz w:val="24"/>
    </w:rPr>
  </w:style>
  <w:style w:type="character" w:customStyle="1" w:styleId="apturelink">
    <w:name w:val="apturelink"/>
    <w:rsid w:val="00FE2E1E"/>
  </w:style>
  <w:style w:type="character" w:customStyle="1" w:styleId="apturelinkicon">
    <w:name w:val="apturelinkicon"/>
    <w:rsid w:val="00FE2E1E"/>
  </w:style>
  <w:style w:type="paragraph" w:customStyle="1" w:styleId="Default1">
    <w:name w:val="Default1"/>
    <w:basedOn w:val="Default"/>
    <w:next w:val="Default"/>
    <w:uiPriority w:val="99"/>
    <w:rsid w:val="00FE2E1E"/>
    <w:rPr>
      <w:color w:val="auto"/>
    </w:rPr>
  </w:style>
  <w:style w:type="paragraph" w:customStyle="1" w:styleId="center">
    <w:name w:val="center"/>
    <w:basedOn w:val="Normal"/>
    <w:uiPriority w:val="99"/>
    <w:rsid w:val="00FE2E1E"/>
    <w:pPr>
      <w:spacing w:before="100" w:beforeAutospacing="1" w:after="100" w:afterAutospacing="1"/>
    </w:pPr>
    <w:rPr>
      <w:rFonts w:eastAsia="Times New Roman"/>
      <w:sz w:val="24"/>
    </w:rPr>
  </w:style>
  <w:style w:type="character" w:customStyle="1" w:styleId="LittleChar">
    <w:name w:val="Little Char"/>
    <w:link w:val="Little"/>
    <w:rsid w:val="00FE2E1E"/>
    <w:rPr>
      <w:rFonts w:ascii="Garamond" w:eastAsia="Times New Roman" w:hAnsi="Garamond"/>
    </w:rPr>
  </w:style>
  <w:style w:type="character" w:customStyle="1" w:styleId="UnderlineChar1Char">
    <w:name w:val="Underline Char1 Char"/>
    <w:rsid w:val="00FE2E1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E2E1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E2E1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E2E1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E2E1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E2E1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E2E1E"/>
    <w:rPr>
      <w:rFonts w:asciiTheme="minorHAnsi" w:eastAsia="MS Mincho" w:hAnsiTheme="minorHAnsi"/>
      <w:b/>
      <w:u w:val="single"/>
    </w:rPr>
  </w:style>
  <w:style w:type="paragraph" w:customStyle="1" w:styleId="CardBody">
    <w:name w:val="Card Body"/>
    <w:basedOn w:val="Normal"/>
    <w:link w:val="CardBodyChar"/>
    <w:rsid w:val="00FE2E1E"/>
    <w:rPr>
      <w:rFonts w:eastAsia="Times New Roman"/>
    </w:rPr>
  </w:style>
  <w:style w:type="character" w:customStyle="1" w:styleId="CardBodyChar">
    <w:name w:val="Card Body Char"/>
    <w:link w:val="CardBody"/>
    <w:rsid w:val="00FE2E1E"/>
    <w:rPr>
      <w:rFonts w:ascii="Calibri" w:eastAsia="Times New Roman" w:hAnsi="Calibri"/>
    </w:rPr>
  </w:style>
  <w:style w:type="character" w:customStyle="1" w:styleId="ptitleinside">
    <w:name w:val="p_title_inside"/>
    <w:rsid w:val="00FE2E1E"/>
  </w:style>
  <w:style w:type="paragraph" w:customStyle="1" w:styleId="StyleBoldandUnderlineChar11ptBorderSinglesolidline">
    <w:name w:val="Style Bold and Underline Char + 11 pt Border: : (Single solid line..."/>
    <w:link w:val="StyleBoldandUnderlineChar11ptBorderSinglesolidlineChar"/>
    <w:rsid w:val="00FE2E1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E2E1E"/>
    <w:rPr>
      <w:rFonts w:eastAsia="Times New Roman"/>
      <w:b/>
      <w:bCs/>
      <w:szCs w:val="20"/>
      <w:u w:val="single"/>
      <w:bdr w:val="single" w:sz="4" w:space="0" w:color="auto"/>
    </w:rPr>
  </w:style>
  <w:style w:type="character" w:customStyle="1" w:styleId="Heading1CharChar1">
    <w:name w:val="Heading 1 Char Char1"/>
    <w:rsid w:val="00FE2E1E"/>
    <w:rPr>
      <w:rFonts w:cs="Arial"/>
      <w:b/>
      <w:bCs/>
      <w:szCs w:val="32"/>
      <w:lang w:val="en-US" w:eastAsia="en-US" w:bidi="ar-SA"/>
    </w:rPr>
  </w:style>
  <w:style w:type="paragraph" w:customStyle="1" w:styleId="Indentation">
    <w:name w:val="Indentation"/>
    <w:basedOn w:val="Normal"/>
    <w:uiPriority w:val="99"/>
    <w:rsid w:val="00FE2E1E"/>
    <w:pPr>
      <w:ind w:left="288" w:right="288"/>
    </w:pPr>
  </w:style>
  <w:style w:type="character" w:customStyle="1" w:styleId="StyleUnderlineCharChar9ptBold">
    <w:name w:val="Style Underline Char Char + 9 pt Bold"/>
    <w:rsid w:val="00FE2E1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E2E1E"/>
    <w:rPr>
      <w:rFonts w:eastAsia="Times New Roman"/>
      <w:u w:val="single"/>
    </w:rPr>
  </w:style>
  <w:style w:type="character" w:customStyle="1" w:styleId="StyleStyle4ArialNarrow9ptChar">
    <w:name w:val="Style Style4 + Arial Narrow 9 pt Char"/>
    <w:link w:val="StyleStyle4ArialNarrow9pt"/>
    <w:rsid w:val="00FE2E1E"/>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FE2E1E"/>
    <w:rPr>
      <w:rFonts w:eastAsia="Times New Roman"/>
      <w:b/>
      <w:bCs/>
      <w:u w:val="single"/>
    </w:rPr>
  </w:style>
  <w:style w:type="character" w:customStyle="1" w:styleId="StyleStyle4ArialNarrow9ptBoldChar">
    <w:name w:val="Style Style4 + Arial Narrow 9 pt Bold Char"/>
    <w:link w:val="StyleStyle4ArialNarrow9ptBold"/>
    <w:rsid w:val="00FE2E1E"/>
    <w:rPr>
      <w:rFonts w:ascii="Calibri" w:eastAsia="Times New Roman" w:hAnsi="Calibri"/>
      <w:b/>
      <w:bCs/>
      <w:u w:val="single"/>
    </w:rPr>
  </w:style>
  <w:style w:type="character" w:customStyle="1" w:styleId="StyleBoldandUnderlineCharChar29pt">
    <w:name w:val="Style Bold and Underline Char Char2 + 9 pt"/>
    <w:rsid w:val="00FE2E1E"/>
    <w:rPr>
      <w:rFonts w:ascii="Times New Roman" w:hAnsi="Times New Roman"/>
      <w:b/>
      <w:bCs/>
      <w:noProof w:val="0"/>
      <w:sz w:val="20"/>
      <w:u w:val="single"/>
    </w:rPr>
  </w:style>
  <w:style w:type="character" w:customStyle="1" w:styleId="StyleUnderlineCharChar19pt">
    <w:name w:val="Style Underline Char Char1 + 9 pt"/>
    <w:rsid w:val="00FE2E1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E2E1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E2E1E"/>
    <w:rPr>
      <w:rFonts w:ascii="Georgia" w:eastAsia="Times New Roman" w:hAnsi="Georgia"/>
      <w:b/>
      <w:smallCaps/>
      <w:sz w:val="24"/>
      <w:szCs w:val="24"/>
      <w:u w:val="single"/>
    </w:rPr>
  </w:style>
  <w:style w:type="character" w:customStyle="1" w:styleId="CardTextCharChar">
    <w:name w:val="Card Text Char Char"/>
    <w:rsid w:val="00FE2E1E"/>
    <w:rPr>
      <w:rFonts w:ascii="Times New Roman" w:eastAsia="Times New Roman" w:hAnsi="Times New Roman" w:cs="Times New Roman"/>
      <w:sz w:val="20"/>
      <w:szCs w:val="20"/>
    </w:rPr>
  </w:style>
  <w:style w:type="character" w:customStyle="1" w:styleId="citeChar1">
    <w:name w:val="cite Char"/>
    <w:locked/>
    <w:rsid w:val="00FE2E1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E2E1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E2E1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E2E1E"/>
    <w:rPr>
      <w:i/>
      <w:iCs/>
      <w:sz w:val="20"/>
      <w:u w:val="single"/>
    </w:rPr>
  </w:style>
  <w:style w:type="character" w:customStyle="1" w:styleId="HIGHLIGHT0">
    <w:name w:val="HIGHLIGHT"/>
    <w:uiPriority w:val="1"/>
    <w:rsid w:val="00FE2E1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E2E1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E2E1E"/>
    <w:rPr>
      <w:rFonts w:ascii="Times New Roman" w:eastAsia="Times New Roman" w:hAnsi="Times New Roman" w:cs="Times New Roman"/>
      <w:b/>
      <w:sz w:val="28"/>
      <w:szCs w:val="24"/>
    </w:rPr>
  </w:style>
  <w:style w:type="character" w:customStyle="1" w:styleId="FifthChar">
    <w:name w:val="Fifth Char"/>
    <w:link w:val="Fifth"/>
    <w:rsid w:val="00FE2E1E"/>
    <w:rPr>
      <w:rFonts w:ascii="Calibri" w:eastAsia="Calibri" w:hAnsi="Calibri"/>
    </w:rPr>
  </w:style>
  <w:style w:type="paragraph" w:customStyle="1" w:styleId="Third">
    <w:name w:val="Third"/>
    <w:basedOn w:val="Normal"/>
    <w:link w:val="ThirdChar"/>
    <w:rsid w:val="00FE2E1E"/>
    <w:rPr>
      <w:rFonts w:eastAsia="Times New Roman"/>
      <w:b/>
      <w:u w:val="single"/>
      <w:lang w:val="x-none" w:eastAsia="x-none"/>
    </w:rPr>
  </w:style>
  <w:style w:type="character" w:customStyle="1" w:styleId="ThirdChar">
    <w:name w:val="Third Char"/>
    <w:link w:val="Third"/>
    <w:rsid w:val="00FE2E1E"/>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FE2E1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E2E1E"/>
    <w:rPr>
      <w:rFonts w:ascii="Times New Roman" w:eastAsia="Times New Roman" w:hAnsi="Times New Roman"/>
      <w:szCs w:val="24"/>
    </w:rPr>
  </w:style>
  <w:style w:type="character" w:customStyle="1" w:styleId="article-record-publication-volume-issue">
    <w:name w:val="article-record-publication-volume-issue"/>
    <w:rsid w:val="00FE2E1E"/>
  </w:style>
  <w:style w:type="character" w:customStyle="1" w:styleId="NothingCharChar">
    <w:name w:val="Nothing Char Char"/>
    <w:link w:val="NothingCharCharChar"/>
    <w:rsid w:val="00FE2E1E"/>
  </w:style>
  <w:style w:type="paragraph" w:customStyle="1" w:styleId="DebateUnderlineBoldChar">
    <w:name w:val="Debate Underline Bold Char"/>
    <w:basedOn w:val="Normal"/>
    <w:link w:val="DebateUnderlineBoldCharChar"/>
    <w:rsid w:val="00FE2E1E"/>
    <w:pPr>
      <w:jc w:val="both"/>
    </w:pPr>
    <w:rPr>
      <w:rFonts w:eastAsia="Times New Roman"/>
      <w:b/>
      <w:u w:val="thick"/>
    </w:rPr>
  </w:style>
  <w:style w:type="character" w:customStyle="1" w:styleId="DebateUnderlineBoldCharChar">
    <w:name w:val="Debate Underline Bold Char Char"/>
    <w:link w:val="DebateUnderlineBoldChar"/>
    <w:rsid w:val="00FE2E1E"/>
    <w:rPr>
      <w:rFonts w:ascii="Calibri" w:eastAsia="Times New Roman" w:hAnsi="Calibri"/>
      <w:b/>
      <w:u w:val="thick"/>
    </w:rPr>
  </w:style>
  <w:style w:type="character" w:customStyle="1" w:styleId="resultbodyblack">
    <w:name w:val="resultbodyblack"/>
    <w:rsid w:val="00FE2E1E"/>
    <w:rPr>
      <w:rFonts w:cs="Times New Roman"/>
    </w:rPr>
  </w:style>
  <w:style w:type="paragraph" w:customStyle="1" w:styleId="bloctitles">
    <w:name w:val="bloc titles"/>
    <w:basedOn w:val="Heading1"/>
    <w:next w:val="Normal"/>
    <w:link w:val="bloctitlesChar"/>
    <w:autoRedefine/>
    <w:rsid w:val="00FE2E1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FE2E1E"/>
    <w:rPr>
      <w:rFonts w:ascii="Calibri" w:eastAsia="Malgun Gothic" w:hAnsi="Calibri" w:cs="Arial"/>
      <w:b/>
      <w:sz w:val="28"/>
      <w:szCs w:val="32"/>
      <w:u w:val="single"/>
    </w:rPr>
  </w:style>
  <w:style w:type="paragraph" w:customStyle="1" w:styleId="CiteSmallText">
    <w:name w:val="Cite Small Text"/>
    <w:basedOn w:val="Normal"/>
    <w:uiPriority w:val="99"/>
    <w:rsid w:val="00FE2E1E"/>
    <w:pPr>
      <w:widowControl w:val="0"/>
      <w:spacing w:after="200"/>
    </w:pPr>
    <w:rPr>
      <w:rFonts w:ascii="Helvetica Neue" w:hAnsi="Helvetica Neue"/>
      <w:b/>
      <w:sz w:val="18"/>
    </w:rPr>
  </w:style>
  <w:style w:type="character" w:customStyle="1" w:styleId="3TagCite">
    <w:name w:val="3 Tag/Cite"/>
    <w:rsid w:val="00FE2E1E"/>
    <w:rPr>
      <w:rFonts w:ascii="Times New Roman" w:hAnsi="Times New Roman"/>
      <w:b/>
    </w:rPr>
  </w:style>
  <w:style w:type="character" w:customStyle="1" w:styleId="4Qualifications">
    <w:name w:val="4 Qualifications"/>
    <w:rsid w:val="00FE2E1E"/>
    <w:rPr>
      <w:rFonts w:ascii="Times New Roman" w:hAnsi="Times New Roman"/>
      <w:sz w:val="19"/>
    </w:rPr>
  </w:style>
  <w:style w:type="character" w:customStyle="1" w:styleId="6Underlined">
    <w:name w:val="6 Underlined"/>
    <w:rsid w:val="00FE2E1E"/>
    <w:rPr>
      <w:rFonts w:ascii="Times New Roman" w:hAnsi="Times New Roman"/>
      <w:b/>
      <w:sz w:val="21"/>
      <w:u w:val="single"/>
    </w:rPr>
  </w:style>
  <w:style w:type="paragraph" w:customStyle="1" w:styleId="Cards1CharChar">
    <w:name w:val="Cards1 Char Char"/>
    <w:basedOn w:val="Normal"/>
    <w:link w:val="Cards1CharCharChar"/>
    <w:rsid w:val="00FE2E1E"/>
    <w:pPr>
      <w:autoSpaceDE w:val="0"/>
      <w:autoSpaceDN w:val="0"/>
      <w:adjustRightInd w:val="0"/>
      <w:ind w:left="432" w:right="432"/>
      <w:jc w:val="both"/>
    </w:pPr>
    <w:rPr>
      <w:lang w:val="x-none"/>
    </w:rPr>
  </w:style>
  <w:style w:type="character" w:customStyle="1" w:styleId="Cards1CharCharChar">
    <w:name w:val="Cards1 Char Char Char"/>
    <w:link w:val="Cards1CharChar"/>
    <w:rsid w:val="00FE2E1E"/>
    <w:rPr>
      <w:rFonts w:ascii="Calibri" w:hAnsi="Calibri"/>
      <w:lang w:val="x-none"/>
    </w:rPr>
  </w:style>
  <w:style w:type="character" w:customStyle="1" w:styleId="UnderlineCharCharCharCharCharCharCharChar">
    <w:name w:val="Underline Char Char Char Char Char Char Char Char"/>
    <w:link w:val="UnderlineCharCharCharCharCharCharChar"/>
    <w:rsid w:val="00FE2E1E"/>
    <w:rPr>
      <w:u w:val="single"/>
    </w:rPr>
  </w:style>
  <w:style w:type="paragraph" w:customStyle="1" w:styleId="UnderlineCharCharCharCharCharCharChar">
    <w:name w:val="Underline Char Char Char Char Char Char Char"/>
    <w:basedOn w:val="Normal"/>
    <w:link w:val="UnderlineCharCharCharCharCharCharCharChar"/>
    <w:rsid w:val="00FE2E1E"/>
    <w:rPr>
      <w:rFonts w:asciiTheme="minorHAnsi" w:hAnsiTheme="minorHAnsi"/>
      <w:u w:val="single"/>
    </w:rPr>
  </w:style>
  <w:style w:type="paragraph" w:customStyle="1" w:styleId="CitesCharChar">
    <w:name w:val="Cites Char Char"/>
    <w:next w:val="Normal"/>
    <w:link w:val="CitesCharCharChar"/>
    <w:rsid w:val="00FE2E1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E2E1E"/>
    <w:rPr>
      <w:rFonts w:ascii="Times New Roman" w:eastAsia="Times New Roman" w:hAnsi="Times New Roman" w:cs="Times New Roman"/>
      <w:sz w:val="20"/>
      <w:szCs w:val="24"/>
    </w:rPr>
  </w:style>
  <w:style w:type="character" w:customStyle="1" w:styleId="nohighlighting">
    <w:name w:val="no highlighting"/>
    <w:rsid w:val="00FE2E1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E2E1E"/>
    <w:rPr>
      <w:rFonts w:ascii="Cambria" w:hAnsi="Cambria" w:hint="default"/>
      <w:sz w:val="21"/>
      <w:u w:val="single"/>
    </w:rPr>
  </w:style>
  <w:style w:type="paragraph" w:customStyle="1" w:styleId="Swag">
    <w:name w:val="Swag"/>
    <w:basedOn w:val="Normal"/>
    <w:link w:val="SwagChar"/>
    <w:qFormat/>
    <w:rsid w:val="00FE2E1E"/>
    <w:rPr>
      <w:color w:val="0000FF"/>
      <w:sz w:val="12"/>
      <w:u w:val="single"/>
    </w:rPr>
  </w:style>
  <w:style w:type="character" w:customStyle="1" w:styleId="SwagChar">
    <w:name w:val="Swag Char"/>
    <w:link w:val="Swag"/>
    <w:rsid w:val="00FE2E1E"/>
    <w:rPr>
      <w:rFonts w:ascii="Calibri" w:hAnsi="Calibri"/>
      <w:color w:val="0000FF"/>
      <w:sz w:val="12"/>
      <w:u w:val="single"/>
    </w:rPr>
  </w:style>
  <w:style w:type="paragraph" w:customStyle="1" w:styleId="StyleUnderlineTimesNewRoman1">
    <w:name w:val="Style Underline + Times New Roman1"/>
    <w:link w:val="StyleUnderlineTimesNewRoman1Char"/>
    <w:rsid w:val="00FE2E1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E2E1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E2E1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E2E1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E2E1E"/>
    <w:rPr>
      <w:rFonts w:ascii="Garamond" w:eastAsia="MS Mincho" w:hAnsi="Garamond"/>
    </w:rPr>
  </w:style>
  <w:style w:type="character" w:customStyle="1" w:styleId="StyleStyleCardTextLeft-075Right0Char">
    <w:name w:val="Style Style Card Text + Left:  -0.75&quot; + Right:  0&quot; Char"/>
    <w:link w:val="StyleStyleCardTextLeft-075Right0"/>
    <w:rsid w:val="00FE2E1E"/>
    <w:rPr>
      <w:rFonts w:ascii="Garamond" w:eastAsia="MS Mincho" w:hAnsi="Garamond"/>
    </w:rPr>
  </w:style>
  <w:style w:type="character" w:customStyle="1" w:styleId="CharChar61">
    <w:name w:val="Char Char61"/>
    <w:rsid w:val="00FE2E1E"/>
    <w:rPr>
      <w:rFonts w:cs="Arial"/>
      <w:bCs/>
      <w:sz w:val="16"/>
      <w:szCs w:val="26"/>
      <w:lang w:val="en-US" w:eastAsia="en-US" w:bidi="ar-SA"/>
    </w:rPr>
  </w:style>
  <w:style w:type="character" w:customStyle="1" w:styleId="ListBulletChar">
    <w:name w:val="List Bullet Char"/>
    <w:link w:val="ListBullet"/>
    <w:uiPriority w:val="99"/>
    <w:rsid w:val="00FE2E1E"/>
    <w:rPr>
      <w:rFonts w:ascii="Calibri" w:eastAsia="Calibri" w:hAnsi="Calibri"/>
    </w:rPr>
  </w:style>
  <w:style w:type="paragraph" w:customStyle="1" w:styleId="subhead10">
    <w:name w:val="subhead1"/>
    <w:basedOn w:val="Normal"/>
    <w:uiPriority w:val="99"/>
    <w:rsid w:val="00FE2E1E"/>
    <w:pPr>
      <w:spacing w:before="100" w:beforeAutospacing="1" w:after="100" w:afterAutospacing="1"/>
    </w:pPr>
    <w:rPr>
      <w:rFonts w:eastAsia="Times New Roman"/>
      <w:sz w:val="24"/>
    </w:rPr>
  </w:style>
  <w:style w:type="character" w:customStyle="1" w:styleId="styledate">
    <w:name w:val="styledate"/>
    <w:rsid w:val="00FE2E1E"/>
  </w:style>
  <w:style w:type="character" w:customStyle="1" w:styleId="BoldandUnderlineChar1">
    <w:name w:val="Bold and Underline Char1"/>
    <w:rsid w:val="00FE2E1E"/>
    <w:rPr>
      <w:b/>
      <w:szCs w:val="24"/>
      <w:u w:val="single"/>
      <w:lang w:val="en-US" w:eastAsia="en-US" w:bidi="ar-SA"/>
    </w:rPr>
  </w:style>
  <w:style w:type="character" w:customStyle="1" w:styleId="BoldandUnderlineChar1Char2">
    <w:name w:val="Bold and Underline Char1 Char2"/>
    <w:rsid w:val="00FE2E1E"/>
    <w:rPr>
      <w:b/>
      <w:szCs w:val="24"/>
      <w:u w:val="single"/>
      <w:lang w:val="en-US" w:eastAsia="en-US" w:bidi="ar-SA"/>
    </w:rPr>
  </w:style>
  <w:style w:type="character" w:customStyle="1" w:styleId="BoldandUnderlineCharChar1">
    <w:name w:val="Bold and Underline Char Char1"/>
    <w:rsid w:val="00FE2E1E"/>
    <w:rPr>
      <w:b/>
      <w:szCs w:val="24"/>
      <w:u w:val="single"/>
      <w:lang w:val="en-US" w:eastAsia="en-US" w:bidi="ar-SA"/>
    </w:rPr>
  </w:style>
  <w:style w:type="character" w:customStyle="1" w:styleId="BoldandUnderlineChar6">
    <w:name w:val="Bold and Underline Char6"/>
    <w:rsid w:val="00FE2E1E"/>
    <w:rPr>
      <w:b/>
      <w:szCs w:val="24"/>
      <w:u w:val="single"/>
      <w:lang w:val="en-US" w:eastAsia="en-US" w:bidi="ar-SA"/>
    </w:rPr>
  </w:style>
  <w:style w:type="character" w:customStyle="1" w:styleId="title-link-wrapper">
    <w:name w:val="title-link-wrapper"/>
    <w:rsid w:val="00FE2E1E"/>
  </w:style>
  <w:style w:type="character" w:customStyle="1" w:styleId="medium-font">
    <w:name w:val="medium-font"/>
    <w:rsid w:val="00FE2E1E"/>
  </w:style>
  <w:style w:type="paragraph" w:customStyle="1" w:styleId="abstract">
    <w:name w:val="abstract"/>
    <w:basedOn w:val="Normal"/>
    <w:uiPriority w:val="99"/>
    <w:rsid w:val="00FE2E1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FE2E1E"/>
    <w:rPr>
      <w:rFonts w:eastAsia="Times New Roman"/>
      <w:b/>
      <w:bCs/>
      <w:u w:val="single"/>
    </w:rPr>
  </w:style>
  <w:style w:type="character" w:customStyle="1" w:styleId="StyleUnderlineChar11ptBold2Char">
    <w:name w:val="Style Underline Char + 11 pt Bold2 Char"/>
    <w:link w:val="StyleUnderlineChar11ptBold2"/>
    <w:rsid w:val="00FE2E1E"/>
    <w:rPr>
      <w:rFonts w:ascii="Calibri" w:eastAsia="Times New Roman" w:hAnsi="Calibri"/>
      <w:b/>
      <w:bCs/>
      <w:u w:val="single"/>
    </w:rPr>
  </w:style>
  <w:style w:type="character" w:customStyle="1" w:styleId="ReallySamllTextChar">
    <w:name w:val="ReallySamllText Char"/>
    <w:rsid w:val="00FE2E1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E2E1E"/>
    <w:rPr>
      <w:rFonts w:eastAsia="Times New Roman"/>
      <w:u w:val="single"/>
    </w:rPr>
  </w:style>
  <w:style w:type="character" w:customStyle="1" w:styleId="StyleStyleUnderlineTimesNewRoman11ptChar">
    <w:name w:val="Style Style Underline + Times New Roman + 11 pt Char"/>
    <w:link w:val="StyleStyleUnderlineTimesNewRoman11pt"/>
    <w:rsid w:val="00FE2E1E"/>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E2E1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E2E1E"/>
    <w:rPr>
      <w:rFonts w:ascii="Calibri" w:eastAsia="Times New Roman" w:hAnsi="Calibri"/>
      <w:u w:val="single"/>
    </w:rPr>
  </w:style>
  <w:style w:type="character" w:customStyle="1" w:styleId="style10">
    <w:name w:val="style1"/>
    <w:rsid w:val="00FE2E1E"/>
  </w:style>
  <w:style w:type="character" w:customStyle="1" w:styleId="pmtermsel">
    <w:name w:val="pmtermsel"/>
    <w:rsid w:val="00FE2E1E"/>
  </w:style>
  <w:style w:type="character" w:customStyle="1" w:styleId="showipapr">
    <w:name w:val="show_ipapr"/>
    <w:rsid w:val="00FE2E1E"/>
  </w:style>
  <w:style w:type="character" w:customStyle="1" w:styleId="dnindex">
    <w:name w:val="dnindex"/>
    <w:rsid w:val="00FE2E1E"/>
  </w:style>
  <w:style w:type="character" w:customStyle="1" w:styleId="23">
    <w:name w:val="23"/>
    <w:rsid w:val="00FE2E1E"/>
    <w:rPr>
      <w:rFonts w:ascii="Times New Roman" w:hAnsi="Times New Roman" w:cs="Arial"/>
      <w:bCs/>
      <w:sz w:val="20"/>
      <w:u w:val="single"/>
      <w:lang w:val="en-US" w:eastAsia="en-US" w:bidi="ar-SA"/>
    </w:rPr>
  </w:style>
  <w:style w:type="character" w:customStyle="1" w:styleId="33">
    <w:name w:val="33"/>
    <w:rsid w:val="00FE2E1E"/>
    <w:rPr>
      <w:rFonts w:ascii="Times New Roman" w:hAnsi="Times New Roman" w:cs="Arial"/>
      <w:b/>
      <w:bCs/>
      <w:sz w:val="20"/>
      <w:u w:val="single"/>
      <w:lang w:val="en-US" w:eastAsia="en-US" w:bidi="ar-SA"/>
    </w:rPr>
  </w:style>
  <w:style w:type="character" w:customStyle="1" w:styleId="55">
    <w:name w:val="55"/>
    <w:rsid w:val="00FE2E1E"/>
    <w:rPr>
      <w:rFonts w:cs="Arial"/>
      <w:bCs/>
      <w:sz w:val="20"/>
      <w:u w:val="single"/>
      <w:lang w:val="en-US" w:eastAsia="en-US" w:bidi="ar-SA"/>
    </w:rPr>
  </w:style>
  <w:style w:type="character" w:customStyle="1" w:styleId="authoraffil">
    <w:name w:val="authoraffil"/>
    <w:rsid w:val="00FE2E1E"/>
  </w:style>
  <w:style w:type="character" w:customStyle="1" w:styleId="CharChar8">
    <w:name w:val="Char Char8"/>
    <w:rsid w:val="00FE2E1E"/>
    <w:rPr>
      <w:rFonts w:ascii="Georgia" w:eastAsia="Times New Roman" w:hAnsi="Georgia"/>
      <w:b/>
      <w:bCs/>
      <w:sz w:val="30"/>
      <w:szCs w:val="28"/>
      <w:u w:val="single"/>
    </w:rPr>
  </w:style>
  <w:style w:type="character" w:customStyle="1" w:styleId="FontStyle13">
    <w:name w:val="Font Style13"/>
    <w:uiPriority w:val="99"/>
    <w:rsid w:val="00FE2E1E"/>
    <w:rPr>
      <w:rFonts w:ascii="Constantia" w:hAnsi="Constantia" w:cs="Constantia"/>
      <w:sz w:val="18"/>
      <w:szCs w:val="18"/>
    </w:rPr>
  </w:style>
  <w:style w:type="character" w:customStyle="1" w:styleId="TagsCharCharCharChar">
    <w:name w:val="Tags Char Char Char Char"/>
    <w:rsid w:val="00FE2E1E"/>
    <w:rPr>
      <w:rFonts w:ascii="Times New Roman" w:eastAsia="Times New Roman" w:hAnsi="Times New Roman" w:cs="Times New Roman"/>
      <w:b/>
      <w:sz w:val="24"/>
      <w:szCs w:val="24"/>
    </w:rPr>
  </w:style>
  <w:style w:type="character" w:customStyle="1" w:styleId="Citation1Char">
    <w:name w:val="Citation1 Char"/>
    <w:link w:val="Citation10"/>
    <w:locked/>
    <w:rsid w:val="00FE2E1E"/>
    <w:rPr>
      <w:rFonts w:ascii="Georgia" w:hAnsi="Georgia"/>
      <w:b/>
      <w:u w:val="single"/>
    </w:rPr>
  </w:style>
  <w:style w:type="paragraph" w:customStyle="1" w:styleId="Citation10">
    <w:name w:val="Citation1"/>
    <w:basedOn w:val="Normal"/>
    <w:link w:val="Citation1Char"/>
    <w:qFormat/>
    <w:rsid w:val="00FE2E1E"/>
    <w:rPr>
      <w:rFonts w:ascii="Georgia" w:hAnsi="Georgia"/>
      <w:b/>
      <w:u w:val="single"/>
    </w:rPr>
  </w:style>
  <w:style w:type="character" w:customStyle="1" w:styleId="TaglineChar">
    <w:name w:val="Tagline Char"/>
    <w:link w:val="Tagline0"/>
    <w:locked/>
    <w:rsid w:val="00FE2E1E"/>
    <w:rPr>
      <w:rFonts w:ascii="Georgia" w:hAnsi="Georgia"/>
      <w:b/>
    </w:rPr>
  </w:style>
  <w:style w:type="paragraph" w:customStyle="1" w:styleId="Tagline0">
    <w:name w:val="Tagline"/>
    <w:basedOn w:val="Normal"/>
    <w:link w:val="TaglineChar"/>
    <w:qFormat/>
    <w:rsid w:val="00FE2E1E"/>
    <w:rPr>
      <w:rFonts w:ascii="Georgia" w:hAnsi="Georgia"/>
      <w:b/>
    </w:rPr>
  </w:style>
  <w:style w:type="paragraph" w:customStyle="1" w:styleId="NothingCharCharChar">
    <w:name w:val="Nothing Char Char Char"/>
    <w:link w:val="NothingCharChar"/>
    <w:rsid w:val="00FE2E1E"/>
    <w:pPr>
      <w:spacing w:after="0" w:line="240" w:lineRule="auto"/>
      <w:jc w:val="both"/>
    </w:pPr>
  </w:style>
  <w:style w:type="paragraph" w:customStyle="1" w:styleId="StyleLeft021">
    <w:name w:val="Style Left:  0.2&quot;1"/>
    <w:basedOn w:val="Normal"/>
    <w:uiPriority w:val="99"/>
    <w:rsid w:val="00FE2E1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E2E1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E2E1E"/>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E2E1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E2E1E"/>
    <w:rPr>
      <w:rFonts w:ascii="Calibri" w:eastAsia="Times New Roman" w:hAnsi="Calibri"/>
      <w:u w:val="single"/>
      <w:bdr w:val="single" w:sz="4" w:space="0" w:color="auto"/>
    </w:rPr>
  </w:style>
  <w:style w:type="character" w:customStyle="1" w:styleId="boldcitationChar">
    <w:name w:val="bold citation Char"/>
    <w:rsid w:val="00FE2E1E"/>
    <w:rPr>
      <w:rFonts w:ascii="Arial" w:hAnsi="Arial"/>
      <w:b/>
      <w:sz w:val="28"/>
      <w:szCs w:val="24"/>
      <w:u w:val="thick"/>
      <w:lang w:val="en-US" w:eastAsia="en-US" w:bidi="ar-SA"/>
    </w:rPr>
  </w:style>
  <w:style w:type="paragraph" w:customStyle="1" w:styleId="BlockTitle20">
    <w:name w:val="Block Title #2"/>
    <w:basedOn w:val="Normal"/>
    <w:uiPriority w:val="99"/>
    <w:rsid w:val="00FE2E1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FE2E1E"/>
    <w:rPr>
      <w:b/>
    </w:rPr>
  </w:style>
  <w:style w:type="character" w:customStyle="1" w:styleId="BoldunderlineChar3">
    <w:name w:val="Bold/underline Char"/>
    <w:rsid w:val="00FE2E1E"/>
    <w:rPr>
      <w:rFonts w:eastAsia="SimSun"/>
      <w:b/>
      <w:noProof w:val="0"/>
      <w:sz w:val="24"/>
      <w:szCs w:val="24"/>
      <w:u w:val="single"/>
      <w:lang w:val="en-US" w:eastAsia="zh-CN" w:bidi="ar-SA"/>
    </w:rPr>
  </w:style>
  <w:style w:type="character" w:customStyle="1" w:styleId="underlinetextchar0">
    <w:name w:val="underlinetextchar"/>
    <w:rsid w:val="00FE2E1E"/>
  </w:style>
  <w:style w:type="character" w:customStyle="1" w:styleId="boldciteChar1">
    <w:name w:val="bold cite Char1"/>
    <w:rsid w:val="00FE2E1E"/>
    <w:rPr>
      <w:b/>
      <w:sz w:val="28"/>
      <w:u w:val="thick" w:color="000000"/>
    </w:rPr>
  </w:style>
  <w:style w:type="character" w:customStyle="1" w:styleId="tagCharCharChar1">
    <w:name w:val="tag Char Char Char1"/>
    <w:rsid w:val="00FE2E1E"/>
    <w:rPr>
      <w:b/>
      <w:sz w:val="24"/>
      <w:lang w:val="en-US" w:eastAsia="en-US" w:bidi="ar-SA"/>
    </w:rPr>
  </w:style>
  <w:style w:type="character" w:customStyle="1" w:styleId="underlinecardChar0">
    <w:name w:val="underline card Char"/>
    <w:rsid w:val="00FE2E1E"/>
    <w:rPr>
      <w:rFonts w:ascii="Arial" w:hAnsi="Arial"/>
      <w:sz w:val="18"/>
      <w:szCs w:val="24"/>
      <w:u w:val="single"/>
      <w:lang w:val="en-US" w:eastAsia="en-US" w:bidi="ar-SA"/>
    </w:rPr>
  </w:style>
  <w:style w:type="paragraph" w:customStyle="1" w:styleId="date-comments">
    <w:name w:val="date-comments"/>
    <w:basedOn w:val="Normal"/>
    <w:uiPriority w:val="99"/>
    <w:rsid w:val="00FE2E1E"/>
    <w:pPr>
      <w:spacing w:before="100" w:beforeAutospacing="1" w:after="100" w:afterAutospacing="1"/>
    </w:pPr>
    <w:rPr>
      <w:rFonts w:ascii="Times" w:hAnsi="Times"/>
      <w:szCs w:val="20"/>
    </w:rPr>
  </w:style>
  <w:style w:type="character" w:customStyle="1" w:styleId="articleauthor0">
    <w:name w:val="articleauthor"/>
    <w:rsid w:val="00FE2E1E"/>
  </w:style>
  <w:style w:type="character" w:customStyle="1" w:styleId="bodysubtoc">
    <w:name w:val="bodysubtoc"/>
    <w:rsid w:val="00FE2E1E"/>
  </w:style>
  <w:style w:type="character" w:customStyle="1" w:styleId="lefttitlesmaller">
    <w:name w:val="lefttitlesmaller"/>
    <w:rsid w:val="00FE2E1E"/>
  </w:style>
  <w:style w:type="character" w:customStyle="1" w:styleId="mb">
    <w:name w:val="mb"/>
    <w:rsid w:val="00FE2E1E"/>
  </w:style>
  <w:style w:type="character" w:customStyle="1" w:styleId="submitted-date">
    <w:name w:val="submitted-date"/>
    <w:rsid w:val="00FE2E1E"/>
  </w:style>
  <w:style w:type="character" w:customStyle="1" w:styleId="submitted-time">
    <w:name w:val="submitted-time"/>
    <w:rsid w:val="00FE2E1E"/>
  </w:style>
  <w:style w:type="character" w:customStyle="1" w:styleId="A20">
    <w:name w:val="A2"/>
    <w:uiPriority w:val="99"/>
    <w:rsid w:val="00FE2E1E"/>
    <w:rPr>
      <w:rFonts w:ascii="Sabon LT Std" w:hAnsi="Sabon LT Std" w:cs="Sabon LT Std" w:hint="default"/>
      <w:color w:val="000000"/>
      <w:sz w:val="15"/>
      <w:szCs w:val="15"/>
    </w:rPr>
  </w:style>
  <w:style w:type="character" w:customStyle="1" w:styleId="searchword">
    <w:name w:val="searchword"/>
    <w:rsid w:val="00FE2E1E"/>
  </w:style>
  <w:style w:type="paragraph" w:customStyle="1" w:styleId="Heading2Char2CharChar12">
    <w:name w:val="Heading 2 Char2 Char Char12"/>
    <w:aliases w:val="Char Char Char Char Char Char1 Char Char Char Char Char1,Char Char22"/>
    <w:next w:val="Normal"/>
    <w:uiPriority w:val="99"/>
    <w:rsid w:val="00FE2E1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E2E1E"/>
    <w:rPr>
      <w:rFonts w:ascii="Times New Roman" w:hAnsi="Times New Roman" w:cs="Times New Roman"/>
      <w:sz w:val="18"/>
      <w:szCs w:val="18"/>
    </w:rPr>
  </w:style>
  <w:style w:type="character" w:customStyle="1" w:styleId="bylines">
    <w:name w:val="bylines"/>
    <w:basedOn w:val="DefaultParagraphFont"/>
    <w:rsid w:val="00FE2E1E"/>
  </w:style>
  <w:style w:type="character" w:customStyle="1" w:styleId="StyleStyleBoldUnderlineUnderlineIntenseEmphasis1apple-style-2">
    <w:name w:val="Style Style Bold UnderlineUnderlineIntense Emphasis1apple-style-...2"/>
    <w:basedOn w:val="DefaultParagraphFont"/>
    <w:rsid w:val="00FE2E1E"/>
    <w:rPr>
      <w:b w:val="0"/>
      <w:bCs/>
      <w:sz w:val="22"/>
      <w:u w:val="single"/>
    </w:rPr>
  </w:style>
  <w:style w:type="character" w:customStyle="1" w:styleId="FontStyle57">
    <w:name w:val="Font Style57"/>
    <w:rsid w:val="00FE2E1E"/>
    <w:rPr>
      <w:rFonts w:ascii="Georgia" w:hAnsi="Georgia" w:cs="Georgia"/>
      <w:b/>
      <w:bCs/>
      <w:sz w:val="14"/>
      <w:szCs w:val="14"/>
    </w:rPr>
  </w:style>
  <w:style w:type="character" w:customStyle="1" w:styleId="FontStyle89">
    <w:name w:val="Font Style89"/>
    <w:rsid w:val="00FE2E1E"/>
    <w:rPr>
      <w:rFonts w:ascii="Times New Roman" w:hAnsi="Times New Roman" w:cs="Times New Roman"/>
      <w:b/>
      <w:bCs/>
      <w:smallCaps/>
      <w:spacing w:val="40"/>
      <w:sz w:val="16"/>
      <w:szCs w:val="16"/>
    </w:rPr>
  </w:style>
  <w:style w:type="character" w:customStyle="1" w:styleId="style3Char0">
    <w:name w:val="style 3 Char"/>
    <w:rsid w:val="00FE2E1E"/>
    <w:rPr>
      <w:sz w:val="18"/>
      <w:szCs w:val="24"/>
      <w:lang w:val="en-US" w:eastAsia="en-US" w:bidi="ar-SA"/>
    </w:rPr>
  </w:style>
  <w:style w:type="paragraph" w:customStyle="1" w:styleId="003Cite">
    <w:name w:val="003Cite"/>
    <w:basedOn w:val="Normal"/>
    <w:rsid w:val="00FE2E1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E2E1E"/>
    <w:pPr>
      <w:jc w:val="both"/>
    </w:pPr>
    <w:rPr>
      <w:b/>
      <w:color w:val="000000"/>
      <w:u w:val="single"/>
    </w:rPr>
  </w:style>
  <w:style w:type="character" w:customStyle="1" w:styleId="NormalBoldChar">
    <w:name w:val="Normal + Bold Char"/>
    <w:aliases w:val="Double Underline Char"/>
    <w:basedOn w:val="DefaultParagraphFont"/>
    <w:link w:val="NormalBold"/>
    <w:rsid w:val="00FE2E1E"/>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FE2E1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E2E1E"/>
    <w:rPr>
      <w:rFonts w:ascii="Times New Roman" w:eastAsia="Times New Roman" w:hAnsi="Times New Roman" w:cs="Times New Roman"/>
      <w:sz w:val="24"/>
      <w:u w:val="thick"/>
      <w:lang w:val="x-none" w:eastAsia="x-none"/>
    </w:rPr>
  </w:style>
  <w:style w:type="character" w:customStyle="1" w:styleId="BlockHeadingsChar1">
    <w:name w:val="Block Headings Char1"/>
    <w:rsid w:val="00FE2E1E"/>
    <w:rPr>
      <w:b/>
      <w:caps/>
    </w:rPr>
  </w:style>
  <w:style w:type="character" w:customStyle="1" w:styleId="Longcite">
    <w:name w:val="Longcite"/>
    <w:rsid w:val="00FE2E1E"/>
    <w:rPr>
      <w:sz w:val="16"/>
    </w:rPr>
  </w:style>
  <w:style w:type="paragraph" w:customStyle="1" w:styleId="NormalUnderline0">
    <w:name w:val="Normal + Underline"/>
    <w:basedOn w:val="Normal"/>
    <w:link w:val="NormalUnderlineChar0"/>
    <w:rsid w:val="00FE2E1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E2E1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FE2E1E"/>
    <w:rPr>
      <w:rFonts w:ascii="Bookman Old Style" w:hAnsi="Bookman Old Style" w:cs="Bookman Old Style"/>
      <w:sz w:val="16"/>
      <w:szCs w:val="16"/>
    </w:rPr>
  </w:style>
  <w:style w:type="character" w:customStyle="1" w:styleId="FontStyle17">
    <w:name w:val="Font Style17"/>
    <w:uiPriority w:val="99"/>
    <w:rsid w:val="00FE2E1E"/>
    <w:rPr>
      <w:rFonts w:ascii="Book Antiqua" w:hAnsi="Book Antiqua" w:cs="Book Antiqua"/>
      <w:i/>
      <w:iCs/>
      <w:spacing w:val="10"/>
      <w:sz w:val="22"/>
      <w:szCs w:val="22"/>
    </w:rPr>
  </w:style>
  <w:style w:type="character" w:customStyle="1" w:styleId="FontStyle329">
    <w:name w:val="Font Style329"/>
    <w:basedOn w:val="DefaultParagraphFont"/>
    <w:uiPriority w:val="99"/>
    <w:rsid w:val="00FE2E1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FE2E1E"/>
  </w:style>
  <w:style w:type="character" w:customStyle="1" w:styleId="DateTimeChar">
    <w:name w:val="DateTime Char"/>
    <w:basedOn w:val="DefaultParagraphFont"/>
    <w:link w:val="DateTime"/>
    <w:uiPriority w:val="4"/>
    <w:rsid w:val="00FE2E1E"/>
    <w:rPr>
      <w:rFonts w:ascii="Calibri" w:hAnsi="Calibri"/>
    </w:rPr>
  </w:style>
  <w:style w:type="paragraph" w:customStyle="1" w:styleId="Lecture">
    <w:name w:val="Lecture"/>
    <w:next w:val="BodyText"/>
    <w:link w:val="LectureChar"/>
    <w:autoRedefine/>
    <w:uiPriority w:val="4"/>
    <w:qFormat/>
    <w:rsid w:val="00FE2E1E"/>
    <w:pPr>
      <w:spacing w:after="0"/>
      <w:outlineLvl w:val="5"/>
    </w:pPr>
    <w:rPr>
      <w:rFonts w:ascii="Arial" w:hAnsi="Arial" w:cs="Arial"/>
      <w:spacing w:val="-10"/>
    </w:rPr>
  </w:style>
  <w:style w:type="character" w:customStyle="1" w:styleId="LectureChar">
    <w:name w:val="Lecture Char"/>
    <w:basedOn w:val="DateTimeChar"/>
    <w:link w:val="Lecture"/>
    <w:uiPriority w:val="4"/>
    <w:rsid w:val="00FE2E1E"/>
    <w:rPr>
      <w:rFonts w:ascii="Arial" w:hAnsi="Arial" w:cs="Arial"/>
      <w:spacing w:val="-10"/>
    </w:rPr>
  </w:style>
  <w:style w:type="character" w:customStyle="1" w:styleId="m3262662096238345512gmail-style13ptbold">
    <w:name w:val="m_3262662096238345512gmail-style13ptbold"/>
    <w:basedOn w:val="DefaultParagraphFont"/>
    <w:rsid w:val="00FE2E1E"/>
  </w:style>
  <w:style w:type="character" w:customStyle="1" w:styleId="m-8559461887574130099gmail-styleunderline">
    <w:name w:val="m_-8559461887574130099gmail-styleunderline"/>
    <w:basedOn w:val="DefaultParagraphFont"/>
    <w:rsid w:val="00FE2E1E"/>
  </w:style>
  <w:style w:type="paragraph" w:styleId="NoSpacing">
    <w:name w:val="No Spacing"/>
    <w:link w:val="NoSpacingChar"/>
    <w:uiPriority w:val="1"/>
    <w:semiHidden/>
    <w:unhideWhenUsed/>
    <w:qFormat/>
    <w:rsid w:val="00FE2E1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sr.org/articles/the-international-legal-regulation-of-space-debris" TargetMode="External"/><Relationship Id="rId13" Type="http://schemas.openxmlformats.org/officeDocument/2006/relationships/hyperlink" Target="https://www.defenseone.com/ideas/2021/12/nuclear-command-and-control-satellites-should-be-limits/187472/"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styles" Target="styles.xml"/><Relationship Id="rId21" Type="http://schemas.openxmlformats.org/officeDocument/2006/relationships/hyperlink" Target="https://newatlas.com/space/orbital-fees-satellite-space-debris/" TargetMode="External"/><Relationship Id="rId7" Type="http://schemas.openxmlformats.org/officeDocument/2006/relationships/image" Target="media/image1.png"/><Relationship Id="rId12" Type="http://schemas.openxmlformats.org/officeDocument/2006/relationships/hyperlink" Target="https://www.livescience.com/space-junk-blocks-view-of-cosmos.html" TargetMode="External"/><Relationship Id="rId17" Type="http://schemas.openxmlformats.org/officeDocument/2006/relationships/hyperlink" Target="http://climate.envsci.rutgers.edu/pdf/RobockToonSAD.pdf" TargetMode="Externa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ww.americanbar.org/groups/business_law/publications/blt/2022/01/orbital-debris/" TargetMode="External"/><Relationship Id="rId1" Type="http://schemas.openxmlformats.org/officeDocument/2006/relationships/customXml" Target="../customXml/item1.xml"/><Relationship Id="rId6" Type="http://schemas.openxmlformats.org/officeDocument/2006/relationships/hyperlink" Target="https://skyandtelescope.org/astronomy-news/starlink-space-debris/" TargetMode="External"/><Relationship Id="rId11" Type="http://schemas.openxmlformats.org/officeDocument/2006/relationships/hyperlink" Target="https://www.armscontrol.org/act/2019-11/features/cyber-battles-nuclear-outcomes-dangerous-new-pathways-escal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fontTable" Target="fontTable.xml"/><Relationship Id="rId10" Type="http://schemas.openxmlformats.org/officeDocument/2006/relationships/hyperlink" Target="https://www.iss.europa.eu/content/space-security-europe" TargetMode="External"/><Relationship Id="rId19" Type="http://schemas.openxmlformats.org/officeDocument/2006/relationships/hyperlink" Target="https://www.culsr.org/articles/the-international-legal-regulation-of-space-debris" TargetMode="Externa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www.psr.org/" TargetMode="External"/><Relationship Id="rId22" Type="http://schemas.openxmlformats.org/officeDocument/2006/relationships/hyperlink" Target="https://www.files.ethz.ch/isn/111193/Taking%20Sovereignty%20Out%20of%20This%20Worl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24</Pages>
  <Words>18882</Words>
  <Characters>107633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2022-02-06T16:52:00Z</dcterms:created>
  <dcterms:modified xsi:type="dcterms:W3CDTF">2022-02-06T16:52:00Z</dcterms:modified>
</cp:coreProperties>
</file>