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ED8E3" w14:textId="264E4C27" w:rsidR="00FE2E1E" w:rsidRDefault="002C392C" w:rsidP="002C392C">
      <w:pPr>
        <w:pStyle w:val="Heading2"/>
      </w:pPr>
      <w:r>
        <w:t>1AC</w:t>
      </w:r>
      <w:r w:rsidR="004A662C">
        <w:t xml:space="preserve"> </w:t>
      </w:r>
    </w:p>
    <w:p w14:paraId="36F33E07" w14:textId="77777777" w:rsidR="00FE2E1E" w:rsidRPr="00B20019" w:rsidRDefault="00FE2E1E" w:rsidP="00FE2E1E">
      <w:pPr>
        <w:pStyle w:val="Heading4"/>
      </w:pPr>
      <w:r>
        <w:t>The advantage is debris:</w:t>
      </w:r>
    </w:p>
    <w:p w14:paraId="2C9F69E9" w14:textId="77777777" w:rsidR="00FE2E1E" w:rsidRDefault="00FE2E1E" w:rsidP="00FE2E1E">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7AAEE18A" w14:textId="77777777" w:rsidR="00FE2E1E" w:rsidRDefault="00FE2E1E" w:rsidP="00FE2E1E">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6" w:history="1">
        <w:r w:rsidRPr="006416E2">
          <w:rPr>
            <w:rStyle w:val="Hyperlink"/>
          </w:rPr>
          <w:t>https://skyandtelescope.org/astronomy-news/starlink-space-debris/</w:t>
        </w:r>
      </w:hyperlink>
      <w:r>
        <w:t>] Justin</w:t>
      </w:r>
    </w:p>
    <w:p w14:paraId="220F596E" w14:textId="77777777" w:rsidR="00FE2E1E" w:rsidRPr="00FD719B" w:rsidRDefault="00FE2E1E" w:rsidP="00FE2E1E">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“Starlink”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41E692D3" w14:textId="77777777" w:rsidR="00FE2E1E" w:rsidRPr="00F85D86" w:rsidRDefault="00FE2E1E" w:rsidP="00FE2E1E">
      <w:pPr>
        <w:rPr>
          <w:sz w:val="16"/>
        </w:rPr>
      </w:pPr>
      <w:r w:rsidRPr="00F85D86">
        <w:rPr>
          <w:sz w:val="16"/>
        </w:rPr>
        <w:t>Web around the worldWhen up and running Starlink will provide internet access to locations across the planet. SpaceX</w:t>
      </w:r>
    </w:p>
    <w:p w14:paraId="459B7587" w14:textId="77777777" w:rsidR="00FE2E1E" w:rsidRPr="00FD719B" w:rsidRDefault="00FE2E1E" w:rsidP="00FE2E1E">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77F8A3D1" w14:textId="77777777" w:rsidR="00FE2E1E" w:rsidRPr="00FD719B" w:rsidRDefault="00FE2E1E" w:rsidP="00FE2E1E">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18B178B9" w14:textId="77777777" w:rsidR="00FE2E1E" w:rsidRPr="00F85D86" w:rsidRDefault="00FE2E1E" w:rsidP="00FE2E1E">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B7104FB" w14:textId="77777777" w:rsidR="00FE2E1E" w:rsidRPr="00FD719B" w:rsidRDefault="00FE2E1E" w:rsidP="00FE2E1E">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69D8FEBA" w14:textId="77777777" w:rsidR="00FE2E1E" w:rsidRPr="00F85D86" w:rsidRDefault="00FE2E1E" w:rsidP="00FE2E1E">
      <w:pPr>
        <w:rPr>
          <w:sz w:val="16"/>
        </w:rPr>
      </w:pPr>
      <w:r w:rsidRPr="00F85D86">
        <w:rPr>
          <w:sz w:val="16"/>
        </w:rPr>
        <w:t xml:space="preserve">However, we are not really good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44B114FD" w14:textId="77777777" w:rsidR="00FE2E1E" w:rsidRPr="00FD719B" w:rsidRDefault="00FE2E1E" w:rsidP="00FE2E1E">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587F0B92" w14:textId="77777777" w:rsidR="00FE2E1E" w:rsidRPr="00FD719B" w:rsidRDefault="00FE2E1E" w:rsidP="00FE2E1E">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responsible their behavior actually was</w:t>
      </w:r>
      <w:r w:rsidRPr="00FD719B">
        <w:rPr>
          <w:u w:val="single"/>
        </w:rPr>
        <w:t>.</w:t>
      </w:r>
    </w:p>
    <w:p w14:paraId="1CEBBBD4" w14:textId="77777777" w:rsidR="00FE2E1E" w:rsidRPr="00F85D86" w:rsidRDefault="00FE2E1E" w:rsidP="00FE2E1E">
      <w:pPr>
        <w:rPr>
          <w:sz w:val="16"/>
        </w:rPr>
      </w:pPr>
      <w:r w:rsidRPr="00F85D86">
        <w:rPr>
          <w:sz w:val="16"/>
        </w:rPr>
        <w:t>JH: Do you have the impression that SpaceX is aware of their responsibility?</w:t>
      </w:r>
    </w:p>
    <w:p w14:paraId="1A917B0D" w14:textId="77777777" w:rsidR="00FE2E1E" w:rsidRPr="00F85D86" w:rsidRDefault="00FE2E1E" w:rsidP="00FE2E1E">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5A2A5CB1" w14:textId="77777777" w:rsidR="00FE2E1E" w:rsidRPr="00FD719B" w:rsidRDefault="00FE2E1E" w:rsidP="00FE2E1E">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2632CA45" w14:textId="77777777" w:rsidR="00FE2E1E" w:rsidRPr="00F85D86" w:rsidRDefault="00FE2E1E" w:rsidP="00FE2E1E">
      <w:pPr>
        <w:rPr>
          <w:sz w:val="16"/>
        </w:rPr>
      </w:pPr>
      <w:r w:rsidRPr="00F85D86">
        <w:rPr>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058675FD" w14:textId="77777777" w:rsidR="00FE2E1E" w:rsidRPr="00F85D86" w:rsidRDefault="00FE2E1E" w:rsidP="00FE2E1E">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126911E0" w14:textId="77777777" w:rsidR="00FE2E1E" w:rsidRPr="00F85D86" w:rsidRDefault="00FE2E1E" w:rsidP="00FE2E1E">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63DF833B" w14:textId="77777777" w:rsidR="00FE2E1E" w:rsidRPr="00F85D86" w:rsidRDefault="00FE2E1E" w:rsidP="00FE2E1E">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10BA6BDE" w14:textId="77777777" w:rsidR="00FE2E1E" w:rsidRPr="00283EEC" w:rsidRDefault="00FE2E1E" w:rsidP="00FE2E1E">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5AC8D9AC" w14:textId="77777777" w:rsidR="00FE2E1E" w:rsidRDefault="00FE2E1E" w:rsidP="00FE2E1E">
      <w:pPr>
        <w:pStyle w:val="Heading4"/>
      </w:pPr>
      <w:r w:rsidRPr="00934304">
        <w:t>Democratization</w:t>
      </w:r>
      <w:r>
        <w:t xml:space="preserve"> of technology spurs </w:t>
      </w:r>
      <w:r w:rsidRPr="0039526D">
        <w:rPr>
          <w:u w:val="single"/>
        </w:rPr>
        <w:t>rapid development</w:t>
      </w:r>
      <w:r>
        <w:t xml:space="preserve"> – feedback loops </w:t>
      </w:r>
      <w:r w:rsidRPr="0039526D">
        <w:rPr>
          <w:u w:val="single"/>
        </w:rPr>
        <w:t>ensures</w:t>
      </w:r>
      <w:r>
        <w:t xml:space="preserve"> debris cascades</w:t>
      </w:r>
    </w:p>
    <w:p w14:paraId="665373E6" w14:textId="77777777" w:rsidR="00FE2E1E" w:rsidRPr="00667B14" w:rsidRDefault="00FE2E1E" w:rsidP="00FE2E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A922548" w14:textId="77777777" w:rsidR="00FE2E1E" w:rsidRPr="0039526D" w:rsidRDefault="00FE2E1E" w:rsidP="00FE2E1E">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43AD161F" w14:textId="77777777" w:rsidR="00FE2E1E" w:rsidRPr="0039526D" w:rsidRDefault="00FE2E1E" w:rsidP="00FE2E1E">
      <w:pPr>
        <w:rPr>
          <w:sz w:val="16"/>
        </w:rPr>
      </w:pPr>
      <w:r w:rsidRPr="0039526D">
        <w:rPr>
          <w:u w:val="single"/>
        </w:rPr>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62366A5E" w14:textId="77777777" w:rsidR="00FE2E1E" w:rsidRPr="0039526D" w:rsidRDefault="00FE2E1E" w:rsidP="00FE2E1E">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C9B8072" w14:textId="77777777" w:rsidR="00FE2E1E" w:rsidRPr="0039526D" w:rsidRDefault="00FE2E1E" w:rsidP="00FE2E1E">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are able to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549B8F9F" w14:textId="77777777" w:rsidR="00FE2E1E" w:rsidRPr="0039526D" w:rsidRDefault="00FE2E1E" w:rsidP="00FE2E1E">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6EE1AA6A" w14:textId="77777777" w:rsidR="00FE2E1E" w:rsidRPr="00283EEC" w:rsidRDefault="00FE2E1E" w:rsidP="00FE2E1E">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25394AC" w14:textId="77777777" w:rsidR="00FE2E1E" w:rsidRDefault="00FE2E1E" w:rsidP="00FE2E1E">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3B7B878A" w14:textId="77777777" w:rsidR="00FE2E1E" w:rsidRPr="00667B14" w:rsidRDefault="00FE2E1E" w:rsidP="00FE2E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D0B990B" w14:textId="77777777" w:rsidR="00FE2E1E" w:rsidRDefault="00FE2E1E" w:rsidP="00FE2E1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10FB01A8" w14:textId="77777777" w:rsidR="00FE2E1E" w:rsidRDefault="00FE2E1E" w:rsidP="00FE2E1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087B4886" w14:textId="77777777" w:rsidR="00FE2E1E" w:rsidRDefault="00FE2E1E" w:rsidP="00FE2E1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C62E98">
        <w:rPr>
          <w:highlight w:val="green"/>
          <w:u w:val="single"/>
        </w:rPr>
        <w:t>constructing</w:t>
      </w:r>
      <w:r w:rsidRPr="00BE0EC1">
        <w:rPr>
          <w:u w:val="single"/>
        </w:rPr>
        <w:t xml:space="preserve"> Starlink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C9A02E2" w14:textId="77777777" w:rsidR="00FE2E1E" w:rsidRPr="00BE0EC1" w:rsidRDefault="00FE2E1E" w:rsidP="00FE2E1E">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Bastida </w:t>
      </w:r>
      <w:r w:rsidRPr="00BE0EC1">
        <w:rPr>
          <w:u w:val="single"/>
        </w:rPr>
        <w:t xml:space="preserve">Virgili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3B6D9FDF" w14:textId="77777777" w:rsidR="00FE2E1E" w:rsidRDefault="00FE2E1E" w:rsidP="00FE2E1E">
      <w:r w:rsidRPr="00A44E95">
        <w:rPr>
          <w:noProof/>
        </w:rPr>
        <w:drawing>
          <wp:inline distT="0" distB="0" distL="0" distR="0" wp14:anchorId="7D0200EB" wp14:editId="50EA28E3">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7"/>
                    <a:stretch>
                      <a:fillRect/>
                    </a:stretch>
                  </pic:blipFill>
                  <pic:spPr>
                    <a:xfrm>
                      <a:off x="0" y="0"/>
                      <a:ext cx="3882535" cy="2813578"/>
                    </a:xfrm>
                    <a:prstGeom prst="rect">
                      <a:avLst/>
                    </a:prstGeom>
                  </pic:spPr>
                </pic:pic>
              </a:graphicData>
            </a:graphic>
          </wp:inline>
        </w:drawing>
      </w:r>
    </w:p>
    <w:p w14:paraId="779B0CF1" w14:textId="77777777" w:rsidR="00FE2E1E" w:rsidRPr="0039526D" w:rsidRDefault="00FE2E1E" w:rsidP="00FE2E1E">
      <w:pPr>
        <w:rPr>
          <w:rStyle w:val="Emphasis"/>
        </w:rPr>
      </w:pPr>
      <w:r w:rsidRPr="0039526D">
        <w:rPr>
          <w:rStyle w:val="Emphasis"/>
        </w:rPr>
        <w:t>Figure 5. Comparison of long term evolution of the number of objects in LEO with and without the constellation (Virgili et al., 2016, p. 155)</w:t>
      </w:r>
    </w:p>
    <w:p w14:paraId="124C7F13" w14:textId="77777777" w:rsidR="00FE2E1E" w:rsidRDefault="00FE2E1E" w:rsidP="00FE2E1E">
      <w:pPr>
        <w:rPr>
          <w:u w:val="single"/>
        </w:rPr>
      </w:pPr>
      <w:r w:rsidRPr="00BE0EC1">
        <w:rPr>
          <w:sz w:val="16"/>
        </w:rPr>
        <w:t xml:space="preserve">It has to be noted that although SpaceX’s Starlink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1BB3C9C1" w14:textId="77777777" w:rsidR="00FE2E1E" w:rsidRPr="00283EEC" w:rsidRDefault="00FE2E1E" w:rsidP="00FE2E1E">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2801C5CA" w14:textId="77777777" w:rsidR="00FE2E1E" w:rsidRDefault="00FE2E1E" w:rsidP="00FE2E1E">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670D9758" w14:textId="77777777" w:rsidR="00FE2E1E" w:rsidRPr="00612602" w:rsidRDefault="00FE2E1E" w:rsidP="00FE2E1E">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8" w:history="1">
        <w:r w:rsidRPr="008E3DAC">
          <w:rPr>
            <w:rStyle w:val="Hyperlink"/>
          </w:rPr>
          <w:t>https://www.culsr.org/articles/the-international-legal-regulation-of-space-debris</w:t>
        </w:r>
      </w:hyperlink>
      <w:r>
        <w:t>] Justin</w:t>
      </w:r>
    </w:p>
    <w:p w14:paraId="0F73F751" w14:textId="77777777" w:rsidR="00FE2E1E" w:rsidRPr="00934304" w:rsidRDefault="00FE2E1E" w:rsidP="00FE2E1E">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6EE3AAED" w14:textId="77777777" w:rsidR="00FE2E1E" w:rsidRDefault="00FE2E1E" w:rsidP="00FE2E1E">
      <w:pPr>
        <w:pStyle w:val="Heading4"/>
      </w:pPr>
      <w:r>
        <w:t xml:space="preserve">Space exploration solves a </w:t>
      </w:r>
      <w:r w:rsidRPr="00715E14">
        <w:rPr>
          <w:u w:val="single"/>
        </w:rPr>
        <w:t>laundry list</w:t>
      </w:r>
      <w:r>
        <w:t xml:space="preserve"> of threats.</w:t>
      </w:r>
    </w:p>
    <w:p w14:paraId="2F213165" w14:textId="77777777" w:rsidR="00FE2E1E" w:rsidRDefault="00FE2E1E" w:rsidP="00FE2E1E">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2770CDBA" w14:textId="77777777" w:rsidR="00FE2E1E" w:rsidRPr="00701D37" w:rsidRDefault="00FE2E1E" w:rsidP="00FE2E1E">
      <w:pPr>
        <w:rPr>
          <w:sz w:val="16"/>
        </w:rPr>
      </w:pPr>
      <w:r w:rsidRPr="00C62E98">
        <w:rPr>
          <w:highlight w:val="green"/>
          <w:u w:val="single"/>
        </w:rPr>
        <w:t>Gaining access to</w:t>
      </w:r>
      <w:r w:rsidRPr="00715E14">
        <w:rPr>
          <w:u w:val="single"/>
        </w:rPr>
        <w:t xml:space="preserve"> </w:t>
      </w:r>
      <w:r w:rsidRPr="00701D37">
        <w:rPr>
          <w:rStyle w:val="Emphasis"/>
        </w:rPr>
        <w:t xml:space="preserve">new critical </w:t>
      </w:r>
      <w:r w:rsidRPr="00C62E98">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C62E98">
        <w:rPr>
          <w:highlight w:val="green"/>
          <w:u w:val="single"/>
        </w:rPr>
        <w:t>Earth is</w:t>
      </w:r>
      <w:r w:rsidRPr="00715E14">
        <w:rPr>
          <w:u w:val="single"/>
        </w:rPr>
        <w:t xml:space="preserve"> a </w:t>
      </w:r>
      <w:r w:rsidRPr="00C62E98">
        <w:rPr>
          <w:rStyle w:val="Emphasis"/>
          <w:highlight w:val="green"/>
        </w:rPr>
        <w:t>finite</w:t>
      </w:r>
      <w:r w:rsidRPr="00701D37">
        <w:rPr>
          <w:rStyle w:val="Emphasis"/>
        </w:rPr>
        <w:t xml:space="preserve"> planet</w:t>
      </w:r>
      <w:r w:rsidRPr="00715E14">
        <w:rPr>
          <w:u w:val="single"/>
        </w:rPr>
        <w:t xml:space="preserve">, and </w:t>
      </w:r>
      <w:r w:rsidRPr="00C62E98">
        <w:rPr>
          <w:rStyle w:val="Emphasis"/>
          <w:highlight w:val="green"/>
        </w:rPr>
        <w:t>certain elements</w:t>
      </w:r>
      <w:r w:rsidRPr="00701D37">
        <w:rPr>
          <w:rStyle w:val="Emphasis"/>
        </w:rPr>
        <w:t xml:space="preserve"> on Earth</w:t>
      </w:r>
      <w:r w:rsidRPr="00715E14">
        <w:rPr>
          <w:u w:val="single"/>
        </w:rPr>
        <w:t xml:space="preserve"> </w:t>
      </w:r>
      <w:r w:rsidRPr="00C62E98">
        <w:rPr>
          <w:highlight w:val="green"/>
          <w:u w:val="single"/>
        </w:rPr>
        <w:t>are</w:t>
      </w:r>
      <w:r w:rsidRPr="00715E14">
        <w:rPr>
          <w:u w:val="single"/>
        </w:rPr>
        <w:t xml:space="preserve"> </w:t>
      </w:r>
      <w:r w:rsidRPr="00701D37">
        <w:rPr>
          <w:rStyle w:val="Emphasis"/>
        </w:rPr>
        <w:t xml:space="preserve">very </w:t>
      </w:r>
      <w:r w:rsidRPr="00C62E98">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siderophilic (iron-loving) and so have tended to sink toward the core over the natural history of the planet. However, </w:t>
      </w:r>
      <w:r w:rsidRPr="00C62E98">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C62E98">
        <w:rPr>
          <w:highlight w:val="green"/>
          <w:u w:val="single"/>
        </w:rPr>
        <w:t>have</w:t>
      </w:r>
      <w:r w:rsidRPr="00701D37">
        <w:rPr>
          <w:u w:val="single"/>
        </w:rPr>
        <w:t xml:space="preserve"> these </w:t>
      </w:r>
      <w:r w:rsidRPr="00C62E98">
        <w:rPr>
          <w:highlight w:val="green"/>
          <w:u w:val="single"/>
        </w:rPr>
        <w:t xml:space="preserve">elements in </w:t>
      </w:r>
      <w:r w:rsidRPr="00C62E98">
        <w:rPr>
          <w:rStyle w:val="Emphasis"/>
          <w:highlight w:val="green"/>
        </w:rPr>
        <w:t>abundance</w:t>
      </w:r>
      <w:r w:rsidRPr="00701D37">
        <w:rPr>
          <w:rStyle w:val="Emphasis"/>
        </w:rPr>
        <w:t xml:space="preserve"> and in more available locations</w:t>
      </w:r>
      <w:r w:rsidRPr="00701D37">
        <w:rPr>
          <w:u w:val="single"/>
        </w:rPr>
        <w:t xml:space="preserve">, </w:t>
      </w:r>
      <w:r w:rsidRPr="00C62E98">
        <w:rPr>
          <w:highlight w:val="green"/>
          <w:u w:val="single"/>
        </w:rPr>
        <w:t>making them</w:t>
      </w:r>
      <w:r w:rsidRPr="00701D37">
        <w:rPr>
          <w:u w:val="single"/>
        </w:rPr>
        <w:t xml:space="preserve"> </w:t>
      </w:r>
      <w:r w:rsidRPr="00701D37">
        <w:rPr>
          <w:rStyle w:val="Emphasis"/>
        </w:rPr>
        <w:t xml:space="preserve">potentially </w:t>
      </w:r>
      <w:r w:rsidRPr="00C62E98">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defunct asteroid-mining startup Planetary Resources once estimated that one “platinum-rich 500 meter wide asteroid contains</w:t>
      </w:r>
      <w:r w:rsidRPr="00701D37">
        <w:rPr>
          <w:sz w:val="16"/>
        </w:rPr>
        <w:t xml:space="preserve"> . . . </w:t>
      </w:r>
      <w:r w:rsidRPr="00C62E98">
        <w:rPr>
          <w:rStyle w:val="Emphasis"/>
          <w:highlight w:val="green"/>
        </w:rPr>
        <w:t>1.5 times</w:t>
      </w:r>
      <w:r w:rsidRPr="00701D37">
        <w:rPr>
          <w:rStyle w:val="Emphasis"/>
        </w:rPr>
        <w:t xml:space="preserve"> the known </w:t>
      </w:r>
      <w:r w:rsidRPr="00C62E98">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In particular, it will be necessary to gain access to water, which is relatively rare in the inner solar system and which would be far too costly to transport in any significant amounts from the Earth’s surface.</w:t>
      </w:r>
    </w:p>
    <w:p w14:paraId="2D9130D6" w14:textId="77777777" w:rsidR="00FE2E1E" w:rsidRPr="00283EEC" w:rsidRDefault="00FE2E1E" w:rsidP="00FE2E1E">
      <w:pPr>
        <w:rPr>
          <w:rStyle w:val="Emphasis"/>
          <w:b w:val="0"/>
          <w:iCs w:val="0"/>
          <w:sz w:val="16"/>
          <w:u w:val="none"/>
        </w:rPr>
      </w:pPr>
      <w:r w:rsidRPr="00715E14">
        <w:rPr>
          <w:rStyle w:val="Emphasis"/>
        </w:rPr>
        <w:t>Another reason</w:t>
      </w:r>
      <w:r w:rsidRPr="00570115">
        <w:rPr>
          <w:sz w:val="16"/>
        </w:rPr>
        <w:t xml:space="preserve"> that </w:t>
      </w:r>
      <w:r w:rsidRPr="00C62E98">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62E98">
        <w:rPr>
          <w:rStyle w:val="StyleUnderline"/>
          <w:highlight w:val="green"/>
        </w:rPr>
        <w:t xml:space="preserve">create a </w:t>
      </w:r>
      <w:r w:rsidRPr="00C62E98">
        <w:rPr>
          <w:rStyle w:val="Emphasis"/>
          <w:highlight w:val="green"/>
        </w:rPr>
        <w:t>“</w:t>
      </w:r>
      <w:r w:rsidRPr="00C62E98">
        <w:rPr>
          <w:rStyle w:val="Emphasis"/>
          <w:sz w:val="24"/>
          <w:szCs w:val="24"/>
          <w:highlight w:val="green"/>
        </w:rPr>
        <w:t>backup Earth</w:t>
      </w:r>
      <w:r w:rsidRPr="00C62E98">
        <w:rPr>
          <w:rStyle w:val="Emphasis"/>
          <w:highlight w:val="green"/>
        </w:rPr>
        <w:t>”</w:t>
      </w:r>
      <w:r w:rsidRPr="00570115">
        <w:rPr>
          <w:rStyle w:val="StyleUnderline"/>
        </w:rPr>
        <w:t xml:space="preserve"> to hedge </w:t>
      </w:r>
      <w:r w:rsidRPr="00C62E98">
        <w:rPr>
          <w:rStyle w:val="StyleUnderline"/>
          <w:highlight w:val="green"/>
        </w:rPr>
        <w:t>against</w:t>
      </w:r>
      <w:r w:rsidRPr="00570115">
        <w:rPr>
          <w:sz w:val="16"/>
        </w:rPr>
        <w:t xml:space="preserve"> global catastrophic and </w:t>
      </w:r>
      <w:r w:rsidRPr="00C62E98">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C62E98">
        <w:rPr>
          <w:rStyle w:val="Emphasis"/>
          <w:highlight w:val="green"/>
        </w:rPr>
        <w:t xml:space="preserve">asteroid </w:t>
      </w:r>
      <w:r w:rsidRPr="004412B9">
        <w:rPr>
          <w:rStyle w:val="Emphasis"/>
        </w:rPr>
        <w:t xml:space="preserve">impacts, </w:t>
      </w:r>
      <w:r w:rsidRPr="00C62E98">
        <w:rPr>
          <w:rStyle w:val="Emphasis"/>
          <w:highlight w:val="green"/>
        </w:rPr>
        <w:t>supervolcanic eruptions</w:t>
      </w:r>
      <w:r w:rsidRPr="00570115">
        <w:rPr>
          <w:rStyle w:val="Emphasis"/>
        </w:rPr>
        <w:t>,</w:t>
      </w:r>
      <w:r w:rsidRPr="00570115">
        <w:rPr>
          <w:sz w:val="16"/>
        </w:rPr>
        <w:t xml:space="preserve"> pandemic </w:t>
      </w:r>
      <w:r w:rsidRPr="00C62E98">
        <w:rPr>
          <w:rStyle w:val="Emphasis"/>
          <w:highlight w:val="green"/>
        </w:rPr>
        <w:t>disease</w:t>
      </w:r>
      <w:r w:rsidRPr="00570115">
        <w:rPr>
          <w:sz w:val="16"/>
        </w:rPr>
        <w:t xml:space="preserve">, and other natural hazards threatening civilization. Now, in addition to these natural threats, human-made hazards such as </w:t>
      </w:r>
      <w:r w:rsidRPr="00C62E98">
        <w:rPr>
          <w:rStyle w:val="Emphasis"/>
          <w:highlight w:val="green"/>
        </w:rPr>
        <w:t>nuc</w:t>
      </w:r>
      <w:r w:rsidRPr="00C93DFB">
        <w:rPr>
          <w:rStyle w:val="Emphasis"/>
        </w:rPr>
        <w:t>lear</w:t>
      </w:r>
      <w:r w:rsidRPr="00570115">
        <w:rPr>
          <w:rStyle w:val="Emphasis"/>
        </w:rPr>
        <w:t xml:space="preserve"> weapon</w:t>
      </w:r>
      <w:r w:rsidRPr="00C62E98">
        <w:rPr>
          <w:rStyle w:val="Emphasis"/>
          <w:highlight w:val="green"/>
        </w:rPr>
        <w:t>s, climate change, biotech</w:t>
      </w:r>
      <w:r w:rsidRPr="00715E14">
        <w:rPr>
          <w:u w:val="single"/>
        </w:rPr>
        <w:t xml:space="preserve">nology, </w:t>
      </w:r>
      <w:r w:rsidRPr="00C62E98">
        <w:rPr>
          <w:rStyle w:val="Emphasis"/>
          <w:highlight w:val="green"/>
        </w:rPr>
        <w:t>nanotech</w:t>
      </w:r>
      <w:r w:rsidRPr="00715E14">
        <w:rPr>
          <w:u w:val="single"/>
        </w:rPr>
        <w:t xml:space="preserve">nology, </w:t>
      </w:r>
      <w:r w:rsidRPr="00C62E98">
        <w:rPr>
          <w:rStyle w:val="StyleUnderline"/>
          <w:highlight w:val="green"/>
        </w:rPr>
        <w:t xml:space="preserve">and </w:t>
      </w:r>
      <w:r w:rsidRPr="00C62E98">
        <w:rPr>
          <w:rStyle w:val="Emphasis"/>
          <w:highlight w:val="green"/>
        </w:rPr>
        <w:t>a</w:t>
      </w:r>
      <w:r w:rsidRPr="00715E14">
        <w:rPr>
          <w:u w:val="single"/>
        </w:rPr>
        <w:t xml:space="preserve">rtificial </w:t>
      </w:r>
      <w:r w:rsidRPr="00C62E98">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62E98">
        <w:rPr>
          <w:rStyle w:val="StyleUnderline"/>
          <w:highlight w:val="green"/>
        </w:rPr>
        <w:t>humans</w:t>
      </w:r>
      <w:r w:rsidRPr="00570115">
        <w:rPr>
          <w:rStyle w:val="StyleUnderline"/>
        </w:rPr>
        <w:t xml:space="preserve"> were a multiplanetary species </w:t>
      </w:r>
      <w:r w:rsidRPr="00C62E98">
        <w:rPr>
          <w:rStyle w:val="StyleUnderline"/>
          <w:highlight w:val="green"/>
        </w:rPr>
        <w:t xml:space="preserve">with </w:t>
      </w:r>
      <w:r w:rsidRPr="00C62E98">
        <w:rPr>
          <w:rStyle w:val="Emphasis"/>
          <w:highlight w:val="green"/>
        </w:rPr>
        <w:t>just one</w:t>
      </w:r>
      <w:r w:rsidRPr="00570115">
        <w:rPr>
          <w:rStyle w:val="Emphasis"/>
        </w:rPr>
        <w:t xml:space="preserve"> self-sustaining </w:t>
      </w:r>
      <w:r w:rsidRPr="00C62E98">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C62E98">
        <w:rPr>
          <w:rStyle w:val="StyleUnderline"/>
          <w:highlight w:val="green"/>
        </w:rPr>
        <w:t>would go on</w:t>
      </w:r>
      <w:r w:rsidRPr="00570115">
        <w:rPr>
          <w:sz w:val="16"/>
        </w:rPr>
        <w:t xml:space="preserve"> elsewhere, as well as other Earth species. This is a dire fate, but less terrible than the first.</w:t>
      </w:r>
    </w:p>
    <w:p w14:paraId="5D670E13" w14:textId="77777777" w:rsidR="00FE2E1E" w:rsidRDefault="00FE2E1E" w:rsidP="00FE2E1E">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5593C6DE" w14:textId="77777777" w:rsidR="00FE2E1E" w:rsidRPr="005D6684" w:rsidRDefault="00FE2E1E" w:rsidP="00FE2E1E">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9" w:history="1">
        <w:r w:rsidRPr="00457B9A">
          <w:rPr>
            <w:rStyle w:val="Hyperlink"/>
          </w:rPr>
          <w:t>https://www.nature.com/articles/s41598-021-89909-7</w:t>
        </w:r>
      </w:hyperlink>
      <w:r>
        <w:t>] Justin</w:t>
      </w:r>
    </w:p>
    <w:p w14:paraId="214115EE" w14:textId="77777777" w:rsidR="00FE2E1E" w:rsidRPr="005D6684" w:rsidRDefault="00FE2E1E" w:rsidP="00FE2E1E">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58F318C9" w14:textId="77777777" w:rsidR="00FE2E1E" w:rsidRPr="005D6684" w:rsidRDefault="00FE2E1E" w:rsidP="00FE2E1E">
      <w:pPr>
        <w:rPr>
          <w:sz w:val="14"/>
        </w:rPr>
      </w:pPr>
      <w:r w:rsidRPr="00B809EA">
        <w:rPr>
          <w:u w:val="single"/>
        </w:rPr>
        <w:t xml:space="preserve">Tousands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010AC23F" w14:textId="77777777" w:rsidR="00FE2E1E" w:rsidRPr="005D6684" w:rsidRDefault="00FE2E1E" w:rsidP="00FE2E1E">
      <w:pPr>
        <w:rPr>
          <w:sz w:val="14"/>
        </w:rPr>
      </w:pPr>
      <w:r w:rsidRPr="005D6684">
        <w:rPr>
          <w:sz w:val="14"/>
        </w:rPr>
        <w:t>[Omitted Figures 1 and 2]</w:t>
      </w:r>
    </w:p>
    <w:p w14:paraId="14CA9B98" w14:textId="77777777" w:rsidR="00FE2E1E" w:rsidRPr="005D6684" w:rsidRDefault="00FE2E1E" w:rsidP="00FE2E1E">
      <w:pPr>
        <w:rPr>
          <w:sz w:val="14"/>
        </w:rPr>
      </w:pPr>
      <w:r w:rsidRPr="005D6684">
        <w:rPr>
          <w:sz w:val="14"/>
        </w:rPr>
        <w:t>Results</w:t>
      </w:r>
    </w:p>
    <w:p w14:paraId="3BBFCC3E" w14:textId="77777777" w:rsidR="00FE2E1E" w:rsidRPr="005D6684" w:rsidRDefault="00FE2E1E" w:rsidP="00FE2E1E">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r w:rsidRPr="00C62E98">
        <w:rPr>
          <w:highlight w:val="green"/>
          <w:u w:val="single"/>
        </w:rPr>
        <w:t xml:space="preserve">defnes </w:t>
      </w:r>
      <w:r w:rsidRPr="00C62E98">
        <w:rPr>
          <w:rStyle w:val="Emphasis"/>
          <w:highlight w:val="green"/>
        </w:rPr>
        <w:t>NewSpace,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480B4A71" w14:textId="77777777" w:rsidR="00FE2E1E" w:rsidRPr="005D6684" w:rsidRDefault="00FE2E1E" w:rsidP="00FE2E1E">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433A006" w14:textId="77777777" w:rsidR="00FE2E1E" w:rsidRPr="005D6684" w:rsidRDefault="00FE2E1E" w:rsidP="00FE2E1E">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7B8EF140" w14:textId="77777777" w:rsidR="00FE2E1E" w:rsidRPr="005D6684" w:rsidRDefault="00FE2E1E" w:rsidP="00FE2E1E">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35CA13D2" w14:textId="77777777" w:rsidR="00FE2E1E" w:rsidRPr="005D6684" w:rsidRDefault="00FE2E1E" w:rsidP="00FE2E1E">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less-thanfully transparent about events13 in LEO.</w:t>
      </w:r>
    </w:p>
    <w:p w14:paraId="2467249A" w14:textId="77777777" w:rsidR="00FE2E1E" w:rsidRPr="005D6684" w:rsidRDefault="00FE2E1E" w:rsidP="00FE2E1E">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23F3DC19" w14:textId="77777777" w:rsidR="00FE2E1E" w:rsidRPr="005D6684" w:rsidRDefault="00FE2E1E" w:rsidP="00FE2E1E">
      <w:pPr>
        <w:rPr>
          <w:sz w:val="14"/>
        </w:rPr>
      </w:pPr>
      <w:r w:rsidRPr="00C62E98">
        <w:rPr>
          <w:highlight w:val="green"/>
          <w:u w:val="single"/>
        </w:rPr>
        <w:t>Fragmentation</w:t>
      </w:r>
      <w:r w:rsidRPr="005D6684">
        <w:rPr>
          <w:u w:val="single"/>
        </w:rPr>
        <w:t xml:space="preserve"> events are </w:t>
      </w:r>
      <w:r w:rsidRPr="00C62E98">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5D4F6EBE" w14:textId="77777777" w:rsidR="00FE2E1E" w:rsidRPr="005D6684" w:rsidRDefault="00FE2E1E" w:rsidP="00FE2E1E">
      <w:pPr>
        <w:rPr>
          <w:sz w:val="14"/>
        </w:rPr>
      </w:pPr>
      <w:r w:rsidRPr="005D6684">
        <w:rPr>
          <w:sz w:val="14"/>
        </w:rPr>
        <w:t xml:space="preserve">Surface impacts and atmospheric efects. Although failures do occur, frst stages of SpaceX rockets are usually landed and re-used, while second stages are usually controlled through re-entry and deposited in remote areas of ocean. Tis best practice might not be followed by others. For example, the frst stages of the Soyuz rockets employed by OneWeb are not reusable, nor are the second stage re-entries controllable. Te Long March rockets that will likely be employed by GW are similar. </w:t>
      </w:r>
      <w:r w:rsidRPr="005D6684">
        <w:rPr>
          <w:u w:val="single"/>
        </w:rPr>
        <w:t>Uncontrolled re-entries do not always meet safety standards17, a situation that may be exacerbated by mega-constellations. Moreover, the cumulative impact of thousands of rocket stages on the ocean environment could be signifcant</w:t>
      </w:r>
      <w:r w:rsidRPr="005D6684">
        <w:rPr>
          <w:sz w:val="14"/>
        </w:rPr>
        <w:t xml:space="preserve"> should those stages contain hazardous materials, such as unspent hydrazine fuels17–19. In the 1990s, Pacifc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4B5849B0" w14:textId="77777777" w:rsidR="00FE2E1E" w:rsidRPr="005D6684" w:rsidRDefault="00FE2E1E" w:rsidP="00FE2E1E">
      <w:pPr>
        <w:rPr>
          <w:sz w:val="14"/>
        </w:rPr>
      </w:pPr>
      <w:r w:rsidRPr="005D6684">
        <w:rPr>
          <w:sz w:val="14"/>
        </w:rPr>
        <w:t>Te frst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identifed the problem, SpaceX reportedly replaced some materials with a view to having all of the satellite components now demise in the atmosphere23. Other companies, based in other countries, might not follow this best practice or be required to do so.</w:t>
      </w:r>
    </w:p>
    <w:p w14:paraId="150FB68A" w14:textId="77777777" w:rsidR="00FE2E1E" w:rsidRPr="005D6684" w:rsidRDefault="00FE2E1E" w:rsidP="00FE2E1E">
      <w:pPr>
        <w:rPr>
          <w:sz w:val="14"/>
        </w:rPr>
      </w:pPr>
      <w:r w:rsidRPr="005D6684">
        <w:rPr>
          <w:sz w:val="14"/>
        </w:rPr>
        <w:t xml:space="preserve">Te demise of satellite components during re-entry introduces a diferent problem, since none of that material actually disappears. </w:t>
      </w:r>
      <w:r w:rsidRPr="005D6684">
        <w:rPr>
          <w:u w:val="single"/>
        </w:rPr>
        <w:t>Starlink satellites have a dry mass of about 260 kg; 12,000 satellites will total 3100 tonnes. A 5-year cycle would see on average almost 2 tonnes re-entering Earth’s atmosphere daily</w:t>
      </w:r>
      <w:r w:rsidRPr="005D6684">
        <w:rPr>
          <w:sz w:val="14"/>
        </w:rPr>
        <w:t xml:space="preserve">. While small compared to the 54 daily tonnes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fne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as a way to alter Earth’s albedo26. Tese proposals have been scientifcally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16DA7832" w14:textId="77777777" w:rsidR="00FE2E1E" w:rsidRDefault="00FE2E1E" w:rsidP="00FE2E1E">
      <w:pPr>
        <w:rPr>
          <w:u w:val="single"/>
        </w:rPr>
      </w:pPr>
      <w:r w:rsidRPr="005D6684">
        <w:rPr>
          <w:u w:val="single"/>
        </w:rPr>
        <w:t>Rocket launches themselves afect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efect of emissions from 1000 annual launches of hydrocarbon-fuelled rockets found that, afer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5641C225" w14:textId="77777777" w:rsidR="00FE2E1E" w:rsidRPr="003E209F" w:rsidRDefault="00FE2E1E" w:rsidP="00FE2E1E">
      <w:pPr>
        <w:pStyle w:val="Heading4"/>
      </w:pPr>
      <w:r>
        <w:t xml:space="preserve">Climate change causes </w:t>
      </w:r>
      <w:r w:rsidRPr="00DA0A91">
        <w:rPr>
          <w:u w:val="single"/>
        </w:rPr>
        <w:t>extinction</w:t>
      </w:r>
      <w:r>
        <w:t>.</w:t>
      </w:r>
    </w:p>
    <w:p w14:paraId="33C1F72F" w14:textId="77777777" w:rsidR="00FE2E1E" w:rsidRPr="003E209F" w:rsidRDefault="00FE2E1E" w:rsidP="00FE2E1E">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33349593" w14:textId="77777777" w:rsidR="00FE2E1E" w:rsidRPr="003E209F" w:rsidRDefault="00FE2E1E" w:rsidP="00FE2E1E">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035AF788" w14:textId="77777777" w:rsidR="00FE2E1E" w:rsidRPr="003E209F" w:rsidRDefault="00FE2E1E" w:rsidP="00FE2E1E">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53D6C8B0" w14:textId="77777777" w:rsidR="00FE2E1E" w:rsidRPr="003E209F" w:rsidRDefault="00FE2E1E" w:rsidP="00FE2E1E">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71DDEF30" w14:textId="77777777" w:rsidR="00FE2E1E" w:rsidRPr="003E209F" w:rsidRDefault="00FE2E1E" w:rsidP="00FE2E1E">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6A2DE9D0" w14:textId="77777777" w:rsidR="00FE2E1E" w:rsidRPr="003E209F" w:rsidRDefault="00FE2E1E" w:rsidP="00FE2E1E">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7E6FC79F" w14:textId="77777777" w:rsidR="00FE2E1E" w:rsidRPr="003E209F" w:rsidRDefault="00FE2E1E" w:rsidP="00FE2E1E">
      <w:pPr>
        <w:rPr>
          <w:sz w:val="14"/>
        </w:rPr>
      </w:pPr>
      <w:r w:rsidRPr="003E209F">
        <w:rPr>
          <w:sz w:val="14"/>
        </w:rPr>
        <w:t>4. The combination of positive feedback loops and societal inertia is fertile ground for global environmental catastrophes.</w:t>
      </w:r>
    </w:p>
    <w:p w14:paraId="214A10A8" w14:textId="77777777" w:rsidR="00FE2E1E" w:rsidRPr="003E209F" w:rsidRDefault="00FE2E1E" w:rsidP="00FE2E1E">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16DB41B" w14:textId="77777777" w:rsidR="00FE2E1E" w:rsidRPr="003E209F" w:rsidRDefault="00FE2E1E" w:rsidP="00FE2E1E">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58A336B1" w14:textId="77777777" w:rsidR="00FE2E1E" w:rsidRPr="003E209F" w:rsidRDefault="00FE2E1E" w:rsidP="00FE2E1E">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0875F7B3" w14:textId="77777777" w:rsidR="00FE2E1E" w:rsidRPr="003E209F" w:rsidRDefault="00FE2E1E" w:rsidP="00FE2E1E">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0AC47E0" w14:textId="77777777" w:rsidR="00FE2E1E" w:rsidRPr="003E209F" w:rsidRDefault="00FE2E1E" w:rsidP="00FE2E1E">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5C4E188B" w14:textId="77777777" w:rsidR="00FE2E1E" w:rsidRPr="003E209F" w:rsidRDefault="00FE2E1E" w:rsidP="00FE2E1E">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3B1060DE" w14:textId="77777777" w:rsidR="00FE2E1E" w:rsidRDefault="00FE2E1E" w:rsidP="00FE2E1E">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C62E98">
        <w:rPr>
          <w:rStyle w:val="StyleUnderline"/>
          <w:highlight w:val="green"/>
        </w:rPr>
        <w:t>undiscovered</w:t>
      </w:r>
      <w:r w:rsidRPr="003E209F">
        <w:rPr>
          <w:rStyle w:val="StyleUnderline"/>
        </w:rPr>
        <w:t xml:space="preserve"> 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7E60EC5A" w14:textId="77777777" w:rsidR="00FE2E1E" w:rsidRPr="004B3D48" w:rsidRDefault="00FE2E1E" w:rsidP="00FE2E1E">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67583260" w14:textId="77777777" w:rsidR="00FE2E1E" w:rsidRPr="004B3D48" w:rsidRDefault="00FE2E1E" w:rsidP="00FE2E1E">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0" w:history="1">
        <w:r w:rsidRPr="004B3D48">
          <w:rPr>
            <w:rStyle w:val="Hyperlink"/>
          </w:rPr>
          <w:t>https://www.iss.europa.eu/content/space-security-europe</w:t>
        </w:r>
      </w:hyperlink>
      <w:r w:rsidRPr="004B3D48">
        <w:t>, accessed 7-10-2019) bm</w:t>
      </w:r>
    </w:p>
    <w:p w14:paraId="3D918C7A" w14:textId="77777777" w:rsidR="00FE2E1E" w:rsidRPr="00283EEC" w:rsidRDefault="00FE2E1E" w:rsidP="00FE2E1E">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13C70AFA" w14:textId="77777777" w:rsidR="00FE2E1E" w:rsidRPr="00283EEC" w:rsidRDefault="00FE2E1E" w:rsidP="00FE2E1E">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and the fight against organised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synchronisation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55FCC673" w14:textId="77777777" w:rsidR="00FE2E1E" w:rsidRPr="00283EEC" w:rsidRDefault="00FE2E1E" w:rsidP="00FE2E1E">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5D561B5E" w14:textId="77777777" w:rsidR="00FE2E1E" w:rsidRDefault="00FE2E1E" w:rsidP="00FE2E1E">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9C7C012" w14:textId="77777777" w:rsidR="00FE2E1E" w:rsidRDefault="00FE2E1E" w:rsidP="00FE2E1E">
      <w:pPr>
        <w:pStyle w:val="Heading4"/>
        <w:rPr>
          <w:u w:val="single"/>
        </w:rPr>
      </w:pPr>
      <w:r>
        <w:t>Cyberattacks on the grid spiral to all-out nuclear conflict.</w:t>
      </w:r>
    </w:p>
    <w:p w14:paraId="0F205E70" w14:textId="77777777" w:rsidR="00FE2E1E" w:rsidRDefault="00FE2E1E" w:rsidP="00FE2E1E">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1" w:history="1">
        <w:r w:rsidRPr="00D26E47">
          <w:rPr>
            <w:rStyle w:val="Hyperlink"/>
          </w:rPr>
          <w:t>https://www.armscontrol.org/act/2019-11/features/cyber-battles-nuclear-outcomes-dangerous-new-pathways-escalation</w:t>
        </w:r>
      </w:hyperlink>
      <w:r>
        <w:rPr>
          <w:rStyle w:val="Hyperlink"/>
        </w:rPr>
        <w:t>] Justin</w:t>
      </w:r>
    </w:p>
    <w:p w14:paraId="67D3B7BE" w14:textId="77777777" w:rsidR="00FE2E1E" w:rsidRDefault="00FE2E1E" w:rsidP="00FE2E1E">
      <w:pPr>
        <w:rPr>
          <w:sz w:val="16"/>
        </w:rPr>
      </w:pPr>
      <w:r w:rsidRPr="00B7045F">
        <w:rPr>
          <w:sz w:val="16"/>
        </w:rPr>
        <w:t xml:space="preserve">Yet another pathway to </w:t>
      </w:r>
      <w:r w:rsidRPr="00C62E98">
        <w:rPr>
          <w:rStyle w:val="StyleUnderline"/>
          <w:highlight w:val="green"/>
        </w:rPr>
        <w:t>escalation</w:t>
      </w:r>
      <w:r w:rsidRPr="0059791E">
        <w:rPr>
          <w:rStyle w:val="StyleUnderline"/>
        </w:rPr>
        <w:t xml:space="preserve"> could </w:t>
      </w:r>
      <w:r w:rsidRPr="00C62E98">
        <w:rPr>
          <w:rStyle w:val="StyleUnderline"/>
          <w:highlight w:val="green"/>
        </w:rPr>
        <w:t xml:space="preserve">arise from </w:t>
      </w:r>
      <w:r w:rsidRPr="00D27562">
        <w:rPr>
          <w:rStyle w:val="Emphasis"/>
        </w:rPr>
        <w:t>a</w:t>
      </w:r>
      <w:r w:rsidRPr="002A67EE">
        <w:rPr>
          <w:rStyle w:val="Emphasis"/>
        </w:rPr>
        <w:t xml:space="preserve"> </w:t>
      </w:r>
      <w:r w:rsidRPr="00C62E98">
        <w:rPr>
          <w:rStyle w:val="Emphasis"/>
          <w:highlight w:val="green"/>
        </w:rPr>
        <w:t>cascading</w:t>
      </w:r>
      <w:r w:rsidRPr="002A67EE">
        <w:rPr>
          <w:rStyle w:val="Emphasis"/>
        </w:rPr>
        <w:t xml:space="preserve"> series</w:t>
      </w:r>
      <w:r w:rsidRPr="0059791E">
        <w:rPr>
          <w:rStyle w:val="StyleUnderline"/>
        </w:rPr>
        <w:t xml:space="preserve"> of </w:t>
      </w:r>
      <w:r w:rsidRPr="00C62E98">
        <w:rPr>
          <w:rStyle w:val="StyleUnderline"/>
          <w:highlight w:val="green"/>
        </w:rPr>
        <w:t>cyberstrikes</w:t>
      </w:r>
      <w:r w:rsidRPr="00B7045F">
        <w:rPr>
          <w:sz w:val="16"/>
        </w:rPr>
        <w:t xml:space="preserve"> and counterstrikes </w:t>
      </w:r>
      <w:r w:rsidRPr="00C62E98">
        <w:rPr>
          <w:rStyle w:val="StyleUnderline"/>
          <w:highlight w:val="green"/>
        </w:rPr>
        <w:t xml:space="preserve">against </w:t>
      </w:r>
      <w:r w:rsidRPr="00B7045F">
        <w:rPr>
          <w:rStyle w:val="Emphasis"/>
        </w:rPr>
        <w:t>vital</w:t>
      </w:r>
      <w:r w:rsidRPr="002A67EE">
        <w:rPr>
          <w:rStyle w:val="Emphasis"/>
        </w:rPr>
        <w:t xml:space="preserve"> national </w:t>
      </w:r>
      <w:r w:rsidRPr="00C62E98">
        <w:rPr>
          <w:rStyle w:val="Emphasis"/>
          <w:highlight w:val="green"/>
        </w:rPr>
        <w:t>infrastructure</w:t>
      </w:r>
      <w:r w:rsidRPr="0059791E">
        <w:rPr>
          <w:rStyle w:val="StyleUnderline"/>
        </w:rPr>
        <w:t xml:space="preserve"> </w:t>
      </w:r>
      <w:r w:rsidRPr="00B7045F">
        <w:rPr>
          <w:sz w:val="16"/>
        </w:rPr>
        <w:t xml:space="preserve">rather than on military targets. </w:t>
      </w:r>
      <w:r w:rsidRPr="00C62E98">
        <w:rPr>
          <w:rStyle w:val="Emphasis"/>
          <w:highlight w:val="green"/>
        </w:rPr>
        <w:t>All</w:t>
      </w:r>
      <w:r w:rsidRPr="002A67EE">
        <w:rPr>
          <w:rStyle w:val="Emphasis"/>
        </w:rPr>
        <w:t xml:space="preserve"> major </w:t>
      </w:r>
      <w:r w:rsidRPr="00C62E98">
        <w:rPr>
          <w:rStyle w:val="Emphasis"/>
          <w:highlight w:val="green"/>
        </w:rPr>
        <w:t>powers</w:t>
      </w:r>
      <w:r w:rsidRPr="00B7045F">
        <w:rPr>
          <w:sz w:val="16"/>
        </w:rPr>
        <w:t xml:space="preserve">, along with Iran and North Korea, </w:t>
      </w:r>
      <w:r w:rsidRPr="00C62E98">
        <w:rPr>
          <w:rStyle w:val="StyleUnderline"/>
          <w:highlight w:val="green"/>
        </w:rPr>
        <w:t>have developed</w:t>
      </w:r>
      <w:r w:rsidRPr="0059791E">
        <w:rPr>
          <w:rStyle w:val="StyleUnderline"/>
        </w:rPr>
        <w:t xml:space="preserve"> and deployed </w:t>
      </w:r>
      <w:r w:rsidRPr="00C62E98">
        <w:rPr>
          <w:rStyle w:val="StyleUnderline"/>
          <w:highlight w:val="green"/>
        </w:rPr>
        <w:t>cyberweapons</w:t>
      </w:r>
      <w:r w:rsidRPr="0059791E">
        <w:rPr>
          <w:rStyle w:val="StyleUnderline"/>
        </w:rPr>
        <w:t xml:space="preserve"> designed </w:t>
      </w:r>
      <w:r w:rsidRPr="00C62E98">
        <w:rPr>
          <w:rStyle w:val="StyleUnderline"/>
          <w:highlight w:val="green"/>
        </w:rPr>
        <w:t>to</w:t>
      </w:r>
      <w:r w:rsidRPr="0059791E">
        <w:rPr>
          <w:rStyle w:val="StyleUnderline"/>
        </w:rPr>
        <w:t xml:space="preserve"> disrupt and </w:t>
      </w:r>
      <w:r w:rsidRPr="00C62E98">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C62E98">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403CD1AF" w14:textId="77777777" w:rsidR="00FE2E1E" w:rsidRDefault="00FE2E1E" w:rsidP="00FE2E1E">
      <w:pPr>
        <w:rPr>
          <w:rStyle w:val="StyleUnderline"/>
        </w:rPr>
      </w:pPr>
      <w:r w:rsidRPr="00B7045F">
        <w:rPr>
          <w:sz w:val="16"/>
          <w:szCs w:val="14"/>
        </w:rPr>
        <w:t>The danger here is that</w:t>
      </w:r>
      <w:r w:rsidRPr="0059791E">
        <w:rPr>
          <w:rStyle w:val="StyleUnderline"/>
        </w:rPr>
        <w:t xml:space="preserve"> </w:t>
      </w:r>
      <w:r w:rsidRPr="00C62E98">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C62E98">
        <w:rPr>
          <w:rStyle w:val="StyleUnderline"/>
          <w:highlight w:val="green"/>
        </w:rPr>
        <w:t>lead to</w:t>
      </w:r>
      <w:r w:rsidRPr="0059791E">
        <w:rPr>
          <w:rStyle w:val="StyleUnderline"/>
        </w:rPr>
        <w:t xml:space="preserve"> an escalating series of </w:t>
      </w:r>
      <w:r w:rsidRPr="00C62E98">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C62E98">
        <w:rPr>
          <w:rStyle w:val="StyleUnderline"/>
          <w:highlight w:val="green"/>
        </w:rPr>
        <w:t>leading</w:t>
      </w:r>
      <w:r w:rsidRPr="0059791E">
        <w:rPr>
          <w:rStyle w:val="StyleUnderline"/>
        </w:rPr>
        <w:t xml:space="preserve"> one side </w:t>
      </w:r>
      <w:r w:rsidRPr="00C62E98">
        <w:rPr>
          <w:rStyle w:val="StyleUnderline"/>
          <w:highlight w:val="green"/>
        </w:rPr>
        <w:t>to</w:t>
      </w:r>
      <w:r w:rsidRPr="0059791E">
        <w:rPr>
          <w:rStyle w:val="StyleUnderline"/>
        </w:rPr>
        <w:t xml:space="preserve"> initiate </w:t>
      </w:r>
      <w:r w:rsidRPr="00C62E98">
        <w:rPr>
          <w:rStyle w:val="Emphasis"/>
          <w:highlight w:val="green"/>
        </w:rPr>
        <w:t>kinetic attacks</w:t>
      </w:r>
      <w:r w:rsidRPr="0059791E">
        <w:rPr>
          <w:rStyle w:val="StyleUnderline"/>
        </w:rPr>
        <w:t xml:space="preserve"> on critical military targets, </w:t>
      </w:r>
      <w:r w:rsidRPr="00C62E98">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C62E98">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C62E98">
        <w:rPr>
          <w:rStyle w:val="StyleUnderline"/>
          <w:highlight w:val="green"/>
        </w:rPr>
        <w:t>causing</w:t>
      </w:r>
      <w:r w:rsidRPr="0059791E">
        <w:rPr>
          <w:rStyle w:val="StyleUnderline"/>
        </w:rPr>
        <w:t xml:space="preserve"> widespread </w:t>
      </w:r>
      <w:r w:rsidRPr="00C62E98">
        <w:rPr>
          <w:rStyle w:val="StyleUnderline"/>
          <w:highlight w:val="green"/>
        </w:rPr>
        <w:t>disorder</w:t>
      </w:r>
      <w:r w:rsidRPr="0059791E">
        <w:rPr>
          <w:rStyle w:val="StyleUnderline"/>
        </w:rPr>
        <w:t xml:space="preserve"> in both countries </w:t>
      </w:r>
      <w:r w:rsidRPr="00C62E98">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C62E98">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7845025C" w14:textId="77777777" w:rsidR="00FE2E1E" w:rsidRDefault="00FE2E1E" w:rsidP="00FE2E1E">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0A7870D2" w14:textId="77777777" w:rsidR="00FE2E1E" w:rsidRPr="006361F5" w:rsidRDefault="00FE2E1E" w:rsidP="00FE2E1E">
      <w:r>
        <w:rPr>
          <w:rStyle w:val="Style13ptBold"/>
        </w:rPr>
        <w:t>TURNER</w:t>
      </w:r>
      <w:r w:rsidRPr="006361F5">
        <w:rPr>
          <w:rStyle w:val="Style13ptBold"/>
        </w:rPr>
        <w:t xml:space="preserve"> 21</w:t>
      </w:r>
      <w:r>
        <w:t xml:space="preserve">. Ben is a </w:t>
      </w:r>
      <w:r w:rsidRPr="006361F5">
        <w:t>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r>
        <w:t>. 4/29/21. [Live Science, “</w:t>
      </w:r>
      <w:r w:rsidRPr="006361F5">
        <w:t>Space junk is blocking our view of the stars, scientists say</w:t>
      </w:r>
      <w:r>
        <w:t xml:space="preserve">,” </w:t>
      </w:r>
      <w:hyperlink r:id="rId12" w:history="1">
        <w:r w:rsidRPr="00BF2A69">
          <w:rPr>
            <w:rStyle w:val="Hyperlink"/>
          </w:rPr>
          <w:t>https://www.livescience.com/space-junk-blocks-view-of-cosmos.html</w:t>
        </w:r>
      </w:hyperlink>
      <w:r>
        <w:t>] Justin</w:t>
      </w:r>
    </w:p>
    <w:p w14:paraId="498CE342" w14:textId="77777777" w:rsidR="00FE2E1E" w:rsidRPr="004762AB" w:rsidRDefault="00FE2E1E" w:rsidP="00FE2E1E">
      <w:pPr>
        <w:rPr>
          <w:sz w:val="14"/>
        </w:rPr>
      </w:pPr>
      <w:r w:rsidRPr="00C62E98">
        <w:rPr>
          <w:highlight w:val="green"/>
          <w:u w:val="single"/>
        </w:rPr>
        <w:t xml:space="preserve">The </w:t>
      </w:r>
      <w:r w:rsidRPr="004F74CB">
        <w:rPr>
          <w:u w:val="single"/>
        </w:rPr>
        <w:t xml:space="preserve">night </w:t>
      </w:r>
      <w:r w:rsidRPr="00C62E98">
        <w:rPr>
          <w:highlight w:val="green"/>
          <w:u w:val="single"/>
        </w:rPr>
        <w:t>sky is becoming</w:t>
      </w:r>
      <w:r w:rsidRPr="006361F5">
        <w:rPr>
          <w:u w:val="single"/>
        </w:rPr>
        <w:t xml:space="preserve"> increasingly </w:t>
      </w:r>
      <w:r w:rsidRPr="00C62E98">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C62E98">
        <w:rPr>
          <w:rStyle w:val="Emphasis"/>
          <w:highlight w:val="green"/>
        </w:rPr>
        <w:t>junk</w:t>
      </w:r>
      <w:r w:rsidRPr="00C62E98">
        <w:rPr>
          <w:highlight w:val="green"/>
          <w:u w:val="single"/>
        </w:rPr>
        <w:t xml:space="preserve"> that pose a</w:t>
      </w:r>
      <w:r w:rsidRPr="006361F5">
        <w:rPr>
          <w:u w:val="single"/>
        </w:rPr>
        <w:t xml:space="preserve"> </w:t>
      </w:r>
      <w:r w:rsidRPr="004F74CB">
        <w:rPr>
          <w:rStyle w:val="Emphasis"/>
        </w:rPr>
        <w:t xml:space="preserve">significant </w:t>
      </w:r>
      <w:r w:rsidRPr="00C62E98">
        <w:rPr>
          <w:rStyle w:val="Emphasis"/>
          <w:highlight w:val="green"/>
        </w:rPr>
        <w:t>threat</w:t>
      </w:r>
      <w:r w:rsidRPr="00C62E98">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C62E98">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C62E98">
        <w:rPr>
          <w:highlight w:val="green"/>
          <w:u w:val="single"/>
        </w:rPr>
        <w:t>increase the</w:t>
      </w:r>
      <w:r w:rsidRPr="006361F5">
        <w:rPr>
          <w:u w:val="single"/>
        </w:rPr>
        <w:t xml:space="preserve"> </w:t>
      </w:r>
      <w:r w:rsidRPr="004F74CB">
        <w:rPr>
          <w:rStyle w:val="Emphasis"/>
        </w:rPr>
        <w:t xml:space="preserve">overall </w:t>
      </w:r>
      <w:r w:rsidRPr="00C62E98">
        <w:rPr>
          <w:rStyle w:val="Emphasis"/>
          <w:highlight w:val="green"/>
        </w:rPr>
        <w:t>brightness</w:t>
      </w:r>
      <w:r w:rsidRPr="00C62E98">
        <w:rPr>
          <w:highlight w:val="green"/>
          <w:u w:val="single"/>
        </w:rPr>
        <w:t xml:space="preserve"> of the</w:t>
      </w:r>
      <w:r w:rsidRPr="006361F5">
        <w:rPr>
          <w:u w:val="single"/>
        </w:rPr>
        <w:t xml:space="preserve"> night </w:t>
      </w:r>
      <w:r w:rsidRPr="00C62E98">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C62E98">
        <w:rPr>
          <w:highlight w:val="green"/>
          <w:u w:val="single"/>
        </w:rPr>
        <w:t>mean</w:t>
      </w:r>
      <w:r w:rsidRPr="006361F5">
        <w:rPr>
          <w:u w:val="single"/>
        </w:rPr>
        <w:t xml:space="preserve"> </w:t>
      </w:r>
      <w:r w:rsidRPr="004F74CB">
        <w:rPr>
          <w:rStyle w:val="Emphasis"/>
        </w:rPr>
        <w:t xml:space="preserve">large </w:t>
      </w:r>
      <w:r w:rsidRPr="00C62E98">
        <w:rPr>
          <w:rStyle w:val="Emphasis"/>
          <w:highlight w:val="green"/>
        </w:rPr>
        <w:t>swathes</w:t>
      </w:r>
      <w:r w:rsidRPr="00C62E98">
        <w:rPr>
          <w:highlight w:val="green"/>
          <w:u w:val="single"/>
        </w:rPr>
        <w:t xml:space="preserve"> of the planet are</w:t>
      </w:r>
      <w:r w:rsidRPr="006361F5">
        <w:rPr>
          <w:u w:val="single"/>
        </w:rPr>
        <w:t xml:space="preserve"> </w:t>
      </w:r>
      <w:r w:rsidRPr="004F74CB">
        <w:rPr>
          <w:rStyle w:val="Emphasis"/>
        </w:rPr>
        <w:t xml:space="preserve">considered </w:t>
      </w:r>
      <w:r w:rsidRPr="00C62E98">
        <w:rPr>
          <w:rStyle w:val="Emphasis"/>
          <w:highlight w:val="green"/>
        </w:rPr>
        <w:t>light polluted</w:t>
      </w:r>
      <w:r w:rsidRPr="00C62E98">
        <w:rPr>
          <w:sz w:val="14"/>
          <w:highlight w:val="green"/>
        </w:rPr>
        <w:t xml:space="preserve">, </w:t>
      </w:r>
      <w:r w:rsidRPr="00C62E98">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C62E98">
        <w:rPr>
          <w:rStyle w:val="Emphasis"/>
          <w:highlight w:val="green"/>
        </w:rPr>
        <w:t>difficult</w:t>
      </w:r>
      <w:r w:rsidRPr="006361F5">
        <w:rPr>
          <w:u w:val="single"/>
        </w:rPr>
        <w:t xml:space="preserve"> for astronomers </w:t>
      </w:r>
      <w:r w:rsidRPr="00C62E98">
        <w:rPr>
          <w:highlight w:val="green"/>
          <w:u w:val="single"/>
        </w:rPr>
        <w:t xml:space="preserve">to take </w:t>
      </w:r>
      <w:r w:rsidRPr="00C62E98">
        <w:rPr>
          <w:rStyle w:val="Emphasis"/>
          <w:highlight w:val="green"/>
        </w:rPr>
        <w:t>accurate measurements</w:t>
      </w:r>
      <w:r w:rsidRPr="004762AB">
        <w:rPr>
          <w:sz w:val="14"/>
        </w:rPr>
        <w:t xml:space="preserve">, </w:t>
      </w:r>
      <w:r w:rsidRPr="006361F5">
        <w:rPr>
          <w:u w:val="single"/>
        </w:rPr>
        <w:t xml:space="preserve">and </w:t>
      </w:r>
      <w:r w:rsidRPr="00C62E98">
        <w:rPr>
          <w:highlight w:val="green"/>
          <w:u w:val="single"/>
        </w:rPr>
        <w:t xml:space="preserve">increasing </w:t>
      </w:r>
      <w:r w:rsidRPr="004F74CB">
        <w:rPr>
          <w:u w:val="single"/>
        </w:rPr>
        <w:t xml:space="preserve">the </w:t>
      </w:r>
      <w:r w:rsidRPr="00C62E98">
        <w:rPr>
          <w:rStyle w:val="Emphasis"/>
          <w:highlight w:val="green"/>
        </w:rPr>
        <w:t>likelihood</w:t>
      </w:r>
      <w:r w:rsidRPr="006361F5">
        <w:rPr>
          <w:u w:val="single"/>
        </w:rPr>
        <w:t xml:space="preserve"> that </w:t>
      </w:r>
      <w:r w:rsidRPr="00C62E98">
        <w:rPr>
          <w:highlight w:val="green"/>
          <w:u w:val="single"/>
        </w:rPr>
        <w:t>they</w:t>
      </w:r>
      <w:r w:rsidRPr="006361F5">
        <w:rPr>
          <w:u w:val="single"/>
        </w:rPr>
        <w:t xml:space="preserve"> will </w:t>
      </w:r>
      <w:r w:rsidRPr="00C62E98">
        <w:rPr>
          <w:highlight w:val="green"/>
          <w:u w:val="single"/>
        </w:rPr>
        <w:t xml:space="preserve">miss </w:t>
      </w:r>
      <w:r w:rsidRPr="004F74CB">
        <w:rPr>
          <w:rStyle w:val="Emphasis"/>
        </w:rPr>
        <w:t xml:space="preserve">significant </w:t>
      </w:r>
      <w:r w:rsidRPr="00C62E98">
        <w:rPr>
          <w:rStyle w:val="Emphasis"/>
          <w:highlight w:val="green"/>
        </w:rPr>
        <w:t>discoveries</w:t>
      </w:r>
      <w:r w:rsidRPr="004762AB">
        <w:rPr>
          <w:sz w:val="14"/>
        </w:rPr>
        <w:t xml:space="preserve"> altogether, the researchers said in the journal Monthly Notices of the Royal Astronomical Society. </w:t>
      </w:r>
    </w:p>
    <w:p w14:paraId="3CF732F1" w14:textId="77777777" w:rsidR="00FE2E1E" w:rsidRDefault="00FE2E1E" w:rsidP="00FE2E1E">
      <w:pPr>
        <w:rPr>
          <w:rStyle w:val="Emphasis"/>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Kocifaj, a senior researcher at the Slovak Academy of Sciences, said in a statement. The researchers calculated the change in brightness by developing a model that takes into account the average size and brightness of each piece of debris. According to the researchers, </w:t>
      </w:r>
      <w:r w:rsidRPr="004F74CB">
        <w:rPr>
          <w:rStyle w:val="Emphasis"/>
        </w:rPr>
        <w:t>satellites</w:t>
      </w:r>
      <w:r w:rsidRPr="006361F5">
        <w:rPr>
          <w:u w:val="single"/>
        </w:rPr>
        <w:t xml:space="preserve"> and space </w:t>
      </w:r>
      <w:r w:rsidRPr="00C62E98">
        <w:rPr>
          <w:highlight w:val="green"/>
          <w:u w:val="single"/>
        </w:rPr>
        <w:t xml:space="preserve">garbage </w:t>
      </w:r>
      <w:r w:rsidRPr="00C62E98">
        <w:rPr>
          <w:rStyle w:val="Emphasis"/>
          <w:highlight w:val="green"/>
        </w:rPr>
        <w:t xml:space="preserve">ruin </w:t>
      </w:r>
      <w:r w:rsidRPr="004F74CB">
        <w:rPr>
          <w:rStyle w:val="Emphasis"/>
        </w:rPr>
        <w:t xml:space="preserve">astronomical </w:t>
      </w:r>
      <w:r w:rsidRPr="00C62E98">
        <w:rPr>
          <w:rStyle w:val="Emphasis"/>
          <w:highlight w:val="green"/>
        </w:rPr>
        <w:t>images</w:t>
      </w:r>
      <w:r w:rsidRPr="00C62E98">
        <w:rPr>
          <w:highlight w:val="green"/>
          <w:u w:val="single"/>
        </w:rPr>
        <w:t xml:space="preserve"> by scattering</w:t>
      </w:r>
      <w:r w:rsidRPr="006361F5">
        <w:rPr>
          <w:u w:val="single"/>
        </w:rPr>
        <w:t xml:space="preserve"> </w:t>
      </w:r>
      <w:r w:rsidRPr="004F74CB">
        <w:rPr>
          <w:rStyle w:val="Emphasis"/>
        </w:rPr>
        <w:t xml:space="preserve">reflected </w:t>
      </w:r>
      <w:r w:rsidRPr="00C62E98">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4F74CB">
        <w:rPr>
          <w:rStyle w:val="Emphasis"/>
        </w:rPr>
        <w:t>astrophysical interest</w:t>
      </w:r>
      <w:r w:rsidRPr="006361F5">
        <w:rPr>
          <w:u w:val="single"/>
        </w:rPr>
        <w:t xml:space="preserve">, </w:t>
      </w:r>
      <w:r w:rsidRPr="00C62E98">
        <w:rPr>
          <w:highlight w:val="green"/>
          <w:u w:val="single"/>
        </w:rPr>
        <w:t xml:space="preserve">making it </w:t>
      </w:r>
      <w:r w:rsidRPr="00C62E98">
        <w:rPr>
          <w:rStyle w:val="Emphasis"/>
          <w:highlight w:val="green"/>
        </w:rPr>
        <w:t>difficult</w:t>
      </w:r>
      <w:r w:rsidRPr="004F74CB">
        <w:rPr>
          <w:rStyle w:val="Emphasis"/>
        </w:rPr>
        <w:t xml:space="preserve"> if not impossible for them </w:t>
      </w:r>
      <w:r w:rsidRPr="00C62E98">
        <w:rPr>
          <w:rStyle w:val="Emphasis"/>
          <w:highlight w:val="green"/>
        </w:rPr>
        <w:t>to get a</w:t>
      </w:r>
      <w:r w:rsidRPr="004F74CB">
        <w:rPr>
          <w:rStyle w:val="Emphasis"/>
        </w:rPr>
        <w:t xml:space="preserve"> clear </w:t>
      </w:r>
      <w:r w:rsidRPr="00C62E98">
        <w:rPr>
          <w:rStyle w:val="Emphasis"/>
          <w:highlight w:val="green"/>
        </w:rPr>
        <w:t>picture</w:t>
      </w:r>
      <w:r w:rsidRPr="004F74CB">
        <w:rPr>
          <w:rStyle w:val="Emphasis"/>
        </w:rPr>
        <w:t>.</w:t>
      </w:r>
      <w:r>
        <w:rPr>
          <w:rStyle w:val="Emphasis"/>
        </w:rPr>
        <w:t xml:space="preserve"> </w:t>
      </w:r>
      <w:r w:rsidRPr="004762AB">
        <w:rPr>
          <w:sz w:val="14"/>
        </w:rPr>
        <w:t xml:space="preserve">The researchers found that </w:t>
      </w:r>
      <w:r w:rsidRPr="006361F5">
        <w:rPr>
          <w:u w:val="single"/>
        </w:rPr>
        <w:t xml:space="preserve">this effect is most pronounced when viewing the </w:t>
      </w:r>
      <w:r w:rsidRPr="004F74CB">
        <w:rPr>
          <w:rStyle w:val="Emphasis"/>
        </w:rPr>
        <w:t>cosmos with low-resolution detectors</w:t>
      </w:r>
      <w:r w:rsidRPr="004762AB">
        <w:rPr>
          <w:sz w:val="14"/>
        </w:rPr>
        <w:t xml:space="preserve">, such as the human eye, </w:t>
      </w:r>
      <w:r w:rsidRPr="00C62E98">
        <w:rPr>
          <w:highlight w:val="green"/>
          <w:u w:val="single"/>
        </w:rPr>
        <w:t xml:space="preserve">resulting in a </w:t>
      </w:r>
      <w:r w:rsidRPr="00C62E98">
        <w:rPr>
          <w:rStyle w:val="Emphasis"/>
          <w:highlight w:val="green"/>
        </w:rPr>
        <w:t>diffuse brightness</w:t>
      </w:r>
      <w:r w:rsidRPr="004F74CB">
        <w:rPr>
          <w:rStyle w:val="Emphasis"/>
        </w:rPr>
        <w:t xml:space="preserve"> across all of the night sky</w:t>
      </w:r>
      <w:r w:rsidRPr="006361F5">
        <w:rPr>
          <w:u w:val="single"/>
        </w:rPr>
        <w:t xml:space="preserve">. </w:t>
      </w:r>
      <w:r w:rsidRPr="00C62E98">
        <w:rPr>
          <w:highlight w:val="green"/>
          <w:u w:val="single"/>
        </w:rPr>
        <w:t>Telescopes</w:t>
      </w:r>
      <w:r w:rsidRPr="006361F5">
        <w:rPr>
          <w:u w:val="single"/>
        </w:rPr>
        <w:t xml:space="preserve"> with high angular resolution and high sensitivity may also </w:t>
      </w:r>
      <w:r w:rsidRPr="00C62E98">
        <w:rPr>
          <w:highlight w:val="green"/>
          <w:u w:val="single"/>
        </w:rPr>
        <w:t>have</w:t>
      </w:r>
      <w:r w:rsidRPr="006361F5">
        <w:rPr>
          <w:u w:val="single"/>
        </w:rPr>
        <w:t xml:space="preserve"> part of </w:t>
      </w:r>
      <w:r w:rsidRPr="00C62E98">
        <w:rPr>
          <w:highlight w:val="green"/>
          <w:u w:val="single"/>
        </w:rPr>
        <w:t xml:space="preserve">their images </w:t>
      </w:r>
      <w:r w:rsidRPr="00C62E98">
        <w:rPr>
          <w:rStyle w:val="Emphasis"/>
          <w:highlight w:val="green"/>
        </w:rPr>
        <w:t>ruined</w:t>
      </w:r>
      <w:r w:rsidRPr="006361F5">
        <w:rPr>
          <w:u w:val="single"/>
        </w:rPr>
        <w:t xml:space="preserve"> by the </w:t>
      </w:r>
      <w:r w:rsidRPr="004F74CB">
        <w:rPr>
          <w:rStyle w:val="Emphasis"/>
        </w:rPr>
        <w:t>light pollution</w:t>
      </w:r>
      <w:r w:rsidRPr="004762AB">
        <w:rPr>
          <w:sz w:val="14"/>
        </w:rPr>
        <w:t xml:space="preserve">, although they can likely resolve the junk-reflected light into smears. Nevertheless, </w:t>
      </w:r>
      <w:r w:rsidRPr="00C62E98">
        <w:rPr>
          <w:highlight w:val="green"/>
          <w:u w:val="single"/>
        </w:rPr>
        <w:t>this could</w:t>
      </w:r>
      <w:r w:rsidRPr="006361F5">
        <w:rPr>
          <w:u w:val="single"/>
        </w:rPr>
        <w:t xml:space="preserve"> </w:t>
      </w:r>
      <w:r w:rsidRPr="004F74CB">
        <w:rPr>
          <w:rStyle w:val="Emphasis"/>
        </w:rPr>
        <w:t xml:space="preserve">potentially </w:t>
      </w:r>
      <w:r w:rsidRPr="00C62E98">
        <w:rPr>
          <w:rStyle w:val="Emphasis"/>
          <w:highlight w:val="green"/>
        </w:rPr>
        <w:t>obscure astronomical sights</w:t>
      </w:r>
      <w:r w:rsidRPr="006361F5">
        <w:rPr>
          <w:u w:val="single"/>
        </w:rPr>
        <w:t xml:space="preserve">, such as the glowing clouds of stars along the disk of the Milky Way, wherever in the world </w:t>
      </w:r>
      <w:r w:rsidRPr="004F74CB">
        <w:rPr>
          <w:rStyle w:val="Emphasis"/>
        </w:rPr>
        <w:t>star-gazers happen to be.</w:t>
      </w:r>
      <w:r>
        <w:rPr>
          <w:rStyle w:val="Emphasis"/>
        </w:rPr>
        <w:t xml:space="preserve"> </w:t>
      </w:r>
    </w:p>
    <w:p w14:paraId="726A2AD4" w14:textId="77777777" w:rsidR="00FE2E1E" w:rsidRPr="004762AB" w:rsidRDefault="00FE2E1E" w:rsidP="00FE2E1E">
      <w:pPr>
        <w:rPr>
          <w:sz w:val="14"/>
        </w:rPr>
      </w:pPr>
      <w:r w:rsidRPr="004762AB">
        <w:rPr>
          <w:sz w:val="14"/>
        </w:rPr>
        <w:t xml:space="preserve">"Unlike ground-based light pollution, this kind of artificial light in the night sky can be seen across a large part of the Earth's surface," study co-author John Barentine, director of public policy for the International Dark-Sky Association, said in the statement. "Astronomers build observatories far from city lights to seek dark skies, but this form of light pollution has a much larger geographical reach." And </w:t>
      </w:r>
      <w:r w:rsidRPr="00C62E98">
        <w:rPr>
          <w:highlight w:val="green"/>
          <w:u w:val="single"/>
        </w:rPr>
        <w:t>the night sky could get</w:t>
      </w:r>
      <w:r w:rsidRPr="006361F5">
        <w:rPr>
          <w:u w:val="single"/>
        </w:rPr>
        <w:t xml:space="preserve"> even </w:t>
      </w:r>
      <w:r w:rsidRPr="00C62E98">
        <w:rPr>
          <w:rStyle w:val="Emphasis"/>
          <w:highlight w:val="green"/>
        </w:rPr>
        <w:t>junkier</w:t>
      </w:r>
      <w:r w:rsidRPr="006361F5">
        <w:rPr>
          <w:u w:val="single"/>
        </w:rPr>
        <w:t xml:space="preserve"> and </w:t>
      </w:r>
      <w:r w:rsidRPr="004F74CB">
        <w:rPr>
          <w:rStyle w:val="Emphasis"/>
        </w:rPr>
        <w:t>brighter</w:t>
      </w:r>
      <w:r w:rsidRPr="006361F5">
        <w:rPr>
          <w:u w:val="single"/>
        </w:rPr>
        <w:t xml:space="preserve">, especially </w:t>
      </w:r>
      <w:r w:rsidRPr="00C62E98">
        <w:rPr>
          <w:highlight w:val="green"/>
          <w:u w:val="single"/>
        </w:rPr>
        <w:t>with</w:t>
      </w:r>
      <w:r w:rsidRPr="006361F5">
        <w:rPr>
          <w:u w:val="single"/>
        </w:rPr>
        <w:t xml:space="preserve"> the </w:t>
      </w:r>
      <w:r w:rsidRPr="004F74CB">
        <w:rPr>
          <w:rStyle w:val="Emphasis"/>
        </w:rPr>
        <w:t>ongoing installation</w:t>
      </w:r>
      <w:r w:rsidRPr="006361F5">
        <w:rPr>
          <w:u w:val="single"/>
        </w:rPr>
        <w:t xml:space="preserve"> of “</w:t>
      </w:r>
      <w:r w:rsidRPr="00C62E98">
        <w:rPr>
          <w:highlight w:val="green"/>
          <w:u w:val="single"/>
        </w:rPr>
        <w:t>mega-constellations</w:t>
      </w:r>
      <w:r w:rsidRPr="006361F5">
        <w:rPr>
          <w:u w:val="single"/>
        </w:rPr>
        <w:t xml:space="preserve">,” — large arrays of </w:t>
      </w:r>
      <w:r w:rsidRPr="004F74CB">
        <w:rPr>
          <w:rStyle w:val="Emphasis"/>
        </w:rPr>
        <w:t>commercial satellites</w:t>
      </w:r>
      <w:r w:rsidRPr="006361F5">
        <w:rPr>
          <w:u w:val="single"/>
        </w:rPr>
        <w:t xml:space="preserve"> that aim to provide global internet access. At least 12 operators, including Amazon, SpaceX and OneWeb, have plans to launch new mega-constellation satellites or expand existing networks. SpaceX's Starlink currently has 1,200 satellites in orbit, but the </w:t>
      </w:r>
      <w:r w:rsidRPr="004F74CB">
        <w:rPr>
          <w:rStyle w:val="Emphasis"/>
        </w:rPr>
        <w:t>company intends to increase its fleet to 42,000 in the coming decades</w:t>
      </w:r>
      <w:r w:rsidRPr="006361F5">
        <w:rPr>
          <w:u w:val="single"/>
        </w:rPr>
        <w:t xml:space="preserve"> — roughly 14 times the number of operational satellites in orbit today.</w:t>
      </w:r>
      <w:r w:rsidRPr="004762AB">
        <w:rPr>
          <w:sz w:val="14"/>
        </w:rPr>
        <w:t xml:space="preserve"> </w:t>
      </w:r>
    </w:p>
    <w:p w14:paraId="6DF9FAB4" w14:textId="77777777" w:rsidR="00FE2E1E" w:rsidRDefault="00FE2E1E" w:rsidP="00FE2E1E">
      <w:pPr>
        <w:pStyle w:val="Heading4"/>
        <w:jc w:val="both"/>
      </w:pPr>
      <w:r>
        <w:t xml:space="preserve">Astronomical research solves every existential threat – specifically </w:t>
      </w:r>
      <w:r w:rsidRPr="004762AB">
        <w:rPr>
          <w:u w:val="single"/>
        </w:rPr>
        <w:t>physiology</w:t>
      </w:r>
      <w:r>
        <w:t xml:space="preserve"> and </w:t>
      </w:r>
      <w:r w:rsidRPr="004762AB">
        <w:rPr>
          <w:u w:val="single"/>
        </w:rPr>
        <w:t>climate change</w:t>
      </w:r>
      <w:r>
        <w:t>.</w:t>
      </w:r>
    </w:p>
    <w:p w14:paraId="2A13B69D" w14:textId="77777777" w:rsidR="00FE2E1E" w:rsidRDefault="00FE2E1E" w:rsidP="00FE2E1E">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51517C2D" w14:textId="77777777" w:rsidR="00FE2E1E" w:rsidRDefault="00FE2E1E" w:rsidP="00FE2E1E">
      <w:pPr>
        <w:rPr>
          <w:u w:val="single"/>
        </w:rPr>
      </w:pPr>
      <w:r w:rsidRPr="005D6684">
        <w:rPr>
          <w:sz w:val="16"/>
        </w:rPr>
        <w:t xml:space="preserve">In favor of going into space are such basics as </w:t>
      </w:r>
      <w:r w:rsidRPr="005D6684">
        <w:rPr>
          <w:u w:val="single"/>
        </w:rPr>
        <w:t>gaining</w:t>
      </w:r>
      <w:r w:rsidRPr="00715E14">
        <w:rPr>
          <w:u w:val="single"/>
        </w:rPr>
        <w:t xml:space="preserve"> </w:t>
      </w:r>
      <w:r w:rsidRPr="00F00796">
        <w:rPr>
          <w:rStyle w:val="Emphasis"/>
        </w:rPr>
        <w:t xml:space="preserve">scientific </w:t>
      </w:r>
      <w:r w:rsidRPr="00C62E98">
        <w:rPr>
          <w:rStyle w:val="Emphasis"/>
          <w:highlight w:val="green"/>
        </w:rPr>
        <w:t>knowledge</w:t>
      </w:r>
      <w:r w:rsidRPr="00C62E98">
        <w:rPr>
          <w:highlight w:val="green"/>
          <w:u w:val="single"/>
        </w:rPr>
        <w:t xml:space="preserve"> and</w:t>
      </w:r>
      <w:r w:rsidRPr="00715E14">
        <w:rPr>
          <w:u w:val="single"/>
        </w:rPr>
        <w:t xml:space="preserve"> developing </w:t>
      </w:r>
      <w:r w:rsidRPr="00F00796">
        <w:rPr>
          <w:rStyle w:val="Emphasis"/>
        </w:rPr>
        <w:t xml:space="preserve">beneficial new </w:t>
      </w:r>
      <w:r w:rsidRPr="00C62E98">
        <w:rPr>
          <w:rStyle w:val="Emphasis"/>
          <w:highlight w:val="green"/>
        </w:rPr>
        <w:t>technologies</w:t>
      </w:r>
      <w:r w:rsidRPr="005D6684">
        <w:rPr>
          <w:sz w:val="16"/>
        </w:rPr>
        <w:t xml:space="preserve">, both of which </w:t>
      </w:r>
      <w:r w:rsidRPr="00F00796">
        <w:rPr>
          <w:rStyle w:val="Emphasis"/>
        </w:rPr>
        <w:t>space exploration and</w:t>
      </w:r>
      <w:r w:rsidRPr="00715E14">
        <w:rPr>
          <w:u w:val="single"/>
        </w:rPr>
        <w:t xml:space="preserve"> use have already begun to accomplish with dramatic and sometimes </w:t>
      </w:r>
      <w:r w:rsidRPr="00C62E98">
        <w:rPr>
          <w:rStyle w:val="Emphasis"/>
          <w:highlight w:val="green"/>
        </w:rPr>
        <w:t>unexpected effects for humankind</w:t>
      </w:r>
      <w:r w:rsidRPr="005D6684">
        <w:rPr>
          <w:u w:val="single"/>
        </w:rPr>
        <w:t xml:space="preserve">. </w:t>
      </w:r>
      <w:r w:rsidRPr="005D6684">
        <w:rPr>
          <w:rStyle w:val="Emphasis"/>
        </w:rPr>
        <w:t>Scientific advancements</w:t>
      </w:r>
      <w:r w:rsidRPr="00715E14">
        <w:rPr>
          <w:u w:val="single"/>
        </w:rPr>
        <w:t xml:space="preserve"> include </w:t>
      </w:r>
      <w:r w:rsidRPr="00C62E98">
        <w:rPr>
          <w:rStyle w:val="Emphasis"/>
          <w:highlight w:val="green"/>
        </w:rPr>
        <w:t>astronomical</w:t>
      </w:r>
      <w:r w:rsidRPr="00715E14">
        <w:rPr>
          <w:u w:val="single"/>
        </w:rPr>
        <w:t xml:space="preserve"> and </w:t>
      </w:r>
      <w:r w:rsidRPr="00F00796">
        <w:rPr>
          <w:rStyle w:val="Emphasis"/>
        </w:rPr>
        <w:t>cosmological</w:t>
      </w:r>
      <w:r w:rsidRPr="00715E14">
        <w:rPr>
          <w:u w:val="single"/>
        </w:rPr>
        <w:t xml:space="preserve"> </w:t>
      </w:r>
      <w:r w:rsidRPr="00C62E98">
        <w:rPr>
          <w:rStyle w:val="Emphasis"/>
          <w:highlight w:val="green"/>
        </w:rPr>
        <w:t>knowledge</w:t>
      </w:r>
      <w:r w:rsidRPr="00C62E98">
        <w:rPr>
          <w:highlight w:val="green"/>
          <w:u w:val="single"/>
        </w:rPr>
        <w:t xml:space="preserve"> from</w:t>
      </w:r>
      <w:r w:rsidRPr="00715E14">
        <w:rPr>
          <w:u w:val="single"/>
        </w:rPr>
        <w:t xml:space="preserve"> </w:t>
      </w:r>
      <w:r w:rsidRPr="00F00796">
        <w:rPr>
          <w:rStyle w:val="Emphasis"/>
        </w:rPr>
        <w:t xml:space="preserve">various orbiting </w:t>
      </w:r>
      <w:r w:rsidRPr="00C62E98">
        <w:rPr>
          <w:rStyle w:val="Emphasis"/>
          <w:highlight w:val="green"/>
        </w:rPr>
        <w:t>experiments</w:t>
      </w:r>
      <w:r w:rsidRPr="00C62E98">
        <w:rPr>
          <w:highlight w:val="green"/>
          <w:u w:val="single"/>
        </w:rPr>
        <w:t xml:space="preserve"> and </w:t>
      </w:r>
      <w:r w:rsidRPr="00C62E98">
        <w:rPr>
          <w:rStyle w:val="Emphasis"/>
          <w:highlight w:val="green"/>
        </w:rPr>
        <w:t>telescopes</w:t>
      </w:r>
      <w:r w:rsidRPr="00715E14">
        <w:rPr>
          <w:u w:val="single"/>
        </w:rPr>
        <w:t xml:space="preserve"> that have let us </w:t>
      </w:r>
      <w:r w:rsidRPr="00C62E98">
        <w:rPr>
          <w:highlight w:val="green"/>
          <w:u w:val="single"/>
        </w:rPr>
        <w:t xml:space="preserve">gain </w:t>
      </w:r>
      <w:r w:rsidRPr="00C62E98">
        <w:rPr>
          <w:rStyle w:val="Emphasis"/>
          <w:highlight w:val="green"/>
        </w:rPr>
        <w:t>unprecedented understanding</w:t>
      </w:r>
      <w:r w:rsidRPr="00715E14">
        <w:rPr>
          <w:u w:val="single"/>
        </w:rPr>
        <w:t xml:space="preserve"> about our universe</w:t>
      </w:r>
      <w:r w:rsidRPr="005D6684">
        <w:rPr>
          <w:sz w:val="16"/>
        </w:rPr>
        <w:t xml:space="preserve">. But </w:t>
      </w:r>
      <w:r w:rsidRPr="00715E14">
        <w:rPr>
          <w:u w:val="single"/>
        </w:rPr>
        <w:t xml:space="preserve">space activities have also </w:t>
      </w:r>
      <w:r w:rsidRPr="00C62E98">
        <w:rPr>
          <w:highlight w:val="green"/>
          <w:u w:val="single"/>
        </w:rPr>
        <w:t>contributed to</w:t>
      </w:r>
      <w:r w:rsidRPr="00715E14">
        <w:rPr>
          <w:u w:val="single"/>
        </w:rPr>
        <w:t xml:space="preserve"> a </w:t>
      </w:r>
      <w:r w:rsidRPr="00F00796">
        <w:rPr>
          <w:rStyle w:val="Emphasis"/>
        </w:rPr>
        <w:t xml:space="preserve">great deal of </w:t>
      </w:r>
      <w:r w:rsidRPr="00C62E98">
        <w:rPr>
          <w:rStyle w:val="Emphasis"/>
          <w:highlight w:val="green"/>
        </w:rPr>
        <w:t>scientific knowledge</w:t>
      </w:r>
      <w:r w:rsidRPr="00F00796">
        <w:rPr>
          <w:rStyle w:val="Emphasis"/>
        </w:rPr>
        <w:t xml:space="preserve"> about our Earth</w:t>
      </w:r>
      <w:r w:rsidRPr="005D6684">
        <w:rPr>
          <w:sz w:val="16"/>
        </w:rPr>
        <w:t xml:space="preserve">, including </w:t>
      </w:r>
      <w:r w:rsidRPr="00715E14">
        <w:rPr>
          <w:u w:val="single"/>
        </w:rPr>
        <w:t xml:space="preserve">measurements </w:t>
      </w:r>
      <w:r w:rsidRPr="00C62E98">
        <w:rPr>
          <w:highlight w:val="green"/>
          <w:u w:val="single"/>
        </w:rPr>
        <w:t xml:space="preserve">of </w:t>
      </w:r>
      <w:r w:rsidRPr="00C62E98">
        <w:rPr>
          <w:rStyle w:val="Emphasis"/>
          <w:highlight w:val="green"/>
        </w:rPr>
        <w:t>environment</w:t>
      </w:r>
      <w:r w:rsidRPr="005D6684">
        <w:rPr>
          <w:rStyle w:val="Emphasis"/>
        </w:rPr>
        <w:t>al status</w:t>
      </w:r>
      <w:r w:rsidRPr="005D6684">
        <w:rPr>
          <w:sz w:val="16"/>
        </w:rPr>
        <w:t xml:space="preserve">, </w:t>
      </w:r>
      <w:r w:rsidRPr="00C62E98">
        <w:rPr>
          <w:highlight w:val="green"/>
          <w:u w:val="single"/>
        </w:rPr>
        <w:t xml:space="preserve">habitat </w:t>
      </w:r>
      <w:r w:rsidRPr="00F00796">
        <w:rPr>
          <w:rStyle w:val="Emphasis"/>
        </w:rPr>
        <w:t>conversion</w:t>
      </w:r>
      <w:r w:rsidRPr="00F00796">
        <w:rPr>
          <w:u w:val="single"/>
        </w:rPr>
        <w:t xml:space="preserve"> and </w:t>
      </w:r>
      <w:r w:rsidRPr="00F00796">
        <w:rPr>
          <w:rStyle w:val="Emphasis"/>
        </w:rPr>
        <w:t>destruction</w:t>
      </w:r>
      <w:r w:rsidRPr="005D6684">
        <w:rPr>
          <w:sz w:val="16"/>
        </w:rPr>
        <w:t xml:space="preserve">, </w:t>
      </w:r>
      <w:r w:rsidRPr="00715E14">
        <w:rPr>
          <w:u w:val="single"/>
        </w:rPr>
        <w:t xml:space="preserve">detailed knowledge of </w:t>
      </w:r>
      <w:r w:rsidRPr="005D6684">
        <w:rPr>
          <w:rStyle w:val="Emphasis"/>
        </w:rPr>
        <w:t xml:space="preserve">anthropogenic </w:t>
      </w:r>
      <w:r w:rsidRPr="00C62E98">
        <w:rPr>
          <w:rStyle w:val="Emphasis"/>
          <w:highlight w:val="green"/>
        </w:rPr>
        <w:t>climate change</w:t>
      </w:r>
      <w:r w:rsidRPr="00C62E98">
        <w:rPr>
          <w:sz w:val="16"/>
          <w:highlight w:val="green"/>
        </w:rPr>
        <w:t xml:space="preserve">, </w:t>
      </w:r>
      <w:r w:rsidRPr="00C62E98">
        <w:rPr>
          <w:highlight w:val="green"/>
          <w:u w:val="single"/>
        </w:rPr>
        <w:t>and</w:t>
      </w:r>
      <w:r w:rsidRPr="00715E14">
        <w:rPr>
          <w:u w:val="single"/>
        </w:rPr>
        <w:t xml:space="preserve"> much about Earth’s </w:t>
      </w:r>
      <w:r w:rsidRPr="00C62E98">
        <w:rPr>
          <w:rStyle w:val="Emphasis"/>
          <w:highlight w:val="green"/>
        </w:rPr>
        <w:t>chemistry and geology</w:t>
      </w:r>
      <w:r w:rsidRPr="00715E14">
        <w:rPr>
          <w:u w:val="single"/>
        </w:rPr>
        <w:t xml:space="preserve">. We have also learned a great deal about our </w:t>
      </w:r>
      <w:r w:rsidRPr="00F00796">
        <w:rPr>
          <w:rStyle w:val="Emphasis"/>
        </w:rPr>
        <w:t>local planets</w:t>
      </w:r>
      <w:r w:rsidRPr="005D6684">
        <w:rPr>
          <w:sz w:val="16"/>
        </w:rPr>
        <w:t xml:space="preserve">, for example, that </w:t>
      </w:r>
      <w:r w:rsidRPr="00715E14">
        <w:rPr>
          <w:u w:val="single"/>
        </w:rPr>
        <w:t xml:space="preserve">a </w:t>
      </w:r>
      <w:r w:rsidRPr="00C62E98">
        <w:rPr>
          <w:rStyle w:val="Emphasis"/>
          <w:highlight w:val="green"/>
        </w:rPr>
        <w:t>runaway “greenhouse effect”</w:t>
      </w:r>
      <w:r w:rsidRPr="00715E14">
        <w:rPr>
          <w:u w:val="single"/>
        </w:rPr>
        <w:t xml:space="preserve"> in the atmosphere of Venus makes the </w:t>
      </w:r>
      <w:r w:rsidRPr="00F00796">
        <w:rPr>
          <w:rStyle w:val="Emphasis"/>
        </w:rPr>
        <w:t>surface scorchingly hot</w:t>
      </w:r>
      <w:r w:rsidRPr="00715E14">
        <w:rPr>
          <w:u w:val="single"/>
        </w:rPr>
        <w:t xml:space="preserve">, while </w:t>
      </w:r>
      <w:r w:rsidRPr="00F00796">
        <w:rPr>
          <w:rStyle w:val="Emphasis"/>
        </w:rPr>
        <w:t>too little greenhouse effect</w:t>
      </w:r>
      <w:r w:rsidRPr="00715E14">
        <w:rPr>
          <w:u w:val="single"/>
        </w:rPr>
        <w:t xml:space="preserve"> on Mars leaves the surface quite cold</w:t>
      </w:r>
      <w:r w:rsidRPr="005D6684">
        <w:rPr>
          <w:sz w:val="16"/>
        </w:rPr>
        <w:t xml:space="preserve">. There have also been </w:t>
      </w:r>
      <w:r w:rsidRPr="00715E14">
        <w:rPr>
          <w:u w:val="single"/>
        </w:rPr>
        <w:t xml:space="preserve">significant </w:t>
      </w:r>
      <w:r w:rsidRPr="00C62E98">
        <w:rPr>
          <w:highlight w:val="green"/>
          <w:u w:val="single"/>
        </w:rPr>
        <w:t>contributions</w:t>
      </w:r>
      <w:r w:rsidRPr="00715E14">
        <w:rPr>
          <w:u w:val="single"/>
        </w:rPr>
        <w:t xml:space="preserve"> made </w:t>
      </w:r>
      <w:r w:rsidRPr="00C62E98">
        <w:rPr>
          <w:highlight w:val="green"/>
          <w:u w:val="single"/>
        </w:rPr>
        <w:t xml:space="preserve">to </w:t>
      </w:r>
      <w:r w:rsidRPr="00C62E98">
        <w:rPr>
          <w:rStyle w:val="Emphasis"/>
          <w:highlight w:val="green"/>
        </w:rPr>
        <w:t>medical science</w:t>
      </w:r>
      <w:r w:rsidRPr="005D6684">
        <w:rPr>
          <w:sz w:val="16"/>
        </w:rPr>
        <w:t xml:space="preserve">, </w:t>
      </w:r>
      <w:r w:rsidRPr="00715E14">
        <w:rPr>
          <w:u w:val="single"/>
        </w:rPr>
        <w:t xml:space="preserve">especially </w:t>
      </w:r>
      <w:r w:rsidRPr="00C62E98">
        <w:rPr>
          <w:highlight w:val="green"/>
          <w:u w:val="single"/>
        </w:rPr>
        <w:t>concerning</w:t>
      </w:r>
      <w:r w:rsidRPr="00715E14">
        <w:rPr>
          <w:u w:val="single"/>
        </w:rPr>
        <w:t xml:space="preserve"> the </w:t>
      </w:r>
      <w:r w:rsidRPr="00F00796">
        <w:rPr>
          <w:rStyle w:val="Emphasis"/>
        </w:rPr>
        <w:t xml:space="preserve">behavior of </w:t>
      </w:r>
      <w:r w:rsidRPr="00C62E98">
        <w:rPr>
          <w:rStyle w:val="Emphasis"/>
          <w:highlight w:val="green"/>
        </w:rPr>
        <w:t xml:space="preserve">the </w:t>
      </w:r>
      <w:r w:rsidRPr="004762AB">
        <w:rPr>
          <w:rStyle w:val="Emphasis"/>
        </w:rPr>
        <w:t xml:space="preserve">human </w:t>
      </w:r>
      <w:r w:rsidRPr="00C62E98">
        <w:rPr>
          <w:rStyle w:val="Emphasis"/>
          <w:highlight w:val="green"/>
        </w:rPr>
        <w:t>body</w:t>
      </w:r>
      <w:r w:rsidRPr="00715E14">
        <w:rPr>
          <w:u w:val="single"/>
        </w:rPr>
        <w:t xml:space="preserve"> when </w:t>
      </w:r>
      <w:r w:rsidRPr="004762AB">
        <w:rPr>
          <w:u w:val="single"/>
        </w:rPr>
        <w:t xml:space="preserve">subjected to </w:t>
      </w:r>
      <w:r w:rsidRPr="00C62E98">
        <w:rPr>
          <w:rStyle w:val="Emphasis"/>
          <w:highlight w:val="green"/>
        </w:rPr>
        <w:t>radiation</w:t>
      </w:r>
      <w:r w:rsidRPr="00C62E98">
        <w:rPr>
          <w:highlight w:val="green"/>
          <w:u w:val="single"/>
        </w:rPr>
        <w:t xml:space="preserve">, </w:t>
      </w:r>
      <w:r w:rsidRPr="00C62E98">
        <w:rPr>
          <w:rStyle w:val="Emphasis"/>
          <w:highlight w:val="green"/>
        </w:rPr>
        <w:t>microgravity</w:t>
      </w:r>
      <w:r w:rsidRPr="00C62E98">
        <w:rPr>
          <w:highlight w:val="green"/>
          <w:u w:val="single"/>
        </w:rPr>
        <w:t xml:space="preserve">, </w:t>
      </w:r>
      <w:r w:rsidRPr="00C62E98">
        <w:rPr>
          <w:rStyle w:val="Emphasis"/>
          <w:highlight w:val="green"/>
        </w:rPr>
        <w:t>nutritional</w:t>
      </w:r>
      <w:r w:rsidRPr="00C62E98">
        <w:rPr>
          <w:highlight w:val="green"/>
          <w:u w:val="single"/>
        </w:rPr>
        <w:t xml:space="preserve"> </w:t>
      </w:r>
      <w:r w:rsidRPr="00C62E98">
        <w:rPr>
          <w:rStyle w:val="Emphasis"/>
          <w:highlight w:val="green"/>
        </w:rPr>
        <w:t>restrictions</w:t>
      </w:r>
      <w:r w:rsidRPr="00715E14">
        <w:rPr>
          <w:u w:val="single"/>
        </w:rPr>
        <w:t>, and so on.</w:t>
      </w:r>
    </w:p>
    <w:p w14:paraId="7E4BB8B3" w14:textId="77777777" w:rsidR="00FE2E1E" w:rsidRDefault="00FE2E1E" w:rsidP="00FE2E1E">
      <w:pPr>
        <w:pStyle w:val="Heading4"/>
      </w:pPr>
      <w:r>
        <w:t xml:space="preserve">Debris triggers </w:t>
      </w:r>
      <w:r w:rsidRPr="006A63EE">
        <w:rPr>
          <w:u w:val="single"/>
        </w:rPr>
        <w:t>miscalculated war</w:t>
      </w:r>
      <w:r>
        <w:t>.</w:t>
      </w:r>
    </w:p>
    <w:p w14:paraId="39F9A1B7" w14:textId="77777777" w:rsidR="00FE2E1E" w:rsidRPr="006A63EE" w:rsidRDefault="00FE2E1E" w:rsidP="00FE2E1E">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3" w:history="1">
        <w:r w:rsidRPr="00457B9A">
          <w:rPr>
            <w:rStyle w:val="Hyperlink"/>
          </w:rPr>
          <w:t>https://www.defenseone.com/ideas/2021/12/nuclear-command-and-control-satellites-should-be-limits/187472/</w:t>
        </w:r>
      </w:hyperlink>
      <w:r>
        <w:t>] Justin</w:t>
      </w:r>
    </w:p>
    <w:p w14:paraId="38BDB888" w14:textId="77777777" w:rsidR="00FE2E1E" w:rsidRPr="006A63EE" w:rsidRDefault="00FE2E1E" w:rsidP="00FE2E1E">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szCs w:val="24"/>
          <w:highlight w:val="green"/>
        </w:rPr>
        <w:t>menace</w:t>
      </w:r>
      <w:r w:rsidRPr="006A63EE">
        <w:rPr>
          <w:rStyle w:val="Emphasis"/>
          <w:sz w:val="24"/>
          <w:szCs w:val="24"/>
        </w:rPr>
        <w:t xml:space="preserve"> the </w:t>
      </w:r>
      <w:r w:rsidRPr="00C62E98">
        <w:rPr>
          <w:rStyle w:val="Emphasis"/>
          <w:sz w:val="24"/>
          <w:szCs w:val="24"/>
          <w:highlight w:val="green"/>
        </w:rPr>
        <w:t>outer space</w:t>
      </w:r>
      <w:r w:rsidRPr="006A63EE">
        <w:rPr>
          <w:rStyle w:val="Emphasis"/>
          <w:sz w:val="24"/>
          <w:szCs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615D0515" w14:textId="77777777" w:rsidR="00FE2E1E" w:rsidRPr="006A63EE" w:rsidRDefault="00FE2E1E" w:rsidP="00FE2E1E">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4898E200" w14:textId="77777777" w:rsidR="00FE2E1E" w:rsidRPr="006A63EE" w:rsidRDefault="00FE2E1E" w:rsidP="00FE2E1E">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2C22FF01" w14:textId="77777777" w:rsidR="00FE2E1E" w:rsidRPr="006A63EE" w:rsidRDefault="00FE2E1E" w:rsidP="00FE2E1E">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559D9D82" w14:textId="77777777" w:rsidR="00FE2E1E" w:rsidRPr="006A63EE" w:rsidRDefault="00FE2E1E" w:rsidP="00FE2E1E">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C62E98">
        <w:rPr>
          <w:rStyle w:val="Emphasis"/>
          <w:sz w:val="24"/>
          <w:szCs w:val="24"/>
          <w:highlight w:val="green"/>
        </w:rPr>
        <w:t>satellites</w:t>
      </w:r>
      <w:r w:rsidRPr="006A63EE">
        <w:rPr>
          <w:rStyle w:val="Emphasis"/>
          <w:sz w:val="24"/>
          <w:szCs w:val="24"/>
        </w:rPr>
        <w:t xml:space="preserve">, however, </w:t>
      </w:r>
      <w:r w:rsidRPr="00C62E98">
        <w:rPr>
          <w:rStyle w:val="Emphasis"/>
          <w:sz w:val="24"/>
          <w:szCs w:val="24"/>
          <w:highlight w:val="green"/>
        </w:rPr>
        <w:t>are growing</w:t>
      </w:r>
      <w:r w:rsidRPr="006A63EE">
        <w:rPr>
          <w:rStyle w:val="Emphasis"/>
          <w:sz w:val="24"/>
          <w:szCs w:val="24"/>
        </w:rPr>
        <w:t xml:space="preserve"> more </w:t>
      </w:r>
      <w:r w:rsidRPr="00C62E98">
        <w:rPr>
          <w:rStyle w:val="Emphasis"/>
          <w:sz w:val="24"/>
          <w:szCs w:val="24"/>
          <w:highlight w:val="green"/>
        </w:rPr>
        <w:t>vulnerable</w:t>
      </w:r>
      <w:r w:rsidRPr="006A63EE">
        <w:rPr>
          <w:sz w:val="16"/>
        </w:rPr>
        <w:t xml:space="preserve">, particularly to co-orbital anti-satellite weapons.  </w:t>
      </w:r>
    </w:p>
    <w:p w14:paraId="1AB05D65" w14:textId="77777777" w:rsidR="00FE2E1E" w:rsidRPr="006A63EE" w:rsidRDefault="00FE2E1E" w:rsidP="00FE2E1E">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7AFBA502" w14:textId="77777777" w:rsidR="00FE2E1E" w:rsidRPr="006A63EE" w:rsidRDefault="00FE2E1E" w:rsidP="00FE2E1E">
      <w:pPr>
        <w:rPr>
          <w:rStyle w:val="Emphasis"/>
          <w:sz w:val="24"/>
          <w:szCs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szCs w:val="24"/>
          <w:highlight w:val="green"/>
        </w:rPr>
        <w:t>nuclear war</w:t>
      </w:r>
      <w:r w:rsidRPr="006A63EE">
        <w:rPr>
          <w:rStyle w:val="Emphasis"/>
          <w:sz w:val="24"/>
          <w:szCs w:val="24"/>
        </w:rPr>
        <w:t xml:space="preserve"> might be </w:t>
      </w:r>
      <w:r w:rsidRPr="00C62E98">
        <w:rPr>
          <w:rStyle w:val="Emphasis"/>
          <w:sz w:val="24"/>
          <w:szCs w:val="24"/>
          <w:highlight w:val="green"/>
        </w:rPr>
        <w:t>triggered inadvertently</w:t>
      </w:r>
      <w:r w:rsidRPr="006A63EE">
        <w:rPr>
          <w:rStyle w:val="Emphasis"/>
          <w:sz w:val="24"/>
          <w:szCs w:val="24"/>
        </w:rPr>
        <w:t xml:space="preserve">.  </w:t>
      </w:r>
    </w:p>
    <w:p w14:paraId="22F63C35" w14:textId="77777777" w:rsidR="00FE2E1E" w:rsidRPr="006A63EE" w:rsidRDefault="00FE2E1E" w:rsidP="00FE2E1E">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5B70881B" w14:textId="77777777" w:rsidR="00FE2E1E" w:rsidRPr="006A63EE" w:rsidRDefault="00FE2E1E" w:rsidP="00FE2E1E">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07225F42" w14:textId="77777777" w:rsidR="00FE2E1E" w:rsidRPr="006A63EE" w:rsidRDefault="00FE2E1E" w:rsidP="00FE2E1E">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DF930EF" w14:textId="77777777" w:rsidR="00FE2E1E" w:rsidRPr="00635356" w:rsidRDefault="00FE2E1E" w:rsidP="00FE2E1E">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BD72AB4" w14:textId="77777777" w:rsidR="00FE2E1E" w:rsidRPr="00131706" w:rsidRDefault="00FE2E1E" w:rsidP="00FE2E1E">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588DE1D4" w14:textId="77777777" w:rsidR="00FE2E1E" w:rsidRPr="00B809EA" w:rsidRDefault="00FE2E1E" w:rsidP="00FE2E1E">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16"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561D62D2" w14:textId="77777777" w:rsidR="00FE2E1E" w:rsidRPr="00B809EA" w:rsidRDefault="00FE2E1E" w:rsidP="00FE2E1E">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40650634" w14:textId="77777777" w:rsidR="00FE2E1E" w:rsidRPr="00B809EA" w:rsidRDefault="00FE2E1E" w:rsidP="00FE2E1E">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17"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7EABD2A7" w14:textId="77777777" w:rsidR="00FE2E1E" w:rsidRPr="00B809EA" w:rsidRDefault="00FE2E1E" w:rsidP="00FE2E1E">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18"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20BD41BD" w14:textId="77777777" w:rsidR="00FE2E1E" w:rsidRPr="00934304" w:rsidRDefault="00FE2E1E" w:rsidP="00FE2E1E">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178FA6E3" w14:textId="77777777" w:rsidR="00FE2E1E" w:rsidRPr="006A63EE" w:rsidRDefault="00FE2E1E" w:rsidP="00FE2E1E">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25D431D6" w14:textId="77777777" w:rsidR="00FE2E1E" w:rsidRDefault="00FE2E1E" w:rsidP="00FE2E1E">
      <w:pPr>
        <w:pStyle w:val="Heading2"/>
      </w:pPr>
      <w:r>
        <w:t>1AC – Plan</w:t>
      </w:r>
    </w:p>
    <w:p w14:paraId="58889391" w14:textId="77777777" w:rsidR="00FE2E1E" w:rsidRDefault="00FE2E1E" w:rsidP="00FE2E1E">
      <w:pPr>
        <w:pStyle w:val="Heading4"/>
      </w:pPr>
      <w:r>
        <w:t>Plan – The appropriation of outer space through the production of space debris by private entities is unjust.</w:t>
      </w:r>
    </w:p>
    <w:p w14:paraId="0A91FDB1" w14:textId="77777777" w:rsidR="00FE2E1E" w:rsidRDefault="00FE2E1E" w:rsidP="00FE2E1E"/>
    <w:p w14:paraId="1DBE24E0" w14:textId="77777777" w:rsidR="00FE2E1E" w:rsidRDefault="00FE2E1E" w:rsidP="00FE2E1E">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22997A59" w14:textId="77777777" w:rsidR="00FE2E1E" w:rsidRDefault="00FE2E1E" w:rsidP="00FE2E1E">
      <w:pPr>
        <w:pStyle w:val="ListParagraph"/>
        <w:numPr>
          <w:ilvl w:val="0"/>
          <w:numId w:val="23"/>
        </w:numPr>
      </w:pPr>
      <w:r>
        <w:t>Private entities: Non-governmental</w:t>
      </w:r>
    </w:p>
    <w:p w14:paraId="74F75B0E" w14:textId="77777777" w:rsidR="00FE2E1E" w:rsidRPr="001D570B" w:rsidRDefault="00FE2E1E" w:rsidP="00FE2E1E">
      <w:pPr>
        <w:pStyle w:val="ListParagraph"/>
        <w:numPr>
          <w:ilvl w:val="0"/>
          <w:numId w:val="23"/>
        </w:numPr>
      </w:pPr>
      <w:r>
        <w:t>Space debris: Non-functional Space Objects</w:t>
      </w:r>
    </w:p>
    <w:p w14:paraId="506D272A" w14:textId="77777777" w:rsidR="00FE2E1E" w:rsidRPr="00612602" w:rsidRDefault="00FE2E1E" w:rsidP="00FE2E1E">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9" w:history="1">
        <w:r w:rsidRPr="008E3DAC">
          <w:rPr>
            <w:rStyle w:val="Hyperlink"/>
          </w:rPr>
          <w:t>https://www.culsr.org/articles/the-international-legal-regulation-of-space-debris</w:t>
        </w:r>
      </w:hyperlink>
      <w:r>
        <w:t>] Justin</w:t>
      </w:r>
    </w:p>
    <w:p w14:paraId="06845280" w14:textId="77777777" w:rsidR="00FE2E1E" w:rsidRPr="00934304" w:rsidRDefault="00FE2E1E" w:rsidP="00FE2E1E">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in order </w:t>
      </w:r>
      <w:r w:rsidRPr="00C62E98">
        <w:rPr>
          <w:highlight w:val="green"/>
          <w:u w:val="single"/>
        </w:rPr>
        <w:t xml:space="preserve">to </w:t>
      </w:r>
      <w:r w:rsidRPr="00C62E98">
        <w:rPr>
          <w:rStyle w:val="Emphasis"/>
          <w:highlight w:val="green"/>
        </w:rPr>
        <w:t>avoid</w:t>
      </w:r>
      <w:r w:rsidRPr="00934304">
        <w:rPr>
          <w:rStyle w:val="Emphasis"/>
        </w:rPr>
        <w:t xml:space="preserve"> the Outer Space Treaty’s aforementioned financial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1D5D9C9E" w14:textId="77777777" w:rsidR="00FE2E1E" w:rsidRPr="00934304" w:rsidRDefault="00FE2E1E" w:rsidP="00FE2E1E">
      <w:pPr>
        <w:rPr>
          <w:sz w:val="14"/>
        </w:rPr>
      </w:pPr>
      <w:r w:rsidRPr="00934304">
        <w:rPr>
          <w:sz w:val="14"/>
        </w:rPr>
        <w:t xml:space="preserve">Due to the Treaty’s weakness, </w:t>
      </w:r>
      <w:r w:rsidRPr="00934304">
        <w:rPr>
          <w:u w:val="single"/>
        </w:rPr>
        <w:t xml:space="preserve">many of the aforementioned scholars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2B4E2201" w14:textId="77777777" w:rsidR="00FE2E1E" w:rsidRPr="00934304" w:rsidRDefault="00FE2E1E" w:rsidP="00FE2E1E">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in order </w:t>
      </w:r>
      <w:r w:rsidRPr="00C62E98">
        <w:rPr>
          <w:rStyle w:val="Emphasis"/>
          <w:highlight w:val="green"/>
        </w:rPr>
        <w:t>to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6F7B5A93" w14:textId="77777777" w:rsidR="00FE2E1E" w:rsidRDefault="00FE2E1E" w:rsidP="00FE2E1E"/>
    <w:p w14:paraId="6A4EADEA" w14:textId="77777777" w:rsidR="00FE2E1E" w:rsidRDefault="00FE2E1E" w:rsidP="00FE2E1E">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6772D53A" w14:textId="77777777" w:rsidR="00FE2E1E" w:rsidRPr="00431518" w:rsidRDefault="00FE2E1E" w:rsidP="00FE2E1E">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2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3B6B0F80" w14:textId="77777777" w:rsidR="00FE2E1E" w:rsidRPr="001D570B" w:rsidRDefault="00FE2E1E" w:rsidP="00FE2E1E">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removal[119]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projects</w:t>
      </w:r>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153E7DE4" w14:textId="77777777" w:rsidR="00FE2E1E" w:rsidRPr="001D570B" w:rsidRDefault="00FE2E1E" w:rsidP="00FE2E1E">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197045E2" w14:textId="77777777" w:rsidR="00FE2E1E" w:rsidRPr="00431518" w:rsidRDefault="00FE2E1E" w:rsidP="00FE2E1E">
      <w:pPr>
        <w:rPr>
          <w:sz w:val="14"/>
        </w:rPr>
      </w:pPr>
      <w:r w:rsidRPr="00431518">
        <w:rPr>
          <w:u w:val="single"/>
        </w:rPr>
        <w:t>In support of the aforementioned OST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0335AF78" w14:textId="77777777" w:rsidR="00FE2E1E" w:rsidRPr="00431518" w:rsidRDefault="00FE2E1E" w:rsidP="00FE2E1E">
      <w:pPr>
        <w:rPr>
          <w:sz w:val="14"/>
        </w:rPr>
      </w:pPr>
      <w:r w:rsidRPr="00431518">
        <w:rPr>
          <w:sz w:val="14"/>
        </w:rPr>
        <w:t>Title 51, of the United States Code, is further amended by adding at the end the following:</w:t>
      </w:r>
    </w:p>
    <w:p w14:paraId="3D994332" w14:textId="77777777" w:rsidR="00FE2E1E" w:rsidRPr="00431518" w:rsidRDefault="00FE2E1E" w:rsidP="00FE2E1E">
      <w:pPr>
        <w:rPr>
          <w:sz w:val="14"/>
        </w:rPr>
      </w:pPr>
      <w:r w:rsidRPr="00431518">
        <w:rPr>
          <w:sz w:val="14"/>
        </w:rPr>
        <w:t>CHAPTER 802—ADMINISTRATIVE PROVISIONS RELATED TO CERTIFICATION AND PERMITTING</w:t>
      </w:r>
    </w:p>
    <w:p w14:paraId="3BB39C46" w14:textId="77777777" w:rsidR="00FE2E1E" w:rsidRPr="00431518" w:rsidRDefault="00FE2E1E" w:rsidP="00FE2E1E">
      <w:pPr>
        <w:rPr>
          <w:u w:val="single"/>
        </w:rPr>
      </w:pPr>
      <w:r w:rsidRPr="00431518">
        <w:rPr>
          <w:sz w:val="14"/>
        </w:rPr>
        <w:t xml:space="preserve">§ 802XX. </w:t>
      </w:r>
      <w:r w:rsidRPr="00431518">
        <w:rPr>
          <w:u w:val="single"/>
        </w:rPr>
        <w:t>Orbital use fee purpose</w:t>
      </w:r>
    </w:p>
    <w:p w14:paraId="747F025E" w14:textId="77777777" w:rsidR="00FE2E1E" w:rsidRPr="00431518" w:rsidRDefault="00FE2E1E" w:rsidP="00FE2E1E">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478AC14A" w14:textId="77777777" w:rsidR="00FE2E1E" w:rsidRPr="00431518" w:rsidRDefault="00FE2E1E" w:rsidP="00FE2E1E">
      <w:pPr>
        <w:rPr>
          <w:sz w:val="14"/>
        </w:rPr>
      </w:pPr>
      <w:r w:rsidRPr="00431518">
        <w:rPr>
          <w:sz w:val="14"/>
        </w:rPr>
        <w:t>§ 802XX. Administrative authority</w:t>
      </w:r>
    </w:p>
    <w:p w14:paraId="31261883" w14:textId="77777777" w:rsidR="00FE2E1E" w:rsidRPr="001D570B" w:rsidRDefault="00FE2E1E" w:rsidP="00FE2E1E">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1D873142" w14:textId="77777777" w:rsidR="00FE2E1E" w:rsidRPr="00431518" w:rsidRDefault="00FE2E1E" w:rsidP="00FE2E1E">
      <w:pPr>
        <w:rPr>
          <w:sz w:val="14"/>
        </w:rPr>
      </w:pPr>
      <w:r w:rsidRPr="00431518">
        <w:rPr>
          <w:sz w:val="14"/>
        </w:rPr>
        <w:t>(1) a certification under chapter 801; or</w:t>
      </w:r>
    </w:p>
    <w:p w14:paraId="66797862" w14:textId="77777777" w:rsidR="00FE2E1E" w:rsidRPr="00431518" w:rsidRDefault="00FE2E1E" w:rsidP="00FE2E1E">
      <w:pPr>
        <w:rPr>
          <w:sz w:val="14"/>
        </w:rPr>
      </w:pPr>
      <w:r w:rsidRPr="00431518">
        <w:rPr>
          <w:sz w:val="14"/>
        </w:rPr>
        <w:t>(2) a permit under chapter 802.</w:t>
      </w:r>
    </w:p>
    <w:p w14:paraId="5D0C2569" w14:textId="77777777" w:rsidR="00FE2E1E" w:rsidRPr="00431518" w:rsidRDefault="00FE2E1E" w:rsidP="00FE2E1E">
      <w:pPr>
        <w:rPr>
          <w:sz w:val="14"/>
        </w:rPr>
      </w:pPr>
      <w:r w:rsidRPr="00431518">
        <w:rPr>
          <w:sz w:val="14"/>
        </w:rPr>
        <w:t>V. Conclusion</w:t>
      </w:r>
    </w:p>
    <w:p w14:paraId="360416DF" w14:textId="77777777" w:rsidR="00FE2E1E" w:rsidRPr="00072DC2" w:rsidRDefault="00FE2E1E" w:rsidP="00FE2E1E">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55EE27CD" w14:textId="77777777" w:rsidR="00FE2E1E" w:rsidRDefault="00FE2E1E" w:rsidP="00FE2E1E">
      <w:pPr>
        <w:rPr>
          <w:sz w:val="14"/>
        </w:rPr>
      </w:pPr>
    </w:p>
    <w:p w14:paraId="2C79C58E" w14:textId="77777777" w:rsidR="00FE2E1E" w:rsidRDefault="00FE2E1E" w:rsidP="00FE2E1E">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569CA982" w14:textId="77777777" w:rsidR="00FE2E1E" w:rsidRPr="00431518" w:rsidRDefault="00FE2E1E" w:rsidP="00FE2E1E">
      <w:r w:rsidRPr="00431518">
        <w:rPr>
          <w:rStyle w:val="Style13ptBold"/>
        </w:rPr>
        <w:t>Lavars 20</w:t>
      </w:r>
      <w:r>
        <w:t xml:space="preserve">. </w:t>
      </w:r>
      <w:r w:rsidRPr="00431518">
        <w:t>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Masters degree in communications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2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531FC0A9" w14:textId="77777777" w:rsidR="00FE2E1E" w:rsidRPr="00431518" w:rsidRDefault="00FE2E1E" w:rsidP="00FE2E1E">
      <w:pPr>
        <w:rPr>
          <w:rStyle w:val="Emphasis"/>
        </w:rPr>
      </w:pPr>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Kaffine, professor of economics at the University of Colorado Boulder and co-author on the paper. As part of their study, the researchers also projected how the introduction of an orbital-use fee would impact the value of the satellite industry as a whole.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51B765AA" w14:textId="77777777" w:rsidR="00FE2E1E" w:rsidRDefault="00FE2E1E" w:rsidP="00FE2E1E">
      <w:pPr>
        <w:pStyle w:val="Heading2"/>
      </w:pPr>
      <w:r>
        <w:t>FW</w:t>
      </w:r>
    </w:p>
    <w:p w14:paraId="03C3FE75" w14:textId="77777777" w:rsidR="00FE2E1E" w:rsidRPr="00CE11B7" w:rsidRDefault="00FE2E1E" w:rsidP="00FE2E1E">
      <w:pPr>
        <w:pStyle w:val="Heading4"/>
      </w:pPr>
      <w:r w:rsidRPr="00CE11B7">
        <w:t>The standard is maximizing life. Prefer it:</w:t>
      </w:r>
    </w:p>
    <w:p w14:paraId="11057DDD" w14:textId="77777777" w:rsidR="00FE2E1E" w:rsidRDefault="00FE2E1E" w:rsidP="00FE2E1E">
      <w:pPr>
        <w:pStyle w:val="Heading4"/>
      </w:pPr>
      <w:r w:rsidRPr="00CE11B7">
        <w:t xml:space="preserve">[1] Actor </w:t>
      </w:r>
      <w:r>
        <w:t>spec</w:t>
      </w:r>
      <w:r w:rsidRPr="00CE11B7">
        <w:t xml:space="preserve">: util is the best for governments, which is the actor in the rez – multiple warrants: </w:t>
      </w:r>
    </w:p>
    <w:p w14:paraId="1ABA32F9" w14:textId="77777777" w:rsidR="00FE2E1E" w:rsidRDefault="00FE2E1E" w:rsidP="00FE2E1E">
      <w:pPr>
        <w:pStyle w:val="Heading4"/>
      </w:pPr>
      <w:r w:rsidRPr="00CE11B7">
        <w:t>[a] Governments must aggregate since every policy benefits some and harms others, which also means side constraints freeze action.</w:t>
      </w:r>
    </w:p>
    <w:p w14:paraId="744229F5" w14:textId="77777777" w:rsidR="00FE2E1E" w:rsidRDefault="00FE2E1E" w:rsidP="00FE2E1E">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2950A25A" w14:textId="77777777" w:rsidR="00FE2E1E" w:rsidRPr="00402E94" w:rsidRDefault="00FE2E1E" w:rsidP="00FE2E1E">
      <w:pPr>
        <w:pStyle w:val="Heading4"/>
        <w:ind w:left="720"/>
      </w:pPr>
      <w:r>
        <w:t>[c] No act omission distinction – governments are responsible for everything in the public sphere and have yes/no bills so inaction is an implicit authorization of action.</w:t>
      </w:r>
    </w:p>
    <w:p w14:paraId="15712466" w14:textId="77777777" w:rsidR="00FE2E1E" w:rsidRDefault="00FE2E1E" w:rsidP="00FE2E1E">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08E1E65" w14:textId="77777777" w:rsidR="00FE2E1E" w:rsidRPr="0010606C" w:rsidRDefault="00FE2E1E" w:rsidP="00FE2E1E">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5730CB27" w14:textId="77777777" w:rsidR="00FE2E1E" w:rsidRPr="001A154F" w:rsidRDefault="00FE2E1E" w:rsidP="00FE2E1E">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05EE756E" w14:textId="77777777" w:rsidR="00FE2E1E" w:rsidRPr="00CE11B7" w:rsidRDefault="00FE2E1E" w:rsidP="00FE2E1E">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281BC3C5" w14:textId="77777777" w:rsidR="00FE2E1E" w:rsidRPr="00CE11B7" w:rsidRDefault="00FE2E1E" w:rsidP="00FE2E1E">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4C3228FE" w14:textId="77777777" w:rsidR="00FE2E1E" w:rsidRPr="00CE11B7" w:rsidRDefault="00FE2E1E" w:rsidP="00FE2E1E">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B5B7C9A" w14:textId="77777777" w:rsidR="00FE2E1E" w:rsidRPr="00941301" w:rsidRDefault="00FE2E1E" w:rsidP="00FE2E1E">
      <w:pPr>
        <w:pStyle w:val="Heading4"/>
      </w:pPr>
      <w:r w:rsidRPr="00941301">
        <w:t>[</w:t>
      </w:r>
      <w:r>
        <w:t>3</w:t>
      </w:r>
      <w:r w:rsidRPr="00941301">
        <w:t>] Extinction outweighs under any framework</w:t>
      </w:r>
    </w:p>
    <w:p w14:paraId="3FC8021A" w14:textId="77777777" w:rsidR="00FE2E1E" w:rsidRPr="00941301" w:rsidRDefault="00FE2E1E" w:rsidP="00FE2E1E">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77057755" w14:textId="77777777" w:rsidR="00FE2E1E" w:rsidRDefault="00FE2E1E" w:rsidP="00FE2E1E">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27BFFA8E" w14:textId="77777777" w:rsidR="00FE2E1E" w:rsidRDefault="00FE2E1E" w:rsidP="00FE2E1E">
      <w:pPr>
        <w:pStyle w:val="Heading2"/>
      </w:pPr>
      <w:r>
        <w:t>Underview</w:t>
      </w:r>
    </w:p>
    <w:p w14:paraId="0AFBEB09" w14:textId="77777777" w:rsidR="00FE2E1E" w:rsidRDefault="00FE2E1E" w:rsidP="00FE2E1E">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7D747CC0" w14:textId="77777777" w:rsidR="00FE2E1E" w:rsidRPr="00774EAE" w:rsidRDefault="00FE2E1E" w:rsidP="00FE2E1E"/>
    <w:p w14:paraId="78E2D2B3" w14:textId="77777777" w:rsidR="00FE2E1E" w:rsidRPr="00916BB1" w:rsidRDefault="00FE2E1E" w:rsidP="00FE2E1E">
      <w:pPr>
        <w:pStyle w:val="Heading4"/>
        <w:spacing w:before="0" w:line="240" w:lineRule="auto"/>
      </w:pPr>
      <w:r>
        <w:t xml:space="preserve">2] 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30BA0E18" w14:textId="77777777" w:rsidR="00FE2E1E" w:rsidRDefault="00FE2E1E" w:rsidP="00FE2E1E">
      <w:r>
        <w:t xml:space="preserve">Raymond </w:t>
      </w:r>
      <w:r>
        <w:rPr>
          <w:rStyle w:val="Style13ptBold"/>
        </w:rPr>
        <w:t>Duvall 6</w:t>
      </w:r>
      <w:r>
        <w:t xml:space="preserve"> – Professor of Political Science @ Univ of Minnesota, Taking Sovereignty Out of This World: Space Weapons and Empire of the Future, October 2006, </w:t>
      </w:r>
      <w:hyperlink r:id="rId22" w:history="1">
        <w:r w:rsidRPr="008E3DAC">
          <w:rPr>
            <w:rStyle w:val="Hyperlink"/>
          </w:rPr>
          <w:t>https://www.files.ethz.ch/isn/111193/Taking%20Sovereignty%20Out%20of%20This%20World.pdf</w:t>
        </w:r>
      </w:hyperlink>
      <w:r>
        <w:t xml:space="preserve"> </w:t>
      </w:r>
    </w:p>
    <w:p w14:paraId="6CBB8C4D" w14:textId="77777777" w:rsidR="00FE2E1E" w:rsidRDefault="00FE2E1E" w:rsidP="00FE2E1E">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Herz’s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r w:rsidRPr="00916BB1">
        <w:rPr>
          <w:sz w:val="8"/>
          <w:szCs w:val="20"/>
        </w:rPr>
        <w:t>The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xml:space="preserve">.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xml:space="preserve">. If our argument is even half correct, the claim with which this paper began—that </w:t>
      </w:r>
      <w:r w:rsidRPr="00916BB1">
        <w:rPr>
          <w:sz w:val="8"/>
          <w:szCs w:val="20"/>
        </w:rPr>
        <w:t>modes of political killing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for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7B7F10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45C611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2"/>
  </w:num>
  <w:num w:numId="13">
    <w:abstractNumId w:val="19"/>
  </w:num>
  <w:num w:numId="14">
    <w:abstractNumId w:val="0"/>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2E1E"/>
    <w:rsid w:val="000139A3"/>
    <w:rsid w:val="00100833"/>
    <w:rsid w:val="00104529"/>
    <w:rsid w:val="00105942"/>
    <w:rsid w:val="00107396"/>
    <w:rsid w:val="00144A4C"/>
    <w:rsid w:val="00171426"/>
    <w:rsid w:val="00176AB0"/>
    <w:rsid w:val="00177B7D"/>
    <w:rsid w:val="0018322D"/>
    <w:rsid w:val="001B5776"/>
    <w:rsid w:val="001E527A"/>
    <w:rsid w:val="001F7072"/>
    <w:rsid w:val="001F78CE"/>
    <w:rsid w:val="00251FC7"/>
    <w:rsid w:val="002855A7"/>
    <w:rsid w:val="002B146A"/>
    <w:rsid w:val="002B5E17"/>
    <w:rsid w:val="002C392C"/>
    <w:rsid w:val="00315690"/>
    <w:rsid w:val="00316B75"/>
    <w:rsid w:val="00325646"/>
    <w:rsid w:val="003460F2"/>
    <w:rsid w:val="0038158C"/>
    <w:rsid w:val="003902BA"/>
    <w:rsid w:val="003A09E2"/>
    <w:rsid w:val="00407037"/>
    <w:rsid w:val="004605D6"/>
    <w:rsid w:val="004A662C"/>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2E1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DF331"/>
  <w15:chartTrackingRefBased/>
  <w15:docId w15:val="{6D4BC8B2-36BC-4518-874F-CAD6E01BC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2E1E"/>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FE2E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FE2E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FE2E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E2E1E"/>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FE2E1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FE2E1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E2E1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E2E1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E2E1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E2E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2E1E"/>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FE2E1E"/>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FE2E1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FE2E1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E2E1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E2E1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2E1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E2E1E"/>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E2E1E"/>
    <w:rPr>
      <w:color w:val="auto"/>
      <w:u w:val="none"/>
    </w:rPr>
  </w:style>
  <w:style w:type="character" w:styleId="FollowedHyperlink">
    <w:name w:val="FollowedHyperlink"/>
    <w:basedOn w:val="DefaultParagraphFont"/>
    <w:uiPriority w:val="99"/>
    <w:unhideWhenUsed/>
    <w:rsid w:val="00FE2E1E"/>
    <w:rPr>
      <w:color w:val="auto"/>
      <w:u w:val="none"/>
    </w:rPr>
  </w:style>
  <w:style w:type="character" w:customStyle="1" w:styleId="Heading5Char">
    <w:name w:val="Heading 5 Char"/>
    <w:aliases w:val="Text Char"/>
    <w:basedOn w:val="DefaultParagraphFont"/>
    <w:link w:val="Heading5"/>
    <w:rsid w:val="00FE2E1E"/>
    <w:rPr>
      <w:rFonts w:ascii="Cambria" w:eastAsia="Times New Roman" w:hAnsi="Cambria"/>
      <w:b/>
      <w:bCs/>
      <w:i/>
      <w:iCs/>
      <w:sz w:val="20"/>
      <w:lang w:bidi="en-US"/>
    </w:rPr>
  </w:style>
  <w:style w:type="character" w:customStyle="1" w:styleId="Heading6Char">
    <w:name w:val="Heading 6 Char"/>
    <w:basedOn w:val="DefaultParagraphFont"/>
    <w:link w:val="Heading6"/>
    <w:rsid w:val="00FE2E1E"/>
    <w:rPr>
      <w:rFonts w:ascii="Cambria" w:eastAsia="Times New Roman" w:hAnsi="Cambria"/>
      <w:b/>
      <w:bCs/>
      <w:i/>
      <w:iCs/>
      <w:sz w:val="20"/>
      <w:lang w:bidi="en-US"/>
    </w:rPr>
  </w:style>
  <w:style w:type="character" w:customStyle="1" w:styleId="Heading7Char">
    <w:name w:val="Heading 7 Char"/>
    <w:basedOn w:val="DefaultParagraphFont"/>
    <w:link w:val="Heading7"/>
    <w:rsid w:val="00FE2E1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FE2E1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FE2E1E"/>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FE2E1E"/>
    <w:rPr>
      <w:color w:val="605E5C"/>
      <w:shd w:val="clear" w:color="auto" w:fill="E1DFDD"/>
    </w:rPr>
  </w:style>
  <w:style w:type="paragraph" w:styleId="ListParagraph">
    <w:name w:val="List Paragraph"/>
    <w:aliases w:val="6 font"/>
    <w:basedOn w:val="Normal"/>
    <w:uiPriority w:val="99"/>
    <w:unhideWhenUsed/>
    <w:qFormat/>
    <w:rsid w:val="00FE2E1E"/>
    <w:pPr>
      <w:ind w:left="720"/>
      <w:contextualSpacing/>
    </w:pPr>
  </w:style>
  <w:style w:type="paragraph" w:customStyle="1" w:styleId="Emphasis1">
    <w:name w:val="Emphasis1"/>
    <w:basedOn w:val="Normal"/>
    <w:link w:val="Emphasis"/>
    <w:autoRedefine/>
    <w:uiPriority w:val="7"/>
    <w:qFormat/>
    <w:rsid w:val="00FE2E1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E2E1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FE2E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FE2E1E"/>
    <w:rPr>
      <w:u w:val="single"/>
    </w:rPr>
  </w:style>
  <w:style w:type="paragraph" w:styleId="Title">
    <w:name w:val="Title"/>
    <w:aliases w:val="Cites and Cards,UNDERLINE,Bold Underlined,title,Block Heading,Read This"/>
    <w:basedOn w:val="Normal"/>
    <w:next w:val="Normal"/>
    <w:link w:val="TitleChar"/>
    <w:uiPriority w:val="6"/>
    <w:qFormat/>
    <w:rsid w:val="00FE2E1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FE2E1E"/>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FE2E1E"/>
  </w:style>
  <w:style w:type="paragraph" w:styleId="DocumentMap">
    <w:name w:val="Document Map"/>
    <w:basedOn w:val="Normal"/>
    <w:link w:val="DocumentMapChar"/>
    <w:uiPriority w:val="99"/>
    <w:unhideWhenUsed/>
    <w:rsid w:val="00FE2E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E2E1E"/>
    <w:rPr>
      <w:rFonts w:ascii="Lucida Grande" w:hAnsi="Lucida Grande" w:cs="Lucida Grande"/>
      <w:sz w:val="24"/>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FE2E1E"/>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FE2E1E"/>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FE2E1E"/>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FE2E1E"/>
    <w:rPr>
      <w:rFonts w:ascii="Tahoma" w:hAnsi="Tahoma" w:cs="Tahoma"/>
      <w:szCs w:val="16"/>
    </w:rPr>
  </w:style>
  <w:style w:type="character" w:customStyle="1" w:styleId="BalloonTextChar">
    <w:name w:val="Balloon Text Char"/>
    <w:basedOn w:val="DefaultParagraphFont"/>
    <w:link w:val="BalloonText"/>
    <w:uiPriority w:val="99"/>
    <w:rsid w:val="00FE2E1E"/>
    <w:rPr>
      <w:rFonts w:ascii="Tahoma" w:hAnsi="Tahoma" w:cs="Tahoma"/>
      <w:szCs w:val="16"/>
    </w:rPr>
  </w:style>
  <w:style w:type="paragraph" w:styleId="Header">
    <w:name w:val="header"/>
    <w:basedOn w:val="Normal"/>
    <w:link w:val="HeaderChar"/>
    <w:uiPriority w:val="99"/>
    <w:unhideWhenUsed/>
    <w:qFormat/>
    <w:rsid w:val="00FE2E1E"/>
    <w:pPr>
      <w:tabs>
        <w:tab w:val="center" w:pos="4680"/>
        <w:tab w:val="right" w:pos="9360"/>
      </w:tabs>
    </w:pPr>
  </w:style>
  <w:style w:type="character" w:customStyle="1" w:styleId="HeaderChar">
    <w:name w:val="Header Char"/>
    <w:basedOn w:val="DefaultParagraphFont"/>
    <w:link w:val="Header"/>
    <w:uiPriority w:val="99"/>
    <w:rsid w:val="00FE2E1E"/>
    <w:rPr>
      <w:rFonts w:ascii="Calibri" w:hAnsi="Calibri"/>
    </w:rPr>
  </w:style>
  <w:style w:type="paragraph" w:styleId="Footer">
    <w:name w:val="footer"/>
    <w:basedOn w:val="Normal"/>
    <w:link w:val="FooterChar"/>
    <w:uiPriority w:val="99"/>
    <w:unhideWhenUsed/>
    <w:rsid w:val="00FE2E1E"/>
    <w:pPr>
      <w:tabs>
        <w:tab w:val="center" w:pos="4680"/>
        <w:tab w:val="right" w:pos="9360"/>
      </w:tabs>
    </w:pPr>
  </w:style>
  <w:style w:type="character" w:customStyle="1" w:styleId="FooterChar">
    <w:name w:val="Footer Char"/>
    <w:basedOn w:val="DefaultParagraphFont"/>
    <w:link w:val="Footer"/>
    <w:uiPriority w:val="99"/>
    <w:rsid w:val="00FE2E1E"/>
    <w:rPr>
      <w:rFonts w:ascii="Calibri" w:hAnsi="Calibri"/>
    </w:rPr>
  </w:style>
  <w:style w:type="character" w:customStyle="1" w:styleId="m4841727538114946087gmail-styleunderline">
    <w:name w:val="m_4841727538114946087gmail-styleunderline"/>
    <w:basedOn w:val="DefaultParagraphFont"/>
    <w:rsid w:val="00FE2E1E"/>
  </w:style>
  <w:style w:type="paragraph" w:customStyle="1" w:styleId="Analytic">
    <w:name w:val="Analytic"/>
    <w:basedOn w:val="Normal"/>
    <w:link w:val="AnalyticChar"/>
    <w:autoRedefine/>
    <w:rsid w:val="00FE2E1E"/>
    <w:rPr>
      <w:b/>
      <w:sz w:val="24"/>
    </w:rPr>
  </w:style>
  <w:style w:type="paragraph" w:customStyle="1" w:styleId="BreakTag">
    <w:name w:val="Break Tag"/>
    <w:basedOn w:val="Normal"/>
    <w:autoRedefine/>
    <w:uiPriority w:val="4"/>
    <w:qFormat/>
    <w:rsid w:val="00FE2E1E"/>
    <w:pPr>
      <w:spacing w:before="240"/>
    </w:pPr>
    <w:rPr>
      <w:b/>
      <w:sz w:val="26"/>
    </w:rPr>
  </w:style>
  <w:style w:type="paragraph" w:customStyle="1" w:styleId="BreakBlock">
    <w:name w:val="Break Block"/>
    <w:basedOn w:val="Normal"/>
    <w:link w:val="BreakBlockChar"/>
    <w:autoRedefine/>
    <w:qFormat/>
    <w:rsid w:val="00FE2E1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E2E1E"/>
    <w:rPr>
      <w:rFonts w:ascii="Arial Bold" w:hAnsi="Arial Bold"/>
      <w:b/>
      <w:caps/>
      <w:sz w:val="32"/>
      <w:u w:val="single"/>
    </w:rPr>
  </w:style>
  <w:style w:type="character" w:customStyle="1" w:styleId="Mention1">
    <w:name w:val="Mention1"/>
    <w:basedOn w:val="DefaultParagraphFont"/>
    <w:uiPriority w:val="99"/>
    <w:semiHidden/>
    <w:unhideWhenUsed/>
    <w:rsid w:val="00FE2E1E"/>
    <w:rPr>
      <w:color w:val="2B579A"/>
      <w:shd w:val="clear" w:color="auto" w:fill="E6E6E6"/>
    </w:rPr>
  </w:style>
  <w:style w:type="character" w:customStyle="1" w:styleId="UnresolvedMention1">
    <w:name w:val="Unresolved Mention1"/>
    <w:basedOn w:val="DefaultParagraphFont"/>
    <w:uiPriority w:val="99"/>
    <w:unhideWhenUsed/>
    <w:rsid w:val="00FE2E1E"/>
    <w:rPr>
      <w:color w:val="808080"/>
      <w:shd w:val="clear" w:color="auto" w:fill="E6E6E6"/>
    </w:rPr>
  </w:style>
  <w:style w:type="paragraph" w:customStyle="1" w:styleId="evidencetext">
    <w:name w:val="evidence text"/>
    <w:basedOn w:val="Normal"/>
    <w:link w:val="evidencetextChar1"/>
    <w:qFormat/>
    <w:rsid w:val="00FE2E1E"/>
    <w:pPr>
      <w:ind w:left="432" w:right="432"/>
    </w:pPr>
    <w:rPr>
      <w:color w:val="000000"/>
      <w:lang w:val="x-none" w:eastAsia="x-none"/>
    </w:rPr>
  </w:style>
  <w:style w:type="character" w:customStyle="1" w:styleId="evidencetextChar1">
    <w:name w:val="evidence text Char1"/>
    <w:link w:val="evidencetext"/>
    <w:rsid w:val="00FE2E1E"/>
    <w:rPr>
      <w:rFonts w:ascii="Calibri" w:hAnsi="Calibri"/>
      <w:color w:val="000000"/>
      <w:lang w:val="x-none" w:eastAsia="x-none"/>
    </w:rPr>
  </w:style>
  <w:style w:type="character" w:customStyle="1" w:styleId="Author-Date">
    <w:name w:val="Author-Date"/>
    <w:qFormat/>
    <w:rsid w:val="00FE2E1E"/>
    <w:rPr>
      <w:b/>
      <w:sz w:val="24"/>
    </w:rPr>
  </w:style>
  <w:style w:type="paragraph" w:customStyle="1" w:styleId="Nothing">
    <w:name w:val="Nothing"/>
    <w:link w:val="NothingChar"/>
    <w:qFormat/>
    <w:rsid w:val="00FE2E1E"/>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FE2E1E"/>
    <w:rPr>
      <w:rFonts w:eastAsia="Times New Roman"/>
      <w:u w:val="single"/>
    </w:rPr>
  </w:style>
  <w:style w:type="character" w:customStyle="1" w:styleId="Style4Char">
    <w:name w:val="Style4 Char"/>
    <w:link w:val="Style4"/>
    <w:rsid w:val="00FE2E1E"/>
    <w:rPr>
      <w:rFonts w:ascii="Calibri" w:eastAsia="Times New Roman" w:hAnsi="Calibri"/>
      <w:u w:val="single"/>
    </w:rPr>
  </w:style>
  <w:style w:type="character" w:customStyle="1" w:styleId="cardChar">
    <w:name w:val="card Char"/>
    <w:aliases w:val="Bold Cite Char Char,Speed Cite Char"/>
    <w:basedOn w:val="DefaultParagraphFont"/>
    <w:rsid w:val="00FE2E1E"/>
    <w:rPr>
      <w:rFonts w:ascii="Calibri" w:hAnsi="Calibri" w:cs="Calibri"/>
      <w:u w:val="single"/>
    </w:rPr>
  </w:style>
  <w:style w:type="character" w:customStyle="1" w:styleId="term">
    <w:name w:val="term"/>
    <w:basedOn w:val="DefaultParagraphFont"/>
    <w:rsid w:val="00FE2E1E"/>
  </w:style>
  <w:style w:type="character" w:customStyle="1" w:styleId="Style1Char">
    <w:name w:val="Style1 Char"/>
    <w:rsid w:val="00FE2E1E"/>
    <w:rPr>
      <w:rFonts w:ascii="Times New Roman" w:eastAsia="SimSun" w:hAnsi="Times New Roman" w:cs="Times New Roman"/>
      <w:sz w:val="20"/>
      <w:szCs w:val="24"/>
      <w:u w:val="single"/>
      <w:lang w:eastAsia="zh-CN"/>
    </w:rPr>
  </w:style>
  <w:style w:type="character" w:customStyle="1" w:styleId="Styleunderline11pt">
    <w:name w:val="Style underline + 11 pt"/>
    <w:rsid w:val="00FE2E1E"/>
    <w:rPr>
      <w:rFonts w:ascii="Times New Roman" w:hAnsi="Times New Roman"/>
      <w:sz w:val="20"/>
      <w:u w:val="single"/>
    </w:rPr>
  </w:style>
  <w:style w:type="paragraph" w:customStyle="1" w:styleId="Stylecard11pt">
    <w:name w:val="Style card + 11 pt"/>
    <w:basedOn w:val="Normal"/>
    <w:link w:val="Stylecard11ptChar"/>
    <w:qFormat/>
    <w:rsid w:val="00FE2E1E"/>
    <w:pPr>
      <w:ind w:left="288" w:right="288"/>
    </w:pPr>
    <w:rPr>
      <w:rFonts w:eastAsia="SimSun"/>
      <w:lang w:eastAsia="zh-CN"/>
    </w:rPr>
  </w:style>
  <w:style w:type="character" w:customStyle="1" w:styleId="Stylecard11ptChar">
    <w:name w:val="Style card + 11 pt Char"/>
    <w:link w:val="Stylecard11pt"/>
    <w:rsid w:val="00FE2E1E"/>
    <w:rPr>
      <w:rFonts w:ascii="Calibri" w:eastAsia="SimSun" w:hAnsi="Calibri"/>
      <w:lang w:eastAsia="zh-CN"/>
    </w:rPr>
  </w:style>
  <w:style w:type="paragraph" w:customStyle="1" w:styleId="Minimize">
    <w:name w:val="Minimize"/>
    <w:basedOn w:val="Normal"/>
    <w:next w:val="Normal"/>
    <w:link w:val="MinimizeChar"/>
    <w:qFormat/>
    <w:rsid w:val="00FE2E1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FE2E1E"/>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FE2E1E"/>
    <w:pPr>
      <w:spacing w:after="0" w:line="240" w:lineRule="auto"/>
    </w:pPr>
    <w:rPr>
      <w:rFonts w:ascii="Arial" w:hAnsi="Arial" w:cs="Arial"/>
      <w:u w:val="single"/>
    </w:rPr>
  </w:style>
  <w:style w:type="paragraph" w:customStyle="1" w:styleId="cardtext">
    <w:name w:val="card text"/>
    <w:basedOn w:val="Normal"/>
    <w:link w:val="cardtextChar"/>
    <w:qFormat/>
    <w:rsid w:val="00FE2E1E"/>
    <w:pPr>
      <w:ind w:left="288" w:right="288"/>
    </w:pPr>
  </w:style>
  <w:style w:type="character" w:customStyle="1" w:styleId="cardtextChar">
    <w:name w:val="card text Char"/>
    <w:basedOn w:val="DefaultParagraphFont"/>
    <w:link w:val="cardtext"/>
    <w:rsid w:val="00FE2E1E"/>
    <w:rPr>
      <w:rFonts w:ascii="Calibri" w:hAnsi="Calibri"/>
    </w:rPr>
  </w:style>
  <w:style w:type="character" w:customStyle="1" w:styleId="byline">
    <w:name w:val="byline"/>
    <w:basedOn w:val="DefaultParagraphFont"/>
    <w:rsid w:val="00FE2E1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FE2E1E"/>
    <w:rPr>
      <w:rFonts w:ascii="Arial" w:hAnsi="Arial"/>
      <w:b/>
      <w:sz w:val="24"/>
      <w:szCs w:val="22"/>
      <w:u w:val="single"/>
    </w:rPr>
  </w:style>
  <w:style w:type="paragraph" w:customStyle="1" w:styleId="StyleStyle411pt">
    <w:name w:val="Style Style4 + 11 pt"/>
    <w:basedOn w:val="Normal"/>
    <w:link w:val="StyleStyle411ptChar"/>
    <w:qFormat/>
    <w:rsid w:val="00FE2E1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FE2E1E"/>
    <w:rPr>
      <w:rFonts w:ascii="Calibri" w:eastAsia="Times New Roman" w:hAnsi="Calibri"/>
      <w:u w:val="single"/>
    </w:rPr>
  </w:style>
  <w:style w:type="character" w:customStyle="1" w:styleId="Style11ptUnderline">
    <w:name w:val="Style 11 pt Underline"/>
    <w:rsid w:val="00FE2E1E"/>
    <w:rPr>
      <w:sz w:val="20"/>
      <w:u w:val="single"/>
    </w:rPr>
  </w:style>
  <w:style w:type="character" w:customStyle="1" w:styleId="Style11ptBoldUnderline">
    <w:name w:val="Style 11 pt Bold Underline"/>
    <w:rsid w:val="00FE2E1E"/>
    <w:rPr>
      <w:b/>
      <w:bCs/>
      <w:sz w:val="20"/>
      <w:u w:val="single"/>
    </w:rPr>
  </w:style>
  <w:style w:type="character" w:customStyle="1" w:styleId="Style11pt">
    <w:name w:val="Style 11 pt"/>
    <w:rsid w:val="00FE2E1E"/>
    <w:rPr>
      <w:sz w:val="20"/>
    </w:rPr>
  </w:style>
  <w:style w:type="paragraph" w:customStyle="1" w:styleId="StyleStyle411ptBold">
    <w:name w:val="Style Style4 + 11 pt Bold"/>
    <w:basedOn w:val="Normal"/>
    <w:link w:val="StyleStyle411ptBoldChar"/>
    <w:qFormat/>
    <w:rsid w:val="00FE2E1E"/>
    <w:rPr>
      <w:rFonts w:eastAsia="Times New Roman"/>
      <w:b/>
      <w:bCs/>
      <w:u w:val="single"/>
    </w:rPr>
  </w:style>
  <w:style w:type="character" w:customStyle="1" w:styleId="StyleStyle411ptBoldChar">
    <w:name w:val="Style Style4 + 11 pt Bold Char"/>
    <w:basedOn w:val="DefaultParagraphFont"/>
    <w:link w:val="StyleStyle411ptBold"/>
    <w:rsid w:val="00FE2E1E"/>
    <w:rPr>
      <w:rFonts w:ascii="Calibri" w:eastAsia="Times New Roman" w:hAnsi="Calibri"/>
      <w:b/>
      <w:bCs/>
      <w:u w:val="single"/>
    </w:rPr>
  </w:style>
  <w:style w:type="paragraph" w:customStyle="1" w:styleId="BlockTitle">
    <w:name w:val="Block Title"/>
    <w:basedOn w:val="Normal"/>
    <w:next w:val="Normal"/>
    <w:qFormat/>
    <w:rsid w:val="00FE2E1E"/>
    <w:pPr>
      <w:spacing w:after="120"/>
      <w:jc w:val="center"/>
      <w:outlineLvl w:val="0"/>
    </w:pPr>
    <w:rPr>
      <w:rFonts w:eastAsia="Times New Roman"/>
      <w:b/>
      <w:sz w:val="32"/>
      <w:szCs w:val="20"/>
      <w:u w:val="single"/>
    </w:rPr>
  </w:style>
  <w:style w:type="character" w:customStyle="1" w:styleId="Emphasis2">
    <w:name w:val="Emphasis2"/>
    <w:basedOn w:val="DefaultParagraphFont"/>
    <w:rsid w:val="00FE2E1E"/>
    <w:rPr>
      <w:rFonts w:ascii="Franklin Gothic Heavy" w:hAnsi="Franklin Gothic Heavy"/>
      <w:iCs/>
      <w:u w:val="single"/>
    </w:rPr>
  </w:style>
  <w:style w:type="paragraph" w:customStyle="1" w:styleId="Cards">
    <w:name w:val="Cards"/>
    <w:basedOn w:val="Normal"/>
    <w:link w:val="CardsChar1"/>
    <w:qFormat/>
    <w:rsid w:val="00FE2E1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FE2E1E"/>
    <w:rPr>
      <w:rFonts w:ascii="Times New Roman" w:eastAsia="Times New Roman" w:hAnsi="Times New Roman" w:cs="Times New Roman"/>
      <w:sz w:val="20"/>
      <w:szCs w:val="24"/>
    </w:rPr>
  </w:style>
  <w:style w:type="character" w:customStyle="1" w:styleId="pmterms1">
    <w:name w:val="pmterms1"/>
    <w:basedOn w:val="DefaultParagraphFont"/>
    <w:rsid w:val="00FE2E1E"/>
  </w:style>
  <w:style w:type="character" w:customStyle="1" w:styleId="hilite1">
    <w:name w:val="hilite1"/>
    <w:basedOn w:val="DefaultParagraphFont"/>
    <w:rsid w:val="00FE2E1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E2E1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FE2E1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FE2E1E"/>
    <w:rPr>
      <w:rFonts w:eastAsia="Times New Roman"/>
      <w:b/>
      <w:szCs w:val="20"/>
    </w:rPr>
  </w:style>
  <w:style w:type="character" w:customStyle="1" w:styleId="NormaltagChar">
    <w:name w:val="Normal tag Char"/>
    <w:basedOn w:val="DefaultParagraphFont"/>
    <w:link w:val="Normaltag"/>
    <w:uiPriority w:val="99"/>
    <w:locked/>
    <w:rsid w:val="00FE2E1E"/>
    <w:rPr>
      <w:rFonts w:ascii="Calibri" w:eastAsia="Times New Roman" w:hAnsi="Calibri"/>
      <w:b/>
      <w:szCs w:val="20"/>
    </w:rPr>
  </w:style>
  <w:style w:type="character" w:customStyle="1" w:styleId="DebateUnderline">
    <w:name w:val="Debate Underline"/>
    <w:qFormat/>
    <w:rsid w:val="00FE2E1E"/>
    <w:rPr>
      <w:rFonts w:ascii="Times New Roman" w:hAnsi="Times New Roman"/>
      <w:sz w:val="20"/>
      <w:szCs w:val="24"/>
      <w:u w:val="thick"/>
    </w:rPr>
  </w:style>
  <w:style w:type="character" w:customStyle="1" w:styleId="blue">
    <w:name w:val="blue"/>
    <w:basedOn w:val="DefaultParagraphFont"/>
    <w:rsid w:val="00FE2E1E"/>
    <w:rPr>
      <w:rFonts w:cs="Times New Roman"/>
    </w:rPr>
  </w:style>
  <w:style w:type="paragraph" w:customStyle="1" w:styleId="cites">
    <w:name w:val="cites"/>
    <w:link w:val="Heading1Char3"/>
    <w:autoRedefine/>
    <w:qFormat/>
    <w:rsid w:val="00FE2E1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FE2E1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FE2E1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FE2E1E"/>
    <w:rPr>
      <w:rFonts w:ascii="Times New Roman" w:eastAsia="Malgun Gothic" w:hAnsi="Times New Roman" w:cs="Times New Roman"/>
      <w:sz w:val="12"/>
      <w:szCs w:val="24"/>
    </w:rPr>
  </w:style>
  <w:style w:type="character" w:customStyle="1" w:styleId="CitesChar2">
    <w:name w:val="Cites Char2"/>
    <w:link w:val="Cites0"/>
    <w:rsid w:val="00FE2E1E"/>
    <w:rPr>
      <w:rFonts w:eastAsia="Times New Roman" w:cs="Times New Roman"/>
      <w:b/>
      <w:bCs/>
      <w:sz w:val="20"/>
      <w:szCs w:val="20"/>
    </w:rPr>
  </w:style>
  <w:style w:type="paragraph" w:customStyle="1" w:styleId="BlockTitle2">
    <w:name w:val="Block Title2"/>
    <w:basedOn w:val="Normal"/>
    <w:next w:val="Normal"/>
    <w:qFormat/>
    <w:rsid w:val="00FE2E1E"/>
    <w:pPr>
      <w:spacing w:after="240"/>
      <w:jc w:val="center"/>
    </w:pPr>
    <w:rPr>
      <w:rFonts w:eastAsia="Times New Roman"/>
      <w:b/>
      <w:sz w:val="32"/>
      <w:u w:val="single"/>
      <w:lang w:bidi="en-US"/>
    </w:rPr>
  </w:style>
  <w:style w:type="paragraph" w:styleId="TOC1">
    <w:name w:val="toc 1"/>
    <w:basedOn w:val="Normal"/>
    <w:next w:val="Normal"/>
    <w:autoRedefine/>
    <w:uiPriority w:val="39"/>
    <w:rsid w:val="00FE2E1E"/>
    <w:pPr>
      <w:spacing w:before="120" w:after="120"/>
    </w:pPr>
    <w:rPr>
      <w:rFonts w:eastAsia="Times New Roman"/>
      <w:b/>
      <w:u w:val="single"/>
      <w:lang w:bidi="en-US"/>
    </w:rPr>
  </w:style>
  <w:style w:type="paragraph" w:styleId="TOC9">
    <w:name w:val="toc 9"/>
    <w:basedOn w:val="Normal"/>
    <w:next w:val="Normal"/>
    <w:autoRedefine/>
    <w:rsid w:val="00FE2E1E"/>
    <w:pPr>
      <w:ind w:left="1600"/>
    </w:pPr>
    <w:rPr>
      <w:rFonts w:eastAsia="Times New Roman"/>
      <w:sz w:val="20"/>
      <w:lang w:bidi="en-US"/>
    </w:rPr>
  </w:style>
  <w:style w:type="paragraph" w:customStyle="1" w:styleId="TxBrp1">
    <w:name w:val="TxBr_p1"/>
    <w:basedOn w:val="Normal"/>
    <w:qFormat/>
    <w:rsid w:val="00FE2E1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FE2E1E"/>
    <w:pPr>
      <w:spacing w:before="100" w:beforeAutospacing="1" w:after="100" w:afterAutospacing="1"/>
    </w:pPr>
    <w:rPr>
      <w:rFonts w:eastAsia="Times New Roman"/>
      <w:lang w:bidi="en-US"/>
    </w:rPr>
  </w:style>
  <w:style w:type="paragraph" w:customStyle="1" w:styleId="fullstory">
    <w:name w:val="fullstory"/>
    <w:basedOn w:val="Normal"/>
    <w:qFormat/>
    <w:rsid w:val="00FE2E1E"/>
    <w:pPr>
      <w:spacing w:before="100" w:beforeAutospacing="1" w:after="100" w:afterAutospacing="1"/>
    </w:pPr>
    <w:rPr>
      <w:rFonts w:eastAsia="Times New Roman"/>
      <w:lang w:bidi="en-US"/>
    </w:rPr>
  </w:style>
  <w:style w:type="character" w:customStyle="1" w:styleId="standardcontent">
    <w:name w:val="standardcontent"/>
    <w:basedOn w:val="DefaultParagraphFont"/>
    <w:rsid w:val="00FE2E1E"/>
  </w:style>
  <w:style w:type="paragraph" w:customStyle="1" w:styleId="hat">
    <w:name w:val="hat"/>
    <w:basedOn w:val="Normal"/>
    <w:next w:val="Normal"/>
    <w:link w:val="hatChar"/>
    <w:qFormat/>
    <w:rsid w:val="00FE2E1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E2E1E"/>
  </w:style>
  <w:style w:type="paragraph" w:customStyle="1" w:styleId="HotRouteChar">
    <w:name w:val="Hot Route! Char"/>
    <w:basedOn w:val="Normal"/>
    <w:qFormat/>
    <w:rsid w:val="00FE2E1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FE2E1E"/>
    <w:rPr>
      <w:rFonts w:cs="Times New Roman"/>
      <w:b/>
      <w:bCs/>
    </w:rPr>
  </w:style>
  <w:style w:type="paragraph" w:customStyle="1" w:styleId="Default">
    <w:name w:val="Default"/>
    <w:qFormat/>
    <w:rsid w:val="00FE2E1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E2E1E"/>
    <w:rPr>
      <w:rFonts w:ascii="Cambria" w:hAnsi="Cambria" w:cs="Times New Roman"/>
      <w:b/>
      <w:bCs/>
      <w:sz w:val="26"/>
      <w:szCs w:val="26"/>
    </w:rPr>
  </w:style>
  <w:style w:type="character" w:customStyle="1" w:styleId="UnderliningChar">
    <w:name w:val="Underlining Char"/>
    <w:basedOn w:val="DefaultParagraphFont"/>
    <w:link w:val="Underlining"/>
    <w:rsid w:val="00FE2E1E"/>
    <w:rPr>
      <w:rFonts w:ascii="Arial Narrow" w:hAnsi="Arial Narrow" w:cs="Times New Roman"/>
      <w:u w:val="single"/>
    </w:rPr>
  </w:style>
  <w:style w:type="character" w:customStyle="1" w:styleId="CardCharChar1">
    <w:name w:val="Card Char Char1"/>
    <w:basedOn w:val="DefaultParagraphFont"/>
    <w:rsid w:val="00FE2E1E"/>
    <w:rPr>
      <w:rFonts w:cs="Times New Roman"/>
      <w:b/>
      <w:bCs/>
      <w:sz w:val="28"/>
      <w:szCs w:val="28"/>
    </w:rPr>
  </w:style>
  <w:style w:type="paragraph" w:customStyle="1" w:styleId="Cites0">
    <w:name w:val="Cites"/>
    <w:basedOn w:val="Normal"/>
    <w:link w:val="CitesChar2"/>
    <w:qFormat/>
    <w:rsid w:val="00FE2E1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E2E1E"/>
    <w:rPr>
      <w:rFonts w:ascii="Times New Roman" w:eastAsia="Calibri" w:hAnsi="Times New Roman" w:cs="Times New Roman"/>
      <w:sz w:val="24"/>
      <w:szCs w:val="24"/>
    </w:rPr>
  </w:style>
  <w:style w:type="character" w:customStyle="1" w:styleId="apple-converted-space">
    <w:name w:val="apple-converted-space"/>
    <w:basedOn w:val="DefaultParagraphFont"/>
    <w:rsid w:val="00FE2E1E"/>
  </w:style>
  <w:style w:type="character" w:customStyle="1" w:styleId="hit">
    <w:name w:val="hit"/>
    <w:basedOn w:val="DefaultParagraphFont"/>
    <w:rsid w:val="00FE2E1E"/>
    <w:rPr>
      <w:rFonts w:cs="Times New Roman"/>
    </w:rPr>
  </w:style>
  <w:style w:type="paragraph" w:customStyle="1" w:styleId="SmallFont">
    <w:name w:val="Small Font"/>
    <w:basedOn w:val="Normal"/>
    <w:link w:val="SmallFontChar"/>
    <w:qFormat/>
    <w:rsid w:val="00FE2E1E"/>
    <w:pPr>
      <w:spacing w:after="200"/>
      <w:jc w:val="both"/>
    </w:pPr>
    <w:rPr>
      <w:rFonts w:eastAsia="Calibri"/>
      <w:szCs w:val="18"/>
    </w:rPr>
  </w:style>
  <w:style w:type="character" w:customStyle="1" w:styleId="SmallFontChar">
    <w:name w:val="Small Font Char"/>
    <w:basedOn w:val="DefaultParagraphFont"/>
    <w:link w:val="SmallFont"/>
    <w:locked/>
    <w:rsid w:val="00FE2E1E"/>
    <w:rPr>
      <w:rFonts w:ascii="Calibri" w:eastAsia="Calibri" w:hAnsi="Calibri"/>
      <w:szCs w:val="18"/>
    </w:rPr>
  </w:style>
  <w:style w:type="character" w:customStyle="1" w:styleId="CircleChar1">
    <w:name w:val="Circle Char1"/>
    <w:basedOn w:val="DefaultParagraphFont"/>
    <w:rsid w:val="00FE2E1E"/>
    <w:rPr>
      <w:rFonts w:cs="Times New Roman"/>
      <w:b/>
      <w:i/>
      <w:sz w:val="18"/>
      <w:szCs w:val="18"/>
      <w:u w:val="single"/>
      <w:lang w:val="en-US" w:eastAsia="en-US" w:bidi="ar-SA"/>
    </w:rPr>
  </w:style>
  <w:style w:type="paragraph" w:styleId="BodyText">
    <w:name w:val="Body Text"/>
    <w:basedOn w:val="Normal"/>
    <w:link w:val="BodyTextChar"/>
    <w:uiPriority w:val="99"/>
    <w:unhideWhenUsed/>
    <w:rsid w:val="00FE2E1E"/>
    <w:pPr>
      <w:spacing w:after="120"/>
    </w:pPr>
  </w:style>
  <w:style w:type="character" w:customStyle="1" w:styleId="BodyTextChar">
    <w:name w:val="Body Text Char"/>
    <w:basedOn w:val="DefaultParagraphFont"/>
    <w:link w:val="BodyText"/>
    <w:uiPriority w:val="99"/>
    <w:rsid w:val="00FE2E1E"/>
    <w:rPr>
      <w:rFonts w:ascii="Calibri" w:hAnsi="Calibri"/>
    </w:rPr>
  </w:style>
  <w:style w:type="character" w:customStyle="1" w:styleId="verdana">
    <w:name w:val="verdana"/>
    <w:basedOn w:val="DefaultParagraphFont"/>
    <w:rsid w:val="00FE2E1E"/>
  </w:style>
  <w:style w:type="character" w:customStyle="1" w:styleId="CardsChar1">
    <w:name w:val="Cards Char1"/>
    <w:link w:val="Cards"/>
    <w:rsid w:val="00FE2E1E"/>
    <w:rPr>
      <w:rFonts w:ascii="Calibri" w:eastAsia="Times New Roman" w:hAnsi="Calibri" w:cs="Times New Roman"/>
      <w:sz w:val="20"/>
      <w:szCs w:val="20"/>
    </w:rPr>
  </w:style>
  <w:style w:type="paragraph" w:customStyle="1" w:styleId="BlockHeadings">
    <w:name w:val="Block Headings"/>
    <w:basedOn w:val="Normal"/>
    <w:link w:val="BlockHeadingsChar"/>
    <w:qFormat/>
    <w:rsid w:val="00FE2E1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E2E1E"/>
    <w:rPr>
      <w:rFonts w:ascii="Calibri" w:eastAsia="Times New Roman" w:hAnsi="Calibri" w:cs="Times New Roman"/>
      <w:b/>
      <w:sz w:val="20"/>
      <w:szCs w:val="20"/>
    </w:rPr>
  </w:style>
  <w:style w:type="paragraph" w:customStyle="1" w:styleId="loose">
    <w:name w:val="loose"/>
    <w:basedOn w:val="Normal"/>
    <w:qFormat/>
    <w:rsid w:val="00FE2E1E"/>
    <w:pPr>
      <w:spacing w:before="210"/>
    </w:pPr>
    <w:rPr>
      <w:rFonts w:eastAsia="Times New Roman"/>
      <w:lang w:eastAsia="zh-CN" w:bidi="he-IL"/>
    </w:rPr>
  </w:style>
  <w:style w:type="character" w:customStyle="1" w:styleId="hit1">
    <w:name w:val="hit1"/>
    <w:basedOn w:val="DefaultParagraphFont"/>
    <w:rsid w:val="00FE2E1E"/>
    <w:rPr>
      <w:b/>
      <w:bCs/>
      <w:color w:val="CC0033"/>
    </w:rPr>
  </w:style>
  <w:style w:type="character" w:customStyle="1" w:styleId="upper">
    <w:name w:val="upper"/>
    <w:basedOn w:val="DefaultParagraphFont"/>
    <w:rsid w:val="00FE2E1E"/>
  </w:style>
  <w:style w:type="character" w:customStyle="1" w:styleId="Author">
    <w:name w:val="Author"/>
    <w:aliases w:val="Style Date"/>
    <w:basedOn w:val="DefaultParagraphFont"/>
    <w:qFormat/>
    <w:rsid w:val="00FE2E1E"/>
    <w:rPr>
      <w:b/>
      <w:sz w:val="24"/>
    </w:rPr>
  </w:style>
  <w:style w:type="character" w:customStyle="1" w:styleId="SmallFont7pt">
    <w:name w:val="Small Font (7 pt)"/>
    <w:basedOn w:val="DefaultParagraphFont"/>
    <w:rsid w:val="00FE2E1E"/>
    <w:rPr>
      <w:sz w:val="14"/>
    </w:rPr>
  </w:style>
  <w:style w:type="paragraph" w:customStyle="1" w:styleId="UnderlinedText">
    <w:name w:val="Underlined Text"/>
    <w:basedOn w:val="Normal"/>
    <w:qFormat/>
    <w:rsid w:val="00FE2E1E"/>
    <w:rPr>
      <w:rFonts w:eastAsia="Times New Roman"/>
      <w:b/>
      <w:szCs w:val="20"/>
    </w:rPr>
  </w:style>
  <w:style w:type="character" w:customStyle="1" w:styleId="SmallText-New">
    <w:name w:val="Small Text - New"/>
    <w:basedOn w:val="DefaultParagraphFont"/>
    <w:rsid w:val="00FE2E1E"/>
    <w:rPr>
      <w:rFonts w:ascii="Arial Narrow" w:hAnsi="Arial Narrow"/>
      <w:sz w:val="14"/>
    </w:rPr>
  </w:style>
  <w:style w:type="paragraph" w:customStyle="1" w:styleId="Smalltext">
    <w:name w:val="Small text"/>
    <w:aliases w:val="Quote1,Quote11"/>
    <w:basedOn w:val="Normal"/>
    <w:link w:val="SmalltextChar"/>
    <w:qFormat/>
    <w:rsid w:val="00FE2E1E"/>
    <w:rPr>
      <w:rFonts w:ascii="Arial Narrow" w:eastAsia="Times New Roman" w:hAnsi="Arial Narrow"/>
    </w:rPr>
  </w:style>
  <w:style w:type="character" w:customStyle="1" w:styleId="Underlined-New">
    <w:name w:val="Underlined - New"/>
    <w:basedOn w:val="DefaultParagraphFont"/>
    <w:rsid w:val="00FE2E1E"/>
    <w:rPr>
      <w:rFonts w:ascii="Arial Narrow" w:hAnsi="Arial Narrow"/>
      <w:sz w:val="16"/>
      <w:u w:val="single"/>
    </w:rPr>
  </w:style>
  <w:style w:type="paragraph" w:styleId="TOC2">
    <w:name w:val="toc 2"/>
    <w:basedOn w:val="Normal"/>
    <w:next w:val="Normal"/>
    <w:autoRedefine/>
    <w:uiPriority w:val="39"/>
    <w:rsid w:val="00FE2E1E"/>
    <w:pPr>
      <w:ind w:left="200"/>
    </w:pPr>
    <w:rPr>
      <w:rFonts w:eastAsia="Times New Roman"/>
      <w:sz w:val="20"/>
      <w:lang w:bidi="en-US"/>
    </w:rPr>
  </w:style>
  <w:style w:type="paragraph" w:styleId="Caption">
    <w:name w:val="caption"/>
    <w:basedOn w:val="Normal"/>
    <w:next w:val="Normal"/>
    <w:qFormat/>
    <w:rsid w:val="00FE2E1E"/>
    <w:rPr>
      <w:rFonts w:eastAsia="Times New Roman"/>
      <w:b/>
      <w:bCs/>
      <w:sz w:val="18"/>
      <w:szCs w:val="18"/>
      <w:lang w:bidi="en-US"/>
    </w:rPr>
  </w:style>
  <w:style w:type="paragraph" w:styleId="TOCHeading">
    <w:name w:val="TOC Heading"/>
    <w:basedOn w:val="Heading1"/>
    <w:next w:val="Normal"/>
    <w:uiPriority w:val="39"/>
    <w:qFormat/>
    <w:rsid w:val="00FE2E1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E2E1E"/>
    <w:rPr>
      <w:rFonts w:ascii="Arial Narrow" w:hAnsi="Arial Narrow"/>
      <w:dstrike w:val="0"/>
      <w:sz w:val="20"/>
      <w:bdr w:val="single" w:sz="2" w:space="0" w:color="auto"/>
      <w:vertAlign w:val="baseline"/>
    </w:rPr>
  </w:style>
  <w:style w:type="character" w:customStyle="1" w:styleId="style65">
    <w:name w:val="style65"/>
    <w:basedOn w:val="DefaultParagraphFont"/>
    <w:rsid w:val="00FE2E1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E2E1E"/>
    <w:rPr>
      <w:rFonts w:cs="Arial"/>
      <w:bCs/>
      <w:szCs w:val="26"/>
      <w:u w:val="single"/>
      <w:lang w:val="en-US" w:eastAsia="en-US" w:bidi="ar-SA"/>
    </w:rPr>
  </w:style>
  <w:style w:type="character" w:customStyle="1" w:styleId="qlabel">
    <w:name w:val="q_label"/>
    <w:basedOn w:val="DefaultParagraphFont"/>
    <w:rsid w:val="00FE2E1E"/>
  </w:style>
  <w:style w:type="character" w:customStyle="1" w:styleId="alabel">
    <w:name w:val="a_label"/>
    <w:basedOn w:val="DefaultParagraphFont"/>
    <w:rsid w:val="00FE2E1E"/>
  </w:style>
  <w:style w:type="character" w:customStyle="1" w:styleId="Style1Char1">
    <w:name w:val="Style1 Char1"/>
    <w:basedOn w:val="DefaultParagraphFont"/>
    <w:rsid w:val="00FE2E1E"/>
    <w:rPr>
      <w:rFonts w:eastAsia="SimSun"/>
      <w:sz w:val="20"/>
      <w:szCs w:val="24"/>
      <w:u w:val="single"/>
      <w:lang w:val="en-US" w:eastAsia="zh-CN" w:bidi="ar-SA"/>
    </w:rPr>
  </w:style>
  <w:style w:type="character" w:customStyle="1" w:styleId="UnderlineCharChar">
    <w:name w:val="Underline Char Char"/>
    <w:basedOn w:val="DefaultParagraphFont"/>
    <w:rsid w:val="00FE2E1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E2E1E"/>
    <w:rPr>
      <w:rFonts w:eastAsia="MS Mincho"/>
      <w:b/>
      <w:u w:val="single"/>
      <w:lang w:val="en-US" w:eastAsia="en-US" w:bidi="ar-SA"/>
    </w:rPr>
  </w:style>
  <w:style w:type="character" w:customStyle="1" w:styleId="CardTextChar0">
    <w:name w:val="Card Text Char"/>
    <w:basedOn w:val="DefaultParagraphFont"/>
    <w:rsid w:val="00FE2E1E"/>
    <w:rPr>
      <w:rFonts w:ascii="Times New Roman" w:eastAsia="Times New Roman" w:hAnsi="Times New Roman" w:cs="Times New Roman"/>
      <w:szCs w:val="24"/>
    </w:rPr>
  </w:style>
  <w:style w:type="character" w:customStyle="1" w:styleId="reduce2">
    <w:name w:val="reduce2"/>
    <w:basedOn w:val="DefaultParagraphFont"/>
    <w:rsid w:val="00FE2E1E"/>
    <w:rPr>
      <w:rFonts w:ascii="Arial" w:hAnsi="Arial" w:cs="Arial"/>
      <w:color w:val="000000"/>
      <w:sz w:val="10"/>
      <w:szCs w:val="22"/>
    </w:rPr>
  </w:style>
  <w:style w:type="paragraph" w:customStyle="1" w:styleId="BoldUnderline">
    <w:name w:val="BoldUnderline"/>
    <w:link w:val="BoldUnderlineChar"/>
    <w:uiPriority w:val="99"/>
    <w:qFormat/>
    <w:rsid w:val="00FE2E1E"/>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FE2E1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FE2E1E"/>
    <w:rPr>
      <w:rFonts w:cs="Arial"/>
      <w:bCs/>
      <w:szCs w:val="26"/>
      <w:u w:val="single"/>
      <w:lang w:val="en-US" w:eastAsia="en-US" w:bidi="ar-SA"/>
    </w:rPr>
  </w:style>
  <w:style w:type="paragraph" w:customStyle="1" w:styleId="evidencetextChar">
    <w:name w:val="evidence text Char"/>
    <w:basedOn w:val="Normal"/>
    <w:qFormat/>
    <w:rsid w:val="00FE2E1E"/>
    <w:pPr>
      <w:ind w:left="1728" w:right="1008"/>
    </w:pPr>
    <w:rPr>
      <w:rFonts w:eastAsia="Times New Roman"/>
      <w:color w:val="000000"/>
      <w:sz w:val="18"/>
    </w:rPr>
  </w:style>
  <w:style w:type="character" w:customStyle="1" w:styleId="underline2">
    <w:name w:val="underline2"/>
    <w:basedOn w:val="DefaultParagraphFont"/>
    <w:rsid w:val="00FE2E1E"/>
    <w:rPr>
      <w:u w:val="single"/>
    </w:rPr>
  </w:style>
  <w:style w:type="character" w:customStyle="1" w:styleId="Style11ptUnderlineBorderSinglesolidlineAuto05pt">
    <w:name w:val="Style 11 pt Underline Border: : (Single solid line Auto  0.5 pt..."/>
    <w:rsid w:val="00FE2E1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E2E1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E2E1E"/>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FE2E1E"/>
    <w:rPr>
      <w:u w:val="single"/>
    </w:rPr>
  </w:style>
  <w:style w:type="paragraph" w:customStyle="1" w:styleId="UnderlineChar4">
    <w:name w:val="Underline Char4"/>
    <w:basedOn w:val="Normal"/>
    <w:link w:val="UnderlineChar4Char"/>
    <w:qFormat/>
    <w:rsid w:val="00FE2E1E"/>
    <w:rPr>
      <w:rFonts w:asciiTheme="minorHAnsi" w:hAnsiTheme="minorHAnsi"/>
      <w:u w:val="single"/>
    </w:rPr>
  </w:style>
  <w:style w:type="character" w:customStyle="1" w:styleId="BoldandUnderlineChar3Char2">
    <w:name w:val="Bold and Underline Char3 Char2"/>
    <w:basedOn w:val="DefaultParagraphFont"/>
    <w:link w:val="BoldandUnderlineChar3"/>
    <w:rsid w:val="00FE2E1E"/>
    <w:rPr>
      <w:b/>
      <w:u w:val="single"/>
    </w:rPr>
  </w:style>
  <w:style w:type="paragraph" w:customStyle="1" w:styleId="BoldandUnderlineChar3">
    <w:name w:val="Bold and Underline Char3"/>
    <w:basedOn w:val="Normal"/>
    <w:link w:val="BoldandUnderlineChar3Char2"/>
    <w:qFormat/>
    <w:rsid w:val="00FE2E1E"/>
    <w:rPr>
      <w:rFonts w:asciiTheme="minorHAnsi" w:hAnsiTheme="minorHAnsi"/>
      <w:b/>
      <w:u w:val="single"/>
    </w:rPr>
  </w:style>
  <w:style w:type="paragraph" w:customStyle="1" w:styleId="StyleUnderlineChar11pt">
    <w:name w:val="Style Underline Char + 11 pt"/>
    <w:basedOn w:val="Normal"/>
    <w:link w:val="StyleUnderlineChar11ptChar"/>
    <w:qFormat/>
    <w:rsid w:val="00FE2E1E"/>
    <w:rPr>
      <w:rFonts w:eastAsia="Times New Roman"/>
      <w:u w:val="single"/>
    </w:rPr>
  </w:style>
  <w:style w:type="character" w:customStyle="1" w:styleId="StyleUnderlineChar11ptChar">
    <w:name w:val="Style Underline Char + 11 pt Char"/>
    <w:basedOn w:val="DefaultParagraphFont"/>
    <w:link w:val="StyleUnderlineChar11pt"/>
    <w:rsid w:val="00FE2E1E"/>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FE2E1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FE2E1E"/>
    <w:rPr>
      <w:rFonts w:ascii="Calibri" w:eastAsia="Times New Roman" w:hAnsi="Calibri"/>
      <w:b/>
      <w:bCs/>
      <w:u w:val="single"/>
    </w:rPr>
  </w:style>
  <w:style w:type="character" w:customStyle="1" w:styleId="inside-head">
    <w:name w:val="inside-head"/>
    <w:basedOn w:val="DefaultParagraphFont"/>
    <w:rsid w:val="00FE2E1E"/>
  </w:style>
  <w:style w:type="paragraph" w:customStyle="1" w:styleId="Style3">
    <w:name w:val="Style3"/>
    <w:basedOn w:val="Normal"/>
    <w:link w:val="Style3Char"/>
    <w:qFormat/>
    <w:rsid w:val="00FE2E1E"/>
    <w:rPr>
      <w:rFonts w:ascii="Arial Narrow" w:eastAsia="Times New Roman" w:hAnsi="Arial Narrow"/>
      <w:b/>
    </w:rPr>
  </w:style>
  <w:style w:type="character" w:customStyle="1" w:styleId="Style3Char">
    <w:name w:val="Style3 Char"/>
    <w:basedOn w:val="DefaultParagraphFont"/>
    <w:link w:val="Style3"/>
    <w:rsid w:val="00FE2E1E"/>
    <w:rPr>
      <w:rFonts w:ascii="Arial Narrow" w:eastAsia="Times New Roman" w:hAnsi="Arial Narrow"/>
      <w:b/>
    </w:rPr>
  </w:style>
  <w:style w:type="character" w:customStyle="1" w:styleId="7TimesNewRoman">
    <w:name w:val="7 Times New Roman"/>
    <w:rsid w:val="00FE2E1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E2E1E"/>
  </w:style>
  <w:style w:type="character" w:customStyle="1" w:styleId="officialsbureau">
    <w:name w:val="official_s_bureau"/>
    <w:basedOn w:val="DefaultParagraphFont"/>
    <w:rsid w:val="00FE2E1E"/>
  </w:style>
  <w:style w:type="paragraph" w:customStyle="1" w:styleId="Stylecard11ptUnderline">
    <w:name w:val="Style card + 11 pt Underline"/>
    <w:basedOn w:val="Normal"/>
    <w:link w:val="Stylecard11ptUnderlineChar"/>
    <w:qFormat/>
    <w:rsid w:val="00FE2E1E"/>
    <w:pPr>
      <w:ind w:left="288" w:right="288"/>
    </w:pPr>
    <w:rPr>
      <w:rFonts w:eastAsia="SimSun"/>
      <w:u w:val="single"/>
      <w:lang w:eastAsia="zh-CN"/>
    </w:rPr>
  </w:style>
  <w:style w:type="character" w:customStyle="1" w:styleId="Stylecard11ptUnderlineChar">
    <w:name w:val="Style card + 11 pt Underline Char"/>
    <w:link w:val="Stylecard11ptUnderline"/>
    <w:rsid w:val="00FE2E1E"/>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FE2E1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FE2E1E"/>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FE2E1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E2E1E"/>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FE2E1E"/>
    <w:rPr>
      <w:rFonts w:ascii="Calibri" w:eastAsia="SimSun" w:hAnsi="Calibri" w:cs="Calibri"/>
      <w:u w:val="single"/>
      <w:lang w:eastAsia="zh-CN"/>
    </w:rPr>
  </w:style>
  <w:style w:type="paragraph" w:styleId="HTMLPreformatted">
    <w:name w:val="HTML Preformatted"/>
    <w:basedOn w:val="Normal"/>
    <w:link w:val="HTMLPreformattedChar"/>
    <w:rsid w:val="00FE2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E2E1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FE2E1E"/>
    <w:rPr>
      <w:u w:val="single"/>
    </w:rPr>
  </w:style>
  <w:style w:type="character" w:customStyle="1" w:styleId="StyleUnderlining11ptChar">
    <w:name w:val="Style Underlining + 11 pt Char"/>
    <w:basedOn w:val="DefaultParagraphFont"/>
    <w:link w:val="StyleUnderlining11pt"/>
    <w:rsid w:val="00FE2E1E"/>
    <w:rPr>
      <w:rFonts w:ascii="Calibri" w:hAnsi="Calibri"/>
      <w:u w:val="single"/>
    </w:rPr>
  </w:style>
  <w:style w:type="paragraph" w:customStyle="1" w:styleId="StyleCardText9pt">
    <w:name w:val="Style Card Text + 9 pt"/>
    <w:basedOn w:val="Normal"/>
    <w:link w:val="StyleCardText9ptChar"/>
    <w:qFormat/>
    <w:rsid w:val="00FE2E1E"/>
    <w:pPr>
      <w:spacing w:after="200"/>
      <w:contextualSpacing/>
    </w:pPr>
    <w:rPr>
      <w:rFonts w:eastAsia="Calibri"/>
    </w:rPr>
  </w:style>
  <w:style w:type="character" w:customStyle="1" w:styleId="StyleCardText9ptChar">
    <w:name w:val="Style Card Text + 9 pt Char"/>
    <w:basedOn w:val="DefaultParagraphFont"/>
    <w:link w:val="StyleCardText9pt"/>
    <w:rsid w:val="00FE2E1E"/>
    <w:rPr>
      <w:rFonts w:ascii="Calibri" w:eastAsia="Calibri" w:hAnsi="Calibri"/>
    </w:rPr>
  </w:style>
  <w:style w:type="paragraph" w:styleId="Quote">
    <w:name w:val="Quote"/>
    <w:basedOn w:val="Normal"/>
    <w:next w:val="Normal"/>
    <w:link w:val="QuoteChar"/>
    <w:uiPriority w:val="29"/>
    <w:qFormat/>
    <w:rsid w:val="00FE2E1E"/>
    <w:pPr>
      <w:widowControl w:val="0"/>
    </w:pPr>
    <w:rPr>
      <w:rFonts w:eastAsia="Times New Roman"/>
      <w:iCs/>
      <w:color w:val="000000"/>
      <w:lang w:bidi="en-US"/>
    </w:rPr>
  </w:style>
  <w:style w:type="character" w:customStyle="1" w:styleId="QuoteChar">
    <w:name w:val="Quote Char"/>
    <w:basedOn w:val="DefaultParagraphFont"/>
    <w:link w:val="Quote"/>
    <w:uiPriority w:val="29"/>
    <w:rsid w:val="00FE2E1E"/>
    <w:rPr>
      <w:rFonts w:ascii="Calibri" w:eastAsia="Times New Roman" w:hAnsi="Calibri"/>
      <w:iCs/>
      <w:color w:val="000000"/>
      <w:lang w:bidi="en-US"/>
    </w:rPr>
  </w:style>
  <w:style w:type="paragraph" w:customStyle="1" w:styleId="Underlining">
    <w:name w:val="Underlining"/>
    <w:basedOn w:val="Normal"/>
    <w:link w:val="UnderliningChar"/>
    <w:qFormat/>
    <w:rsid w:val="00FE2E1E"/>
    <w:rPr>
      <w:rFonts w:ascii="Arial Narrow" w:hAnsi="Arial Narrow" w:cs="Times New Roman"/>
      <w:u w:val="single"/>
    </w:rPr>
  </w:style>
  <w:style w:type="character" w:customStyle="1" w:styleId="ital-inline">
    <w:name w:val="ital-inline"/>
    <w:basedOn w:val="DefaultParagraphFont"/>
    <w:rsid w:val="00FE2E1E"/>
  </w:style>
  <w:style w:type="character" w:customStyle="1" w:styleId="underlineChar">
    <w:name w:val="underline Char"/>
    <w:basedOn w:val="DefaultParagraphFont"/>
    <w:rsid w:val="00FE2E1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E2E1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E2E1E"/>
    <w:rPr>
      <w:sz w:val="20"/>
      <w:u w:val="single"/>
    </w:rPr>
  </w:style>
  <w:style w:type="paragraph" w:styleId="BodyTextIndent2">
    <w:name w:val="Body Text Indent 2"/>
    <w:basedOn w:val="Normal"/>
    <w:link w:val="BodyTextIndent2Char"/>
    <w:unhideWhenUsed/>
    <w:rsid w:val="00FE2E1E"/>
    <w:pPr>
      <w:spacing w:after="120" w:line="480" w:lineRule="auto"/>
      <w:ind w:left="360"/>
    </w:pPr>
  </w:style>
  <w:style w:type="character" w:customStyle="1" w:styleId="BodyTextIndent2Char">
    <w:name w:val="Body Text Indent 2 Char"/>
    <w:basedOn w:val="DefaultParagraphFont"/>
    <w:link w:val="BodyTextIndent2"/>
    <w:rsid w:val="00FE2E1E"/>
    <w:rPr>
      <w:rFonts w:ascii="Calibri" w:hAnsi="Calibri"/>
    </w:rPr>
  </w:style>
  <w:style w:type="paragraph" w:styleId="BodyTextIndent3">
    <w:name w:val="Body Text Indent 3"/>
    <w:basedOn w:val="Normal"/>
    <w:link w:val="BodyTextIndent3Char"/>
    <w:uiPriority w:val="99"/>
    <w:semiHidden/>
    <w:unhideWhenUsed/>
    <w:rsid w:val="00FE2E1E"/>
    <w:pPr>
      <w:spacing w:after="120"/>
      <w:ind w:left="360"/>
    </w:pPr>
    <w:rPr>
      <w:szCs w:val="16"/>
    </w:rPr>
  </w:style>
  <w:style w:type="character" w:customStyle="1" w:styleId="BodyTextIndent3Char">
    <w:name w:val="Body Text Indent 3 Char"/>
    <w:basedOn w:val="DefaultParagraphFont"/>
    <w:link w:val="BodyTextIndent3"/>
    <w:uiPriority w:val="99"/>
    <w:semiHidden/>
    <w:rsid w:val="00FE2E1E"/>
    <w:rPr>
      <w:rFonts w:ascii="Calibri" w:hAnsi="Calibri"/>
      <w:szCs w:val="16"/>
    </w:rPr>
  </w:style>
  <w:style w:type="paragraph" w:styleId="BodyText2">
    <w:name w:val="Body Text 2"/>
    <w:basedOn w:val="Normal"/>
    <w:link w:val="BodyText2Char"/>
    <w:unhideWhenUsed/>
    <w:rsid w:val="00FE2E1E"/>
    <w:pPr>
      <w:spacing w:after="120" w:line="480" w:lineRule="auto"/>
    </w:pPr>
  </w:style>
  <w:style w:type="character" w:customStyle="1" w:styleId="BodyText2Char">
    <w:name w:val="Body Text 2 Char"/>
    <w:basedOn w:val="DefaultParagraphFont"/>
    <w:link w:val="BodyText2"/>
    <w:rsid w:val="00FE2E1E"/>
    <w:rPr>
      <w:rFonts w:ascii="Calibri" w:hAnsi="Calibri"/>
    </w:rPr>
  </w:style>
  <w:style w:type="paragraph" w:styleId="BodyTextIndent">
    <w:name w:val="Body Text Indent"/>
    <w:basedOn w:val="Normal"/>
    <w:link w:val="BodyTextIndentChar"/>
    <w:uiPriority w:val="99"/>
    <w:unhideWhenUsed/>
    <w:rsid w:val="00FE2E1E"/>
    <w:pPr>
      <w:spacing w:after="120"/>
      <w:ind w:left="360"/>
    </w:pPr>
  </w:style>
  <w:style w:type="character" w:customStyle="1" w:styleId="BodyTextIndentChar">
    <w:name w:val="Body Text Indent Char"/>
    <w:basedOn w:val="DefaultParagraphFont"/>
    <w:link w:val="BodyTextIndent"/>
    <w:uiPriority w:val="99"/>
    <w:rsid w:val="00FE2E1E"/>
    <w:rPr>
      <w:rFonts w:ascii="Calibri" w:hAnsi="Calibri"/>
    </w:rPr>
  </w:style>
  <w:style w:type="paragraph" w:styleId="BodyText3">
    <w:name w:val="Body Text 3"/>
    <w:basedOn w:val="Normal"/>
    <w:link w:val="BodyText3Char"/>
    <w:unhideWhenUsed/>
    <w:rsid w:val="00FE2E1E"/>
    <w:pPr>
      <w:spacing w:after="120"/>
    </w:pPr>
    <w:rPr>
      <w:szCs w:val="16"/>
    </w:rPr>
  </w:style>
  <w:style w:type="character" w:customStyle="1" w:styleId="BodyText3Char">
    <w:name w:val="Body Text 3 Char"/>
    <w:basedOn w:val="DefaultParagraphFont"/>
    <w:link w:val="BodyText3"/>
    <w:rsid w:val="00FE2E1E"/>
    <w:rPr>
      <w:rFonts w:ascii="Calibri" w:hAnsi="Calibri"/>
      <w:szCs w:val="16"/>
    </w:rPr>
  </w:style>
  <w:style w:type="character" w:customStyle="1" w:styleId="StyleBold">
    <w:name w:val="Style Bold"/>
    <w:basedOn w:val="DefaultParagraphFont"/>
    <w:uiPriority w:val="9"/>
    <w:semiHidden/>
    <w:rsid w:val="00FE2E1E"/>
    <w:rPr>
      <w:b/>
      <w:bCs/>
    </w:rPr>
  </w:style>
  <w:style w:type="character" w:customStyle="1" w:styleId="body-text">
    <w:name w:val="body-text"/>
    <w:basedOn w:val="DefaultParagraphFont"/>
    <w:rsid w:val="00FE2E1E"/>
  </w:style>
  <w:style w:type="paragraph" w:customStyle="1" w:styleId="StyleStyle411ptBoldBorderSinglesolidlineAuto0">
    <w:name w:val="Style Style4 + 11 pt Bold Border: : (Single solid line Auto  0...."/>
    <w:basedOn w:val="Normal"/>
    <w:link w:val="StyleStyle411ptBoldBorderSinglesolidlineAuto0Char"/>
    <w:qFormat/>
    <w:rsid w:val="00FE2E1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E2E1E"/>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FE2E1E"/>
    <w:rPr>
      <w:rFonts w:ascii="Tahoma" w:hAnsi="Tahoma" w:cs="Tahoma"/>
      <w:sz w:val="16"/>
      <w:szCs w:val="16"/>
    </w:rPr>
  </w:style>
  <w:style w:type="character" w:customStyle="1" w:styleId="globalcontentbody">
    <w:name w:val="globalcontentbody"/>
    <w:basedOn w:val="DefaultParagraphFont"/>
    <w:rsid w:val="00FE2E1E"/>
  </w:style>
  <w:style w:type="paragraph" w:customStyle="1" w:styleId="StyleStyle112pt">
    <w:name w:val="Style Style1 + 12 pt"/>
    <w:basedOn w:val="Normal"/>
    <w:link w:val="StyleStyle112ptChar"/>
    <w:qFormat/>
    <w:rsid w:val="00FE2E1E"/>
    <w:rPr>
      <w:rFonts w:eastAsia="SimSun"/>
      <w:u w:val="single"/>
      <w:lang w:eastAsia="zh-CN"/>
    </w:rPr>
  </w:style>
  <w:style w:type="character" w:customStyle="1" w:styleId="StyleStyle112ptChar">
    <w:name w:val="Style Style1 + 12 pt Char"/>
    <w:basedOn w:val="DefaultParagraphFont"/>
    <w:link w:val="StyleStyle112pt"/>
    <w:rsid w:val="00FE2E1E"/>
    <w:rPr>
      <w:rFonts w:ascii="Calibri" w:eastAsia="SimSun" w:hAnsi="Calibri"/>
      <w:u w:val="single"/>
      <w:lang w:eastAsia="zh-CN"/>
    </w:rPr>
  </w:style>
  <w:style w:type="paragraph" w:customStyle="1" w:styleId="MinimizedText">
    <w:name w:val="Minimized Text"/>
    <w:basedOn w:val="Normal"/>
    <w:link w:val="MinimizedTextChar"/>
    <w:qFormat/>
    <w:rsid w:val="00FE2E1E"/>
    <w:rPr>
      <w:rFonts w:eastAsia="Times New Roman"/>
    </w:rPr>
  </w:style>
  <w:style w:type="character" w:customStyle="1" w:styleId="MinimizedTextChar">
    <w:name w:val="Minimized Text Char"/>
    <w:basedOn w:val="DefaultParagraphFont"/>
    <w:link w:val="MinimizedText"/>
    <w:rsid w:val="00FE2E1E"/>
    <w:rPr>
      <w:rFonts w:ascii="Calibri" w:eastAsia="Times New Roman" w:hAnsi="Calibri"/>
    </w:rPr>
  </w:style>
  <w:style w:type="character" w:customStyle="1" w:styleId="term1">
    <w:name w:val="term1"/>
    <w:basedOn w:val="DefaultParagraphFont"/>
    <w:rsid w:val="00FE2E1E"/>
    <w:rPr>
      <w:b/>
      <w:bCs/>
    </w:rPr>
  </w:style>
  <w:style w:type="character" w:customStyle="1" w:styleId="Styleterm111ptUnderline">
    <w:name w:val="Style term1 + 11 pt Underline"/>
    <w:basedOn w:val="term1"/>
    <w:rsid w:val="00FE2E1E"/>
    <w:rPr>
      <w:b/>
      <w:bCs/>
      <w:sz w:val="20"/>
      <w:u w:val="single"/>
    </w:rPr>
  </w:style>
  <w:style w:type="paragraph" w:customStyle="1" w:styleId="StyleMinimizedTextArialNarrow10pt">
    <w:name w:val="Style Minimized Text + Arial Narrow 10 pt"/>
    <w:basedOn w:val="MinimizedText"/>
    <w:link w:val="StyleMinimizedTextArialNarrow10ptChar"/>
    <w:qFormat/>
    <w:rsid w:val="00FE2E1E"/>
    <w:rPr>
      <w:sz w:val="20"/>
    </w:rPr>
  </w:style>
  <w:style w:type="character" w:customStyle="1" w:styleId="StyleMinimizedTextArialNarrow10ptChar">
    <w:name w:val="Style Minimized Text + Arial Narrow 10 pt Char"/>
    <w:basedOn w:val="MinimizedTextChar"/>
    <w:link w:val="StyleMinimizedTextArialNarrow10pt"/>
    <w:rsid w:val="00FE2E1E"/>
    <w:rPr>
      <w:rFonts w:ascii="Calibri" w:eastAsia="Times New Roman" w:hAnsi="Calibri"/>
      <w:sz w:val="20"/>
    </w:rPr>
  </w:style>
  <w:style w:type="character" w:customStyle="1" w:styleId="Styleunderline11ptBold">
    <w:name w:val="Style underline + 11 pt Bold"/>
    <w:basedOn w:val="underline"/>
    <w:rsid w:val="00FE2E1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E2E1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E2E1E"/>
    <w:rPr>
      <w:rFonts w:ascii="Calibri" w:eastAsia="Times New Roman" w:hAnsi="Calibri"/>
      <w:u w:val="single"/>
      <w:bdr w:val="single" w:sz="4" w:space="0" w:color="auto"/>
    </w:rPr>
  </w:style>
  <w:style w:type="character" w:customStyle="1" w:styleId="Style9pt">
    <w:name w:val="Style 9 pt"/>
    <w:basedOn w:val="DefaultParagraphFont"/>
    <w:rsid w:val="00FE2E1E"/>
    <w:rPr>
      <w:rFonts w:ascii="Times New Roman" w:hAnsi="Times New Roman"/>
      <w:sz w:val="20"/>
    </w:rPr>
  </w:style>
  <w:style w:type="paragraph" w:customStyle="1" w:styleId="StyleStyle49pt3">
    <w:name w:val="Style Style4 + 9 pt3"/>
    <w:basedOn w:val="Style4"/>
    <w:link w:val="StyleStyle49pt3Char"/>
    <w:qFormat/>
    <w:rsid w:val="00FE2E1E"/>
    <w:rPr>
      <w:rFonts w:cs="Times New Roman"/>
    </w:rPr>
  </w:style>
  <w:style w:type="character" w:customStyle="1" w:styleId="StyleStyle49pt3Char">
    <w:name w:val="Style Style4 + 9 pt3 Char"/>
    <w:basedOn w:val="Style4Char"/>
    <w:link w:val="StyleStyle49pt3"/>
    <w:rsid w:val="00FE2E1E"/>
    <w:rPr>
      <w:rFonts w:ascii="Calibri" w:eastAsia="Times New Roman" w:hAnsi="Calibri" w:cs="Times New Roman"/>
      <w:u w:val="single"/>
    </w:rPr>
  </w:style>
  <w:style w:type="paragraph" w:customStyle="1" w:styleId="StyleStyle4Bold">
    <w:name w:val="Style Style4 + Bold"/>
    <w:basedOn w:val="Style4"/>
    <w:link w:val="StyleStyle4BoldChar"/>
    <w:qFormat/>
    <w:rsid w:val="00FE2E1E"/>
    <w:rPr>
      <w:rFonts w:cs="Times New Roman"/>
      <w:b/>
      <w:bCs/>
    </w:rPr>
  </w:style>
  <w:style w:type="character" w:customStyle="1" w:styleId="StyleStyle4BoldChar">
    <w:name w:val="Style Style4 + Bold Char"/>
    <w:basedOn w:val="Style4Char"/>
    <w:link w:val="StyleStyle4Bold"/>
    <w:rsid w:val="00FE2E1E"/>
    <w:rPr>
      <w:rFonts w:ascii="Calibri" w:eastAsia="Times New Roman" w:hAnsi="Calibri" w:cs="Times New Roman"/>
      <w:b/>
      <w:bCs/>
      <w:u w:val="single"/>
    </w:rPr>
  </w:style>
  <w:style w:type="character" w:customStyle="1" w:styleId="CharChar11">
    <w:name w:val="Char Char11"/>
    <w:basedOn w:val="DefaultParagraphFont"/>
    <w:rsid w:val="00FE2E1E"/>
    <w:rPr>
      <w:rFonts w:cs="Arial"/>
      <w:bCs/>
      <w:szCs w:val="26"/>
      <w:u w:val="single"/>
      <w:lang w:val="en-US" w:eastAsia="en-US" w:bidi="ar-SA"/>
    </w:rPr>
  </w:style>
  <w:style w:type="character" w:customStyle="1" w:styleId="authorbio">
    <w:name w:val="authorbio"/>
    <w:basedOn w:val="DefaultParagraphFont"/>
    <w:rsid w:val="00FE2E1E"/>
  </w:style>
  <w:style w:type="character" w:customStyle="1" w:styleId="a">
    <w:name w:val="a"/>
    <w:basedOn w:val="DefaultParagraphFont"/>
    <w:rsid w:val="00FE2E1E"/>
  </w:style>
  <w:style w:type="character" w:customStyle="1" w:styleId="StyleStyleUnderline411pt">
    <w:name w:val="Style Style Underline4 + 11 pt"/>
    <w:basedOn w:val="DefaultParagraphFont"/>
    <w:rsid w:val="00FE2E1E"/>
    <w:rPr>
      <w:sz w:val="20"/>
      <w:u w:val="single"/>
    </w:rPr>
  </w:style>
  <w:style w:type="character" w:customStyle="1" w:styleId="StyleStyleUnderline411ptBold">
    <w:name w:val="Style Style Underline4 + 11 pt Bold"/>
    <w:basedOn w:val="DefaultParagraphFont"/>
    <w:rsid w:val="00FE2E1E"/>
    <w:rPr>
      <w:b/>
      <w:bCs/>
      <w:sz w:val="20"/>
      <w:u w:val="single"/>
    </w:rPr>
  </w:style>
  <w:style w:type="character" w:customStyle="1" w:styleId="StyleStyleUnderline311pt">
    <w:name w:val="Style Style Underline3 + 11 pt"/>
    <w:basedOn w:val="DefaultParagraphFont"/>
    <w:rsid w:val="00FE2E1E"/>
    <w:rPr>
      <w:sz w:val="20"/>
      <w:u w:val="single"/>
    </w:rPr>
  </w:style>
  <w:style w:type="character" w:customStyle="1" w:styleId="StyleStyleUnderline311ptBold">
    <w:name w:val="Style Style Underline3 + 11 pt Bold"/>
    <w:basedOn w:val="DefaultParagraphFont"/>
    <w:rsid w:val="00FE2E1E"/>
    <w:rPr>
      <w:b/>
      <w:bCs/>
      <w:sz w:val="20"/>
      <w:u w:val="single"/>
    </w:rPr>
  </w:style>
  <w:style w:type="character" w:customStyle="1" w:styleId="StyleUnderline3">
    <w:name w:val="Style Underline3"/>
    <w:basedOn w:val="DefaultParagraphFont"/>
    <w:rsid w:val="00FE2E1E"/>
    <w:rPr>
      <w:u w:val="single"/>
    </w:rPr>
  </w:style>
  <w:style w:type="paragraph" w:customStyle="1" w:styleId="StyleStyle111ptBorderSinglesolidlineAuto05ptL">
    <w:name w:val="Style Style1 + 11 pt Border: : (Single solid line Auto  0.5 pt L..."/>
    <w:link w:val="StyleStyle111ptBorderSinglesolidlineAuto05ptLChar"/>
    <w:qFormat/>
    <w:rsid w:val="00FE2E1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E2E1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E2E1E"/>
    <w:rPr>
      <w:u w:val="single"/>
    </w:rPr>
  </w:style>
  <w:style w:type="character" w:customStyle="1" w:styleId="NothingChar">
    <w:name w:val="Nothing Char"/>
    <w:basedOn w:val="DefaultParagraphFont"/>
    <w:link w:val="Nothing"/>
    <w:rsid w:val="00FE2E1E"/>
    <w:rPr>
      <w:rFonts w:ascii="Times New Roman" w:eastAsia="Times New Roman" w:hAnsi="Times New Roman" w:cs="Times New Roman"/>
      <w:sz w:val="20"/>
      <w:szCs w:val="24"/>
    </w:rPr>
  </w:style>
  <w:style w:type="character" w:customStyle="1" w:styleId="CardsFont12pt0">
    <w:name w:val="Cards + Font 12pt"/>
    <w:basedOn w:val="DefaultParagraphFont"/>
    <w:rsid w:val="00FE2E1E"/>
    <w:rPr>
      <w:rFonts w:ascii="Times New Roman" w:eastAsia="Calibri" w:hAnsi="Times New Roman" w:cs="Times New Roman"/>
      <w:sz w:val="24"/>
      <w:szCs w:val="20"/>
      <w:u w:val="single"/>
    </w:rPr>
  </w:style>
  <w:style w:type="character" w:customStyle="1" w:styleId="SmallTextChar0">
    <w:name w:val="Small Text Char"/>
    <w:basedOn w:val="CardTextChar0"/>
    <w:rsid w:val="00FE2E1E"/>
    <w:rPr>
      <w:rFonts w:ascii="Times New Roman" w:eastAsia="MS Mincho" w:hAnsi="Times New Roman" w:cs="Times New Roman"/>
      <w:sz w:val="15"/>
      <w:szCs w:val="24"/>
      <w:lang w:eastAsia="ja-JP"/>
    </w:rPr>
  </w:style>
  <w:style w:type="paragraph" w:customStyle="1" w:styleId="Circled">
    <w:name w:val="Circled"/>
    <w:link w:val="CircledChar"/>
    <w:qFormat/>
    <w:rsid w:val="00FE2E1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FE2E1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FE2E1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E2E1E"/>
  </w:style>
  <w:style w:type="character" w:customStyle="1" w:styleId="part-of-speech">
    <w:name w:val="part-of-speech"/>
    <w:basedOn w:val="DefaultParagraphFont"/>
    <w:rsid w:val="00FE2E1E"/>
  </w:style>
  <w:style w:type="character" w:customStyle="1" w:styleId="sep">
    <w:name w:val="sep"/>
    <w:basedOn w:val="DefaultParagraphFont"/>
    <w:rsid w:val="00FE2E1E"/>
  </w:style>
  <w:style w:type="character" w:customStyle="1" w:styleId="pron">
    <w:name w:val="pron"/>
    <w:basedOn w:val="DefaultParagraphFont"/>
    <w:rsid w:val="00FE2E1E"/>
  </w:style>
  <w:style w:type="paragraph" w:customStyle="1" w:styleId="StyleStyle4LatinTimesNewRomanAsianSimSun">
    <w:name w:val="Style Style4 + (Latin) Times New Roman (Asian) SimSun"/>
    <w:basedOn w:val="Normal"/>
    <w:link w:val="StyleStyle4LatinTimesNewRomanAsianSimSunChar"/>
    <w:qFormat/>
    <w:rsid w:val="00FE2E1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E2E1E"/>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E2E1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E2E1E"/>
    <w:rPr>
      <w:rFonts w:ascii="Calibri" w:eastAsia="SimSun" w:hAnsi="Calibri"/>
      <w:b/>
      <w:bCs/>
      <w:u w:val="single"/>
    </w:rPr>
  </w:style>
  <w:style w:type="character" w:customStyle="1" w:styleId="CharChar3">
    <w:name w:val="Char Char3"/>
    <w:basedOn w:val="DefaultParagraphFont"/>
    <w:rsid w:val="00FE2E1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FE2E1E"/>
    <w:rPr>
      <w:bCs/>
      <w:szCs w:val="26"/>
      <w:u w:val="single"/>
    </w:rPr>
  </w:style>
  <w:style w:type="paragraph" w:styleId="Subtitle">
    <w:name w:val="Subtitle"/>
    <w:aliases w:val="Underlined card text"/>
    <w:basedOn w:val="Normal"/>
    <w:next w:val="Normal"/>
    <w:link w:val="SubtitleChar"/>
    <w:uiPriority w:val="99"/>
    <w:qFormat/>
    <w:rsid w:val="00FE2E1E"/>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FE2E1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FE2E1E"/>
    <w:rPr>
      <w:rFonts w:cs="Times New Roman"/>
    </w:rPr>
  </w:style>
  <w:style w:type="character" w:customStyle="1" w:styleId="StyleStyle411pt1Char">
    <w:name w:val="Style Style4 + 11 pt1 Char"/>
    <w:basedOn w:val="Style4Char"/>
    <w:link w:val="StyleStyle411pt1"/>
    <w:rsid w:val="00FE2E1E"/>
    <w:rPr>
      <w:rFonts w:ascii="Calibri" w:eastAsia="Times New Roman" w:hAnsi="Calibri" w:cs="Times New Roman"/>
      <w:u w:val="single"/>
    </w:rPr>
  </w:style>
  <w:style w:type="character" w:customStyle="1" w:styleId="BoldandUnderlineCharChar2">
    <w:name w:val="Bold and Underline Char Char2"/>
    <w:basedOn w:val="DefaultParagraphFont"/>
    <w:rsid w:val="00FE2E1E"/>
    <w:rPr>
      <w:b/>
      <w:u w:val="single"/>
      <w:lang w:val="en-US" w:eastAsia="en-US" w:bidi="ar-SA"/>
    </w:rPr>
  </w:style>
  <w:style w:type="character" w:customStyle="1" w:styleId="StyleUnderlineCharChar111pt">
    <w:name w:val="Style Underline Char Char1 + 11 pt"/>
    <w:basedOn w:val="DefaultParagraphFont"/>
    <w:rsid w:val="00FE2E1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E2E1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E2E1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E2E1E"/>
    <w:rPr>
      <w:sz w:val="22"/>
      <w:u w:val="single"/>
    </w:rPr>
  </w:style>
  <w:style w:type="paragraph" w:customStyle="1" w:styleId="StyleMinimizedTextArialNarrow9pt">
    <w:name w:val="Style Minimized Text + Arial Narrow 9 pt"/>
    <w:basedOn w:val="Normal"/>
    <w:link w:val="StyleMinimizedTextArialNarrow9ptChar"/>
    <w:qFormat/>
    <w:rsid w:val="00FE2E1E"/>
    <w:rPr>
      <w:rFonts w:eastAsia="Times New Roman"/>
    </w:rPr>
  </w:style>
  <w:style w:type="character" w:customStyle="1" w:styleId="StyleMinimizedTextArialNarrow9ptChar">
    <w:name w:val="Style Minimized Text + Arial Narrow 9 pt Char"/>
    <w:basedOn w:val="DefaultParagraphFont"/>
    <w:link w:val="StyleMinimizedTextArialNarrow9pt"/>
    <w:rsid w:val="00FE2E1E"/>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FE2E1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E2E1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E2E1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E2E1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E2E1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E2E1E"/>
    <w:rPr>
      <w:b w:val="0"/>
      <w:bCs/>
      <w:sz w:val="20"/>
      <w:u w:val="single"/>
      <w:lang w:val="en-US" w:eastAsia="en-US" w:bidi="ar-SA"/>
    </w:rPr>
  </w:style>
  <w:style w:type="character" w:customStyle="1" w:styleId="Styleunderline9pt">
    <w:name w:val="Style underline + 9 pt"/>
    <w:basedOn w:val="underline"/>
    <w:rsid w:val="00FE2E1E"/>
    <w:rPr>
      <w:rFonts w:ascii="Times New Roman" w:hAnsi="Times New Roman" w:cs="Times New Roman"/>
      <w:b/>
      <w:sz w:val="20"/>
      <w:u w:val="single"/>
    </w:rPr>
  </w:style>
  <w:style w:type="character" w:customStyle="1" w:styleId="StyleTimesNewRoman9pt">
    <w:name w:val="Style Times New Roman 9 pt"/>
    <w:basedOn w:val="DefaultParagraphFont"/>
    <w:rsid w:val="00FE2E1E"/>
    <w:rPr>
      <w:rFonts w:ascii="Times New Roman" w:hAnsi="Times New Roman"/>
      <w:sz w:val="20"/>
    </w:rPr>
  </w:style>
  <w:style w:type="character" w:customStyle="1" w:styleId="Styleunderline9pt1">
    <w:name w:val="Style underline + 9 pt1"/>
    <w:basedOn w:val="underline"/>
    <w:rsid w:val="00FE2E1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E2E1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E2E1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E2E1E"/>
    <w:rPr>
      <w:b/>
      <w:bCs/>
      <w:noProof w:val="0"/>
      <w:sz w:val="20"/>
      <w:u w:val="single"/>
      <w:lang w:val="en-US" w:eastAsia="en-US" w:bidi="ar-SA"/>
    </w:rPr>
  </w:style>
  <w:style w:type="character" w:customStyle="1" w:styleId="Hyperlink23">
    <w:name w:val="Hyperlink23"/>
    <w:basedOn w:val="DefaultParagraphFont"/>
    <w:rsid w:val="00FE2E1E"/>
    <w:rPr>
      <w:color w:val="3300CC"/>
      <w:u w:val="single"/>
    </w:rPr>
  </w:style>
  <w:style w:type="paragraph" w:customStyle="1" w:styleId="cardCharChar">
    <w:name w:val="card Char Char"/>
    <w:basedOn w:val="Normal"/>
    <w:link w:val="cardCharCharChar"/>
    <w:qFormat/>
    <w:rsid w:val="00FE2E1E"/>
    <w:pPr>
      <w:ind w:left="288" w:right="288"/>
    </w:pPr>
    <w:rPr>
      <w:rFonts w:eastAsia="Times New Roman"/>
      <w:szCs w:val="20"/>
    </w:rPr>
  </w:style>
  <w:style w:type="character" w:customStyle="1" w:styleId="cardCharCharChar">
    <w:name w:val="card Char Char Char"/>
    <w:basedOn w:val="DefaultParagraphFont"/>
    <w:link w:val="cardCharChar"/>
    <w:rsid w:val="00FE2E1E"/>
    <w:rPr>
      <w:rFonts w:ascii="Calibri" w:eastAsia="Times New Roman" w:hAnsi="Calibri"/>
      <w:szCs w:val="20"/>
    </w:rPr>
  </w:style>
  <w:style w:type="character" w:customStyle="1" w:styleId="StyleunderlineArialNarrow9ptBold">
    <w:name w:val="Style underline + Arial Narrow 9 pt Bold"/>
    <w:basedOn w:val="underline"/>
    <w:rsid w:val="00FE2E1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E2E1E"/>
  </w:style>
  <w:style w:type="character" w:customStyle="1" w:styleId="StylecardCharCharArialNarrow9ptChar">
    <w:name w:val="Style card Char Char + Arial Narrow 9 pt Char"/>
    <w:basedOn w:val="cardCharCharChar"/>
    <w:link w:val="StylecardCharCharArialNarrow9pt"/>
    <w:rsid w:val="00FE2E1E"/>
    <w:rPr>
      <w:rFonts w:ascii="Calibri" w:eastAsia="Times New Roman" w:hAnsi="Calibri"/>
      <w:szCs w:val="20"/>
    </w:rPr>
  </w:style>
  <w:style w:type="character" w:customStyle="1" w:styleId="UnderlineCharCharChar">
    <w:name w:val="Underline Char Char Char"/>
    <w:basedOn w:val="DefaultParagraphFont"/>
    <w:rsid w:val="00FE2E1E"/>
    <w:rPr>
      <w:noProof w:val="0"/>
      <w:u w:val="single"/>
      <w:lang w:val="en-US" w:eastAsia="en-US" w:bidi="ar-SA"/>
    </w:rPr>
  </w:style>
  <w:style w:type="character" w:customStyle="1" w:styleId="CardTextChar1">
    <w:name w:val="Card Text Char1"/>
    <w:basedOn w:val="DefaultParagraphFont"/>
    <w:rsid w:val="00FE2E1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E2E1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FE2E1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E2E1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E2E1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E2E1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E2E1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FE2E1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E2E1E"/>
    <w:rPr>
      <w:rFonts w:eastAsia="Times New Roman"/>
    </w:rPr>
  </w:style>
  <w:style w:type="character" w:customStyle="1" w:styleId="TextsmallChar">
    <w:name w:val="Textsmall Char"/>
    <w:basedOn w:val="DefaultParagraphFont"/>
    <w:link w:val="Textsmall"/>
    <w:rsid w:val="00FE2E1E"/>
    <w:rPr>
      <w:rFonts w:ascii="Calibri" w:eastAsia="Times New Roman" w:hAnsi="Calibri"/>
    </w:rPr>
  </w:style>
  <w:style w:type="character" w:customStyle="1" w:styleId="CharChar111">
    <w:name w:val="Char Char111"/>
    <w:basedOn w:val="DefaultParagraphFont"/>
    <w:rsid w:val="00FE2E1E"/>
    <w:rPr>
      <w:rFonts w:cs="Arial"/>
      <w:bCs/>
      <w:szCs w:val="26"/>
      <w:u w:val="single"/>
      <w:lang w:val="en-US" w:eastAsia="en-US" w:bidi="ar-SA"/>
    </w:rPr>
  </w:style>
  <w:style w:type="character" w:customStyle="1" w:styleId="UnderlineBold">
    <w:name w:val="Underline + Bold"/>
    <w:uiPriority w:val="1"/>
    <w:qFormat/>
    <w:rsid w:val="00FE2E1E"/>
    <w:rPr>
      <w:b/>
      <w:sz w:val="20"/>
      <w:u w:val="single"/>
    </w:rPr>
  </w:style>
  <w:style w:type="paragraph" w:customStyle="1" w:styleId="cardtextsmall">
    <w:name w:val="card text small"/>
    <w:basedOn w:val="Normal"/>
    <w:qFormat/>
    <w:rsid w:val="00FE2E1E"/>
    <w:rPr>
      <w:rFonts w:ascii="Arial Narrow" w:eastAsia="Times New Roman" w:hAnsi="Arial Narrow"/>
    </w:rPr>
  </w:style>
  <w:style w:type="character" w:customStyle="1" w:styleId="AUnterdline">
    <w:name w:val="AUnterdline"/>
    <w:rsid w:val="00FE2E1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E2E1E"/>
    <w:rPr>
      <w:rFonts w:ascii="Times New Roman" w:hAnsi="Times New Roman"/>
      <w:b/>
      <w:bCs/>
      <w:sz w:val="20"/>
      <w:u w:val="single"/>
      <w:bdr w:val="single" w:sz="4" w:space="0" w:color="auto"/>
    </w:rPr>
  </w:style>
  <w:style w:type="character" w:customStyle="1" w:styleId="highlightedsearchterm">
    <w:name w:val="highlightedsearchterm"/>
    <w:rsid w:val="00FE2E1E"/>
  </w:style>
  <w:style w:type="character" w:customStyle="1" w:styleId="StyleUnderline1">
    <w:name w:val="Style Underline1"/>
    <w:basedOn w:val="DefaultParagraphFont"/>
    <w:rsid w:val="00FE2E1E"/>
    <w:rPr>
      <w:rFonts w:ascii="Times New Roman" w:hAnsi="Times New Roman"/>
      <w:sz w:val="20"/>
      <w:u w:val="single"/>
    </w:rPr>
  </w:style>
  <w:style w:type="paragraph" w:customStyle="1" w:styleId="CardIndented">
    <w:name w:val="Card (Indented)"/>
    <w:basedOn w:val="Normal"/>
    <w:link w:val="CardIndentedChar"/>
    <w:qFormat/>
    <w:rsid w:val="00FE2E1E"/>
    <w:pPr>
      <w:ind w:left="288"/>
    </w:pPr>
  </w:style>
  <w:style w:type="paragraph" w:customStyle="1" w:styleId="StyleStyle49pt10">
    <w:name w:val="Style Style4 + 9 pt10"/>
    <w:basedOn w:val="Style4"/>
    <w:link w:val="StyleStyle49pt10Char"/>
    <w:qFormat/>
    <w:rsid w:val="00FE2E1E"/>
    <w:rPr>
      <w:rFonts w:cs="Times New Roman"/>
    </w:rPr>
  </w:style>
  <w:style w:type="character" w:customStyle="1" w:styleId="StyleStyle49pt10Char">
    <w:name w:val="Style Style4 + 9 pt10 Char"/>
    <w:basedOn w:val="Style4Char"/>
    <w:link w:val="StyleStyle49pt10"/>
    <w:rsid w:val="00FE2E1E"/>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FE2E1E"/>
    <w:rPr>
      <w:rFonts w:cs="Times New Roman"/>
      <w:b/>
      <w:bCs/>
    </w:rPr>
  </w:style>
  <w:style w:type="character" w:customStyle="1" w:styleId="StyleStyle49ptBold7Char">
    <w:name w:val="Style Style4 + 9 pt Bold7 Char"/>
    <w:link w:val="StyleStyle49ptBold7"/>
    <w:rsid w:val="00FE2E1E"/>
    <w:rPr>
      <w:rFonts w:ascii="Calibri" w:eastAsia="Times New Roman" w:hAnsi="Calibri" w:cs="Times New Roman"/>
      <w:b/>
      <w:bCs/>
      <w:u w:val="single"/>
    </w:rPr>
  </w:style>
  <w:style w:type="paragraph" w:customStyle="1" w:styleId="NormalUnderline">
    <w:name w:val="Normal Underline"/>
    <w:basedOn w:val="Normal"/>
    <w:link w:val="NormalUnderlineChar"/>
    <w:qFormat/>
    <w:rsid w:val="00FE2E1E"/>
    <w:pPr>
      <w:ind w:left="288"/>
    </w:pPr>
    <w:rPr>
      <w:rFonts w:eastAsia="Times New Roman"/>
      <w:u w:val="single"/>
    </w:rPr>
  </w:style>
  <w:style w:type="character" w:customStyle="1" w:styleId="NormalUnderlineChar">
    <w:name w:val="Normal Underline Char"/>
    <w:link w:val="NormalUnderline"/>
    <w:rsid w:val="00FE2E1E"/>
    <w:rPr>
      <w:rFonts w:ascii="Calibri" w:eastAsia="Times New Roman" w:hAnsi="Calibri"/>
      <w:u w:val="single"/>
    </w:rPr>
  </w:style>
  <w:style w:type="character" w:customStyle="1" w:styleId="DontRead">
    <w:name w:val="Don't Read"/>
    <w:qFormat/>
    <w:rsid w:val="00FE2E1E"/>
    <w:rPr>
      <w:rFonts w:ascii="Times New Roman" w:hAnsi="Times New Roman"/>
      <w:sz w:val="16"/>
    </w:rPr>
  </w:style>
  <w:style w:type="paragraph" w:customStyle="1" w:styleId="Underlinestyle">
    <w:name w:val="Underline style"/>
    <w:basedOn w:val="Normal"/>
    <w:qFormat/>
    <w:rsid w:val="00FE2E1E"/>
    <w:rPr>
      <w:rFonts w:eastAsia="Times New Roman"/>
      <w:u w:val="single"/>
    </w:rPr>
  </w:style>
  <w:style w:type="character" w:customStyle="1" w:styleId="Style11ptUnderline3">
    <w:name w:val="Style 11 pt Underline3"/>
    <w:rsid w:val="00FE2E1E"/>
    <w:rPr>
      <w:sz w:val="20"/>
      <w:u w:val="single"/>
    </w:rPr>
  </w:style>
  <w:style w:type="character" w:customStyle="1" w:styleId="27">
    <w:name w:val="27"/>
    <w:rsid w:val="00FE2E1E"/>
    <w:rPr>
      <w:rFonts w:cs="Arial"/>
      <w:bCs/>
      <w:sz w:val="20"/>
      <w:u w:val="single"/>
      <w:lang w:val="en-US" w:eastAsia="en-US" w:bidi="ar-SA"/>
    </w:rPr>
  </w:style>
  <w:style w:type="character" w:customStyle="1" w:styleId="2">
    <w:name w:val="2"/>
    <w:rsid w:val="00FE2E1E"/>
    <w:rPr>
      <w:rFonts w:cs="Arial"/>
      <w:bCs/>
      <w:sz w:val="20"/>
      <w:u w:val="single"/>
      <w:lang w:val="en-US" w:eastAsia="en-US" w:bidi="ar-SA"/>
    </w:rPr>
  </w:style>
  <w:style w:type="character" w:customStyle="1" w:styleId="Style9ptUnderline11">
    <w:name w:val="Style 9 pt Underline11"/>
    <w:basedOn w:val="DefaultParagraphFont"/>
    <w:rsid w:val="00FE2E1E"/>
    <w:rPr>
      <w:sz w:val="20"/>
      <w:u w:val="single"/>
    </w:rPr>
  </w:style>
  <w:style w:type="character" w:customStyle="1" w:styleId="Style9ptBoldUnderline5">
    <w:name w:val="Style 9 pt Bold Underline5"/>
    <w:basedOn w:val="DefaultParagraphFont"/>
    <w:rsid w:val="00FE2E1E"/>
    <w:rPr>
      <w:b/>
      <w:bCs/>
      <w:sz w:val="20"/>
      <w:u w:val="single"/>
    </w:rPr>
  </w:style>
  <w:style w:type="character" w:customStyle="1" w:styleId="CharChar114">
    <w:name w:val="Char Char114"/>
    <w:basedOn w:val="DefaultParagraphFont"/>
    <w:rsid w:val="00FE2E1E"/>
    <w:rPr>
      <w:rFonts w:cs="Arial"/>
      <w:bCs/>
      <w:szCs w:val="26"/>
      <w:u w:val="single"/>
      <w:lang w:val="en-US" w:eastAsia="en-US" w:bidi="ar-SA"/>
    </w:rPr>
  </w:style>
  <w:style w:type="character" w:customStyle="1" w:styleId="CharChar113">
    <w:name w:val="Char Char113"/>
    <w:basedOn w:val="DefaultParagraphFont"/>
    <w:rsid w:val="00FE2E1E"/>
    <w:rPr>
      <w:rFonts w:cs="Arial"/>
      <w:bCs/>
      <w:szCs w:val="26"/>
      <w:u w:val="single"/>
      <w:lang w:val="en-US" w:eastAsia="en-US" w:bidi="ar-SA"/>
    </w:rPr>
  </w:style>
  <w:style w:type="character" w:customStyle="1" w:styleId="CharChar112">
    <w:name w:val="Char Char112"/>
    <w:basedOn w:val="DefaultParagraphFont"/>
    <w:rsid w:val="00FE2E1E"/>
    <w:rPr>
      <w:rFonts w:cs="Arial"/>
      <w:bCs/>
      <w:szCs w:val="26"/>
      <w:u w:val="single"/>
      <w:lang w:val="en-US" w:eastAsia="en-US" w:bidi="ar-SA"/>
    </w:rPr>
  </w:style>
  <w:style w:type="character" w:customStyle="1" w:styleId="ssl0">
    <w:name w:val="ss_l0"/>
    <w:basedOn w:val="DefaultParagraphFont"/>
    <w:rsid w:val="00FE2E1E"/>
  </w:style>
  <w:style w:type="paragraph" w:styleId="CommentText">
    <w:name w:val="annotation text"/>
    <w:basedOn w:val="Normal"/>
    <w:link w:val="CommentTextChar"/>
    <w:uiPriority w:val="99"/>
    <w:rsid w:val="00FE2E1E"/>
    <w:rPr>
      <w:szCs w:val="20"/>
    </w:rPr>
  </w:style>
  <w:style w:type="character" w:customStyle="1" w:styleId="CommentTextChar">
    <w:name w:val="Comment Text Char"/>
    <w:basedOn w:val="DefaultParagraphFont"/>
    <w:link w:val="CommentText"/>
    <w:uiPriority w:val="99"/>
    <w:rsid w:val="00FE2E1E"/>
    <w:rPr>
      <w:rFonts w:ascii="Calibri" w:hAnsi="Calibri"/>
      <w:szCs w:val="20"/>
    </w:rPr>
  </w:style>
  <w:style w:type="character" w:customStyle="1" w:styleId="CommentSubjectChar">
    <w:name w:val="Comment Subject Char"/>
    <w:basedOn w:val="CommentTextChar"/>
    <w:link w:val="CommentSubject"/>
    <w:rsid w:val="00FE2E1E"/>
    <w:rPr>
      <w:rFonts w:ascii="Times New Roman" w:hAnsi="Times New Roman" w:cs="Times New Roman"/>
      <w:b/>
      <w:bCs/>
      <w:szCs w:val="20"/>
    </w:rPr>
  </w:style>
  <w:style w:type="paragraph" w:styleId="CommentSubject">
    <w:name w:val="annotation subject"/>
    <w:basedOn w:val="CommentText"/>
    <w:next w:val="CommentText"/>
    <w:link w:val="CommentSubjectChar"/>
    <w:rsid w:val="00FE2E1E"/>
    <w:rPr>
      <w:rFonts w:ascii="Times New Roman" w:hAnsi="Times New Roman" w:cs="Times New Roman"/>
      <w:b/>
      <w:bCs/>
    </w:rPr>
  </w:style>
  <w:style w:type="character" w:customStyle="1" w:styleId="CommentSubjectChar1">
    <w:name w:val="Comment Subject Char1"/>
    <w:basedOn w:val="CommentTextChar"/>
    <w:uiPriority w:val="99"/>
    <w:semiHidden/>
    <w:rsid w:val="00FE2E1E"/>
    <w:rPr>
      <w:rFonts w:ascii="Calibri" w:hAnsi="Calibri"/>
      <w:b/>
      <w:bCs/>
      <w:szCs w:val="20"/>
    </w:rPr>
  </w:style>
  <w:style w:type="paragraph" w:customStyle="1" w:styleId="WW-Default1">
    <w:name w:val="WW-Default1"/>
    <w:basedOn w:val="Normal"/>
    <w:qFormat/>
    <w:rsid w:val="00FE2E1E"/>
    <w:pPr>
      <w:suppressAutoHyphens/>
    </w:pPr>
    <w:rPr>
      <w:rFonts w:eastAsia="Times New Roman"/>
      <w:b/>
      <w:bCs/>
      <w:szCs w:val="20"/>
      <w:lang w:eastAsia="ar-SA"/>
    </w:rPr>
  </w:style>
  <w:style w:type="paragraph" w:customStyle="1" w:styleId="Normal1">
    <w:name w:val="Normal1"/>
    <w:basedOn w:val="BodyText"/>
    <w:qFormat/>
    <w:rsid w:val="00FE2E1E"/>
  </w:style>
  <w:style w:type="character" w:customStyle="1" w:styleId="zoomme">
    <w:name w:val="zoomme"/>
    <w:basedOn w:val="DefaultParagraphFont"/>
    <w:rsid w:val="00FE2E1E"/>
  </w:style>
  <w:style w:type="character" w:customStyle="1" w:styleId="Date1">
    <w:name w:val="Date1"/>
    <w:basedOn w:val="DefaultParagraphFont"/>
    <w:rsid w:val="00FE2E1E"/>
  </w:style>
  <w:style w:type="character" w:customStyle="1" w:styleId="classauthor">
    <w:name w:val="class=&quot;author&quot;"/>
    <w:basedOn w:val="DefaultParagraphFont"/>
    <w:rsid w:val="00FE2E1E"/>
  </w:style>
  <w:style w:type="paragraph" w:customStyle="1" w:styleId="CardStyle">
    <w:name w:val="Card Style"/>
    <w:basedOn w:val="Normal"/>
    <w:link w:val="CardStyleChar"/>
    <w:qFormat/>
    <w:rsid w:val="00FE2E1E"/>
    <w:rPr>
      <w:rFonts w:eastAsia="Times New Roman"/>
    </w:rPr>
  </w:style>
  <w:style w:type="character" w:customStyle="1" w:styleId="CharCharChar">
    <w:name w:val="Char Char Char"/>
    <w:basedOn w:val="DefaultParagraphFont"/>
    <w:rsid w:val="00FE2E1E"/>
    <w:rPr>
      <w:rFonts w:cs="Arial"/>
      <w:bCs/>
      <w:szCs w:val="26"/>
      <w:u w:val="single"/>
      <w:lang w:val="en-US" w:eastAsia="en-US" w:bidi="ar-SA"/>
    </w:rPr>
  </w:style>
  <w:style w:type="character" w:customStyle="1" w:styleId="BoldUnderlineChar0">
    <w:name w:val="Bold Underline Char"/>
    <w:rsid w:val="00FE2E1E"/>
    <w:rPr>
      <w:rFonts w:ascii="Times New Roman" w:eastAsia="Times New Roman" w:hAnsi="Times New Roman"/>
      <w:b/>
      <w:bCs/>
      <w:szCs w:val="24"/>
      <w:u w:val="single"/>
    </w:rPr>
  </w:style>
  <w:style w:type="character" w:customStyle="1" w:styleId="texto1">
    <w:name w:val="texto1"/>
    <w:rsid w:val="00FE2E1E"/>
  </w:style>
  <w:style w:type="character" w:customStyle="1" w:styleId="apple-style-span">
    <w:name w:val="apple-style-span"/>
    <w:rsid w:val="00FE2E1E"/>
  </w:style>
  <w:style w:type="paragraph" w:customStyle="1" w:styleId="citenon-bold">
    <w:name w:val="cite non-bold"/>
    <w:basedOn w:val="Normal"/>
    <w:link w:val="citenon-boldChar"/>
    <w:qFormat/>
    <w:rsid w:val="00FE2E1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E2E1E"/>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E2E1E"/>
    <w:rPr>
      <w:rFonts w:ascii="Calibri" w:eastAsia="Times New Roman" w:hAnsi="Calibri" w:cs="Arial"/>
      <w:b/>
      <w:bCs/>
      <w:sz w:val="24"/>
      <w:szCs w:val="28"/>
    </w:rPr>
  </w:style>
  <w:style w:type="paragraph" w:customStyle="1" w:styleId="Style23">
    <w:name w:val="Style23"/>
    <w:basedOn w:val="Normal"/>
    <w:uiPriority w:val="99"/>
    <w:qFormat/>
    <w:rsid w:val="00FE2E1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E2E1E"/>
    <w:rPr>
      <w:rFonts w:ascii="Calibri" w:eastAsia="Times New Roman" w:hAnsi="Calibri"/>
      <w:lang w:bidi="en-US"/>
    </w:rPr>
  </w:style>
  <w:style w:type="character" w:customStyle="1" w:styleId="gray">
    <w:name w:val="gray"/>
    <w:basedOn w:val="DefaultParagraphFont"/>
    <w:rsid w:val="00FE2E1E"/>
  </w:style>
  <w:style w:type="paragraph" w:customStyle="1" w:styleId="Tagtemplate">
    <w:name w:val="Tagtemplate"/>
    <w:basedOn w:val="Normal"/>
    <w:link w:val="TagtemplateChar"/>
    <w:autoRedefine/>
    <w:qFormat/>
    <w:rsid w:val="00FE2E1E"/>
    <w:pPr>
      <w:keepNext/>
      <w:keepLines/>
    </w:pPr>
    <w:rPr>
      <w:rFonts w:eastAsia="Calibri"/>
      <w:b/>
    </w:rPr>
  </w:style>
  <w:style w:type="character" w:customStyle="1" w:styleId="TagtemplateChar">
    <w:name w:val="Tagtemplate Char"/>
    <w:basedOn w:val="DefaultParagraphFont"/>
    <w:link w:val="Tagtemplate"/>
    <w:rsid w:val="00FE2E1E"/>
    <w:rPr>
      <w:rFonts w:ascii="Calibri" w:eastAsia="Calibri" w:hAnsi="Calibri"/>
      <w:b/>
    </w:rPr>
  </w:style>
  <w:style w:type="character" w:customStyle="1" w:styleId="Styleunderline11ptBorderSinglesolidlineAuto05p">
    <w:name w:val="Style underline + 11 pt Border: : (Single solid line Auto  0.5 p..."/>
    <w:rsid w:val="00FE2E1E"/>
    <w:rPr>
      <w:sz w:val="20"/>
      <w:u w:val="single"/>
      <w:bdr w:val="single" w:sz="4" w:space="0" w:color="auto"/>
    </w:rPr>
  </w:style>
  <w:style w:type="paragraph" w:customStyle="1" w:styleId="Citation-FirstLine">
    <w:name w:val="Citation - First Line"/>
    <w:basedOn w:val="Normal"/>
    <w:next w:val="Normal"/>
    <w:autoRedefine/>
    <w:qFormat/>
    <w:rsid w:val="00FE2E1E"/>
    <w:pPr>
      <w:spacing w:line="240" w:lineRule="atLeast"/>
      <w:jc w:val="both"/>
    </w:pPr>
    <w:rPr>
      <w:rFonts w:ascii="Book Antiqua" w:eastAsia="Times New Roman" w:hAnsi="Book Antiqua"/>
    </w:rPr>
  </w:style>
  <w:style w:type="character" w:customStyle="1" w:styleId="CardText-Underlined">
    <w:name w:val="Card Text - Underlined"/>
    <w:rsid w:val="00FE2E1E"/>
    <w:rPr>
      <w:b/>
      <w:sz w:val="20"/>
      <w:u w:val="single"/>
    </w:rPr>
  </w:style>
  <w:style w:type="paragraph" w:customStyle="1" w:styleId="Citation-Complete">
    <w:name w:val="Citation - Complete"/>
    <w:basedOn w:val="Normal"/>
    <w:next w:val="Normal"/>
    <w:link w:val="Citation-CompleteChar"/>
    <w:autoRedefine/>
    <w:qFormat/>
    <w:rsid w:val="00FE2E1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E2E1E"/>
    <w:rPr>
      <w:rFonts w:ascii="Book Antiqua" w:eastAsia="Times New Roman" w:hAnsi="Book Antiqua"/>
    </w:rPr>
  </w:style>
  <w:style w:type="character" w:customStyle="1" w:styleId="MicroTextChar">
    <w:name w:val="MicroText Char"/>
    <w:link w:val="MicroText"/>
    <w:rsid w:val="00FE2E1E"/>
    <w:rPr>
      <w:rFonts w:ascii="Arial Narrow" w:hAnsi="Arial Narrow"/>
      <w:sz w:val="12"/>
    </w:rPr>
  </w:style>
  <w:style w:type="paragraph" w:customStyle="1" w:styleId="TagCite">
    <w:name w:val="Tag/Cite"/>
    <w:basedOn w:val="Normal"/>
    <w:qFormat/>
    <w:rsid w:val="00FE2E1E"/>
    <w:rPr>
      <w:rFonts w:eastAsia="Times New Roman"/>
      <w:b/>
    </w:rPr>
  </w:style>
  <w:style w:type="character" w:customStyle="1" w:styleId="Style11ptItalicUnderline">
    <w:name w:val="Style 11 pt Italic Underline"/>
    <w:basedOn w:val="DefaultParagraphFont"/>
    <w:rsid w:val="00FE2E1E"/>
    <w:rPr>
      <w:i/>
      <w:iCs/>
      <w:sz w:val="20"/>
      <w:u w:val="single"/>
    </w:rPr>
  </w:style>
  <w:style w:type="character" w:customStyle="1" w:styleId="Style11ptItalic">
    <w:name w:val="Style 11 pt Italic"/>
    <w:basedOn w:val="DefaultParagraphFont"/>
    <w:rsid w:val="00FE2E1E"/>
    <w:rPr>
      <w:rFonts w:ascii="Times New Roman" w:hAnsi="Times New Roman"/>
      <w:i/>
      <w:iCs/>
      <w:sz w:val="20"/>
    </w:rPr>
  </w:style>
  <w:style w:type="character" w:customStyle="1" w:styleId="BoldandUnderlineChar">
    <w:name w:val="Bold and Underline Char"/>
    <w:basedOn w:val="DefaultParagraphFont"/>
    <w:link w:val="BoldandUnderline"/>
    <w:locked/>
    <w:rsid w:val="00FE2E1E"/>
    <w:rPr>
      <w:b/>
      <w:u w:val="single"/>
    </w:rPr>
  </w:style>
  <w:style w:type="paragraph" w:customStyle="1" w:styleId="BoldandUnderline">
    <w:name w:val="Bold and Underline"/>
    <w:basedOn w:val="Normal"/>
    <w:link w:val="BoldandUnderlineChar"/>
    <w:qFormat/>
    <w:rsid w:val="00FE2E1E"/>
    <w:rPr>
      <w:rFonts w:asciiTheme="minorHAnsi" w:hAnsiTheme="minorHAnsi"/>
      <w:b/>
      <w:u w:val="single"/>
    </w:rPr>
  </w:style>
  <w:style w:type="character" w:customStyle="1" w:styleId="hdr">
    <w:name w:val="hdr"/>
    <w:basedOn w:val="DefaultParagraphFont"/>
    <w:rsid w:val="00FE2E1E"/>
  </w:style>
  <w:style w:type="paragraph" w:customStyle="1" w:styleId="StyleStyle49ptBold3">
    <w:name w:val="Style Style4 + 9 pt Bold3"/>
    <w:basedOn w:val="Style4"/>
    <w:link w:val="StyleStyle49ptBold3Char"/>
    <w:qFormat/>
    <w:rsid w:val="00FE2E1E"/>
    <w:rPr>
      <w:rFonts w:cs="Times New Roman"/>
      <w:b/>
      <w:bCs/>
    </w:rPr>
  </w:style>
  <w:style w:type="character" w:customStyle="1" w:styleId="StyleStyle49ptBold3Char">
    <w:name w:val="Style Style4 + 9 pt Bold3 Char"/>
    <w:basedOn w:val="Style4Char"/>
    <w:link w:val="StyleStyle49ptBold3"/>
    <w:rsid w:val="00FE2E1E"/>
    <w:rPr>
      <w:rFonts w:ascii="Calibri" w:eastAsia="Times New Roman" w:hAnsi="Calibri" w:cs="Times New Roman"/>
      <w:b/>
      <w:bCs/>
      <w:u w:val="single"/>
    </w:rPr>
  </w:style>
  <w:style w:type="character" w:customStyle="1" w:styleId="Style9ptUnderline6">
    <w:name w:val="Style 9 pt Underline6"/>
    <w:basedOn w:val="DefaultParagraphFont"/>
    <w:rsid w:val="00FE2E1E"/>
    <w:rPr>
      <w:sz w:val="20"/>
      <w:u w:val="single"/>
    </w:rPr>
  </w:style>
  <w:style w:type="character" w:customStyle="1" w:styleId="ct-with-fmlt">
    <w:name w:val="ct-with-fmlt"/>
    <w:basedOn w:val="DefaultParagraphFont"/>
    <w:rsid w:val="00FE2E1E"/>
  </w:style>
  <w:style w:type="paragraph" w:customStyle="1" w:styleId="TagText">
    <w:name w:val="TagText"/>
    <w:basedOn w:val="Normal"/>
    <w:uiPriority w:val="99"/>
    <w:qFormat/>
    <w:rsid w:val="00FE2E1E"/>
    <w:rPr>
      <w:b/>
    </w:rPr>
  </w:style>
  <w:style w:type="paragraph" w:customStyle="1" w:styleId="StyleStyle49pt">
    <w:name w:val="Style Style4 + 9 pt"/>
    <w:basedOn w:val="Normal"/>
    <w:link w:val="StyleStyle49ptChar"/>
    <w:qFormat/>
    <w:rsid w:val="00FE2E1E"/>
    <w:rPr>
      <w:rFonts w:eastAsia="Times New Roman"/>
      <w:u w:val="single"/>
    </w:rPr>
  </w:style>
  <w:style w:type="character" w:customStyle="1" w:styleId="StyleStyle49ptChar">
    <w:name w:val="Style Style4 + 9 pt Char"/>
    <w:basedOn w:val="DefaultParagraphFont"/>
    <w:link w:val="StyleStyle49pt"/>
    <w:rsid w:val="00FE2E1E"/>
    <w:rPr>
      <w:rFonts w:ascii="Calibri" w:eastAsia="Times New Roman" w:hAnsi="Calibri"/>
      <w:u w:val="single"/>
    </w:rPr>
  </w:style>
  <w:style w:type="paragraph" w:customStyle="1" w:styleId="StyleStyle49ptBold">
    <w:name w:val="Style Style4 + 9 pt Bold"/>
    <w:basedOn w:val="Normal"/>
    <w:link w:val="StyleStyle49ptBoldChar"/>
    <w:qFormat/>
    <w:rsid w:val="00FE2E1E"/>
    <w:rPr>
      <w:rFonts w:eastAsia="Times New Roman"/>
      <w:b/>
      <w:bCs/>
      <w:u w:val="single"/>
    </w:rPr>
  </w:style>
  <w:style w:type="character" w:customStyle="1" w:styleId="StyleStyle49ptBoldChar">
    <w:name w:val="Style Style4 + 9 pt Bold Char"/>
    <w:basedOn w:val="DefaultParagraphFont"/>
    <w:link w:val="StyleStyle49ptBold"/>
    <w:rsid w:val="00FE2E1E"/>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FE2E1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E2E1E"/>
    <w:rPr>
      <w:rFonts w:ascii="Calibri" w:eastAsia="Times New Roman" w:hAnsi="Calibri"/>
      <w:b/>
      <w:bCs/>
      <w:i/>
      <w:iCs/>
      <w:u w:val="single"/>
    </w:rPr>
  </w:style>
  <w:style w:type="paragraph" w:customStyle="1" w:styleId="StyleUnderlined11ptBold">
    <w:name w:val="Style Underlined + 11 pt Bold"/>
    <w:link w:val="StyleUnderlined11ptBoldChar"/>
    <w:qFormat/>
    <w:rsid w:val="00FE2E1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E2E1E"/>
    <w:rPr>
      <w:rFonts w:ascii="Arial" w:eastAsia="Times New Roman" w:hAnsi="Arial" w:cs="Arial"/>
      <w:b/>
      <w:bCs/>
      <w:szCs w:val="24"/>
      <w:u w:val="single"/>
    </w:rPr>
  </w:style>
  <w:style w:type="paragraph" w:customStyle="1" w:styleId="StyleUnderlined11pt">
    <w:name w:val="Style Underlined + 11 pt"/>
    <w:link w:val="StyleUnderlined11ptChar"/>
    <w:qFormat/>
    <w:rsid w:val="00FE2E1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E2E1E"/>
    <w:rPr>
      <w:rFonts w:ascii="Arial" w:eastAsia="Times New Roman" w:hAnsi="Arial" w:cs="Arial"/>
      <w:szCs w:val="24"/>
      <w:u w:val="single"/>
    </w:rPr>
  </w:style>
  <w:style w:type="character" w:customStyle="1" w:styleId="newscontent">
    <w:name w:val="newscontent"/>
    <w:rsid w:val="00FE2E1E"/>
  </w:style>
  <w:style w:type="character" w:customStyle="1" w:styleId="StyleUnderlinePatternClearYellow">
    <w:name w:val="Style Underline Pattern: Clear (Yellow)"/>
    <w:basedOn w:val="DefaultParagraphFont"/>
    <w:rsid w:val="00FE2E1E"/>
    <w:rPr>
      <w:u w:val="single"/>
      <w:shd w:val="clear" w:color="auto" w:fill="00FF00"/>
    </w:rPr>
  </w:style>
  <w:style w:type="paragraph" w:customStyle="1" w:styleId="StyleUnderlineChar11pt3">
    <w:name w:val="Style Underline Char + 11 pt3"/>
    <w:link w:val="StyleUnderlineChar11pt3Char"/>
    <w:qFormat/>
    <w:rsid w:val="00FE2E1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FE2E1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FE2E1E"/>
    <w:rPr>
      <w:b w:val="0"/>
      <w:bCs/>
      <w:u w:val="single"/>
    </w:rPr>
  </w:style>
  <w:style w:type="character" w:customStyle="1" w:styleId="date-display-single">
    <w:name w:val="date-display-single"/>
    <w:basedOn w:val="DefaultParagraphFont"/>
    <w:rsid w:val="00FE2E1E"/>
  </w:style>
  <w:style w:type="character" w:customStyle="1" w:styleId="CommentTextChar1">
    <w:name w:val="Comment Text Char1"/>
    <w:basedOn w:val="DefaultParagraphFont"/>
    <w:uiPriority w:val="99"/>
    <w:rsid w:val="00FE2E1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FE2E1E"/>
    <w:rPr>
      <w:rFonts w:ascii="Times New Roman" w:hAnsi="Times New Roman" w:cs="Times New Roman"/>
      <w:sz w:val="20"/>
    </w:rPr>
  </w:style>
  <w:style w:type="paragraph" w:customStyle="1" w:styleId="Cite2">
    <w:name w:val="Cite 2"/>
    <w:basedOn w:val="Normal"/>
    <w:qFormat/>
    <w:rsid w:val="00FE2E1E"/>
    <w:rPr>
      <w:rFonts w:eastAsia="MS Mincho"/>
      <w:b/>
      <w:u w:val="single"/>
    </w:rPr>
  </w:style>
  <w:style w:type="character" w:customStyle="1" w:styleId="StyleunderlineBold">
    <w:name w:val="Style underline + Bold"/>
    <w:basedOn w:val="underline"/>
    <w:rsid w:val="00FE2E1E"/>
    <w:rPr>
      <w:rFonts w:ascii="Times New Roman" w:hAnsi="Times New Roman" w:cs="Times New Roman"/>
      <w:bCs/>
      <w:sz w:val="20"/>
      <w:u w:val="single"/>
    </w:rPr>
  </w:style>
  <w:style w:type="paragraph" w:customStyle="1" w:styleId="cards0">
    <w:name w:val="cards"/>
    <w:basedOn w:val="Cites0"/>
    <w:qFormat/>
    <w:rsid w:val="00FE2E1E"/>
    <w:pPr>
      <w:widowControl/>
      <w:jc w:val="left"/>
    </w:pPr>
    <w:rPr>
      <w:szCs w:val="22"/>
    </w:rPr>
  </w:style>
  <w:style w:type="character" w:customStyle="1" w:styleId="Style10ptUnderline">
    <w:name w:val="Style 10 pt Underline"/>
    <w:basedOn w:val="DefaultParagraphFont"/>
    <w:rsid w:val="00FE2E1E"/>
    <w:rPr>
      <w:sz w:val="20"/>
      <w:u w:val="single"/>
    </w:rPr>
  </w:style>
  <w:style w:type="character" w:styleId="HTMLCite">
    <w:name w:val="HTML Cite"/>
    <w:uiPriority w:val="99"/>
    <w:rsid w:val="00FE2E1E"/>
    <w:rPr>
      <w:i/>
      <w:iCs/>
    </w:rPr>
  </w:style>
  <w:style w:type="character" w:customStyle="1" w:styleId="slug-pub-date">
    <w:name w:val="slug-pub-date"/>
    <w:basedOn w:val="DefaultParagraphFont"/>
    <w:rsid w:val="00FE2E1E"/>
  </w:style>
  <w:style w:type="character" w:customStyle="1" w:styleId="slug-vol">
    <w:name w:val="slug-vol"/>
    <w:basedOn w:val="DefaultParagraphFont"/>
    <w:rsid w:val="00FE2E1E"/>
  </w:style>
  <w:style w:type="character" w:customStyle="1" w:styleId="slug-issue">
    <w:name w:val="slug-issue"/>
    <w:basedOn w:val="DefaultParagraphFont"/>
    <w:rsid w:val="00FE2E1E"/>
  </w:style>
  <w:style w:type="character" w:customStyle="1" w:styleId="slug-pages">
    <w:name w:val="slug-pages"/>
    <w:basedOn w:val="DefaultParagraphFont"/>
    <w:rsid w:val="00FE2E1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E2E1E"/>
    <w:rPr>
      <w:b/>
      <w:bCs/>
      <w:strike w:val="0"/>
      <w:dstrike w:val="0"/>
      <w:sz w:val="24"/>
      <w:u w:val="none"/>
      <w:effect w:val="none"/>
    </w:rPr>
  </w:style>
  <w:style w:type="paragraph" w:customStyle="1" w:styleId="Tag2">
    <w:name w:val="Tag2"/>
    <w:basedOn w:val="Normal"/>
    <w:autoRedefine/>
    <w:qFormat/>
    <w:rsid w:val="00FE2E1E"/>
    <w:pPr>
      <w:spacing w:before="120"/>
    </w:pPr>
    <w:rPr>
      <w:b/>
      <w:sz w:val="26"/>
    </w:rPr>
  </w:style>
  <w:style w:type="character" w:customStyle="1" w:styleId="tagchar">
    <w:name w:val="tagchar"/>
    <w:basedOn w:val="DefaultParagraphFont"/>
    <w:rsid w:val="00FE2E1E"/>
  </w:style>
  <w:style w:type="paragraph" w:customStyle="1" w:styleId="NormalText">
    <w:name w:val="Normal Text"/>
    <w:basedOn w:val="Normal"/>
    <w:link w:val="NormalTextChar"/>
    <w:autoRedefine/>
    <w:qFormat/>
    <w:rsid w:val="00FE2E1E"/>
    <w:pPr>
      <w:jc w:val="both"/>
    </w:pPr>
    <w:rPr>
      <w:rFonts w:eastAsia="Times New Roman"/>
      <w:szCs w:val="26"/>
    </w:rPr>
  </w:style>
  <w:style w:type="character" w:customStyle="1" w:styleId="pmterms11">
    <w:name w:val="pmterms11"/>
    <w:basedOn w:val="DefaultParagraphFont"/>
    <w:rsid w:val="00FE2E1E"/>
    <w:rPr>
      <w:b/>
      <w:bCs/>
      <w:i w:val="0"/>
      <w:iCs w:val="0"/>
      <w:color w:val="000000"/>
    </w:rPr>
  </w:style>
  <w:style w:type="character" w:customStyle="1" w:styleId="StyleUnderlineChar9ptBold">
    <w:name w:val="Style Underline Char + 9 pt Bold"/>
    <w:basedOn w:val="DefaultParagraphFont"/>
    <w:rsid w:val="00FE2E1E"/>
    <w:rPr>
      <w:rFonts w:ascii="Times New Roman" w:hAnsi="Times New Roman"/>
      <w:b/>
      <w:bCs/>
      <w:sz w:val="20"/>
      <w:u w:val="single"/>
      <w:lang w:val="en-US" w:eastAsia="en-US" w:bidi="ar-SA"/>
    </w:rPr>
  </w:style>
  <w:style w:type="character" w:customStyle="1" w:styleId="Style8pt">
    <w:name w:val="Style 8 pt"/>
    <w:basedOn w:val="DefaultParagraphFont"/>
    <w:rsid w:val="00FE2E1E"/>
    <w:rPr>
      <w:sz w:val="20"/>
    </w:rPr>
  </w:style>
  <w:style w:type="character" w:customStyle="1" w:styleId="UnderlineChar5Char">
    <w:name w:val="Underline Char5 Char"/>
    <w:basedOn w:val="DefaultParagraphFont"/>
    <w:rsid w:val="00FE2E1E"/>
    <w:rPr>
      <w:szCs w:val="24"/>
      <w:u w:val="single"/>
      <w:lang w:val="en-US" w:eastAsia="en-US" w:bidi="ar-SA"/>
    </w:rPr>
  </w:style>
  <w:style w:type="character" w:customStyle="1" w:styleId="BoldandUnderlineChar2Char1">
    <w:name w:val="Bold and Underline Char2 Char1"/>
    <w:basedOn w:val="DefaultParagraphFont"/>
    <w:rsid w:val="00FE2E1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E2E1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E2E1E"/>
    <w:rPr>
      <w:szCs w:val="24"/>
      <w:u w:val="single"/>
      <w:lang w:val="en-US" w:eastAsia="en-US" w:bidi="ar-SA"/>
    </w:rPr>
  </w:style>
  <w:style w:type="paragraph" w:customStyle="1" w:styleId="Language">
    <w:name w:val="Language"/>
    <w:basedOn w:val="Normal"/>
    <w:link w:val="LanguageChar"/>
    <w:qFormat/>
    <w:rsid w:val="00FE2E1E"/>
    <w:rPr>
      <w:rFonts w:eastAsia="Times New Roman"/>
      <w:strike/>
      <w:szCs w:val="20"/>
    </w:rPr>
  </w:style>
  <w:style w:type="character" w:customStyle="1" w:styleId="LanguageChar">
    <w:name w:val="Language Char"/>
    <w:basedOn w:val="DefaultParagraphFont"/>
    <w:link w:val="Language"/>
    <w:rsid w:val="00FE2E1E"/>
    <w:rPr>
      <w:rFonts w:ascii="Calibri" w:eastAsia="Times New Roman" w:hAnsi="Calibri"/>
      <w:strike/>
      <w:szCs w:val="20"/>
    </w:rPr>
  </w:style>
  <w:style w:type="paragraph" w:customStyle="1" w:styleId="UnderlineChar3">
    <w:name w:val="Underline Char3"/>
    <w:basedOn w:val="Normal"/>
    <w:link w:val="UnderlineChar3Char"/>
    <w:qFormat/>
    <w:rsid w:val="00FE2E1E"/>
    <w:rPr>
      <w:rFonts w:eastAsia="Times New Roman"/>
      <w:u w:val="single"/>
    </w:rPr>
  </w:style>
  <w:style w:type="character" w:customStyle="1" w:styleId="UnderlineChar3Char">
    <w:name w:val="Underline Char3 Char"/>
    <w:basedOn w:val="DefaultParagraphFont"/>
    <w:link w:val="UnderlineChar3"/>
    <w:rsid w:val="00FE2E1E"/>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FE2E1E"/>
    <w:rPr>
      <w:rFonts w:eastAsia="Times New Roman"/>
      <w:b/>
      <w:u w:val="single"/>
    </w:rPr>
  </w:style>
  <w:style w:type="character" w:customStyle="1" w:styleId="BoldandUnderlineChar3CharChar">
    <w:name w:val="Bold and Underline Char3 Char Char"/>
    <w:basedOn w:val="DefaultParagraphFont"/>
    <w:link w:val="BoldandUnderlineChar3Char"/>
    <w:rsid w:val="00FE2E1E"/>
    <w:rPr>
      <w:rFonts w:ascii="Calibri" w:eastAsia="Times New Roman" w:hAnsi="Calibri"/>
      <w:b/>
      <w:u w:val="single"/>
    </w:rPr>
  </w:style>
  <w:style w:type="character" w:customStyle="1" w:styleId="UnderlineChar1">
    <w:name w:val="Underline Char1"/>
    <w:basedOn w:val="DefaultParagraphFont"/>
    <w:rsid w:val="00FE2E1E"/>
    <w:rPr>
      <w:szCs w:val="24"/>
      <w:u w:val="single"/>
      <w:lang w:val="en-US" w:eastAsia="en-US" w:bidi="ar-SA"/>
    </w:rPr>
  </w:style>
  <w:style w:type="character" w:customStyle="1" w:styleId="BoldandUnderlineChar1Char2Char">
    <w:name w:val="Bold and Underline Char1 Char2 Char"/>
    <w:basedOn w:val="DefaultParagraphFont"/>
    <w:rsid w:val="00FE2E1E"/>
    <w:rPr>
      <w:b/>
      <w:szCs w:val="24"/>
      <w:u w:val="single"/>
      <w:lang w:val="en-US" w:eastAsia="en-US" w:bidi="ar-SA"/>
    </w:rPr>
  </w:style>
  <w:style w:type="character" w:customStyle="1" w:styleId="SmalltextChar">
    <w:name w:val="Small text Char"/>
    <w:aliases w:val="Quote1 Char1"/>
    <w:link w:val="Smalltext"/>
    <w:rsid w:val="00FE2E1E"/>
    <w:rPr>
      <w:rFonts w:ascii="Arial Narrow" w:eastAsia="Times New Roman" w:hAnsi="Arial Narrow"/>
    </w:rPr>
  </w:style>
  <w:style w:type="paragraph" w:customStyle="1" w:styleId="HotRoute">
    <w:name w:val="Hot Route"/>
    <w:basedOn w:val="Normal"/>
    <w:link w:val="HotRouteChar0"/>
    <w:qFormat/>
    <w:rsid w:val="00FE2E1E"/>
    <w:pPr>
      <w:ind w:left="144"/>
    </w:pPr>
    <w:rPr>
      <w:rFonts w:eastAsia="Times New Roman"/>
    </w:rPr>
  </w:style>
  <w:style w:type="paragraph" w:customStyle="1" w:styleId="Cardstyle0">
    <w:name w:val="Cardstyle"/>
    <w:basedOn w:val="Normal"/>
    <w:next w:val="Normal"/>
    <w:qFormat/>
    <w:rsid w:val="00FE2E1E"/>
    <w:rPr>
      <w:rFonts w:eastAsia="Times New Roman"/>
    </w:rPr>
  </w:style>
  <w:style w:type="character" w:customStyle="1" w:styleId="Style12ptBoldUnderline1">
    <w:name w:val="Style 12 pt Bold Underline1"/>
    <w:basedOn w:val="DefaultParagraphFont"/>
    <w:rsid w:val="00FE2E1E"/>
    <w:rPr>
      <w:b/>
      <w:bCs/>
      <w:sz w:val="24"/>
      <w:u w:val="single"/>
    </w:rPr>
  </w:style>
  <w:style w:type="character" w:customStyle="1" w:styleId="StyleEmphasisArial12ptBoldNotItalic">
    <w:name w:val="Style Emphasis + Arial 12 pt Bold Not Italic"/>
    <w:basedOn w:val="Emphasis"/>
    <w:rsid w:val="00FE2E1E"/>
    <w:rPr>
      <w:rFonts w:ascii="Arial" w:hAnsi="Arial" w:cs="Times New Roman"/>
      <w:b w:val="0"/>
      <w:bCs/>
      <w:i/>
      <w:iCs/>
      <w:sz w:val="24"/>
      <w:u w:val="single"/>
      <w:bdr w:val="single" w:sz="8" w:space="0" w:color="auto"/>
    </w:rPr>
  </w:style>
  <w:style w:type="character" w:customStyle="1" w:styleId="DebateHighlighted">
    <w:name w:val="Debate Highlighted"/>
    <w:qFormat/>
    <w:rsid w:val="00FE2E1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E2E1E"/>
    <w:rPr>
      <w:rFonts w:ascii="SimSun" w:eastAsia="SimSun" w:hAnsi="SimSun"/>
      <w:sz w:val="15"/>
      <w:lang w:eastAsia="zh-CN"/>
    </w:rPr>
  </w:style>
  <w:style w:type="paragraph" w:customStyle="1" w:styleId="UnreadText">
    <w:name w:val="Unread Text"/>
    <w:basedOn w:val="Normal"/>
    <w:next w:val="Normal"/>
    <w:link w:val="UnreadTextChar"/>
    <w:autoRedefine/>
    <w:qFormat/>
    <w:rsid w:val="00FE2E1E"/>
    <w:pPr>
      <w:ind w:left="360"/>
    </w:pPr>
    <w:rPr>
      <w:rFonts w:ascii="SimSun" w:eastAsia="SimSun" w:hAnsi="SimSun"/>
      <w:sz w:val="15"/>
      <w:lang w:eastAsia="zh-CN"/>
    </w:rPr>
  </w:style>
  <w:style w:type="paragraph" w:customStyle="1" w:styleId="AuthorDate">
    <w:name w:val="AuthorDate"/>
    <w:next w:val="Normal"/>
    <w:link w:val="AuthorDateChar"/>
    <w:qFormat/>
    <w:rsid w:val="00FE2E1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E2E1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FE2E1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FE2E1E"/>
    <w:rPr>
      <w:rFonts w:ascii="Times New Roman" w:hAnsi="Times New Roman"/>
      <w:sz w:val="20"/>
      <w:u w:val="single"/>
      <w:bdr w:val="none" w:sz="0" w:space="0" w:color="auto"/>
      <w:shd w:val="clear" w:color="auto" w:fill="C0C0C0"/>
    </w:rPr>
  </w:style>
  <w:style w:type="character" w:customStyle="1" w:styleId="smallChar">
    <w:name w:val="small Char"/>
    <w:rsid w:val="00FE2E1E"/>
    <w:rPr>
      <w:rFonts w:ascii="Calibri" w:eastAsia="Calibri" w:hAnsi="Calibri" w:cs="Calibri"/>
      <w:sz w:val="16"/>
      <w:szCs w:val="20"/>
      <w:lang w:val="x-none" w:eastAsia="x-none"/>
    </w:rPr>
  </w:style>
  <w:style w:type="paragraph" w:customStyle="1" w:styleId="HotRoute0">
    <w:name w:val="Hot Route!"/>
    <w:basedOn w:val="Normal"/>
    <w:qFormat/>
    <w:rsid w:val="00FE2E1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E2E1E"/>
    <w:rPr>
      <w:rFonts w:ascii="Times New Roman" w:hAnsi="Times New Roman" w:cs="Times New Roman"/>
      <w:sz w:val="16"/>
      <w:szCs w:val="16"/>
    </w:rPr>
  </w:style>
  <w:style w:type="character" w:customStyle="1" w:styleId="BodyText2Char1">
    <w:name w:val="Body Text 2 Char1"/>
    <w:basedOn w:val="DefaultParagraphFont"/>
    <w:semiHidden/>
    <w:rsid w:val="00FE2E1E"/>
    <w:rPr>
      <w:rFonts w:ascii="Times New Roman" w:hAnsi="Times New Roman" w:cs="Times New Roman"/>
      <w:sz w:val="20"/>
    </w:rPr>
  </w:style>
  <w:style w:type="character" w:customStyle="1" w:styleId="Heading2Char1CharCharCharCharCharC">
    <w:name w:val="Heading 2 Char1 Char Char Char Char Char C"/>
    <w:rsid w:val="00FE2E1E"/>
    <w:rPr>
      <w:rFonts w:cs="Arial"/>
      <w:b/>
      <w:bCs/>
      <w:iCs/>
      <w:sz w:val="24"/>
      <w:szCs w:val="28"/>
      <w:lang w:val="en-US" w:eastAsia="en-US" w:bidi="ar-SA"/>
    </w:rPr>
  </w:style>
  <w:style w:type="character" w:customStyle="1" w:styleId="underline1">
    <w:name w:val="underline1"/>
    <w:basedOn w:val="DefaultParagraphFont"/>
    <w:rsid w:val="00FE2E1E"/>
    <w:rPr>
      <w:u w:val="single"/>
    </w:rPr>
  </w:style>
  <w:style w:type="character" w:customStyle="1" w:styleId="author0">
    <w:name w:val="author"/>
    <w:basedOn w:val="DefaultParagraphFont"/>
    <w:rsid w:val="00FE2E1E"/>
    <w:rPr>
      <w:rFonts w:ascii="Times New Roman" w:hAnsi="Times New Roman"/>
      <w:b/>
      <w:sz w:val="24"/>
    </w:rPr>
  </w:style>
  <w:style w:type="character" w:customStyle="1" w:styleId="FontStyle291">
    <w:name w:val="Font Style291"/>
    <w:basedOn w:val="DefaultParagraphFont"/>
    <w:uiPriority w:val="99"/>
    <w:rsid w:val="00FE2E1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E2E1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E2E1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E2E1E"/>
    <w:rPr>
      <w:rFonts w:ascii="Calibri" w:eastAsia="Times New Roman" w:hAnsi="Calibri"/>
    </w:rPr>
  </w:style>
  <w:style w:type="paragraph" w:customStyle="1" w:styleId="Cards1">
    <w:name w:val="Cards1"/>
    <w:basedOn w:val="Normal"/>
    <w:link w:val="Cards1Char"/>
    <w:qFormat/>
    <w:rsid w:val="00FE2E1E"/>
    <w:pPr>
      <w:ind w:left="288"/>
    </w:pPr>
    <w:rPr>
      <w:rFonts w:eastAsia="Times New Roman"/>
      <w:u w:val="single"/>
    </w:rPr>
  </w:style>
  <w:style w:type="character" w:customStyle="1" w:styleId="Cards1Char">
    <w:name w:val="Cards1 Char"/>
    <w:basedOn w:val="DefaultParagraphFont"/>
    <w:link w:val="Cards1"/>
    <w:rsid w:val="00FE2E1E"/>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FE2E1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E2E1E"/>
    <w:rPr>
      <w:rFonts w:ascii="Arial" w:eastAsia="Calibri" w:hAnsi="Arial" w:cs="Arial"/>
      <w:u w:val="single"/>
    </w:rPr>
  </w:style>
  <w:style w:type="character" w:customStyle="1" w:styleId="EmphasizeThis">
    <w:name w:val="EmphasizeThis"/>
    <w:rsid w:val="00FE2E1E"/>
    <w:rPr>
      <w:rFonts w:ascii="Georgia" w:hAnsi="Georgia"/>
      <w:b/>
      <w:iCs/>
      <w:sz w:val="24"/>
      <w:u w:val="thick"/>
    </w:rPr>
  </w:style>
  <w:style w:type="paragraph" w:customStyle="1" w:styleId="Stylecard8pt">
    <w:name w:val="Style card + 8 pt"/>
    <w:basedOn w:val="Normal"/>
    <w:link w:val="Stylecard8ptChar"/>
    <w:qFormat/>
    <w:rsid w:val="00FE2E1E"/>
    <w:pPr>
      <w:ind w:left="288" w:right="288"/>
    </w:pPr>
    <w:rPr>
      <w:rFonts w:cs="Calibri"/>
      <w:color w:val="000000"/>
      <w:u w:val="single"/>
      <w:lang w:eastAsia="ar-SA"/>
    </w:rPr>
  </w:style>
  <w:style w:type="character" w:customStyle="1" w:styleId="Stylecard8ptChar">
    <w:name w:val="Style card + 8 pt Char"/>
    <w:basedOn w:val="cardChar"/>
    <w:link w:val="Stylecard8pt"/>
    <w:rsid w:val="00FE2E1E"/>
    <w:rPr>
      <w:rFonts w:ascii="Calibri" w:hAnsi="Calibri" w:cs="Calibri"/>
      <w:color w:val="000000"/>
      <w:u w:val="single"/>
      <w:lang w:eastAsia="ar-SA"/>
    </w:rPr>
  </w:style>
  <w:style w:type="character" w:customStyle="1" w:styleId="bhl">
    <w:name w:val="bhl"/>
    <w:basedOn w:val="DefaultParagraphFont"/>
    <w:rsid w:val="00FE2E1E"/>
  </w:style>
  <w:style w:type="paragraph" w:customStyle="1" w:styleId="TagGA11">
    <w:name w:val="Tag GA 11"/>
    <w:basedOn w:val="TOC1"/>
    <w:qFormat/>
    <w:rsid w:val="00FE2E1E"/>
    <w:pPr>
      <w:spacing w:before="0" w:after="160"/>
    </w:pPr>
    <w:rPr>
      <w:rFonts w:eastAsia="Calibri"/>
      <w:u w:val="none"/>
      <w:lang w:bidi="ar-SA"/>
    </w:rPr>
  </w:style>
  <w:style w:type="paragraph" w:customStyle="1" w:styleId="CiteCard">
    <w:name w:val="Cite/Card"/>
    <w:basedOn w:val="TOC2"/>
    <w:qFormat/>
    <w:rsid w:val="00FE2E1E"/>
    <w:pPr>
      <w:tabs>
        <w:tab w:val="left" w:pos="4360"/>
      </w:tabs>
      <w:ind w:left="220"/>
    </w:pPr>
    <w:rPr>
      <w:rFonts w:eastAsia="Calibri"/>
      <w:sz w:val="22"/>
      <w:lang w:bidi="ar-SA"/>
    </w:rPr>
  </w:style>
  <w:style w:type="character" w:customStyle="1" w:styleId="CardTextUnderlinedChar">
    <w:name w:val="Card Text Underlined Char"/>
    <w:basedOn w:val="DefaultParagraphFont"/>
    <w:rsid w:val="00FE2E1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FE2E1E"/>
    <w:rPr>
      <w:sz w:val="16"/>
      <w:szCs w:val="16"/>
    </w:rPr>
  </w:style>
  <w:style w:type="character" w:customStyle="1" w:styleId="DocumentMapChar1">
    <w:name w:val="Document Map Char1"/>
    <w:basedOn w:val="DefaultParagraphFont"/>
    <w:uiPriority w:val="99"/>
    <w:rsid w:val="00FE2E1E"/>
    <w:rPr>
      <w:rFonts w:ascii="Tahoma" w:hAnsi="Tahoma" w:cs="Tahoma"/>
      <w:sz w:val="16"/>
      <w:szCs w:val="16"/>
    </w:rPr>
  </w:style>
  <w:style w:type="character" w:customStyle="1" w:styleId="addmd">
    <w:name w:val="addmd"/>
    <w:basedOn w:val="DefaultParagraphFont"/>
    <w:rsid w:val="00FE2E1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E2E1E"/>
    <w:rPr>
      <w:rFonts w:ascii="Arial" w:hAnsi="Arial"/>
      <w:b/>
      <w:sz w:val="26"/>
    </w:rPr>
  </w:style>
  <w:style w:type="paragraph" w:styleId="FootnoteText">
    <w:name w:val="footnote text"/>
    <w:basedOn w:val="Normal"/>
    <w:link w:val="FootnoteTextChar"/>
    <w:unhideWhenUsed/>
    <w:rsid w:val="00FE2E1E"/>
    <w:rPr>
      <w:rFonts w:eastAsia="Calibri"/>
      <w:szCs w:val="20"/>
      <w:lang w:eastAsia="zh-CN"/>
    </w:rPr>
  </w:style>
  <w:style w:type="character" w:customStyle="1" w:styleId="FootnoteTextChar">
    <w:name w:val="Footnote Text Char"/>
    <w:basedOn w:val="DefaultParagraphFont"/>
    <w:link w:val="FootnoteText"/>
    <w:rsid w:val="00FE2E1E"/>
    <w:rPr>
      <w:rFonts w:ascii="Calibri" w:eastAsia="Calibri" w:hAnsi="Calibri"/>
      <w:szCs w:val="20"/>
      <w:lang w:eastAsia="zh-CN"/>
    </w:rPr>
  </w:style>
  <w:style w:type="character" w:customStyle="1" w:styleId="UnderlinedTextCharChar">
    <w:name w:val="Underlined Text Char Char"/>
    <w:basedOn w:val="DefaultParagraphFont"/>
    <w:rsid w:val="00FE2E1E"/>
    <w:rPr>
      <w:rFonts w:cs="Arial"/>
      <w:bCs/>
      <w:noProof w:val="0"/>
      <w:szCs w:val="26"/>
      <w:u w:val="single"/>
      <w:lang w:val="en-US" w:eastAsia="en-US" w:bidi="ar-SA"/>
    </w:rPr>
  </w:style>
  <w:style w:type="character" w:customStyle="1" w:styleId="StyleTimesNewRoman12ptBold">
    <w:name w:val="Style Times New Roman 12 pt Bold"/>
    <w:rsid w:val="00FE2E1E"/>
    <w:rPr>
      <w:b/>
      <w:bCs/>
      <w:sz w:val="24"/>
    </w:rPr>
  </w:style>
  <w:style w:type="character" w:customStyle="1" w:styleId="CardText1Char">
    <w:name w:val="Card Text 1 Char"/>
    <w:rsid w:val="00FE2E1E"/>
    <w:rPr>
      <w:rFonts w:ascii="Georgia" w:hAnsi="Georgia"/>
      <w:color w:val="000000"/>
      <w:sz w:val="22"/>
      <w:szCs w:val="22"/>
      <w:u w:val="single"/>
    </w:rPr>
  </w:style>
  <w:style w:type="character" w:customStyle="1" w:styleId="BoldUnderlining">
    <w:name w:val="Bold Underlining"/>
    <w:rsid w:val="00FE2E1E"/>
    <w:rPr>
      <w:u w:val="single"/>
    </w:rPr>
  </w:style>
  <w:style w:type="character" w:customStyle="1" w:styleId="Intemphasis">
    <w:name w:val="Intemphasis"/>
    <w:uiPriority w:val="1"/>
    <w:qFormat/>
    <w:rsid w:val="00FE2E1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E2E1E"/>
    <w:pPr>
      <w:ind w:left="288" w:right="288"/>
    </w:pPr>
    <w:rPr>
      <w:szCs w:val="16"/>
    </w:rPr>
  </w:style>
  <w:style w:type="character" w:customStyle="1" w:styleId="cardtextChar2">
    <w:name w:val="cardtext Char"/>
    <w:basedOn w:val="DefaultParagraphFont"/>
    <w:link w:val="cardtext0"/>
    <w:rsid w:val="00FE2E1E"/>
    <w:rPr>
      <w:rFonts w:ascii="Calibri" w:hAnsi="Calibri"/>
      <w:szCs w:val="16"/>
    </w:rPr>
  </w:style>
  <w:style w:type="character" w:customStyle="1" w:styleId="BoldUnderlineChar1">
    <w:name w:val="BoldUnderline Char1"/>
    <w:rsid w:val="00FE2E1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E2E1E"/>
    <w:pPr>
      <w:spacing w:after="200"/>
      <w:contextualSpacing/>
    </w:pPr>
    <w:rPr>
      <w:rFonts w:eastAsia="Calibri"/>
      <w:u w:val="single"/>
    </w:rPr>
  </w:style>
  <w:style w:type="character" w:customStyle="1" w:styleId="UnderlinedCardTextChar">
    <w:name w:val="Underlined Card Text Char"/>
    <w:link w:val="UnderlinedCardText"/>
    <w:rsid w:val="00FE2E1E"/>
    <w:rPr>
      <w:rFonts w:ascii="Calibri" w:eastAsia="Calibri" w:hAnsi="Calibri"/>
      <w:u w:val="single"/>
    </w:rPr>
  </w:style>
  <w:style w:type="character" w:customStyle="1" w:styleId="Hyperlink6">
    <w:name w:val="Hyperlink6"/>
    <w:basedOn w:val="DefaultParagraphFont"/>
    <w:rsid w:val="00FE2E1E"/>
    <w:rPr>
      <w:color w:val="3300CC"/>
      <w:u w:val="single"/>
    </w:rPr>
  </w:style>
  <w:style w:type="paragraph" w:customStyle="1" w:styleId="Tag12">
    <w:name w:val="Tag12"/>
    <w:basedOn w:val="Normal"/>
    <w:qFormat/>
    <w:rsid w:val="00FE2E1E"/>
    <w:pPr>
      <w:contextualSpacing/>
    </w:pPr>
    <w:rPr>
      <w:rFonts w:eastAsia="Cambria"/>
      <w:b/>
    </w:rPr>
  </w:style>
  <w:style w:type="paragraph" w:customStyle="1" w:styleId="Shrink8">
    <w:name w:val="Shrink8"/>
    <w:basedOn w:val="Normal"/>
    <w:qFormat/>
    <w:rsid w:val="00FE2E1E"/>
    <w:rPr>
      <w:rFonts w:eastAsia="Cambria"/>
    </w:rPr>
  </w:style>
  <w:style w:type="character" w:customStyle="1" w:styleId="highlight2">
    <w:name w:val="highlight2"/>
    <w:rsid w:val="00FE2E1E"/>
    <w:rPr>
      <w:rFonts w:ascii="Arial" w:hAnsi="Arial"/>
      <w:b/>
      <w:sz w:val="19"/>
      <w:u w:val="thick"/>
      <w:bdr w:val="none" w:sz="0" w:space="0" w:color="auto"/>
      <w:shd w:val="clear" w:color="auto" w:fill="auto"/>
    </w:rPr>
  </w:style>
  <w:style w:type="character" w:customStyle="1" w:styleId="citation">
    <w:name w:val="citation"/>
    <w:basedOn w:val="DefaultParagraphFont"/>
    <w:rsid w:val="00FE2E1E"/>
  </w:style>
  <w:style w:type="paragraph" w:customStyle="1" w:styleId="UnderlineText">
    <w:name w:val="Underline Text"/>
    <w:basedOn w:val="Normal"/>
    <w:link w:val="UnderlineTextChar"/>
    <w:qFormat/>
    <w:rsid w:val="00FE2E1E"/>
    <w:pPr>
      <w:ind w:left="288"/>
    </w:pPr>
    <w:rPr>
      <w:rFonts w:eastAsia="Times New Roman"/>
      <w:u w:val="single"/>
    </w:rPr>
  </w:style>
  <w:style w:type="character" w:customStyle="1" w:styleId="UnderlineTextChar">
    <w:name w:val="Underline Text Char"/>
    <w:basedOn w:val="DefaultParagraphFont"/>
    <w:link w:val="UnderlineText"/>
    <w:rsid w:val="00FE2E1E"/>
    <w:rPr>
      <w:rFonts w:ascii="Calibri" w:eastAsia="Times New Roman" w:hAnsi="Calibri"/>
      <w:u w:val="single"/>
    </w:rPr>
  </w:style>
  <w:style w:type="character" w:customStyle="1" w:styleId="il">
    <w:name w:val="il"/>
    <w:basedOn w:val="DefaultParagraphFont"/>
    <w:rsid w:val="00FE2E1E"/>
  </w:style>
  <w:style w:type="character" w:customStyle="1" w:styleId="commentstext">
    <w:name w:val="comments_text"/>
    <w:uiPriority w:val="99"/>
    <w:rsid w:val="00FE2E1E"/>
    <w:rPr>
      <w:rFonts w:cs="Times New Roman"/>
    </w:rPr>
  </w:style>
  <w:style w:type="paragraph" w:customStyle="1" w:styleId="Heading42">
    <w:name w:val="Heading 42"/>
    <w:basedOn w:val="Normal"/>
    <w:qFormat/>
    <w:rsid w:val="00FE2E1E"/>
    <w:rPr>
      <w:rFonts w:eastAsia="Times New Roman"/>
    </w:rPr>
  </w:style>
  <w:style w:type="paragraph" w:customStyle="1" w:styleId="DebateNormal">
    <w:name w:val="DebateNormal"/>
    <w:basedOn w:val="Normal"/>
    <w:link w:val="DebateNormalChar"/>
    <w:qFormat/>
    <w:rsid w:val="00FE2E1E"/>
    <w:pPr>
      <w:spacing w:line="276" w:lineRule="auto"/>
    </w:pPr>
    <w:rPr>
      <w:rFonts w:eastAsia="Calibri"/>
      <w:szCs w:val="20"/>
    </w:rPr>
  </w:style>
  <w:style w:type="character" w:customStyle="1" w:styleId="DebateNormalChar">
    <w:name w:val="DebateNormal Char"/>
    <w:basedOn w:val="DefaultParagraphFont"/>
    <w:link w:val="DebateNormal"/>
    <w:rsid w:val="00FE2E1E"/>
    <w:rPr>
      <w:rFonts w:ascii="Calibri" w:eastAsia="Calibri" w:hAnsi="Calibri"/>
      <w:szCs w:val="20"/>
    </w:rPr>
  </w:style>
  <w:style w:type="paragraph" w:customStyle="1" w:styleId="DebateEmphasis">
    <w:name w:val="DebateEmphasis"/>
    <w:basedOn w:val="Normal"/>
    <w:link w:val="DebateEmphasisChar"/>
    <w:qFormat/>
    <w:rsid w:val="00FE2E1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E2E1E"/>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FE2E1E"/>
    <w:rPr>
      <w:rFonts w:ascii="Times New Roman" w:eastAsia="Cambria" w:hAnsi="Times New Roman" w:cs="Times New Roman"/>
      <w:sz w:val="20"/>
      <w:szCs w:val="22"/>
    </w:rPr>
  </w:style>
  <w:style w:type="paragraph" w:customStyle="1" w:styleId="NormalCite">
    <w:name w:val="NormalCite"/>
    <w:link w:val="NormalCiteChar"/>
    <w:qFormat/>
    <w:rsid w:val="00FE2E1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E2E1E"/>
    <w:rPr>
      <w:rFonts w:ascii="Times New Roman" w:hAnsi="Times New Roman" w:cs="Times New Roman"/>
      <w:sz w:val="18"/>
    </w:rPr>
  </w:style>
  <w:style w:type="character" w:customStyle="1" w:styleId="articletext">
    <w:name w:val="articletext"/>
    <w:basedOn w:val="DefaultParagraphFont"/>
    <w:rsid w:val="00FE2E1E"/>
  </w:style>
  <w:style w:type="character" w:customStyle="1" w:styleId="grey10">
    <w:name w:val="grey10"/>
    <w:basedOn w:val="DefaultParagraphFont"/>
    <w:rsid w:val="00FE2E1E"/>
  </w:style>
  <w:style w:type="character" w:customStyle="1" w:styleId="navy13bd">
    <w:name w:val="navy13bd"/>
    <w:basedOn w:val="DefaultParagraphFont"/>
    <w:rsid w:val="00FE2E1E"/>
  </w:style>
  <w:style w:type="character" w:customStyle="1" w:styleId="Style9ptUnderline2">
    <w:name w:val="Style 9 pt Underline2"/>
    <w:basedOn w:val="DefaultParagraphFont"/>
    <w:rsid w:val="00FE2E1E"/>
    <w:rPr>
      <w:sz w:val="20"/>
      <w:u w:val="single"/>
    </w:rPr>
  </w:style>
  <w:style w:type="character" w:customStyle="1" w:styleId="Style9ptBoldUnderline1">
    <w:name w:val="Style 9 pt Bold Underline1"/>
    <w:basedOn w:val="DefaultParagraphFont"/>
    <w:rsid w:val="00FE2E1E"/>
    <w:rPr>
      <w:b/>
      <w:bCs/>
      <w:sz w:val="20"/>
      <w:u w:val="single"/>
    </w:rPr>
  </w:style>
  <w:style w:type="character" w:customStyle="1" w:styleId="TagsCharChar">
    <w:name w:val="Tags Char Char"/>
    <w:basedOn w:val="DefaultParagraphFont"/>
    <w:rsid w:val="00FE2E1E"/>
    <w:rPr>
      <w:rFonts w:eastAsia="SimSun"/>
      <w:b/>
      <w:sz w:val="24"/>
      <w:lang w:val="en-US" w:eastAsia="zh-CN" w:bidi="ar-SA"/>
    </w:rPr>
  </w:style>
  <w:style w:type="paragraph" w:customStyle="1" w:styleId="cardCharCharCharChar">
    <w:name w:val="card Char Char Char Char"/>
    <w:basedOn w:val="Normal"/>
    <w:qFormat/>
    <w:rsid w:val="00FE2E1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FE2E1E"/>
    <w:rPr>
      <w:rFonts w:ascii="Times" w:eastAsia="Times New Roman" w:hAnsi="Times"/>
    </w:rPr>
  </w:style>
  <w:style w:type="paragraph" w:customStyle="1" w:styleId="CARD0">
    <w:name w:val="CARD"/>
    <w:basedOn w:val="Normal"/>
    <w:link w:val="CARDChar1"/>
    <w:qFormat/>
    <w:rsid w:val="00FE2E1E"/>
    <w:rPr>
      <w:rFonts w:eastAsia="Times New Roman"/>
      <w:u w:val="single"/>
    </w:rPr>
  </w:style>
  <w:style w:type="character" w:customStyle="1" w:styleId="CARDChar1">
    <w:name w:val="CARD Char"/>
    <w:basedOn w:val="DefaultParagraphFont"/>
    <w:link w:val="CARD0"/>
    <w:rsid w:val="00FE2E1E"/>
    <w:rPr>
      <w:rFonts w:ascii="Calibri" w:eastAsia="Times New Roman" w:hAnsi="Calibri"/>
      <w:u w:val="single"/>
    </w:rPr>
  </w:style>
  <w:style w:type="paragraph" w:customStyle="1" w:styleId="Normal2">
    <w:name w:val="Normal2"/>
    <w:basedOn w:val="Normal"/>
    <w:qFormat/>
    <w:rsid w:val="00FE2E1E"/>
    <w:rPr>
      <w:rFonts w:eastAsia="Times New Roman"/>
    </w:rPr>
  </w:style>
  <w:style w:type="character" w:customStyle="1" w:styleId="Style11ptThickunderline">
    <w:name w:val="Style 11 pt Thick underline"/>
    <w:rsid w:val="00FE2E1E"/>
    <w:rPr>
      <w:rFonts w:ascii="Times New Roman" w:hAnsi="Times New Roman"/>
      <w:sz w:val="20"/>
      <w:u w:val="single"/>
    </w:rPr>
  </w:style>
  <w:style w:type="character" w:customStyle="1" w:styleId="Style11ptBoldThickunderline">
    <w:name w:val="Style 11 pt Bold Thick underline"/>
    <w:rsid w:val="00FE2E1E"/>
    <w:rPr>
      <w:rFonts w:ascii="Times New Roman" w:hAnsi="Times New Roman"/>
      <w:b/>
      <w:bCs/>
      <w:sz w:val="20"/>
      <w:u w:val="single"/>
    </w:rPr>
  </w:style>
  <w:style w:type="character" w:styleId="FootnoteReference">
    <w:name w:val="footnote reference"/>
    <w:unhideWhenUsed/>
    <w:rsid w:val="00FE2E1E"/>
    <w:rPr>
      <w:vertAlign w:val="superscript"/>
    </w:rPr>
  </w:style>
  <w:style w:type="character" w:customStyle="1" w:styleId="CharChar5">
    <w:name w:val="Char Char5"/>
    <w:rsid w:val="00FE2E1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E2E1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E2E1E"/>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FE2E1E"/>
    <w:rPr>
      <w:u w:val="single"/>
    </w:rPr>
  </w:style>
  <w:style w:type="character" w:customStyle="1" w:styleId="StyleUnderlineBoldIndent11ptChar">
    <w:name w:val="Style Underline + Bold Indent + 11 pt Char"/>
    <w:link w:val="StyleUnderlineBoldIndent11pt"/>
    <w:rsid w:val="00FE2E1E"/>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FE2E1E"/>
    <w:rPr>
      <w:b/>
      <w:bCs/>
      <w:u w:val="single"/>
    </w:rPr>
  </w:style>
  <w:style w:type="character" w:customStyle="1" w:styleId="StyleUnderlineBoldIndent11ptBoldChar">
    <w:name w:val="Style Underline + Bold Indent + 11 pt Bold Char"/>
    <w:link w:val="StyleUnderlineBoldIndent11ptBold"/>
    <w:rsid w:val="00FE2E1E"/>
    <w:rPr>
      <w:rFonts w:ascii="Calibri" w:eastAsia="Times New Roman" w:hAnsi="Calibri"/>
      <w:b/>
      <w:bCs/>
      <w:szCs w:val="20"/>
      <w:u w:val="single"/>
    </w:rPr>
  </w:style>
  <w:style w:type="paragraph" w:customStyle="1" w:styleId="Normal20pt">
    <w:name w:val="Normal  + 20 pt"/>
    <w:basedOn w:val="Normal"/>
    <w:uiPriority w:val="6"/>
    <w:qFormat/>
    <w:rsid w:val="00FE2E1E"/>
    <w:rPr>
      <w:bCs/>
      <w:u w:val="single"/>
    </w:rPr>
  </w:style>
  <w:style w:type="character" w:customStyle="1" w:styleId="StyleStyle4CharTimesNewRoman11pt">
    <w:name w:val="Style Style4 Char + Times New Roman 11 pt"/>
    <w:basedOn w:val="DefaultParagraphFont"/>
    <w:rsid w:val="00FE2E1E"/>
    <w:rPr>
      <w:rFonts w:ascii="Times New Roman" w:hAnsi="Times New Roman"/>
      <w:sz w:val="20"/>
      <w:szCs w:val="24"/>
      <w:u w:val="single"/>
      <w:lang w:val="en-US" w:eastAsia="en-US" w:bidi="ar-SA"/>
    </w:rPr>
  </w:style>
  <w:style w:type="paragraph" w:customStyle="1" w:styleId="author-name">
    <w:name w:val="author-name"/>
    <w:basedOn w:val="Normal"/>
    <w:qFormat/>
    <w:rsid w:val="00FE2E1E"/>
    <w:pPr>
      <w:spacing w:before="100" w:beforeAutospacing="1" w:after="100" w:afterAutospacing="1"/>
    </w:pPr>
    <w:rPr>
      <w:rFonts w:eastAsia="Times New Roman"/>
    </w:rPr>
  </w:style>
  <w:style w:type="paragraph" w:customStyle="1" w:styleId="author-credentials">
    <w:name w:val="author-credentials"/>
    <w:basedOn w:val="Normal"/>
    <w:rsid w:val="00FE2E1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E2E1E"/>
    <w:rPr>
      <w:rFonts w:ascii="Consolas" w:hAnsi="Consolas" w:cs="Consolas"/>
      <w:sz w:val="20"/>
      <w:szCs w:val="20"/>
    </w:rPr>
  </w:style>
  <w:style w:type="character" w:customStyle="1" w:styleId="StyleStyle4CharTimesNewRoman11ptBold">
    <w:name w:val="Style Style4 Char + Times New Roman 11 pt Bold"/>
    <w:basedOn w:val="DefaultParagraphFont"/>
    <w:rsid w:val="00FE2E1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E2E1E"/>
    <w:rPr>
      <w:rFonts w:ascii="Times New Roman" w:hAnsi="Times New Roman"/>
      <w:i/>
      <w:iCs/>
      <w:sz w:val="20"/>
      <w:szCs w:val="24"/>
      <w:u w:val="single"/>
      <w:lang w:val="en-US" w:eastAsia="en-US" w:bidi="ar-SA"/>
    </w:rPr>
  </w:style>
  <w:style w:type="character" w:customStyle="1" w:styleId="headline">
    <w:name w:val="headline"/>
    <w:basedOn w:val="DefaultParagraphFont"/>
    <w:rsid w:val="00FE2E1E"/>
  </w:style>
  <w:style w:type="character" w:customStyle="1" w:styleId="CharChar4">
    <w:name w:val="Char Char4"/>
    <w:basedOn w:val="DefaultParagraphFont"/>
    <w:rsid w:val="00FE2E1E"/>
    <w:rPr>
      <w:rFonts w:cs="Arial"/>
      <w:b/>
      <w:bCs/>
      <w:iCs/>
      <w:szCs w:val="28"/>
      <w:lang w:val="en-US" w:eastAsia="en-US" w:bidi="ar-SA"/>
    </w:rPr>
  </w:style>
  <w:style w:type="character" w:customStyle="1" w:styleId="yshortcuts">
    <w:name w:val="yshortcuts"/>
    <w:basedOn w:val="DefaultParagraphFont"/>
    <w:rsid w:val="00FE2E1E"/>
  </w:style>
  <w:style w:type="character" w:customStyle="1" w:styleId="HotRouteChar0">
    <w:name w:val="Hot Route Char"/>
    <w:link w:val="HotRoute"/>
    <w:rsid w:val="00FE2E1E"/>
    <w:rPr>
      <w:rFonts w:ascii="Calibri" w:eastAsia="Times New Roman" w:hAnsi="Calibri"/>
    </w:rPr>
  </w:style>
  <w:style w:type="paragraph" w:styleId="PlainText">
    <w:name w:val="Plain Text"/>
    <w:basedOn w:val="Normal"/>
    <w:link w:val="PlainTextChar"/>
    <w:rsid w:val="00FE2E1E"/>
    <w:rPr>
      <w:rFonts w:ascii="Courier New" w:eastAsia="Times New Roman" w:hAnsi="Courier New" w:cs="Courier New"/>
      <w:szCs w:val="20"/>
    </w:rPr>
  </w:style>
  <w:style w:type="character" w:customStyle="1" w:styleId="PlainTextChar">
    <w:name w:val="Plain Text Char"/>
    <w:basedOn w:val="DefaultParagraphFont"/>
    <w:link w:val="PlainText"/>
    <w:rsid w:val="00FE2E1E"/>
    <w:rPr>
      <w:rFonts w:ascii="Courier New" w:eastAsia="Times New Roman" w:hAnsi="Courier New" w:cs="Courier New"/>
      <w:szCs w:val="20"/>
    </w:rPr>
  </w:style>
  <w:style w:type="character" w:customStyle="1" w:styleId="senselabelstart">
    <w:name w:val="sense_label start"/>
    <w:basedOn w:val="DefaultParagraphFont"/>
    <w:rsid w:val="00FE2E1E"/>
  </w:style>
  <w:style w:type="character" w:customStyle="1" w:styleId="sensecontent">
    <w:name w:val="sense_content"/>
    <w:basedOn w:val="DefaultParagraphFont"/>
    <w:rsid w:val="00FE2E1E"/>
  </w:style>
  <w:style w:type="character" w:customStyle="1" w:styleId="vi">
    <w:name w:val="vi"/>
    <w:basedOn w:val="DefaultParagraphFont"/>
    <w:rsid w:val="00FE2E1E"/>
  </w:style>
  <w:style w:type="character" w:customStyle="1" w:styleId="italic">
    <w:name w:val="italic"/>
    <w:basedOn w:val="DefaultParagraphFont"/>
    <w:rsid w:val="00FE2E1E"/>
  </w:style>
  <w:style w:type="paragraph" w:customStyle="1" w:styleId="Microtext0">
    <w:name w:val="Microtext"/>
    <w:basedOn w:val="Normal"/>
    <w:next w:val="Normal"/>
    <w:link w:val="MicrotextChar0"/>
    <w:qFormat/>
    <w:rsid w:val="00FE2E1E"/>
    <w:rPr>
      <w:sz w:val="12"/>
    </w:rPr>
  </w:style>
  <w:style w:type="character" w:customStyle="1" w:styleId="MicrotextChar0">
    <w:name w:val="Microtext Char"/>
    <w:link w:val="Microtext0"/>
    <w:rsid w:val="00FE2E1E"/>
    <w:rPr>
      <w:rFonts w:ascii="Calibri" w:hAnsi="Calibri"/>
      <w:sz w:val="12"/>
    </w:rPr>
  </w:style>
  <w:style w:type="character" w:customStyle="1" w:styleId="st">
    <w:name w:val="st"/>
    <w:basedOn w:val="DefaultParagraphFont"/>
    <w:rsid w:val="00FE2E1E"/>
  </w:style>
  <w:style w:type="paragraph" w:customStyle="1" w:styleId="Style6">
    <w:name w:val="Style6"/>
    <w:basedOn w:val="Normal"/>
    <w:link w:val="Style6Char"/>
    <w:autoRedefine/>
    <w:qFormat/>
    <w:rsid w:val="00FE2E1E"/>
    <w:rPr>
      <w:b/>
    </w:rPr>
  </w:style>
  <w:style w:type="character" w:customStyle="1" w:styleId="Style6Char">
    <w:name w:val="Style6 Char"/>
    <w:basedOn w:val="DefaultParagraphFont"/>
    <w:link w:val="Style6"/>
    <w:rsid w:val="00FE2E1E"/>
    <w:rPr>
      <w:rFonts w:ascii="Calibri" w:hAnsi="Calibri"/>
      <w:b/>
    </w:rPr>
  </w:style>
  <w:style w:type="paragraph" w:customStyle="1" w:styleId="Style11">
    <w:name w:val="Style11"/>
    <w:basedOn w:val="Normal"/>
    <w:link w:val="Style11Char"/>
    <w:qFormat/>
    <w:rsid w:val="00FE2E1E"/>
    <w:rPr>
      <w:rFonts w:eastAsia="Times New Roman"/>
      <w:b/>
      <w:szCs w:val="20"/>
      <w:u w:val="thick"/>
    </w:rPr>
  </w:style>
  <w:style w:type="paragraph" w:customStyle="1" w:styleId="Style12">
    <w:name w:val="Style12"/>
    <w:basedOn w:val="Normal"/>
    <w:link w:val="Style12Char"/>
    <w:qFormat/>
    <w:rsid w:val="00FE2E1E"/>
    <w:rPr>
      <w:rFonts w:eastAsia="Times New Roman"/>
      <w:b/>
      <w:u w:val="thick"/>
    </w:rPr>
  </w:style>
  <w:style w:type="character" w:customStyle="1" w:styleId="Style11Char">
    <w:name w:val="Style11 Char"/>
    <w:basedOn w:val="DefaultParagraphFont"/>
    <w:link w:val="Style11"/>
    <w:rsid w:val="00FE2E1E"/>
    <w:rPr>
      <w:rFonts w:ascii="Calibri" w:eastAsia="Times New Roman" w:hAnsi="Calibri"/>
      <w:b/>
      <w:szCs w:val="20"/>
      <w:u w:val="thick"/>
    </w:rPr>
  </w:style>
  <w:style w:type="character" w:customStyle="1" w:styleId="Style12Char">
    <w:name w:val="Style12 Char"/>
    <w:basedOn w:val="DefaultParagraphFont"/>
    <w:link w:val="Style12"/>
    <w:rsid w:val="00FE2E1E"/>
    <w:rPr>
      <w:rFonts w:ascii="Calibri" w:eastAsia="Times New Roman" w:hAnsi="Calibri"/>
      <w:b/>
      <w:u w:val="thick"/>
    </w:rPr>
  </w:style>
  <w:style w:type="character" w:customStyle="1" w:styleId="caps-label">
    <w:name w:val="caps-label"/>
    <w:basedOn w:val="DefaultParagraphFont"/>
    <w:rsid w:val="00FE2E1E"/>
  </w:style>
  <w:style w:type="character" w:customStyle="1" w:styleId="wikiexternallink">
    <w:name w:val="wikiexternallink"/>
    <w:basedOn w:val="DefaultParagraphFont"/>
    <w:rsid w:val="00FE2E1E"/>
  </w:style>
  <w:style w:type="character" w:customStyle="1" w:styleId="wikigeneratedlinkcontent">
    <w:name w:val="wikigeneratedlinkcontent"/>
    <w:basedOn w:val="DefaultParagraphFont"/>
    <w:rsid w:val="00FE2E1E"/>
  </w:style>
  <w:style w:type="character" w:customStyle="1" w:styleId="ShrinkChar">
    <w:name w:val="Shrink Char"/>
    <w:link w:val="Shrink"/>
    <w:locked/>
    <w:rsid w:val="00FE2E1E"/>
    <w:rPr>
      <w:rFonts w:ascii="Garamond" w:eastAsia="Times New Roman" w:hAnsi="Garamond"/>
      <w:sz w:val="12"/>
    </w:rPr>
  </w:style>
  <w:style w:type="paragraph" w:customStyle="1" w:styleId="Shrink">
    <w:name w:val="Shrink"/>
    <w:link w:val="ShrinkChar"/>
    <w:qFormat/>
    <w:rsid w:val="00FE2E1E"/>
    <w:pPr>
      <w:spacing w:after="0" w:line="240" w:lineRule="auto"/>
      <w:ind w:left="288" w:right="288"/>
    </w:pPr>
    <w:rPr>
      <w:rFonts w:ascii="Garamond" w:eastAsia="Times New Roman" w:hAnsi="Garamond"/>
      <w:sz w:val="12"/>
    </w:rPr>
  </w:style>
  <w:style w:type="character" w:customStyle="1" w:styleId="aqj">
    <w:name w:val="aqj"/>
    <w:basedOn w:val="DefaultParagraphFont"/>
    <w:rsid w:val="00FE2E1E"/>
  </w:style>
  <w:style w:type="character" w:customStyle="1" w:styleId="StyleStyleBoldUnderlineIntenseEmphasisUnderlineapple-style-s">
    <w:name w:val="Style Style Bold UnderlineIntense EmphasisUnderlineapple-style-s..."/>
    <w:basedOn w:val="DefaultParagraphFont"/>
    <w:rsid w:val="00FE2E1E"/>
    <w:rPr>
      <w:b w:val="0"/>
      <w:bCs w:val="0"/>
      <w:sz w:val="22"/>
      <w:u w:val="single"/>
      <w:bdr w:val="none" w:sz="0" w:space="0" w:color="auto"/>
    </w:rPr>
  </w:style>
  <w:style w:type="paragraph" w:customStyle="1" w:styleId="blocktitle0">
    <w:name w:val="block title"/>
    <w:basedOn w:val="Normal"/>
    <w:link w:val="blocktitleChar"/>
    <w:autoRedefine/>
    <w:qFormat/>
    <w:rsid w:val="00FE2E1E"/>
    <w:pPr>
      <w:spacing w:after="240"/>
      <w:jc w:val="center"/>
      <w:outlineLvl w:val="0"/>
    </w:pPr>
    <w:rPr>
      <w:rFonts w:eastAsia="Calibri"/>
      <w:b/>
      <w:caps/>
      <w:sz w:val="28"/>
      <w:szCs w:val="28"/>
      <w:lang w:val="es-ES"/>
    </w:rPr>
  </w:style>
  <w:style w:type="character" w:customStyle="1" w:styleId="Boxed">
    <w:name w:val="Boxed"/>
    <w:qFormat/>
    <w:rsid w:val="00FE2E1E"/>
    <w:rPr>
      <w:rFonts w:ascii="Times New Roman" w:hAnsi="Times New Roman"/>
      <w:sz w:val="20"/>
      <w:bdr w:val="single" w:sz="6" w:space="0" w:color="auto"/>
    </w:rPr>
  </w:style>
  <w:style w:type="character" w:customStyle="1" w:styleId="UnderlineCard">
    <w:name w:val="Underline Card"/>
    <w:uiPriority w:val="6"/>
    <w:qFormat/>
    <w:rsid w:val="00FE2E1E"/>
    <w:rPr>
      <w:rFonts w:ascii="Arial" w:hAnsi="Arial"/>
      <w:b w:val="0"/>
      <w:bCs/>
      <w:sz w:val="20"/>
      <w:u w:val="single"/>
    </w:rPr>
  </w:style>
  <w:style w:type="character" w:customStyle="1" w:styleId="story-author">
    <w:name w:val="story-author"/>
    <w:basedOn w:val="DefaultParagraphFont"/>
    <w:rsid w:val="00FE2E1E"/>
  </w:style>
  <w:style w:type="paragraph" w:customStyle="1" w:styleId="type">
    <w:name w:val="type"/>
    <w:basedOn w:val="Normal"/>
    <w:qFormat/>
    <w:rsid w:val="00FE2E1E"/>
    <w:pPr>
      <w:spacing w:before="100" w:beforeAutospacing="1" w:after="100" w:afterAutospacing="1"/>
    </w:pPr>
    <w:rPr>
      <w:rFonts w:eastAsia="Times New Roman"/>
    </w:rPr>
  </w:style>
  <w:style w:type="character" w:customStyle="1" w:styleId="institution">
    <w:name w:val="institution"/>
    <w:basedOn w:val="DefaultParagraphFont"/>
    <w:rsid w:val="00FE2E1E"/>
  </w:style>
  <w:style w:type="character" w:customStyle="1" w:styleId="abodyblack3">
    <w:name w:val="abodyblack3"/>
    <w:basedOn w:val="DefaultParagraphFont"/>
    <w:rsid w:val="00FE2E1E"/>
  </w:style>
  <w:style w:type="paragraph" w:customStyle="1" w:styleId="UnderlineChar2CharChar">
    <w:name w:val="Underline Char2 Char Char"/>
    <w:basedOn w:val="Normal"/>
    <w:link w:val="UnderlineChar2CharCharChar"/>
    <w:qFormat/>
    <w:rsid w:val="00FE2E1E"/>
    <w:rPr>
      <w:rFonts w:eastAsia="MS Mincho"/>
      <w:szCs w:val="20"/>
      <w:u w:val="single"/>
    </w:rPr>
  </w:style>
  <w:style w:type="character" w:customStyle="1" w:styleId="UnderlineChar2CharCharChar">
    <w:name w:val="Underline Char2 Char Char Char"/>
    <w:link w:val="UnderlineChar2CharChar"/>
    <w:rsid w:val="00FE2E1E"/>
    <w:rPr>
      <w:rFonts w:ascii="Calibri" w:eastAsia="MS Mincho" w:hAnsi="Calibri"/>
      <w:szCs w:val="20"/>
      <w:u w:val="single"/>
    </w:rPr>
  </w:style>
  <w:style w:type="character" w:customStyle="1" w:styleId="CharacterStyle1">
    <w:name w:val="Character Style 1"/>
    <w:rsid w:val="00FE2E1E"/>
    <w:rPr>
      <w:sz w:val="20"/>
      <w:szCs w:val="20"/>
    </w:rPr>
  </w:style>
  <w:style w:type="character" w:customStyle="1" w:styleId="FontStyle177">
    <w:name w:val="Font Style177"/>
    <w:basedOn w:val="DefaultParagraphFont"/>
    <w:uiPriority w:val="99"/>
    <w:rsid w:val="00FE2E1E"/>
    <w:rPr>
      <w:rFonts w:ascii="Times New Roman" w:hAnsi="Times New Roman" w:cs="Times New Roman"/>
      <w:sz w:val="20"/>
      <w:szCs w:val="20"/>
    </w:rPr>
  </w:style>
  <w:style w:type="character" w:customStyle="1" w:styleId="FontStyle173">
    <w:name w:val="Font Style173"/>
    <w:basedOn w:val="DefaultParagraphFont"/>
    <w:uiPriority w:val="99"/>
    <w:rsid w:val="00FE2E1E"/>
    <w:rPr>
      <w:rFonts w:ascii="Times New Roman" w:hAnsi="Times New Roman" w:cs="Times New Roman"/>
      <w:sz w:val="14"/>
      <w:szCs w:val="14"/>
    </w:rPr>
  </w:style>
  <w:style w:type="character" w:customStyle="1" w:styleId="FontStyle151">
    <w:name w:val="Font Style151"/>
    <w:basedOn w:val="DefaultParagraphFont"/>
    <w:uiPriority w:val="99"/>
    <w:rsid w:val="00FE2E1E"/>
    <w:rPr>
      <w:rFonts w:ascii="Arial Narrow" w:hAnsi="Arial Narrow" w:cs="Arial Narrow"/>
      <w:b/>
      <w:bCs/>
      <w:sz w:val="12"/>
      <w:szCs w:val="12"/>
    </w:rPr>
  </w:style>
  <w:style w:type="character" w:customStyle="1" w:styleId="FontStyle156">
    <w:name w:val="Font Style156"/>
    <w:basedOn w:val="DefaultParagraphFont"/>
    <w:uiPriority w:val="99"/>
    <w:rsid w:val="00FE2E1E"/>
    <w:rPr>
      <w:rFonts w:ascii="Arial Narrow" w:hAnsi="Arial Narrow" w:cs="Arial Narrow"/>
      <w:sz w:val="8"/>
      <w:szCs w:val="8"/>
    </w:rPr>
  </w:style>
  <w:style w:type="character" w:customStyle="1" w:styleId="FontStyle160">
    <w:name w:val="Font Style160"/>
    <w:basedOn w:val="DefaultParagraphFont"/>
    <w:uiPriority w:val="99"/>
    <w:rsid w:val="00FE2E1E"/>
    <w:rPr>
      <w:rFonts w:ascii="Times New Roman" w:hAnsi="Times New Roman" w:cs="Times New Roman"/>
      <w:b/>
      <w:bCs/>
      <w:sz w:val="20"/>
      <w:szCs w:val="20"/>
    </w:rPr>
  </w:style>
  <w:style w:type="character" w:customStyle="1" w:styleId="FontStyle178">
    <w:name w:val="Font Style178"/>
    <w:basedOn w:val="DefaultParagraphFont"/>
    <w:uiPriority w:val="99"/>
    <w:rsid w:val="00FE2E1E"/>
    <w:rPr>
      <w:rFonts w:ascii="Times New Roman" w:hAnsi="Times New Roman" w:cs="Times New Roman"/>
      <w:sz w:val="18"/>
      <w:szCs w:val="18"/>
    </w:rPr>
  </w:style>
  <w:style w:type="paragraph" w:customStyle="1" w:styleId="Style14">
    <w:name w:val="Style14"/>
    <w:basedOn w:val="Normal"/>
    <w:uiPriority w:val="99"/>
    <w:qFormat/>
    <w:rsid w:val="00FE2E1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E2E1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E2E1E"/>
    <w:rPr>
      <w:rFonts w:ascii="Times New Roman" w:hAnsi="Times New Roman" w:cs="Times New Roman"/>
      <w:sz w:val="12"/>
      <w:szCs w:val="12"/>
    </w:rPr>
  </w:style>
  <w:style w:type="paragraph" w:customStyle="1" w:styleId="Style9">
    <w:name w:val="Style9"/>
    <w:basedOn w:val="Normal"/>
    <w:uiPriority w:val="99"/>
    <w:qFormat/>
    <w:rsid w:val="00FE2E1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E2E1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E2E1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E2E1E"/>
    <w:rPr>
      <w:rFonts w:ascii="Times New Roman" w:hAnsi="Times New Roman" w:cs="Times New Roman"/>
      <w:sz w:val="16"/>
      <w:szCs w:val="16"/>
    </w:rPr>
  </w:style>
  <w:style w:type="character" w:customStyle="1" w:styleId="f">
    <w:name w:val="f"/>
    <w:basedOn w:val="DefaultParagraphFont"/>
    <w:rsid w:val="00FE2E1E"/>
  </w:style>
  <w:style w:type="character" w:customStyle="1" w:styleId="TagsChar2">
    <w:name w:val="Tags Char2"/>
    <w:rsid w:val="00FE2E1E"/>
    <w:rPr>
      <w:b/>
      <w:sz w:val="24"/>
    </w:rPr>
  </w:style>
  <w:style w:type="paragraph" w:customStyle="1" w:styleId="CardsFont6ptChar">
    <w:name w:val="Cards + Font: 6 pt Char"/>
    <w:basedOn w:val="Normal"/>
    <w:link w:val="CardsFont6ptCharChar"/>
    <w:qFormat/>
    <w:rsid w:val="00FE2E1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E2E1E"/>
    <w:rPr>
      <w:rFonts w:ascii="Calibri" w:eastAsia="Times New Roman" w:hAnsi="Calibri"/>
      <w:sz w:val="12"/>
    </w:rPr>
  </w:style>
  <w:style w:type="character" w:customStyle="1" w:styleId="FontStyle172">
    <w:name w:val="Font Style172"/>
    <w:basedOn w:val="DefaultParagraphFont"/>
    <w:uiPriority w:val="99"/>
    <w:rsid w:val="00FE2E1E"/>
    <w:rPr>
      <w:rFonts w:ascii="Times New Roman" w:hAnsi="Times New Roman" w:cs="Times New Roman"/>
      <w:b/>
      <w:bCs/>
      <w:sz w:val="16"/>
      <w:szCs w:val="16"/>
    </w:rPr>
  </w:style>
  <w:style w:type="paragraph" w:customStyle="1" w:styleId="Style18">
    <w:name w:val="Style18"/>
    <w:basedOn w:val="Normal"/>
    <w:uiPriority w:val="99"/>
    <w:qFormat/>
    <w:rsid w:val="00FE2E1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E2E1E"/>
    <w:rPr>
      <w:rFonts w:ascii="Times New Roman" w:hAnsi="Times New Roman" w:cs="Times New Roman"/>
      <w:i/>
      <w:iCs/>
      <w:sz w:val="16"/>
      <w:szCs w:val="16"/>
    </w:rPr>
  </w:style>
  <w:style w:type="character" w:customStyle="1" w:styleId="FontStyle162">
    <w:name w:val="Font Style162"/>
    <w:basedOn w:val="DefaultParagraphFont"/>
    <w:uiPriority w:val="99"/>
    <w:rsid w:val="00FE2E1E"/>
    <w:rPr>
      <w:rFonts w:ascii="Times New Roman" w:hAnsi="Times New Roman" w:cs="Times New Roman"/>
      <w:b/>
      <w:bCs/>
      <w:sz w:val="18"/>
      <w:szCs w:val="18"/>
    </w:rPr>
  </w:style>
  <w:style w:type="character" w:customStyle="1" w:styleId="FontStyle167">
    <w:name w:val="Font Style167"/>
    <w:basedOn w:val="DefaultParagraphFont"/>
    <w:uiPriority w:val="99"/>
    <w:rsid w:val="00FE2E1E"/>
    <w:rPr>
      <w:rFonts w:ascii="Times New Roman" w:hAnsi="Times New Roman" w:cs="Times New Roman"/>
      <w:sz w:val="10"/>
      <w:szCs w:val="10"/>
    </w:rPr>
  </w:style>
  <w:style w:type="character" w:customStyle="1" w:styleId="FontStyle174">
    <w:name w:val="Font Style174"/>
    <w:basedOn w:val="DefaultParagraphFont"/>
    <w:uiPriority w:val="99"/>
    <w:rsid w:val="00FE2E1E"/>
    <w:rPr>
      <w:rFonts w:ascii="Arial Narrow" w:hAnsi="Arial Narrow" w:cs="Arial Narrow"/>
      <w:b/>
      <w:bCs/>
      <w:sz w:val="18"/>
      <w:szCs w:val="18"/>
    </w:rPr>
  </w:style>
  <w:style w:type="paragraph" w:customStyle="1" w:styleId="Style47">
    <w:name w:val="Style47"/>
    <w:basedOn w:val="Normal"/>
    <w:uiPriority w:val="99"/>
    <w:qFormat/>
    <w:rsid w:val="00FE2E1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E2E1E"/>
    <w:rPr>
      <w:rFonts w:ascii="Times New Roman" w:hAnsi="Times New Roman" w:cs="Times New Roman"/>
      <w:sz w:val="12"/>
      <w:szCs w:val="12"/>
    </w:rPr>
  </w:style>
  <w:style w:type="paragraph" w:customStyle="1" w:styleId="Style24">
    <w:name w:val="Style24"/>
    <w:basedOn w:val="Normal"/>
    <w:uiPriority w:val="99"/>
    <w:qFormat/>
    <w:rsid w:val="00FE2E1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E2E1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E2E1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E2E1E"/>
    <w:rPr>
      <w:rFonts w:ascii="Times New Roman" w:hAnsi="Times New Roman" w:cs="Times New Roman"/>
      <w:b/>
      <w:bCs/>
      <w:sz w:val="18"/>
      <w:szCs w:val="18"/>
    </w:rPr>
  </w:style>
  <w:style w:type="paragraph" w:customStyle="1" w:styleId="Style21">
    <w:name w:val="Style21"/>
    <w:basedOn w:val="Normal"/>
    <w:uiPriority w:val="99"/>
    <w:qFormat/>
    <w:rsid w:val="00FE2E1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E2E1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FE2E1E"/>
    <w:rPr>
      <w:rFonts w:ascii="Calibri" w:hAnsi="Calibri"/>
      <w:sz w:val="20"/>
      <w:szCs w:val="20"/>
    </w:rPr>
  </w:style>
  <w:style w:type="paragraph" w:customStyle="1" w:styleId="Standard">
    <w:name w:val="Standard"/>
    <w:qFormat/>
    <w:rsid w:val="00FE2E1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E2E1E"/>
    <w:rPr>
      <w:color w:val="000000"/>
      <w:sz w:val="32"/>
      <w:szCs w:val="32"/>
    </w:rPr>
  </w:style>
  <w:style w:type="paragraph" w:customStyle="1" w:styleId="Cardnon-underlined">
    <w:name w:val="Card non-underlined"/>
    <w:basedOn w:val="Normal"/>
    <w:link w:val="Cardnon-underlinedChar"/>
    <w:autoRedefine/>
    <w:uiPriority w:val="99"/>
    <w:qFormat/>
    <w:rsid w:val="00FE2E1E"/>
    <w:rPr>
      <w:rFonts w:eastAsia="Times New Roman"/>
      <w:szCs w:val="20"/>
    </w:rPr>
  </w:style>
  <w:style w:type="character" w:customStyle="1" w:styleId="Cardnon-underlinedChar">
    <w:name w:val="Card non-underlined Char"/>
    <w:basedOn w:val="DefaultParagraphFont"/>
    <w:link w:val="Cardnon-underlined"/>
    <w:uiPriority w:val="99"/>
    <w:rsid w:val="00FE2E1E"/>
    <w:rPr>
      <w:rFonts w:ascii="Calibri" w:eastAsia="Times New Roman" w:hAnsi="Calibri"/>
      <w:szCs w:val="20"/>
    </w:rPr>
  </w:style>
  <w:style w:type="numbering" w:customStyle="1" w:styleId="NoList1">
    <w:name w:val="No List1"/>
    <w:next w:val="NoList"/>
    <w:semiHidden/>
    <w:unhideWhenUsed/>
    <w:rsid w:val="00FE2E1E"/>
  </w:style>
  <w:style w:type="character" w:customStyle="1" w:styleId="TitleChar2">
    <w:name w:val="Title Char2"/>
    <w:basedOn w:val="DefaultParagraphFont"/>
    <w:uiPriority w:val="10"/>
    <w:qFormat/>
    <w:locked/>
    <w:rsid w:val="00FE2E1E"/>
    <w:rPr>
      <w:b/>
      <w:bCs/>
      <w:u w:val="single"/>
    </w:rPr>
  </w:style>
  <w:style w:type="paragraph" w:styleId="TOC3">
    <w:name w:val="toc 3"/>
    <w:basedOn w:val="Normal"/>
    <w:next w:val="Normal"/>
    <w:autoRedefine/>
    <w:rsid w:val="00FE2E1E"/>
    <w:pPr>
      <w:ind w:left="400"/>
    </w:pPr>
    <w:rPr>
      <w:rFonts w:eastAsia="Times New Roman"/>
      <w:szCs w:val="20"/>
    </w:rPr>
  </w:style>
  <w:style w:type="paragraph" w:styleId="TOC4">
    <w:name w:val="toc 4"/>
    <w:basedOn w:val="Normal"/>
    <w:next w:val="Normal"/>
    <w:autoRedefine/>
    <w:rsid w:val="00FE2E1E"/>
    <w:pPr>
      <w:ind w:left="600"/>
    </w:pPr>
    <w:rPr>
      <w:rFonts w:eastAsia="Times New Roman"/>
      <w:szCs w:val="20"/>
    </w:rPr>
  </w:style>
  <w:style w:type="paragraph" w:styleId="TOC5">
    <w:name w:val="toc 5"/>
    <w:basedOn w:val="Normal"/>
    <w:next w:val="Normal"/>
    <w:autoRedefine/>
    <w:rsid w:val="00FE2E1E"/>
    <w:pPr>
      <w:ind w:left="800"/>
    </w:pPr>
    <w:rPr>
      <w:rFonts w:eastAsia="Times New Roman"/>
      <w:szCs w:val="20"/>
    </w:rPr>
  </w:style>
  <w:style w:type="paragraph" w:styleId="TOC6">
    <w:name w:val="toc 6"/>
    <w:basedOn w:val="Normal"/>
    <w:next w:val="Normal"/>
    <w:autoRedefine/>
    <w:rsid w:val="00FE2E1E"/>
    <w:pPr>
      <w:ind w:left="1000"/>
    </w:pPr>
    <w:rPr>
      <w:rFonts w:eastAsia="Times New Roman"/>
      <w:szCs w:val="20"/>
    </w:rPr>
  </w:style>
  <w:style w:type="paragraph" w:styleId="TOC7">
    <w:name w:val="toc 7"/>
    <w:basedOn w:val="Normal"/>
    <w:next w:val="Normal"/>
    <w:autoRedefine/>
    <w:rsid w:val="00FE2E1E"/>
    <w:pPr>
      <w:ind w:left="1200"/>
    </w:pPr>
    <w:rPr>
      <w:rFonts w:eastAsia="Times New Roman"/>
      <w:szCs w:val="20"/>
    </w:rPr>
  </w:style>
  <w:style w:type="paragraph" w:styleId="TOC8">
    <w:name w:val="toc 8"/>
    <w:basedOn w:val="Normal"/>
    <w:next w:val="Normal"/>
    <w:autoRedefine/>
    <w:rsid w:val="00FE2E1E"/>
    <w:pPr>
      <w:ind w:left="1400"/>
    </w:pPr>
    <w:rPr>
      <w:rFonts w:eastAsia="Times New Roman"/>
      <w:szCs w:val="20"/>
    </w:rPr>
  </w:style>
  <w:style w:type="character" w:customStyle="1" w:styleId="allocatoragentsleft">
    <w:name w:val="al_locatoragentsleft"/>
    <w:basedOn w:val="DefaultParagraphFont"/>
    <w:rsid w:val="00FE2E1E"/>
  </w:style>
  <w:style w:type="character" w:styleId="HTMLTypewriter">
    <w:name w:val="HTML Typewriter"/>
    <w:basedOn w:val="DefaultParagraphFont"/>
    <w:unhideWhenUsed/>
    <w:rsid w:val="00FE2E1E"/>
    <w:rPr>
      <w:rFonts w:ascii="Courier New" w:eastAsia="Times New Roman" w:hAnsi="Courier New" w:cs="Courier New"/>
      <w:sz w:val="20"/>
      <w:szCs w:val="20"/>
    </w:rPr>
  </w:style>
  <w:style w:type="character" w:customStyle="1" w:styleId="caps">
    <w:name w:val="caps"/>
    <w:basedOn w:val="DefaultParagraphFont"/>
    <w:rsid w:val="00FE2E1E"/>
  </w:style>
  <w:style w:type="character" w:customStyle="1" w:styleId="UnderlinesCharChar">
    <w:name w:val="Underlines Char Char"/>
    <w:basedOn w:val="DefaultParagraphFont"/>
    <w:rsid w:val="00FE2E1E"/>
    <w:rPr>
      <w:rFonts w:cs="Arial"/>
      <w:b/>
      <w:bCs/>
      <w:noProof w:val="0"/>
      <w:sz w:val="22"/>
      <w:szCs w:val="26"/>
      <w:u w:val="single"/>
      <w:lang w:val="en-US" w:eastAsia="en-US" w:bidi="ar-SA"/>
    </w:rPr>
  </w:style>
  <w:style w:type="paragraph" w:customStyle="1" w:styleId="Carding">
    <w:name w:val="Carding"/>
    <w:basedOn w:val="Normal"/>
    <w:uiPriority w:val="99"/>
    <w:qFormat/>
    <w:rsid w:val="00FE2E1E"/>
    <w:rPr>
      <w:rFonts w:eastAsia="Times New Roman"/>
      <w:sz w:val="18"/>
    </w:rPr>
  </w:style>
  <w:style w:type="character" w:customStyle="1" w:styleId="aunderline">
    <w:name w:val="aunderline"/>
    <w:basedOn w:val="DefaultParagraphFont"/>
    <w:rsid w:val="00FE2E1E"/>
    <w:rPr>
      <w:rFonts w:ascii="Times New Roman" w:hAnsi="Times New Roman"/>
      <w:sz w:val="20"/>
      <w:szCs w:val="24"/>
      <w:u w:val="thick"/>
    </w:rPr>
  </w:style>
  <w:style w:type="character" w:customStyle="1" w:styleId="tagChar1">
    <w:name w:val="tag Char1"/>
    <w:basedOn w:val="DefaultParagraphFont"/>
    <w:rsid w:val="00FE2E1E"/>
    <w:rPr>
      <w:b/>
      <w:noProof w:val="0"/>
      <w:sz w:val="24"/>
      <w:lang w:val="en-US" w:eastAsia="en-US" w:bidi="ar-SA"/>
    </w:rPr>
  </w:style>
  <w:style w:type="character" w:customStyle="1" w:styleId="tagChar2">
    <w:name w:val="tag Char2"/>
    <w:basedOn w:val="DefaultParagraphFont"/>
    <w:qFormat/>
    <w:rsid w:val="00FE2E1E"/>
    <w:rPr>
      <w:b/>
      <w:noProof w:val="0"/>
      <w:sz w:val="24"/>
      <w:lang w:val="en-US" w:eastAsia="en-US" w:bidi="ar-SA"/>
    </w:rPr>
  </w:style>
  <w:style w:type="character" w:customStyle="1" w:styleId="Taggin-New">
    <w:name w:val="Taggin - New"/>
    <w:basedOn w:val="DefaultParagraphFont"/>
    <w:rsid w:val="00FE2E1E"/>
    <w:rPr>
      <w:rFonts w:ascii="Arial Narrow" w:hAnsi="Arial Narrow"/>
      <w:b/>
      <w:sz w:val="22"/>
    </w:rPr>
  </w:style>
  <w:style w:type="character" w:customStyle="1" w:styleId="Boxing-New">
    <w:name w:val="Boxing - New"/>
    <w:basedOn w:val="DefaultParagraphFont"/>
    <w:rsid w:val="00FE2E1E"/>
    <w:rPr>
      <w:rFonts w:ascii="Arial Narrow" w:hAnsi="Arial Narrow"/>
      <w:sz w:val="16"/>
      <w:u w:val="none"/>
      <w:bdr w:val="single" w:sz="4" w:space="0" w:color="auto"/>
    </w:rPr>
  </w:style>
  <w:style w:type="character" w:customStyle="1" w:styleId="ilad">
    <w:name w:val="il_ad"/>
    <w:rsid w:val="00FE2E1E"/>
  </w:style>
  <w:style w:type="paragraph" w:customStyle="1" w:styleId="CardsHighlighted">
    <w:name w:val="Cards Highlighted"/>
    <w:next w:val="Normal"/>
    <w:link w:val="CardsHighlightedChar"/>
    <w:qFormat/>
    <w:rsid w:val="00FE2E1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E2E1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FE2E1E"/>
    <w:rPr>
      <w:rFonts w:ascii="Garamond" w:hAnsi="Garamond"/>
      <w:sz w:val="22"/>
      <w:szCs w:val="24"/>
      <w:u w:val="single"/>
      <w:lang w:val="en-US" w:eastAsia="en-US" w:bidi="ar-SA"/>
    </w:rPr>
  </w:style>
  <w:style w:type="paragraph" w:customStyle="1" w:styleId="Style2">
    <w:name w:val="Style2"/>
    <w:basedOn w:val="Heading4"/>
    <w:qFormat/>
    <w:rsid w:val="00FE2E1E"/>
    <w:pPr>
      <w:spacing w:before="0"/>
    </w:pPr>
    <w:rPr>
      <w:rFonts w:eastAsia="Times New Roman" w:cs="Times New Roman"/>
      <w:iCs w:val="0"/>
      <w:caps/>
      <w:szCs w:val="20"/>
    </w:rPr>
  </w:style>
  <w:style w:type="character" w:customStyle="1" w:styleId="pagetitle">
    <w:name w:val="pagetitle"/>
    <w:basedOn w:val="DefaultParagraphFont"/>
    <w:rsid w:val="00FE2E1E"/>
  </w:style>
  <w:style w:type="paragraph" w:customStyle="1" w:styleId="text">
    <w:name w:val="text"/>
    <w:basedOn w:val="Normal"/>
    <w:uiPriority w:val="99"/>
    <w:qFormat/>
    <w:rsid w:val="00FE2E1E"/>
    <w:pPr>
      <w:spacing w:before="100" w:beforeAutospacing="1" w:after="100" w:afterAutospacing="1"/>
    </w:pPr>
    <w:rPr>
      <w:rFonts w:eastAsia="Times New Roman"/>
    </w:rPr>
  </w:style>
  <w:style w:type="character" w:customStyle="1" w:styleId="StyleUnderlineCharChar9ptBold1">
    <w:name w:val="Style Underline Char Char + 9 pt Bold1"/>
    <w:rsid w:val="00FE2E1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E2E1E"/>
    <w:rPr>
      <w:rFonts w:ascii="Times New Roman" w:hAnsi="Times New Roman"/>
      <w:sz w:val="20"/>
      <w:szCs w:val="24"/>
      <w:u w:val="single"/>
      <w:lang w:val="en-US" w:eastAsia="en-US" w:bidi="ar-SA"/>
    </w:rPr>
  </w:style>
  <w:style w:type="character" w:customStyle="1" w:styleId="Style9ptBoldUnderline">
    <w:name w:val="Style 9 pt Bold Underline"/>
    <w:rsid w:val="00FE2E1E"/>
    <w:rPr>
      <w:b/>
      <w:bCs/>
      <w:sz w:val="20"/>
      <w:u w:val="single"/>
    </w:rPr>
  </w:style>
  <w:style w:type="paragraph" w:customStyle="1" w:styleId="StyleUnderline9pt0">
    <w:name w:val="Style Underline + 9 pt"/>
    <w:link w:val="StyleUnderline9ptChar"/>
    <w:qFormat/>
    <w:rsid w:val="00FE2E1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E2E1E"/>
    <w:rPr>
      <w:rFonts w:ascii="Arial" w:eastAsia="Times New Roman" w:hAnsi="Arial" w:cs="Times New Roman"/>
      <w:szCs w:val="20"/>
      <w:u w:val="single"/>
    </w:rPr>
  </w:style>
  <w:style w:type="character" w:customStyle="1" w:styleId="StyleUnderlineChar1Bold">
    <w:name w:val="Style Underline Char1 + Bold"/>
    <w:rsid w:val="00FE2E1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E2E1E"/>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FE2E1E"/>
    <w:rPr>
      <w:rFonts w:ascii="Calibri" w:hAnsi="Calibri" w:cs="Calibri"/>
      <w:kern w:val="32"/>
      <w:szCs w:val="20"/>
      <w:u w:val="single"/>
      <w:lang w:eastAsia="ar-SA"/>
    </w:rPr>
  </w:style>
  <w:style w:type="character" w:customStyle="1" w:styleId="TagsCharCharChar">
    <w:name w:val="Tags Char Char Char"/>
    <w:basedOn w:val="DefaultParagraphFont"/>
    <w:rsid w:val="00FE2E1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E2E1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E2E1E"/>
    <w:rPr>
      <w:color w:val="000000"/>
      <w:sz w:val="20"/>
      <w:u w:val="single"/>
    </w:rPr>
  </w:style>
  <w:style w:type="character" w:customStyle="1" w:styleId="Style11ptBlack">
    <w:name w:val="Style 11 pt Black"/>
    <w:basedOn w:val="DefaultParagraphFont"/>
    <w:rsid w:val="00FE2E1E"/>
    <w:rPr>
      <w:color w:val="000000"/>
      <w:sz w:val="20"/>
    </w:rPr>
  </w:style>
  <w:style w:type="character" w:customStyle="1" w:styleId="StyleUnderlineCharTimesBold">
    <w:name w:val="Style Underline Char + Times Bold"/>
    <w:basedOn w:val="DefaultParagraphFont"/>
    <w:rsid w:val="00FE2E1E"/>
    <w:rPr>
      <w:rFonts w:ascii="Times" w:hAnsi="Times"/>
      <w:b w:val="0"/>
      <w:bCs/>
      <w:sz w:val="20"/>
      <w:u w:val="single"/>
    </w:rPr>
  </w:style>
  <w:style w:type="character" w:customStyle="1" w:styleId="blubigktbiz">
    <w:name w:val="blubigktbiz"/>
    <w:rsid w:val="00FE2E1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E2E1E"/>
  </w:style>
  <w:style w:type="character" w:customStyle="1" w:styleId="StyleevidencetextBorderSinglesolidlineAuto05ptLChar">
    <w:name w:val="Style evidence text + Border: : (Single solid line Auto  0.5 pt L... Char"/>
    <w:link w:val="StyleevidencetextBorderSinglesolidlineAuto05ptL"/>
    <w:rsid w:val="00FE2E1E"/>
    <w:rPr>
      <w:rFonts w:ascii="Calibri" w:hAnsi="Calibri"/>
      <w:color w:val="000000"/>
      <w:lang w:val="x-none" w:eastAsia="x-none"/>
    </w:rPr>
  </w:style>
  <w:style w:type="character" w:customStyle="1" w:styleId="Style4CharChar">
    <w:name w:val="Style4 Char Char"/>
    <w:basedOn w:val="DefaultParagraphFont"/>
    <w:rsid w:val="00FE2E1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E2E1E"/>
    <w:rPr>
      <w:rFonts w:ascii="Times New Roman" w:hAnsi="Times New Roman" w:cs="Times New Roman"/>
      <w:sz w:val="16"/>
      <w:szCs w:val="16"/>
    </w:rPr>
  </w:style>
  <w:style w:type="character" w:customStyle="1" w:styleId="StyleEmphasisArial12ptBold">
    <w:name w:val="Style Emphasis + Arial 12 pt Bold"/>
    <w:rsid w:val="00FE2E1E"/>
    <w:rPr>
      <w:rFonts w:ascii="Arial" w:hAnsi="Arial"/>
      <w:b/>
      <w:bCs/>
      <w:i/>
      <w:iCs/>
      <w:sz w:val="24"/>
    </w:rPr>
  </w:style>
  <w:style w:type="character" w:customStyle="1" w:styleId="super">
    <w:name w:val="super"/>
    <w:rsid w:val="00FE2E1E"/>
  </w:style>
  <w:style w:type="character" w:customStyle="1" w:styleId="text30">
    <w:name w:val="text30"/>
    <w:rsid w:val="00FE2E1E"/>
  </w:style>
  <w:style w:type="character" w:customStyle="1" w:styleId="uppercase">
    <w:name w:val="uppercase"/>
    <w:rsid w:val="00FE2E1E"/>
  </w:style>
  <w:style w:type="character" w:customStyle="1" w:styleId="bodytext0">
    <w:name w:val="bodytext"/>
    <w:rsid w:val="00FE2E1E"/>
  </w:style>
  <w:style w:type="character" w:customStyle="1" w:styleId="entry-title">
    <w:name w:val="entry-title"/>
    <w:rsid w:val="00FE2E1E"/>
  </w:style>
  <w:style w:type="character" w:customStyle="1" w:styleId="BodyTextIndentChar1">
    <w:name w:val="Body Text Indent Char1"/>
    <w:basedOn w:val="DefaultParagraphFont"/>
    <w:uiPriority w:val="99"/>
    <w:semiHidden/>
    <w:rsid w:val="00FE2E1E"/>
    <w:rPr>
      <w:rFonts w:ascii="Times New Roman" w:hAnsi="Times New Roman" w:cs="Times New Roman"/>
      <w:sz w:val="20"/>
    </w:rPr>
  </w:style>
  <w:style w:type="character" w:customStyle="1" w:styleId="Style6pt">
    <w:name w:val="Style 6 pt"/>
    <w:basedOn w:val="DefaultParagraphFont"/>
    <w:qFormat/>
    <w:rsid w:val="00FE2E1E"/>
    <w:rPr>
      <w:sz w:val="12"/>
    </w:rPr>
  </w:style>
  <w:style w:type="character" w:customStyle="1" w:styleId="CiteCharCharCharCharCharChar">
    <w:name w:val="Cite Char Char Char Char Char Char"/>
    <w:basedOn w:val="DefaultParagraphFont"/>
    <w:rsid w:val="00FE2E1E"/>
    <w:rPr>
      <w:b/>
      <w:noProof w:val="0"/>
      <w:sz w:val="22"/>
      <w:szCs w:val="24"/>
      <w:u w:val="single"/>
      <w:lang w:val="en-US" w:eastAsia="en-US" w:bidi="ar-SA"/>
    </w:rPr>
  </w:style>
  <w:style w:type="character" w:customStyle="1" w:styleId="mainbody1">
    <w:name w:val="mainbody1"/>
    <w:basedOn w:val="DefaultParagraphFont"/>
    <w:rsid w:val="00FE2E1E"/>
    <w:rPr>
      <w:rFonts w:ascii="Verdana" w:hAnsi="Verdana" w:hint="default"/>
      <w:color w:val="000000"/>
      <w:sz w:val="22"/>
      <w:szCs w:val="22"/>
    </w:rPr>
  </w:style>
  <w:style w:type="character" w:customStyle="1" w:styleId="ssl4">
    <w:name w:val="ss_l4"/>
    <w:basedOn w:val="DefaultParagraphFont"/>
    <w:rsid w:val="00FE2E1E"/>
  </w:style>
  <w:style w:type="paragraph" w:customStyle="1" w:styleId="StyleNormalWeb11ptUnderline">
    <w:name w:val="Style Normal (Web) + 11 pt Underline"/>
    <w:basedOn w:val="NormalWeb"/>
    <w:link w:val="StyleNormalWeb11ptUnderlineChar"/>
    <w:qFormat/>
    <w:rsid w:val="00FE2E1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FE2E1E"/>
    <w:rPr>
      <w:rFonts w:ascii="Calibri" w:eastAsia="Calibri" w:hAnsi="Calibri"/>
      <w:u w:val="single"/>
    </w:rPr>
  </w:style>
  <w:style w:type="character" w:customStyle="1" w:styleId="cit-first-element">
    <w:name w:val="cit-first-element"/>
    <w:basedOn w:val="DefaultParagraphFont"/>
    <w:rsid w:val="00FE2E1E"/>
  </w:style>
  <w:style w:type="character" w:customStyle="1" w:styleId="title1">
    <w:name w:val="title1"/>
    <w:basedOn w:val="DefaultParagraphFont"/>
    <w:rsid w:val="00FE2E1E"/>
  </w:style>
  <w:style w:type="character" w:customStyle="1" w:styleId="StyleThickunderline1">
    <w:name w:val="Style Thick underline1"/>
    <w:basedOn w:val="DefaultParagraphFont"/>
    <w:rsid w:val="00FE2E1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E2E1E"/>
    <w:rPr>
      <w:rFonts w:ascii="Georgia" w:hAnsi="Georgia"/>
    </w:rPr>
  </w:style>
  <w:style w:type="character" w:customStyle="1" w:styleId="FooterChar1">
    <w:name w:val="Footer Char1"/>
    <w:basedOn w:val="DefaultParagraphFont"/>
    <w:uiPriority w:val="99"/>
    <w:semiHidden/>
    <w:rsid w:val="00FE2E1E"/>
    <w:rPr>
      <w:rFonts w:ascii="Georgia" w:hAnsi="Georgia"/>
    </w:rPr>
  </w:style>
  <w:style w:type="character" w:customStyle="1" w:styleId="AnalyticChar">
    <w:name w:val="Analytic Char"/>
    <w:basedOn w:val="DefaultParagraphFont"/>
    <w:link w:val="Analytic"/>
    <w:rsid w:val="00FE2E1E"/>
    <w:rPr>
      <w:rFonts w:ascii="Calibri" w:hAnsi="Calibri"/>
      <w:b/>
      <w:sz w:val="24"/>
    </w:rPr>
  </w:style>
  <w:style w:type="character" w:customStyle="1" w:styleId="UnderlineBold0">
    <w:name w:val="Underline Bold"/>
    <w:uiPriority w:val="6"/>
    <w:qFormat/>
    <w:rsid w:val="00FE2E1E"/>
    <w:rPr>
      <w:b/>
      <w:sz w:val="20"/>
      <w:u w:val="single"/>
    </w:rPr>
  </w:style>
  <w:style w:type="paragraph" w:customStyle="1" w:styleId="Underline20">
    <w:name w:val="Underline2"/>
    <w:basedOn w:val="Normal"/>
    <w:link w:val="Underline2Char"/>
    <w:autoRedefine/>
    <w:uiPriority w:val="4"/>
    <w:qFormat/>
    <w:rsid w:val="00FE2E1E"/>
    <w:rPr>
      <w:b/>
      <w:u w:val="single"/>
    </w:rPr>
  </w:style>
  <w:style w:type="character" w:customStyle="1" w:styleId="Underline2Char">
    <w:name w:val="Underline2 Char"/>
    <w:basedOn w:val="DefaultParagraphFont"/>
    <w:link w:val="Underline20"/>
    <w:uiPriority w:val="4"/>
    <w:rsid w:val="00FE2E1E"/>
    <w:rPr>
      <w:rFonts w:ascii="Calibri" w:hAnsi="Calibri"/>
      <w:b/>
      <w:u w:val="single"/>
    </w:rPr>
  </w:style>
  <w:style w:type="character" w:customStyle="1" w:styleId="NormalTextChar">
    <w:name w:val="Normal Text Char"/>
    <w:link w:val="NormalText"/>
    <w:rsid w:val="00FE2E1E"/>
    <w:rPr>
      <w:rFonts w:ascii="Calibri" w:eastAsia="Times New Roman" w:hAnsi="Calibri"/>
      <w:szCs w:val="26"/>
    </w:rPr>
  </w:style>
  <w:style w:type="paragraph" w:customStyle="1" w:styleId="TableParagraph">
    <w:name w:val="Table Paragraph"/>
    <w:basedOn w:val="Normal"/>
    <w:uiPriority w:val="1"/>
    <w:qFormat/>
    <w:rsid w:val="00FE2E1E"/>
    <w:pPr>
      <w:widowControl w:val="0"/>
    </w:pPr>
  </w:style>
  <w:style w:type="character" w:customStyle="1" w:styleId="UnderlineChar0">
    <w:name w:val="UnderlineChar"/>
    <w:rsid w:val="00FE2E1E"/>
    <w:rPr>
      <w:sz w:val="24"/>
      <w:u w:val="single"/>
      <w:shd w:val="clear" w:color="auto" w:fill="auto"/>
    </w:rPr>
  </w:style>
  <w:style w:type="character" w:customStyle="1" w:styleId="foreground">
    <w:name w:val="foreground"/>
    <w:basedOn w:val="DefaultParagraphFont"/>
    <w:rsid w:val="00FE2E1E"/>
  </w:style>
  <w:style w:type="paragraph" w:customStyle="1" w:styleId="StyleCircled11pt">
    <w:name w:val="Style Circled + 11 pt"/>
    <w:basedOn w:val="Normal"/>
    <w:link w:val="StyleCircled11ptChar"/>
    <w:qFormat/>
    <w:rsid w:val="00FE2E1E"/>
    <w:rPr>
      <w:rFonts w:eastAsia="Times New Roman"/>
      <w:b/>
      <w:bCs/>
      <w:sz w:val="20"/>
      <w:u w:val="single"/>
    </w:rPr>
  </w:style>
  <w:style w:type="character" w:customStyle="1" w:styleId="StyleCircled11ptChar">
    <w:name w:val="Style Circled + 11 pt Char"/>
    <w:link w:val="StyleCircled11pt"/>
    <w:rsid w:val="00FE2E1E"/>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FE2E1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E2E1E"/>
    <w:rPr>
      <w:rFonts w:ascii="Times" w:eastAsia="Times New Roman" w:hAnsi="Times"/>
      <w:sz w:val="20"/>
      <w:szCs w:val="28"/>
      <w:u w:val="single"/>
    </w:rPr>
  </w:style>
  <w:style w:type="paragraph" w:customStyle="1" w:styleId="cite20">
    <w:name w:val="cite2"/>
    <w:basedOn w:val="Normal"/>
    <w:uiPriority w:val="99"/>
    <w:qFormat/>
    <w:rsid w:val="00FE2E1E"/>
    <w:rPr>
      <w:rFonts w:eastAsia="Times New Roman"/>
      <w:color w:val="000000"/>
      <w:sz w:val="20"/>
      <w:szCs w:val="20"/>
    </w:rPr>
  </w:style>
  <w:style w:type="character" w:customStyle="1" w:styleId="postby">
    <w:name w:val="post_by"/>
    <w:basedOn w:val="DefaultParagraphFont"/>
    <w:rsid w:val="00FE2E1E"/>
  </w:style>
  <w:style w:type="character" w:customStyle="1" w:styleId="Style11ptBorderSinglesolidlineAuto05ptLinewidth">
    <w:name w:val="Style 11 pt Border: : (Single solid line Auto  0.5 pt Line width)"/>
    <w:rsid w:val="00FE2E1E"/>
    <w:rPr>
      <w:sz w:val="20"/>
      <w:bdr w:val="single" w:sz="4" w:space="0" w:color="auto" w:frame="1"/>
    </w:rPr>
  </w:style>
  <w:style w:type="character" w:customStyle="1" w:styleId="StyleUnderlineChar9ptBorderSinglesolidlineAuto0">
    <w:name w:val="Style Underline Char + 9 pt Border: : (Single solid line Auto  0..."/>
    <w:rsid w:val="00FE2E1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E2E1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E2E1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E2E1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E2E1E"/>
    <w:rPr>
      <w:sz w:val="20"/>
      <w:szCs w:val="24"/>
      <w:u w:val="single"/>
      <w:bdr w:val="single" w:sz="4" w:space="0" w:color="auto"/>
      <w:lang w:val="en-US" w:eastAsia="en-US" w:bidi="ar-SA"/>
    </w:rPr>
  </w:style>
  <w:style w:type="character" w:customStyle="1" w:styleId="StyleLatinGaramondUnderline">
    <w:name w:val="Style (Latin) Garamond Underline"/>
    <w:rsid w:val="00FE2E1E"/>
    <w:rPr>
      <w:rFonts w:ascii="Times New Roman" w:hAnsi="Times New Roman"/>
      <w:sz w:val="20"/>
      <w:u w:val="single"/>
    </w:rPr>
  </w:style>
  <w:style w:type="character" w:customStyle="1" w:styleId="StyleLatinGaramond">
    <w:name w:val="Style (Latin) Garamond"/>
    <w:rsid w:val="00FE2E1E"/>
    <w:rPr>
      <w:rFonts w:ascii="Times New Roman" w:hAnsi="Times New Roman"/>
      <w:sz w:val="20"/>
    </w:rPr>
  </w:style>
  <w:style w:type="character" w:customStyle="1" w:styleId="styletimesnewroman12ptbold0">
    <w:name w:val="styletimesnewroman12ptbold"/>
    <w:basedOn w:val="DefaultParagraphFont"/>
    <w:rsid w:val="00FE2E1E"/>
  </w:style>
  <w:style w:type="character" w:customStyle="1" w:styleId="CharCharCharCharChar">
    <w:name w:val="Char Char Char Char Char"/>
    <w:aliases w:val="Char Char Char Char,Char Char Char Char Char Char Char1,Heading 2 Char1 Char Char Char Char Char Char"/>
    <w:basedOn w:val="DefaultParagraphFont"/>
    <w:rsid w:val="00FE2E1E"/>
    <w:rPr>
      <w:rFonts w:cs="Arial"/>
      <w:b/>
      <w:bCs/>
      <w:iCs/>
      <w:sz w:val="24"/>
      <w:szCs w:val="28"/>
      <w:lang w:val="en-US" w:eastAsia="en-US" w:bidi="ar-SA"/>
    </w:rPr>
  </w:style>
  <w:style w:type="character" w:customStyle="1" w:styleId="mainheading">
    <w:name w:val="mainheading"/>
    <w:basedOn w:val="DefaultParagraphFont"/>
    <w:rsid w:val="00FE2E1E"/>
  </w:style>
  <w:style w:type="paragraph" w:customStyle="1" w:styleId="BoldandUnderlineChar2CharChar">
    <w:name w:val="Bold and Underline Char2 Char Char"/>
    <w:basedOn w:val="Normal"/>
    <w:link w:val="BoldandUnderlineChar2CharCharChar"/>
    <w:qFormat/>
    <w:rsid w:val="00FE2E1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E2E1E"/>
    <w:rPr>
      <w:rFonts w:ascii="Calibri" w:eastAsia="Times New Roman" w:hAnsi="Calibri"/>
      <w:b/>
      <w:u w:val="single"/>
    </w:rPr>
  </w:style>
  <w:style w:type="character" w:customStyle="1" w:styleId="StyleUnderlineChar9ptChar">
    <w:name w:val="Style Underline Char + 9 pt Char"/>
    <w:basedOn w:val="UnderlineCharChar"/>
    <w:rsid w:val="00FE2E1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E2E1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E2E1E"/>
    <w:rPr>
      <w:sz w:val="16"/>
    </w:rPr>
  </w:style>
  <w:style w:type="paragraph" w:customStyle="1" w:styleId="Reduce8pt">
    <w:name w:val="Reduce 8pt"/>
    <w:basedOn w:val="Normal"/>
    <w:link w:val="Reduce8ptCharChar"/>
    <w:qFormat/>
    <w:rsid w:val="00FE2E1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FE2E1E"/>
    <w:pPr>
      <w:contextualSpacing/>
    </w:pPr>
    <w:rPr>
      <w:rFonts w:eastAsia="Calibri"/>
    </w:rPr>
  </w:style>
  <w:style w:type="character" w:customStyle="1" w:styleId="CardIndentedChar">
    <w:name w:val="Card (Indented) Char"/>
    <w:link w:val="CardIndented"/>
    <w:locked/>
    <w:rsid w:val="00FE2E1E"/>
    <w:rPr>
      <w:rFonts w:ascii="Calibri" w:hAnsi="Calibri"/>
    </w:rPr>
  </w:style>
  <w:style w:type="character" w:customStyle="1" w:styleId="citenon-boldChar">
    <w:name w:val="cite non-bold Char"/>
    <w:basedOn w:val="DefaultParagraphFont"/>
    <w:link w:val="citenon-bold"/>
    <w:locked/>
    <w:rsid w:val="00FE2E1E"/>
    <w:rPr>
      <w:rFonts w:ascii="Garamond" w:eastAsia="Times New Roman" w:hAnsi="Garamond"/>
      <w:szCs w:val="20"/>
    </w:rPr>
  </w:style>
  <w:style w:type="character" w:customStyle="1" w:styleId="boldciteChar4">
    <w:name w:val="bold cite Char4"/>
    <w:link w:val="boldcite"/>
    <w:locked/>
    <w:rsid w:val="00FE2E1E"/>
    <w:rPr>
      <w:rFonts w:eastAsia="Times New Roman" w:cs="Times New Roman"/>
      <w:b/>
      <w:color w:val="000000"/>
      <w:sz w:val="20"/>
      <w:u w:val="thick" w:color="000000"/>
    </w:rPr>
  </w:style>
  <w:style w:type="paragraph" w:customStyle="1" w:styleId="boldcite">
    <w:name w:val="bold cite"/>
    <w:basedOn w:val="Normal"/>
    <w:link w:val="boldciteChar4"/>
    <w:qFormat/>
    <w:rsid w:val="00FE2E1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E2E1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FE2E1E"/>
    <w:rPr>
      <w:rFonts w:eastAsia="Calibri"/>
      <w:b/>
    </w:rPr>
  </w:style>
  <w:style w:type="character" w:customStyle="1" w:styleId="HeadingsBaseChar">
    <w:name w:val="Headings Base Char"/>
    <w:basedOn w:val="DefaultParagraphFont"/>
    <w:link w:val="HeadingsBase"/>
    <w:locked/>
    <w:rsid w:val="00FE2E1E"/>
    <w:rPr>
      <w:rFonts w:ascii="Times New Roman" w:hAnsi="Times New Roman" w:cs="Times New Roman"/>
      <w:b/>
      <w:sz w:val="32"/>
    </w:rPr>
  </w:style>
  <w:style w:type="paragraph" w:customStyle="1" w:styleId="HeadingsBase">
    <w:name w:val="Headings Base"/>
    <w:basedOn w:val="Normal"/>
    <w:link w:val="HeadingsBaseChar"/>
    <w:qFormat/>
    <w:rsid w:val="00FE2E1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E2E1E"/>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FE2E1E"/>
    <w:pPr>
      <w:spacing w:line="480" w:lineRule="auto"/>
      <w:ind w:firstLine="720"/>
    </w:pPr>
    <w:rPr>
      <w:rFonts w:eastAsia="Calibri"/>
    </w:rPr>
  </w:style>
  <w:style w:type="paragraph" w:customStyle="1" w:styleId="SchoolBlockQuote">
    <w:name w:val="School Block Quote"/>
    <w:basedOn w:val="SchoolPaper"/>
    <w:qFormat/>
    <w:rsid w:val="00FE2E1E"/>
  </w:style>
  <w:style w:type="paragraph" w:customStyle="1" w:styleId="SchoolWorksCited">
    <w:name w:val="School Works Cited"/>
    <w:basedOn w:val="SchoolPaper"/>
    <w:qFormat/>
    <w:rsid w:val="00FE2E1E"/>
  </w:style>
  <w:style w:type="paragraph" w:customStyle="1" w:styleId="BlockQuote">
    <w:name w:val="Block Quote"/>
    <w:basedOn w:val="Normal"/>
    <w:qFormat/>
    <w:rsid w:val="00FE2E1E"/>
    <w:pPr>
      <w:ind w:left="720" w:right="720"/>
    </w:pPr>
    <w:rPr>
      <w:rFonts w:eastAsia="Calibri"/>
    </w:rPr>
  </w:style>
  <w:style w:type="paragraph" w:customStyle="1" w:styleId="PaperBody">
    <w:name w:val="Paper Body"/>
    <w:basedOn w:val="Normal"/>
    <w:qFormat/>
    <w:rsid w:val="00FE2E1E"/>
    <w:pPr>
      <w:spacing w:line="480" w:lineRule="auto"/>
      <w:ind w:firstLine="720"/>
    </w:pPr>
    <w:rPr>
      <w:rFonts w:eastAsia="Calibri"/>
    </w:rPr>
  </w:style>
  <w:style w:type="paragraph" w:customStyle="1" w:styleId="PaperCitation">
    <w:name w:val="Paper Citation"/>
    <w:basedOn w:val="Normal"/>
    <w:qFormat/>
    <w:rsid w:val="00FE2E1E"/>
    <w:pPr>
      <w:spacing w:line="480" w:lineRule="auto"/>
      <w:ind w:left="720" w:hanging="720"/>
    </w:pPr>
    <w:rPr>
      <w:rFonts w:eastAsia="Calibri"/>
    </w:rPr>
  </w:style>
  <w:style w:type="character" w:customStyle="1" w:styleId="hatChar">
    <w:name w:val="hat Char"/>
    <w:basedOn w:val="DefaultParagraphFont"/>
    <w:link w:val="hat"/>
    <w:locked/>
    <w:rsid w:val="00FE2E1E"/>
    <w:rPr>
      <w:rFonts w:ascii="Calibri" w:eastAsia="Times New Roman" w:hAnsi="Calibri"/>
      <w:b/>
      <w:bCs/>
      <w:sz w:val="32"/>
      <w:u w:val="single"/>
      <w:lang w:bidi="en-US"/>
    </w:rPr>
  </w:style>
  <w:style w:type="paragraph" w:customStyle="1" w:styleId="WW-Default">
    <w:name w:val="WW-Default"/>
    <w:qFormat/>
    <w:rsid w:val="00FE2E1E"/>
    <w:pPr>
      <w:suppressAutoHyphens/>
      <w:spacing w:after="0" w:line="240" w:lineRule="auto"/>
    </w:pPr>
    <w:rPr>
      <w:rFonts w:ascii="Georgia" w:eastAsia="Calibri" w:hAnsi="Georgia" w:cs="Calibri"/>
      <w:lang w:eastAsia="ar-SA"/>
    </w:rPr>
  </w:style>
  <w:style w:type="paragraph" w:customStyle="1" w:styleId="B-TagCite">
    <w:name w:val="B-TagCite"/>
    <w:qFormat/>
    <w:rsid w:val="00FE2E1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FE2E1E"/>
    <w:rPr>
      <w:rFonts w:ascii="Times New Roman" w:hAnsi="Times New Roman" w:cs="Times New Roman"/>
      <w:b/>
      <w:sz w:val="20"/>
    </w:rPr>
  </w:style>
  <w:style w:type="paragraph" w:customStyle="1" w:styleId="MicroText">
    <w:name w:val="MicroText"/>
    <w:basedOn w:val="Normal"/>
    <w:next w:val="Normal"/>
    <w:link w:val="MicroTextChar"/>
    <w:qFormat/>
    <w:rsid w:val="00FE2E1E"/>
    <w:rPr>
      <w:rFonts w:ascii="Arial Narrow" w:hAnsi="Arial Narrow"/>
      <w:sz w:val="12"/>
    </w:rPr>
  </w:style>
  <w:style w:type="character" w:customStyle="1" w:styleId="Footnote2Char">
    <w:name w:val="Footnote2 Char"/>
    <w:link w:val="Footnote2"/>
    <w:locked/>
    <w:rsid w:val="00FE2E1E"/>
  </w:style>
  <w:style w:type="paragraph" w:customStyle="1" w:styleId="Footnote2">
    <w:name w:val="Footnote2"/>
    <w:basedOn w:val="Normal"/>
    <w:next w:val="Normal"/>
    <w:link w:val="Footnote2Char"/>
    <w:autoRedefine/>
    <w:qFormat/>
    <w:rsid w:val="00FE2E1E"/>
    <w:pPr>
      <w:spacing w:after="120" w:line="480" w:lineRule="auto"/>
    </w:pPr>
    <w:rPr>
      <w:rFonts w:asciiTheme="minorHAnsi" w:hAnsiTheme="minorHAnsi"/>
    </w:rPr>
  </w:style>
  <w:style w:type="paragraph" w:customStyle="1" w:styleId="indent">
    <w:name w:val="indent"/>
    <w:basedOn w:val="Normal"/>
    <w:qFormat/>
    <w:rsid w:val="00FE2E1E"/>
    <w:pPr>
      <w:spacing w:before="100" w:beforeAutospacing="1" w:after="100" w:afterAutospacing="1"/>
    </w:pPr>
    <w:rPr>
      <w:rFonts w:eastAsia="Times New Roman"/>
    </w:rPr>
  </w:style>
  <w:style w:type="paragraph" w:customStyle="1" w:styleId="PageHeaderLine1">
    <w:name w:val="PageHeaderLine1"/>
    <w:basedOn w:val="Normal"/>
    <w:qFormat/>
    <w:rsid w:val="00FE2E1E"/>
    <w:pPr>
      <w:tabs>
        <w:tab w:val="right" w:pos="10800"/>
      </w:tabs>
    </w:pPr>
    <w:rPr>
      <w:rFonts w:eastAsia="Calibri"/>
      <w:b/>
    </w:rPr>
  </w:style>
  <w:style w:type="paragraph" w:customStyle="1" w:styleId="PageHeaderLine2">
    <w:name w:val="PageHeaderLine2"/>
    <w:basedOn w:val="Normal"/>
    <w:next w:val="Normal"/>
    <w:link w:val="PageHeaderLine2Char"/>
    <w:qFormat/>
    <w:rsid w:val="00FE2E1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FE2E1E"/>
    <w:rPr>
      <w:rFonts w:ascii="Times New Roman" w:hAnsi="Times New Roman" w:cs="Times New Roman"/>
      <w:sz w:val="20"/>
    </w:rPr>
  </w:style>
  <w:style w:type="paragraph" w:customStyle="1" w:styleId="CardText1">
    <w:name w:val="CardText"/>
    <w:basedOn w:val="Normal"/>
    <w:link w:val="CardTextChar3"/>
    <w:qFormat/>
    <w:rsid w:val="00FE2E1E"/>
    <w:pPr>
      <w:ind w:left="288"/>
    </w:pPr>
    <w:rPr>
      <w:rFonts w:ascii="Times New Roman" w:hAnsi="Times New Roman" w:cs="Times New Roman"/>
      <w:sz w:val="20"/>
    </w:rPr>
  </w:style>
  <w:style w:type="character" w:customStyle="1" w:styleId="stylestylebold12pt">
    <w:name w:val="stylestylebold12pt"/>
    <w:basedOn w:val="DefaultParagraphFont"/>
    <w:rsid w:val="00FE2E1E"/>
  </w:style>
  <w:style w:type="character" w:customStyle="1" w:styleId="styleboldunderline">
    <w:name w:val="styleboldunderline"/>
    <w:basedOn w:val="DefaultParagraphFont"/>
    <w:rsid w:val="00FE2E1E"/>
  </w:style>
  <w:style w:type="character" w:customStyle="1" w:styleId="box">
    <w:name w:val="box"/>
    <w:basedOn w:val="DefaultParagraphFont"/>
    <w:rsid w:val="00FE2E1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E2E1E"/>
    <w:rPr>
      <w:rFonts w:ascii="Arial Narrow" w:hAnsi="Arial Narrow" w:cs="Arial Narrow" w:hint="default"/>
      <w:sz w:val="18"/>
      <w:szCs w:val="18"/>
    </w:rPr>
  </w:style>
  <w:style w:type="character" w:customStyle="1" w:styleId="FontStyle14">
    <w:name w:val="Font Style14"/>
    <w:basedOn w:val="DefaultParagraphFont"/>
    <w:uiPriority w:val="99"/>
    <w:rsid w:val="00FE2E1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E2E1E"/>
    <w:rPr>
      <w:rFonts w:ascii="Arial Narrow" w:hAnsi="Arial Narrow" w:cs="Arial Narrow" w:hint="default"/>
      <w:b/>
      <w:bCs/>
      <w:sz w:val="10"/>
      <w:szCs w:val="10"/>
    </w:rPr>
  </w:style>
  <w:style w:type="character" w:customStyle="1" w:styleId="CardTagandCiteChar">
    <w:name w:val="Card Tag and Cite Char"/>
    <w:basedOn w:val="DefaultParagraphFont"/>
    <w:rsid w:val="00FE2E1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E2E1E"/>
    <w:rPr>
      <w:rFonts w:ascii="Arial Narrow" w:hAnsi="Arial Narrow"/>
      <w:b/>
      <w:color w:val="000000"/>
      <w:sz w:val="22"/>
      <w:szCs w:val="22"/>
      <w:u w:val="single"/>
    </w:rPr>
  </w:style>
  <w:style w:type="character" w:customStyle="1" w:styleId="SmallText0">
    <w:name w:val="SmallText"/>
    <w:rsid w:val="00FE2E1E"/>
    <w:rPr>
      <w:color w:val="000000"/>
    </w:rPr>
  </w:style>
  <w:style w:type="character" w:customStyle="1" w:styleId="CitesChar1">
    <w:name w:val="Cites Char1"/>
    <w:basedOn w:val="DefaultParagraphFont"/>
    <w:rsid w:val="00FE2E1E"/>
    <w:rPr>
      <w:b/>
      <w:bCs w:val="0"/>
      <w:szCs w:val="24"/>
      <w:u w:val="single"/>
      <w:lang w:val="en-US" w:eastAsia="en-US" w:bidi="ar-SA"/>
    </w:rPr>
  </w:style>
  <w:style w:type="character" w:customStyle="1" w:styleId="CardUnderlinedChar">
    <w:name w:val="Card Underlined Char"/>
    <w:basedOn w:val="DefaultParagraphFont"/>
    <w:rsid w:val="00FE2E1E"/>
    <w:rPr>
      <w:rFonts w:ascii="Arial Narrow" w:hAnsi="Arial Narrow" w:hint="default"/>
      <w:sz w:val="22"/>
      <w:szCs w:val="24"/>
      <w:u w:val="single"/>
      <w:lang w:val="en-US" w:eastAsia="en-US" w:bidi="ar-SA"/>
    </w:rPr>
  </w:style>
  <w:style w:type="character" w:customStyle="1" w:styleId="underline3">
    <w:name w:val="underline3"/>
    <w:basedOn w:val="underline2"/>
    <w:rsid w:val="00FE2E1E"/>
    <w:rPr>
      <w:rFonts w:ascii="Arial" w:hAnsi="Arial"/>
      <w:sz w:val="18"/>
      <w:u w:val="single"/>
      <w:bdr w:val="none" w:sz="0" w:space="0" w:color="auto" w:frame="1"/>
      <w:shd w:val="clear" w:color="auto" w:fill="FFFF00"/>
    </w:rPr>
  </w:style>
  <w:style w:type="character" w:customStyle="1" w:styleId="menu">
    <w:name w:val="menu"/>
    <w:basedOn w:val="DefaultParagraphFont"/>
    <w:rsid w:val="00FE2E1E"/>
  </w:style>
  <w:style w:type="character" w:customStyle="1" w:styleId="itxtrst">
    <w:name w:val="itxtrst"/>
    <w:rsid w:val="00FE2E1E"/>
  </w:style>
  <w:style w:type="character" w:customStyle="1" w:styleId="A-Underlining">
    <w:name w:val="A-Underlining"/>
    <w:basedOn w:val="DefaultParagraphFont"/>
    <w:rsid w:val="00FE2E1E"/>
    <w:rPr>
      <w:rFonts w:ascii="Garamond" w:hAnsi="Garamond" w:hint="default"/>
      <w:color w:val="auto"/>
      <w:sz w:val="24"/>
      <w:u w:val="single"/>
    </w:rPr>
  </w:style>
  <w:style w:type="character" w:customStyle="1" w:styleId="StyleUnderlineBold0">
    <w:name w:val="Style Underline + Bold"/>
    <w:rsid w:val="00FE2E1E"/>
    <w:rPr>
      <w:b/>
      <w:bCs/>
      <w:u w:val="single"/>
    </w:rPr>
  </w:style>
  <w:style w:type="character" w:customStyle="1" w:styleId="Underline-Highlighted">
    <w:name w:val="Underline-Highlighted"/>
    <w:uiPriority w:val="1"/>
    <w:qFormat/>
    <w:rsid w:val="00FE2E1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E2E1E"/>
  </w:style>
  <w:style w:type="character" w:customStyle="1" w:styleId="newsmain">
    <w:name w:val="news_main"/>
    <w:basedOn w:val="DefaultParagraphFont"/>
    <w:rsid w:val="00FE2E1E"/>
  </w:style>
  <w:style w:type="character" w:customStyle="1" w:styleId="vitstoryheadline">
    <w:name w:val="vitstoryheadline"/>
    <w:rsid w:val="00FE2E1E"/>
  </w:style>
  <w:style w:type="character" w:customStyle="1" w:styleId="AuthorDate0">
    <w:name w:val="Author Date"/>
    <w:rsid w:val="00FE2E1E"/>
    <w:rPr>
      <w:b/>
      <w:bCs w:val="0"/>
      <w:sz w:val="24"/>
      <w:u w:val="thick"/>
    </w:rPr>
  </w:style>
  <w:style w:type="character" w:customStyle="1" w:styleId="red">
    <w:name w:val="red"/>
    <w:basedOn w:val="DefaultParagraphFont"/>
    <w:rsid w:val="00FE2E1E"/>
  </w:style>
  <w:style w:type="character" w:customStyle="1" w:styleId="at">
    <w:name w:val="at"/>
    <w:rsid w:val="00FE2E1E"/>
  </w:style>
  <w:style w:type="character" w:customStyle="1" w:styleId="org">
    <w:name w:val="org"/>
    <w:rsid w:val="00FE2E1E"/>
  </w:style>
  <w:style w:type="character" w:customStyle="1" w:styleId="pnumber">
    <w:name w:val="pnumber"/>
    <w:rsid w:val="00FE2E1E"/>
  </w:style>
  <w:style w:type="character" w:customStyle="1" w:styleId="ital">
    <w:name w:val="ital"/>
    <w:rsid w:val="00FE2E1E"/>
  </w:style>
  <w:style w:type="character" w:customStyle="1" w:styleId="orgdiv">
    <w:name w:val="orgdiv"/>
    <w:rsid w:val="00FE2E1E"/>
  </w:style>
  <w:style w:type="character" w:customStyle="1" w:styleId="orgname">
    <w:name w:val="orgname"/>
    <w:rsid w:val="00FE2E1E"/>
  </w:style>
  <w:style w:type="character" w:customStyle="1" w:styleId="city">
    <w:name w:val="city"/>
    <w:rsid w:val="00FE2E1E"/>
  </w:style>
  <w:style w:type="character" w:customStyle="1" w:styleId="state">
    <w:name w:val="state"/>
    <w:rsid w:val="00FE2E1E"/>
  </w:style>
  <w:style w:type="character" w:customStyle="1" w:styleId="country">
    <w:name w:val="country"/>
    <w:rsid w:val="00FE2E1E"/>
  </w:style>
  <w:style w:type="character" w:customStyle="1" w:styleId="articletitle">
    <w:name w:val="articletitle"/>
    <w:rsid w:val="00FE2E1E"/>
    <w:rPr>
      <w:rFonts w:ascii="Times New Roman" w:hAnsi="Times New Roman" w:cs="Times New Roman" w:hint="default"/>
    </w:rPr>
  </w:style>
  <w:style w:type="character" w:customStyle="1" w:styleId="6pointChar">
    <w:name w:val="6 point Char"/>
    <w:rsid w:val="00FE2E1E"/>
    <w:rPr>
      <w:rFonts w:ascii="Times New Roman" w:hAnsi="Times New Roman" w:cs="Times New Roman" w:hint="default"/>
      <w:sz w:val="12"/>
      <w:lang w:val="en-US" w:eastAsia="en-US"/>
    </w:rPr>
  </w:style>
  <w:style w:type="character" w:customStyle="1" w:styleId="StyleThickunderline">
    <w:name w:val="Style Thick underline"/>
    <w:qFormat/>
    <w:rsid w:val="00FE2E1E"/>
    <w:rPr>
      <w:u w:val="thick"/>
    </w:rPr>
  </w:style>
  <w:style w:type="character" w:customStyle="1" w:styleId="Box0">
    <w:name w:val="Box!"/>
    <w:rsid w:val="00FE2E1E"/>
    <w:rPr>
      <w:rFonts w:ascii="Garamond" w:hAnsi="Garamond" w:hint="default"/>
      <w:sz w:val="24"/>
      <w:u w:val="single"/>
      <w:bdr w:val="single" w:sz="4" w:space="0" w:color="auto" w:frame="1"/>
    </w:rPr>
  </w:style>
  <w:style w:type="character" w:customStyle="1" w:styleId="citechar">
    <w:name w:val="citechar"/>
    <w:basedOn w:val="DefaultParagraphFont"/>
    <w:rsid w:val="00FE2E1E"/>
  </w:style>
  <w:style w:type="character" w:customStyle="1" w:styleId="underlinechar2">
    <w:name w:val="underlinechar"/>
    <w:basedOn w:val="DefaultParagraphFont"/>
    <w:rsid w:val="00FE2E1E"/>
  </w:style>
  <w:style w:type="character" w:customStyle="1" w:styleId="CardUnderlineChar">
    <w:name w:val="Card Underline Char"/>
    <w:rsid w:val="00FE2E1E"/>
    <w:rPr>
      <w:szCs w:val="24"/>
      <w:u w:val="single"/>
      <w:lang w:val="en-US" w:eastAsia="en-US" w:bidi="ar-SA"/>
    </w:rPr>
  </w:style>
  <w:style w:type="character" w:customStyle="1" w:styleId="tagciteChar">
    <w:name w:val="tag/cite Char"/>
    <w:basedOn w:val="DefaultParagraphFont"/>
    <w:rsid w:val="00FE2E1E"/>
    <w:rPr>
      <w:b/>
      <w:bCs w:val="0"/>
      <w:sz w:val="24"/>
      <w:lang w:val="en-US" w:eastAsia="en-US" w:bidi="ar-SA"/>
    </w:rPr>
  </w:style>
  <w:style w:type="character" w:customStyle="1" w:styleId="8pointChar">
    <w:name w:val="8 point Char"/>
    <w:basedOn w:val="DefaultParagraphFont"/>
    <w:rsid w:val="00FE2E1E"/>
    <w:rPr>
      <w:sz w:val="16"/>
      <w:lang w:val="en-US" w:eastAsia="en-US" w:bidi="ar-SA"/>
    </w:rPr>
  </w:style>
  <w:style w:type="character" w:customStyle="1" w:styleId="BoldText12pt">
    <w:name w:val="Bold Text 12 pt"/>
    <w:rsid w:val="00FE2E1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E2E1E"/>
  </w:style>
  <w:style w:type="table" w:styleId="TableGrid">
    <w:name w:val="Table Grid"/>
    <w:basedOn w:val="TableNormal"/>
    <w:rsid w:val="00FE2E1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E2E1E"/>
    <w:rPr>
      <w:b/>
      <w:bCs w:val="0"/>
      <w:sz w:val="24"/>
      <w:lang w:val="en-US" w:eastAsia="en-US" w:bidi="ar-SA"/>
    </w:rPr>
  </w:style>
  <w:style w:type="character" w:customStyle="1" w:styleId="Mention11">
    <w:name w:val="Mention11"/>
    <w:basedOn w:val="DefaultParagraphFont"/>
    <w:uiPriority w:val="99"/>
    <w:semiHidden/>
    <w:unhideWhenUsed/>
    <w:rsid w:val="00FE2E1E"/>
    <w:rPr>
      <w:color w:val="2B579A"/>
      <w:shd w:val="clear" w:color="auto" w:fill="E6E6E6"/>
    </w:rPr>
  </w:style>
  <w:style w:type="paragraph" w:customStyle="1" w:styleId="Emphasize">
    <w:name w:val="Emphasize"/>
    <w:basedOn w:val="Normal"/>
    <w:uiPriority w:val="7"/>
    <w:qFormat/>
    <w:rsid w:val="00FE2E1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FE2E1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E2E1E"/>
  </w:style>
  <w:style w:type="character" w:customStyle="1" w:styleId="Heading3Char2">
    <w:name w:val="Heading 3 Char2"/>
    <w:aliases w:val="Heading 3 Char Char Char4, Char Char1, Char Char Char4"/>
    <w:basedOn w:val="DefaultParagraphFont"/>
    <w:rsid w:val="00FE2E1E"/>
    <w:rPr>
      <w:rFonts w:cs="Arial"/>
      <w:bCs/>
      <w:szCs w:val="26"/>
      <w:u w:val="single"/>
      <w:lang w:val="en-US" w:eastAsia="en-US" w:bidi="ar-SA"/>
    </w:rPr>
  </w:style>
  <w:style w:type="character" w:customStyle="1" w:styleId="Mention2">
    <w:name w:val="Mention2"/>
    <w:basedOn w:val="DefaultParagraphFont"/>
    <w:uiPriority w:val="99"/>
    <w:semiHidden/>
    <w:unhideWhenUsed/>
    <w:rsid w:val="00FE2E1E"/>
    <w:rPr>
      <w:color w:val="2B579A"/>
      <w:shd w:val="clear" w:color="auto" w:fill="E6E6E6"/>
    </w:rPr>
  </w:style>
  <w:style w:type="paragraph" w:customStyle="1" w:styleId="FlashTag">
    <w:name w:val="FlashTag"/>
    <w:basedOn w:val="Normal"/>
    <w:link w:val="FlashTagChar"/>
    <w:autoRedefine/>
    <w:uiPriority w:val="4"/>
    <w:qFormat/>
    <w:rsid w:val="00FE2E1E"/>
    <w:rPr>
      <w:rFonts w:asciiTheme="majorHAnsi" w:hAnsiTheme="majorHAnsi"/>
      <w:b/>
      <w:sz w:val="28"/>
    </w:rPr>
  </w:style>
  <w:style w:type="character" w:customStyle="1" w:styleId="FlashTagChar">
    <w:name w:val="FlashTag Char"/>
    <w:basedOn w:val="DefaultParagraphFont"/>
    <w:link w:val="FlashTag"/>
    <w:uiPriority w:val="4"/>
    <w:rsid w:val="00FE2E1E"/>
    <w:rPr>
      <w:rFonts w:asciiTheme="majorHAnsi" w:hAnsiTheme="majorHAnsi"/>
      <w:b/>
      <w:sz w:val="28"/>
    </w:rPr>
  </w:style>
  <w:style w:type="paragraph" w:customStyle="1" w:styleId="Warrant">
    <w:name w:val="Warrant"/>
    <w:autoRedefine/>
    <w:uiPriority w:val="4"/>
    <w:qFormat/>
    <w:rsid w:val="00FE2E1E"/>
    <w:pPr>
      <w:ind w:left="720"/>
    </w:pPr>
    <w:rPr>
      <w:rFonts w:ascii="Calibri" w:hAnsi="Calibri" w:cs="Arial"/>
    </w:rPr>
  </w:style>
  <w:style w:type="character" w:customStyle="1" w:styleId="m-8793234324905335251gmail-style13ptbold">
    <w:name w:val="m_-8793234324905335251gmail-style13ptbold"/>
    <w:basedOn w:val="DefaultParagraphFont"/>
    <w:rsid w:val="00FE2E1E"/>
  </w:style>
  <w:style w:type="character" w:customStyle="1" w:styleId="m3965771245576658108gmail-styleunderline">
    <w:name w:val="m_3965771245576658108gmail-styleunderline"/>
    <w:basedOn w:val="DefaultParagraphFont"/>
    <w:rsid w:val="00FE2E1E"/>
  </w:style>
  <w:style w:type="paragraph" w:customStyle="1" w:styleId="Header1">
    <w:name w:val="Header1"/>
    <w:aliases w:val="Header Char Char,Header Char Char Char Char Char Char Char Cha,Header Char2,Header Char1 Char,Char Char Char Cha"/>
    <w:basedOn w:val="Normal"/>
    <w:qFormat/>
    <w:rsid w:val="00FE2E1E"/>
    <w:pPr>
      <w:tabs>
        <w:tab w:val="center" w:pos="4680"/>
        <w:tab w:val="right" w:pos="9360"/>
      </w:tabs>
    </w:pPr>
  </w:style>
  <w:style w:type="character" w:customStyle="1" w:styleId="EndnoteTextChar">
    <w:name w:val="Endnote Text Char"/>
    <w:basedOn w:val="DefaultParagraphFont"/>
    <w:link w:val="EndnoteText"/>
    <w:locked/>
    <w:rsid w:val="00FE2E1E"/>
    <w:rPr>
      <w:rFonts w:ascii="Georgia" w:eastAsia="Times New Roman" w:hAnsi="Georgia"/>
      <w:szCs w:val="20"/>
    </w:rPr>
  </w:style>
  <w:style w:type="paragraph" w:styleId="EndnoteText">
    <w:name w:val="endnote text"/>
    <w:basedOn w:val="Normal"/>
    <w:link w:val="EndnoteTextChar"/>
    <w:unhideWhenUsed/>
    <w:rsid w:val="00FE2E1E"/>
    <w:rPr>
      <w:rFonts w:ascii="Georgia" w:eastAsia="Times New Roman" w:hAnsi="Georgia"/>
      <w:szCs w:val="20"/>
    </w:rPr>
  </w:style>
  <w:style w:type="character" w:customStyle="1" w:styleId="EndnoteTextChar1">
    <w:name w:val="Endnote Text Char1"/>
    <w:basedOn w:val="DefaultParagraphFont"/>
    <w:semiHidden/>
    <w:rsid w:val="00FE2E1E"/>
    <w:rPr>
      <w:rFonts w:ascii="Calibri" w:hAnsi="Calibri"/>
      <w:sz w:val="20"/>
      <w:szCs w:val="20"/>
    </w:rPr>
  </w:style>
  <w:style w:type="character" w:customStyle="1" w:styleId="DateChar">
    <w:name w:val="Date Char"/>
    <w:aliases w:val="date Char"/>
    <w:basedOn w:val="DefaultParagraphFont"/>
    <w:link w:val="Date"/>
    <w:uiPriority w:val="99"/>
    <w:locked/>
    <w:rsid w:val="00FE2E1E"/>
    <w:rPr>
      <w:rFonts w:ascii="Georgia" w:eastAsia="Times New Roman" w:hAnsi="Georgia"/>
    </w:rPr>
  </w:style>
  <w:style w:type="paragraph" w:styleId="Date">
    <w:name w:val="Date"/>
    <w:aliases w:val="date"/>
    <w:basedOn w:val="Normal"/>
    <w:next w:val="Normal"/>
    <w:link w:val="DateChar"/>
    <w:uiPriority w:val="99"/>
    <w:unhideWhenUsed/>
    <w:rsid w:val="00FE2E1E"/>
    <w:rPr>
      <w:rFonts w:ascii="Georgia" w:eastAsia="Times New Roman" w:hAnsi="Georgia"/>
    </w:rPr>
  </w:style>
  <w:style w:type="character" w:customStyle="1" w:styleId="DateChar1">
    <w:name w:val="Date Char1"/>
    <w:basedOn w:val="DefaultParagraphFont"/>
    <w:uiPriority w:val="99"/>
    <w:semiHidden/>
    <w:rsid w:val="00FE2E1E"/>
    <w:rPr>
      <w:rFonts w:ascii="Calibri" w:hAnsi="Calibri"/>
    </w:rPr>
  </w:style>
  <w:style w:type="character" w:customStyle="1" w:styleId="BodyTextFirstIndentChar">
    <w:name w:val="Body Text First Indent Char"/>
    <w:basedOn w:val="BodyTextChar"/>
    <w:link w:val="BodyTextFirstIndent"/>
    <w:locked/>
    <w:rsid w:val="00FE2E1E"/>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FE2E1E"/>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FE2E1E"/>
    <w:rPr>
      <w:rFonts w:ascii="Calibri" w:hAnsi="Calibri"/>
    </w:rPr>
  </w:style>
  <w:style w:type="character" w:customStyle="1" w:styleId="BodyTextIndent2Char1">
    <w:name w:val="Body Text Indent 2 Char1"/>
    <w:basedOn w:val="DefaultParagraphFont"/>
    <w:semiHidden/>
    <w:rsid w:val="00FE2E1E"/>
    <w:rPr>
      <w:rFonts w:ascii="Calibri" w:hAnsi="Calibri" w:cs="Calibri"/>
    </w:rPr>
  </w:style>
  <w:style w:type="character" w:customStyle="1" w:styleId="PlainTextChar1">
    <w:name w:val="Plain Text Char1"/>
    <w:basedOn w:val="DefaultParagraphFont"/>
    <w:semiHidden/>
    <w:rsid w:val="00FE2E1E"/>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FE2E1E"/>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FE2E1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E2E1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E2E1E"/>
    <w:rPr>
      <w:rFonts w:ascii="Calibri" w:hAnsi="Calibri" w:cs="Calibri"/>
      <w:i/>
      <w:iCs/>
      <w:color w:val="000000" w:themeColor="text1"/>
    </w:rPr>
  </w:style>
  <w:style w:type="paragraph" w:customStyle="1" w:styleId="CiteSpacing">
    <w:name w:val="Cite Spacing"/>
    <w:basedOn w:val="Normal"/>
    <w:uiPriority w:val="4"/>
    <w:qFormat/>
    <w:rsid w:val="00FE2E1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FE2E1E"/>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FE2E1E"/>
    <w:rPr>
      <w:rFonts w:ascii="Calibri" w:eastAsia="Calibri" w:hAnsi="Calibri"/>
      <w:b/>
    </w:rPr>
  </w:style>
  <w:style w:type="paragraph" w:customStyle="1" w:styleId="Heading2-Bold">
    <w:name w:val="Heading 2 - Bold"/>
    <w:basedOn w:val="Normal"/>
    <w:autoRedefine/>
    <w:uiPriority w:val="99"/>
    <w:qFormat/>
    <w:rsid w:val="00FE2E1E"/>
    <w:rPr>
      <w:rFonts w:ascii="Garamond" w:eastAsia="Calibri" w:hAnsi="Garamond"/>
      <w:b/>
    </w:rPr>
  </w:style>
  <w:style w:type="paragraph" w:customStyle="1" w:styleId="tag">
    <w:name w:val="%tag"/>
    <w:basedOn w:val="Normal"/>
    <w:next w:val="Normal"/>
    <w:uiPriority w:val="99"/>
    <w:qFormat/>
    <w:rsid w:val="00FE2E1E"/>
    <w:rPr>
      <w:rFonts w:ascii="Garamond" w:eastAsia="Calibri" w:hAnsi="Garamond"/>
      <w:bCs/>
      <w:sz w:val="18"/>
    </w:rPr>
  </w:style>
  <w:style w:type="character" w:customStyle="1" w:styleId="Style2Char">
    <w:name w:val="Style 2 Char"/>
    <w:link w:val="Style20"/>
    <w:uiPriority w:val="99"/>
    <w:locked/>
    <w:rsid w:val="00FE2E1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E2E1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FE2E1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E2E1E"/>
    <w:rPr>
      <w:rFonts w:ascii="Garamond" w:eastAsia="Times New Roman" w:hAnsi="Garamond"/>
      <w:szCs w:val="20"/>
      <w:u w:val="single"/>
      <w:lang w:val="x-none" w:eastAsia="x-none"/>
    </w:rPr>
  </w:style>
  <w:style w:type="character" w:customStyle="1" w:styleId="textsmallChar0">
    <w:name w:val="textsmall Char"/>
    <w:link w:val="textsmall0"/>
    <w:locked/>
    <w:rsid w:val="00FE2E1E"/>
    <w:rPr>
      <w:rFonts w:ascii="Georgia" w:eastAsia="Times New Roman" w:hAnsi="Georgia"/>
      <w:sz w:val="18"/>
      <w:szCs w:val="20"/>
      <w:lang w:val="x-none" w:eastAsia="x-none"/>
    </w:rPr>
  </w:style>
  <w:style w:type="paragraph" w:customStyle="1" w:styleId="textsmall0">
    <w:name w:val="textsmall"/>
    <w:basedOn w:val="Normal"/>
    <w:link w:val="textsmallChar0"/>
    <w:qFormat/>
    <w:rsid w:val="00FE2E1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E2E1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E2E1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E2E1E"/>
    <w:rPr>
      <w:rFonts w:ascii="Arial" w:eastAsia="Times New Roman" w:hAnsi="Arial" w:cs="Arial"/>
      <w:sz w:val="12"/>
    </w:rPr>
  </w:style>
  <w:style w:type="paragraph" w:customStyle="1" w:styleId="Micro">
    <w:name w:val="Micro"/>
    <w:basedOn w:val="Normal"/>
    <w:next w:val="Normal"/>
    <w:link w:val="MicroChar"/>
    <w:qFormat/>
    <w:rsid w:val="00FE2E1E"/>
    <w:rPr>
      <w:rFonts w:ascii="Arial" w:eastAsia="Times New Roman" w:hAnsi="Arial" w:cs="Arial"/>
      <w:sz w:val="12"/>
    </w:rPr>
  </w:style>
  <w:style w:type="character" w:customStyle="1" w:styleId="CardNotUnderlinedChar1">
    <w:name w:val="Card Not Underlined Char1"/>
    <w:link w:val="CardNotUnderlined"/>
    <w:locked/>
    <w:rsid w:val="00FE2E1E"/>
    <w:rPr>
      <w:rFonts w:ascii="Bell MT" w:eastAsia="Calibri" w:hAnsi="Bell MT"/>
      <w:szCs w:val="20"/>
    </w:rPr>
  </w:style>
  <w:style w:type="paragraph" w:customStyle="1" w:styleId="CardNotUnderlined">
    <w:name w:val="Card Not Underlined"/>
    <w:basedOn w:val="Normal"/>
    <w:link w:val="CardNotUnderlinedChar1"/>
    <w:autoRedefine/>
    <w:qFormat/>
    <w:rsid w:val="00FE2E1E"/>
    <w:rPr>
      <w:rFonts w:ascii="Bell MT" w:eastAsia="Calibri" w:hAnsi="Bell MT"/>
      <w:szCs w:val="20"/>
    </w:rPr>
  </w:style>
  <w:style w:type="paragraph" w:customStyle="1" w:styleId="h-lead">
    <w:name w:val="h-lead"/>
    <w:basedOn w:val="Normal"/>
    <w:uiPriority w:val="99"/>
    <w:qFormat/>
    <w:rsid w:val="00FE2E1E"/>
    <w:pPr>
      <w:spacing w:before="100" w:beforeAutospacing="1" w:after="100" w:afterAutospacing="1"/>
    </w:pPr>
    <w:rPr>
      <w:rFonts w:eastAsia="Times New Roman"/>
      <w:sz w:val="24"/>
    </w:rPr>
  </w:style>
  <w:style w:type="paragraph" w:customStyle="1" w:styleId="intro">
    <w:name w:val="intro"/>
    <w:basedOn w:val="Normal"/>
    <w:uiPriority w:val="99"/>
    <w:qFormat/>
    <w:rsid w:val="00FE2E1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E2E1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E2E1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E2E1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E2E1E"/>
    <w:rPr>
      <w:rFonts w:eastAsia="Calibri"/>
    </w:rPr>
  </w:style>
  <w:style w:type="paragraph" w:customStyle="1" w:styleId="F3-TagAuthor">
    <w:name w:val="F3 - Tag/Author"/>
    <w:basedOn w:val="Normal"/>
    <w:uiPriority w:val="99"/>
    <w:qFormat/>
    <w:rsid w:val="00FE2E1E"/>
    <w:rPr>
      <w:rFonts w:eastAsia="Times New Roman"/>
      <w:b/>
    </w:rPr>
  </w:style>
  <w:style w:type="paragraph" w:customStyle="1" w:styleId="F5-UnderlineNormal">
    <w:name w:val="F5 - Underline Normal"/>
    <w:basedOn w:val="Normal"/>
    <w:uiPriority w:val="99"/>
    <w:qFormat/>
    <w:rsid w:val="00FE2E1E"/>
    <w:rPr>
      <w:rFonts w:eastAsia="Calibri"/>
      <w:u w:val="single"/>
    </w:rPr>
  </w:style>
  <w:style w:type="paragraph" w:customStyle="1" w:styleId="Brief-PrimarySource">
    <w:name w:val="Brief - Primary Source"/>
    <w:basedOn w:val="Normal"/>
    <w:uiPriority w:val="99"/>
    <w:qFormat/>
    <w:rsid w:val="00FE2E1E"/>
    <w:rPr>
      <w:rFonts w:eastAsia="Times New Roman"/>
      <w:b/>
      <w:sz w:val="24"/>
      <w:u w:val="single"/>
    </w:rPr>
  </w:style>
  <w:style w:type="paragraph" w:customStyle="1" w:styleId="Brief-Underline">
    <w:name w:val="Brief - Underline"/>
    <w:basedOn w:val="Normal"/>
    <w:uiPriority w:val="99"/>
    <w:qFormat/>
    <w:rsid w:val="00FE2E1E"/>
    <w:rPr>
      <w:rFonts w:eastAsia="Times New Roman"/>
      <w:u w:val="single"/>
    </w:rPr>
  </w:style>
  <w:style w:type="paragraph" w:customStyle="1" w:styleId="Brief">
    <w:name w:val="Brief"/>
    <w:basedOn w:val="Brief-PrimarySource"/>
    <w:uiPriority w:val="99"/>
    <w:qFormat/>
    <w:rsid w:val="00FE2E1E"/>
    <w:rPr>
      <w:b w:val="0"/>
    </w:rPr>
  </w:style>
  <w:style w:type="paragraph" w:customStyle="1" w:styleId="CM2">
    <w:name w:val="CM2"/>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E2E1E"/>
    <w:pPr>
      <w:widowControl w:val="0"/>
      <w:spacing w:line="276" w:lineRule="atLeast"/>
    </w:pPr>
    <w:rPr>
      <w:color w:val="auto"/>
    </w:rPr>
  </w:style>
  <w:style w:type="paragraph" w:customStyle="1" w:styleId="CM34">
    <w:name w:val="CM34"/>
    <w:basedOn w:val="Default"/>
    <w:next w:val="Default"/>
    <w:uiPriority w:val="99"/>
    <w:qFormat/>
    <w:rsid w:val="00FE2E1E"/>
    <w:pPr>
      <w:widowControl w:val="0"/>
    </w:pPr>
    <w:rPr>
      <w:color w:val="auto"/>
    </w:rPr>
  </w:style>
  <w:style w:type="paragraph" w:customStyle="1" w:styleId="CM56">
    <w:name w:val="CM56"/>
    <w:basedOn w:val="Default"/>
    <w:next w:val="Default"/>
    <w:uiPriority w:val="99"/>
    <w:qFormat/>
    <w:rsid w:val="00FE2E1E"/>
    <w:pPr>
      <w:widowControl w:val="0"/>
    </w:pPr>
    <w:rPr>
      <w:rFonts w:eastAsia="Calibri"/>
      <w:color w:val="auto"/>
    </w:rPr>
  </w:style>
  <w:style w:type="paragraph" w:customStyle="1" w:styleId="CM58">
    <w:name w:val="CM58"/>
    <w:basedOn w:val="Default"/>
    <w:next w:val="Default"/>
    <w:uiPriority w:val="99"/>
    <w:qFormat/>
    <w:rsid w:val="00FE2E1E"/>
    <w:pPr>
      <w:widowControl w:val="0"/>
    </w:pPr>
    <w:rPr>
      <w:rFonts w:eastAsia="Calibri"/>
      <w:color w:val="auto"/>
    </w:rPr>
  </w:style>
  <w:style w:type="paragraph" w:customStyle="1" w:styleId="CM57">
    <w:name w:val="CM57"/>
    <w:basedOn w:val="Default"/>
    <w:next w:val="Default"/>
    <w:uiPriority w:val="99"/>
    <w:qFormat/>
    <w:rsid w:val="00FE2E1E"/>
    <w:pPr>
      <w:widowControl w:val="0"/>
    </w:pPr>
    <w:rPr>
      <w:rFonts w:eastAsia="Calibri"/>
      <w:color w:val="auto"/>
    </w:rPr>
  </w:style>
  <w:style w:type="paragraph" w:customStyle="1" w:styleId="CM1">
    <w:name w:val="CM1"/>
    <w:basedOn w:val="Default"/>
    <w:next w:val="Default"/>
    <w:uiPriority w:val="99"/>
    <w:qFormat/>
    <w:rsid w:val="00FE2E1E"/>
    <w:pPr>
      <w:widowControl w:val="0"/>
    </w:pPr>
    <w:rPr>
      <w:rFonts w:eastAsia="Calibri"/>
      <w:color w:val="auto"/>
    </w:rPr>
  </w:style>
  <w:style w:type="paragraph" w:customStyle="1" w:styleId="CM49">
    <w:name w:val="CM49"/>
    <w:basedOn w:val="Default"/>
    <w:next w:val="Default"/>
    <w:uiPriority w:val="99"/>
    <w:qFormat/>
    <w:rsid w:val="00FE2E1E"/>
    <w:pPr>
      <w:widowControl w:val="0"/>
    </w:pPr>
    <w:rPr>
      <w:rFonts w:eastAsia="Calibri"/>
      <w:color w:val="auto"/>
    </w:rPr>
  </w:style>
  <w:style w:type="paragraph" w:customStyle="1" w:styleId="CM41">
    <w:name w:val="CM41"/>
    <w:basedOn w:val="Default"/>
    <w:next w:val="Default"/>
    <w:uiPriority w:val="99"/>
    <w:qFormat/>
    <w:rsid w:val="00FE2E1E"/>
    <w:pPr>
      <w:widowControl w:val="0"/>
    </w:pPr>
    <w:rPr>
      <w:rFonts w:eastAsia="Calibri"/>
      <w:color w:val="auto"/>
    </w:rPr>
  </w:style>
  <w:style w:type="paragraph" w:customStyle="1" w:styleId="3rdOrderPara">
    <w:name w:val="3rd Order Para"/>
    <w:basedOn w:val="Default"/>
    <w:next w:val="Default"/>
    <w:rsid w:val="00FE2E1E"/>
    <w:pPr>
      <w:widowControl w:val="0"/>
    </w:pPr>
    <w:rPr>
      <w:rFonts w:eastAsia="Calibri"/>
      <w:color w:val="auto"/>
    </w:rPr>
  </w:style>
  <w:style w:type="paragraph" w:customStyle="1" w:styleId="2ndOrderPara">
    <w:name w:val="2nd Order Para"/>
    <w:basedOn w:val="Default"/>
    <w:next w:val="Default"/>
    <w:rsid w:val="00FE2E1E"/>
    <w:pPr>
      <w:widowControl w:val="0"/>
    </w:pPr>
    <w:rPr>
      <w:rFonts w:eastAsia="Calibri"/>
      <w:color w:val="auto"/>
    </w:rPr>
  </w:style>
  <w:style w:type="paragraph" w:customStyle="1" w:styleId="Normal-SIGN2">
    <w:name w:val="Normal-SIGN2"/>
    <w:basedOn w:val="Default"/>
    <w:next w:val="Default"/>
    <w:qFormat/>
    <w:rsid w:val="00FE2E1E"/>
    <w:pPr>
      <w:widowControl w:val="0"/>
    </w:pPr>
    <w:rPr>
      <w:rFonts w:eastAsia="Calibri"/>
      <w:color w:val="auto"/>
    </w:rPr>
  </w:style>
  <w:style w:type="paragraph" w:customStyle="1" w:styleId="Normal-SIGN1">
    <w:name w:val="Normal-SIGN1"/>
    <w:basedOn w:val="Default"/>
    <w:next w:val="Default"/>
    <w:uiPriority w:val="99"/>
    <w:qFormat/>
    <w:rsid w:val="00FE2E1E"/>
    <w:pPr>
      <w:widowControl w:val="0"/>
    </w:pPr>
    <w:rPr>
      <w:rFonts w:eastAsia="Calibri"/>
      <w:color w:val="auto"/>
    </w:rPr>
  </w:style>
  <w:style w:type="paragraph" w:customStyle="1" w:styleId="CM3">
    <w:name w:val="CM3"/>
    <w:basedOn w:val="Default"/>
    <w:next w:val="Default"/>
    <w:uiPriority w:val="99"/>
    <w:qFormat/>
    <w:rsid w:val="00FE2E1E"/>
    <w:pPr>
      <w:widowControl w:val="0"/>
      <w:spacing w:line="553" w:lineRule="atLeast"/>
    </w:pPr>
    <w:rPr>
      <w:rFonts w:eastAsia="Calibri"/>
      <w:color w:val="auto"/>
    </w:rPr>
  </w:style>
  <w:style w:type="paragraph" w:customStyle="1" w:styleId="CM33">
    <w:name w:val="CM33"/>
    <w:basedOn w:val="Default"/>
    <w:next w:val="Default"/>
    <w:uiPriority w:val="99"/>
    <w:qFormat/>
    <w:rsid w:val="00FE2E1E"/>
    <w:pPr>
      <w:widowControl w:val="0"/>
    </w:pPr>
    <w:rPr>
      <w:rFonts w:eastAsia="Calibri"/>
      <w:color w:val="auto"/>
    </w:rPr>
  </w:style>
  <w:style w:type="paragraph" w:customStyle="1" w:styleId="CM37">
    <w:name w:val="CM37"/>
    <w:basedOn w:val="Default"/>
    <w:next w:val="Default"/>
    <w:uiPriority w:val="99"/>
    <w:qFormat/>
    <w:rsid w:val="00FE2E1E"/>
    <w:pPr>
      <w:widowControl w:val="0"/>
    </w:pPr>
    <w:rPr>
      <w:rFonts w:eastAsia="Calibri"/>
      <w:color w:val="auto"/>
    </w:rPr>
  </w:style>
  <w:style w:type="paragraph" w:customStyle="1" w:styleId="CM7">
    <w:name w:val="CM7"/>
    <w:basedOn w:val="Default"/>
    <w:next w:val="Default"/>
    <w:uiPriority w:val="99"/>
    <w:qFormat/>
    <w:rsid w:val="00FE2E1E"/>
    <w:pPr>
      <w:widowControl w:val="0"/>
      <w:spacing w:line="553" w:lineRule="atLeast"/>
    </w:pPr>
    <w:rPr>
      <w:rFonts w:eastAsia="Calibri"/>
      <w:color w:val="auto"/>
    </w:rPr>
  </w:style>
  <w:style w:type="paragraph" w:customStyle="1" w:styleId="Brief-SecondarySource">
    <w:name w:val="Brief - Secondary Source"/>
    <w:basedOn w:val="Normal"/>
    <w:qFormat/>
    <w:rsid w:val="00FE2E1E"/>
    <w:rPr>
      <w:rFonts w:eastAsia="Times New Roman"/>
      <w:sz w:val="14"/>
      <w:szCs w:val="20"/>
    </w:rPr>
  </w:style>
  <w:style w:type="paragraph" w:customStyle="1" w:styleId="Brief-Card">
    <w:name w:val="Brief - Card"/>
    <w:basedOn w:val="Normal"/>
    <w:uiPriority w:val="99"/>
    <w:qFormat/>
    <w:rsid w:val="00FE2E1E"/>
    <w:rPr>
      <w:rFonts w:eastAsia="Times New Roman"/>
    </w:rPr>
  </w:style>
  <w:style w:type="paragraph" w:customStyle="1" w:styleId="Pa2">
    <w:name w:val="Pa2"/>
    <w:basedOn w:val="Default"/>
    <w:next w:val="Default"/>
    <w:uiPriority w:val="99"/>
    <w:qFormat/>
    <w:rsid w:val="00FE2E1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E2E1E"/>
    <w:pPr>
      <w:widowControl w:val="0"/>
    </w:pPr>
    <w:rPr>
      <w:rFonts w:ascii="Arial Black" w:hAnsi="Arial Black"/>
      <w:color w:val="auto"/>
    </w:rPr>
  </w:style>
  <w:style w:type="paragraph" w:customStyle="1" w:styleId="Cover1">
    <w:name w:val="Cover 1"/>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FE2E1E"/>
    <w:pPr>
      <w:widowControl w:val="0"/>
    </w:pPr>
    <w:rPr>
      <w:color w:val="auto"/>
    </w:rPr>
  </w:style>
  <w:style w:type="paragraph" w:customStyle="1" w:styleId="Pa11">
    <w:name w:val="Pa11"/>
    <w:basedOn w:val="Normal"/>
    <w:next w:val="Normal"/>
    <w:uiPriority w:val="99"/>
    <w:qFormat/>
    <w:rsid w:val="00FE2E1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E2E1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E2E1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FE2E1E"/>
    <w:pPr>
      <w:widowControl w:val="0"/>
    </w:pPr>
    <w:rPr>
      <w:rFonts w:eastAsia="Calibri"/>
      <w:color w:val="auto"/>
    </w:rPr>
  </w:style>
  <w:style w:type="paragraph" w:customStyle="1" w:styleId="CM5">
    <w:name w:val="CM5"/>
    <w:basedOn w:val="Default"/>
    <w:next w:val="Default"/>
    <w:qFormat/>
    <w:rsid w:val="00FE2E1E"/>
    <w:pPr>
      <w:widowControl w:val="0"/>
      <w:spacing w:line="553" w:lineRule="atLeast"/>
    </w:pPr>
    <w:rPr>
      <w:rFonts w:eastAsia="Calibri"/>
      <w:color w:val="auto"/>
    </w:rPr>
  </w:style>
  <w:style w:type="paragraph" w:customStyle="1" w:styleId="CM28">
    <w:name w:val="CM28"/>
    <w:basedOn w:val="Default"/>
    <w:next w:val="Default"/>
    <w:uiPriority w:val="99"/>
    <w:qFormat/>
    <w:rsid w:val="00FE2E1E"/>
    <w:pPr>
      <w:widowControl w:val="0"/>
    </w:pPr>
    <w:rPr>
      <w:rFonts w:eastAsia="Calibri"/>
      <w:color w:val="auto"/>
    </w:rPr>
  </w:style>
  <w:style w:type="paragraph" w:customStyle="1" w:styleId="CM8">
    <w:name w:val="CM8"/>
    <w:basedOn w:val="Default"/>
    <w:next w:val="Default"/>
    <w:uiPriority w:val="99"/>
    <w:qFormat/>
    <w:rsid w:val="00FE2E1E"/>
    <w:pPr>
      <w:widowControl w:val="0"/>
    </w:pPr>
    <w:rPr>
      <w:rFonts w:eastAsia="Calibri"/>
      <w:color w:val="auto"/>
    </w:rPr>
  </w:style>
  <w:style w:type="paragraph" w:customStyle="1" w:styleId="CM6">
    <w:name w:val="CM6"/>
    <w:basedOn w:val="Default"/>
    <w:next w:val="Default"/>
    <w:uiPriority w:val="99"/>
    <w:qFormat/>
    <w:rsid w:val="00FE2E1E"/>
    <w:pPr>
      <w:widowControl w:val="0"/>
      <w:spacing w:line="553" w:lineRule="atLeast"/>
    </w:pPr>
    <w:rPr>
      <w:rFonts w:eastAsia="Calibri"/>
      <w:color w:val="auto"/>
    </w:rPr>
  </w:style>
  <w:style w:type="paragraph" w:customStyle="1" w:styleId="CM22">
    <w:name w:val="CM22"/>
    <w:basedOn w:val="Default"/>
    <w:next w:val="Default"/>
    <w:uiPriority w:val="99"/>
    <w:qFormat/>
    <w:rsid w:val="00FE2E1E"/>
    <w:pPr>
      <w:widowControl w:val="0"/>
    </w:pPr>
    <w:rPr>
      <w:rFonts w:eastAsia="Calibri"/>
      <w:color w:val="auto"/>
    </w:rPr>
  </w:style>
  <w:style w:type="paragraph" w:customStyle="1" w:styleId="DoubleUnderlined">
    <w:name w:val="Double Underlined"/>
    <w:basedOn w:val="Heading2"/>
    <w:autoRedefine/>
    <w:uiPriority w:val="99"/>
    <w:qFormat/>
    <w:rsid w:val="00FE2E1E"/>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FE2E1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FE2E1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FE2E1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E2E1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E2E1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E2E1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FE2E1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E2E1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FE2E1E"/>
  </w:style>
  <w:style w:type="paragraph" w:customStyle="1" w:styleId="StyleUnderliningTimesNewRomanBoldNounderlineKernat16">
    <w:name w:val="Style Underlining + Times New Roman Bold No underline Kern at 16..."/>
    <w:basedOn w:val="Normal"/>
    <w:uiPriority w:val="99"/>
    <w:qFormat/>
    <w:rsid w:val="00FE2E1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E2E1E"/>
    <w:rPr>
      <w:rFonts w:eastAsia="Times New Roman"/>
      <w:b/>
      <w:bCs/>
      <w:kern w:val="32"/>
      <w:sz w:val="32"/>
      <w:szCs w:val="32"/>
    </w:rPr>
  </w:style>
  <w:style w:type="paragraph" w:customStyle="1" w:styleId="StyleBoldUnderliningKernat16pt">
    <w:name w:val="Style Bold Underlining + Kern at 16 pt"/>
    <w:uiPriority w:val="99"/>
    <w:qFormat/>
    <w:rsid w:val="00FE2E1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E2E1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FE2E1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FE2E1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E2E1E"/>
    <w:pPr>
      <w:ind w:left="400"/>
    </w:pPr>
    <w:rPr>
      <w:rFonts w:eastAsia="Times New Roman"/>
      <w:szCs w:val="20"/>
    </w:rPr>
  </w:style>
  <w:style w:type="paragraph" w:customStyle="1" w:styleId="Paste">
    <w:name w:val="Paste"/>
    <w:basedOn w:val="Normal"/>
    <w:qFormat/>
    <w:rsid w:val="00FE2E1E"/>
    <w:rPr>
      <w:rFonts w:ascii="Arial Narrow" w:eastAsia="Times New Roman" w:hAnsi="Arial Narrow"/>
      <w:szCs w:val="20"/>
      <w:lang w:val="x-none" w:eastAsia="x-none"/>
    </w:rPr>
  </w:style>
  <w:style w:type="character" w:customStyle="1" w:styleId="UnderlineStyleChar">
    <w:name w:val="Underline Style Char"/>
    <w:link w:val="UnderlineStyle0"/>
    <w:locked/>
    <w:rsid w:val="00FE2E1E"/>
    <w:rPr>
      <w:rFonts w:ascii="Georgia" w:eastAsia="Times New Roman" w:hAnsi="Georgia"/>
      <w:b/>
      <w:u w:val="single"/>
    </w:rPr>
  </w:style>
  <w:style w:type="paragraph" w:customStyle="1" w:styleId="UnderlineStyle0">
    <w:name w:val="Underline Style"/>
    <w:basedOn w:val="Normal"/>
    <w:link w:val="UnderlineStyleChar"/>
    <w:qFormat/>
    <w:rsid w:val="00FE2E1E"/>
    <w:rPr>
      <w:rFonts w:ascii="Georgia" w:eastAsia="Times New Roman" w:hAnsi="Georgia"/>
      <w:b/>
      <w:u w:val="single"/>
    </w:rPr>
  </w:style>
  <w:style w:type="paragraph" w:customStyle="1" w:styleId="Normalization">
    <w:name w:val="Normalization"/>
    <w:basedOn w:val="Normal"/>
    <w:uiPriority w:val="99"/>
    <w:qFormat/>
    <w:rsid w:val="00FE2E1E"/>
    <w:rPr>
      <w:rFonts w:eastAsia="Times New Roman"/>
      <w:sz w:val="18"/>
    </w:rPr>
  </w:style>
  <w:style w:type="paragraph" w:customStyle="1" w:styleId="BreifTitle">
    <w:name w:val="Breif Title"/>
    <w:basedOn w:val="Normal"/>
    <w:autoRedefine/>
    <w:uiPriority w:val="99"/>
    <w:qFormat/>
    <w:rsid w:val="00FE2E1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E2E1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E2E1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E2E1E"/>
    <w:rPr>
      <w:rFonts w:eastAsia="Times New Roman"/>
      <w:color w:val="333333"/>
    </w:rPr>
  </w:style>
  <w:style w:type="paragraph" w:customStyle="1" w:styleId="StyleTagandCiteFranklinGothicDemi">
    <w:name w:val="Style Tag and Cite + Franklin Gothic Demi"/>
    <w:basedOn w:val="Normal"/>
    <w:autoRedefine/>
    <w:uiPriority w:val="99"/>
    <w:qFormat/>
    <w:rsid w:val="00FE2E1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E2E1E"/>
    <w:rPr>
      <w:bCs/>
    </w:rPr>
  </w:style>
  <w:style w:type="paragraph" w:customStyle="1" w:styleId="tagCharCharCharCharCharCharChar">
    <w:name w:val="tag Char Char Char Char Char Char Char"/>
    <w:basedOn w:val="Normal"/>
    <w:uiPriority w:val="99"/>
    <w:qFormat/>
    <w:rsid w:val="00FE2E1E"/>
    <w:rPr>
      <w:rFonts w:eastAsia="Times New Roman"/>
      <w:b/>
      <w:sz w:val="24"/>
      <w:szCs w:val="20"/>
    </w:rPr>
  </w:style>
  <w:style w:type="paragraph" w:customStyle="1" w:styleId="title-bold-medium">
    <w:name w:val="title-bold-medium"/>
    <w:basedOn w:val="Normal"/>
    <w:uiPriority w:val="99"/>
    <w:qFormat/>
    <w:rsid w:val="00FE2E1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FE2E1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FE2E1E"/>
    <w:rPr>
      <w:rFonts w:ascii="Arial Narrow" w:eastAsia="Times New Roman" w:hAnsi="Arial Narrow"/>
      <w:b/>
      <w:sz w:val="24"/>
    </w:rPr>
  </w:style>
  <w:style w:type="paragraph" w:customStyle="1" w:styleId="BLOCKTITLE1">
    <w:name w:val="BLOCK TITLE"/>
    <w:basedOn w:val="Heading1"/>
    <w:uiPriority w:val="99"/>
    <w:qFormat/>
    <w:rsid w:val="00FE2E1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FE2E1E"/>
    <w:pPr>
      <w:widowControl w:val="0"/>
      <w:autoSpaceDE w:val="0"/>
      <w:autoSpaceDN w:val="0"/>
      <w:adjustRightInd w:val="0"/>
    </w:pPr>
    <w:rPr>
      <w:sz w:val="24"/>
      <w:szCs w:val="20"/>
    </w:rPr>
  </w:style>
  <w:style w:type="paragraph" w:customStyle="1" w:styleId="BriefTitle1">
    <w:name w:val="Brief Title 1"/>
    <w:basedOn w:val="Normal"/>
    <w:uiPriority w:val="99"/>
    <w:qFormat/>
    <w:rsid w:val="00FE2E1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E2E1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E2E1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E2E1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E2E1E"/>
    <w:pPr>
      <w:spacing w:before="100" w:beforeAutospacing="1" w:after="100" w:afterAutospacing="1"/>
    </w:pPr>
    <w:rPr>
      <w:rFonts w:eastAsia="Times New Roman"/>
    </w:rPr>
  </w:style>
  <w:style w:type="paragraph" w:customStyle="1" w:styleId="ToRead">
    <w:name w:val="To Read"/>
    <w:basedOn w:val="Normal"/>
    <w:uiPriority w:val="99"/>
    <w:qFormat/>
    <w:rsid w:val="00FE2E1E"/>
    <w:pPr>
      <w:ind w:left="720"/>
    </w:pPr>
    <w:rPr>
      <w:rFonts w:ascii="Verdana" w:eastAsia="Times New Roman" w:hAnsi="Verdana"/>
      <w:b/>
      <w:u w:val="single"/>
    </w:rPr>
  </w:style>
  <w:style w:type="paragraph" w:customStyle="1" w:styleId="Style1">
    <w:name w:val="Style 1"/>
    <w:basedOn w:val="Normal"/>
    <w:uiPriority w:val="99"/>
    <w:qFormat/>
    <w:rsid w:val="00FE2E1E"/>
    <w:pPr>
      <w:widowControl w:val="0"/>
      <w:ind w:firstLine="216"/>
    </w:pPr>
    <w:rPr>
      <w:rFonts w:eastAsia="Times New Roman"/>
      <w:noProof/>
      <w:color w:val="000000"/>
      <w:szCs w:val="20"/>
    </w:rPr>
  </w:style>
  <w:style w:type="paragraph" w:customStyle="1" w:styleId="Style40">
    <w:name w:val="Style 4"/>
    <w:basedOn w:val="Normal"/>
    <w:uiPriority w:val="99"/>
    <w:qFormat/>
    <w:rsid w:val="00FE2E1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E2E1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E2E1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E2E1E"/>
    <w:pPr>
      <w:ind w:left="1660"/>
    </w:pPr>
  </w:style>
  <w:style w:type="paragraph" w:customStyle="1" w:styleId="PageNumber1">
    <w:name w:val="Page Number1"/>
    <w:basedOn w:val="Normal"/>
    <w:next w:val="Normal"/>
    <w:uiPriority w:val="99"/>
    <w:qFormat/>
    <w:rsid w:val="00FE2E1E"/>
    <w:rPr>
      <w:rFonts w:eastAsia="Times New Roman"/>
    </w:rPr>
  </w:style>
  <w:style w:type="paragraph" w:customStyle="1" w:styleId="Card1">
    <w:name w:val="Card1"/>
    <w:uiPriority w:val="99"/>
    <w:qFormat/>
    <w:rsid w:val="00FE2E1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E2E1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E2E1E"/>
    <w:pPr>
      <w:ind w:left="288" w:right="288"/>
    </w:pPr>
    <w:rPr>
      <w:rFonts w:eastAsia="Times New Roman"/>
    </w:rPr>
  </w:style>
  <w:style w:type="paragraph" w:customStyle="1" w:styleId="CaseListNormal">
    <w:name w:val="Case List Normal"/>
    <w:basedOn w:val="Normal"/>
    <w:uiPriority w:val="99"/>
    <w:qFormat/>
    <w:rsid w:val="00FE2E1E"/>
    <w:rPr>
      <w:rFonts w:ascii="Times" w:eastAsia="Times New Roman" w:hAnsi="Times"/>
      <w:szCs w:val="26"/>
    </w:rPr>
  </w:style>
  <w:style w:type="paragraph" w:customStyle="1" w:styleId="Body">
    <w:name w:val="Body"/>
    <w:basedOn w:val="Normal"/>
    <w:uiPriority w:val="99"/>
    <w:qFormat/>
    <w:rsid w:val="00FE2E1E"/>
    <w:pPr>
      <w:outlineLvl w:val="3"/>
    </w:pPr>
    <w:rPr>
      <w:rFonts w:eastAsia="Times New Roman"/>
      <w:szCs w:val="20"/>
    </w:rPr>
  </w:style>
  <w:style w:type="paragraph" w:customStyle="1" w:styleId="3text">
    <w:name w:val="3text"/>
    <w:basedOn w:val="Normal"/>
    <w:uiPriority w:val="99"/>
    <w:qFormat/>
    <w:rsid w:val="00FE2E1E"/>
    <w:pPr>
      <w:spacing w:before="100" w:beforeAutospacing="1" w:after="100" w:afterAutospacing="1"/>
    </w:pPr>
    <w:rPr>
      <w:rFonts w:eastAsia="Times New Roman"/>
      <w:sz w:val="24"/>
    </w:rPr>
  </w:style>
  <w:style w:type="paragraph" w:customStyle="1" w:styleId="TimesNewRoman12">
    <w:name w:val="TimesNewRoman12"/>
    <w:uiPriority w:val="99"/>
    <w:qFormat/>
    <w:rsid w:val="00FE2E1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E2E1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E2E1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E2E1E"/>
    <w:rPr>
      <w:rFonts w:eastAsia="Times New Roman"/>
      <w:color w:val="000000"/>
      <w:sz w:val="18"/>
    </w:rPr>
  </w:style>
  <w:style w:type="paragraph" w:customStyle="1" w:styleId="text1">
    <w:name w:val="text1"/>
    <w:basedOn w:val="Normal"/>
    <w:autoRedefine/>
    <w:uiPriority w:val="99"/>
    <w:qFormat/>
    <w:rsid w:val="00FE2E1E"/>
    <w:rPr>
      <w:rFonts w:eastAsia="Times New Roman"/>
      <w:szCs w:val="20"/>
    </w:rPr>
  </w:style>
  <w:style w:type="paragraph" w:customStyle="1" w:styleId="RepeatBlockHeading">
    <w:name w:val="Repeat Block Heading"/>
    <w:basedOn w:val="Normal"/>
    <w:autoRedefine/>
    <w:uiPriority w:val="99"/>
    <w:qFormat/>
    <w:rsid w:val="00FE2E1E"/>
    <w:pPr>
      <w:jc w:val="center"/>
    </w:pPr>
    <w:rPr>
      <w:rFonts w:eastAsia="Times New Roman"/>
      <w:b/>
      <w:smallCaps/>
      <w:color w:val="000000"/>
      <w:sz w:val="24"/>
      <w:u w:val="thick"/>
    </w:rPr>
  </w:style>
  <w:style w:type="paragraph" w:customStyle="1" w:styleId="story-headline">
    <w:name w:val="story-headline"/>
    <w:basedOn w:val="Normal"/>
    <w:uiPriority w:val="99"/>
    <w:qFormat/>
    <w:rsid w:val="00FE2E1E"/>
    <w:pPr>
      <w:spacing w:before="72" w:after="72"/>
    </w:pPr>
    <w:rPr>
      <w:rFonts w:eastAsia="Times New Roman"/>
      <w:b/>
      <w:bCs/>
      <w:sz w:val="26"/>
      <w:szCs w:val="26"/>
    </w:rPr>
  </w:style>
  <w:style w:type="paragraph" w:customStyle="1" w:styleId="story-body">
    <w:name w:val="story-body"/>
    <w:basedOn w:val="Normal"/>
    <w:uiPriority w:val="99"/>
    <w:qFormat/>
    <w:rsid w:val="00FE2E1E"/>
    <w:pPr>
      <w:spacing w:before="100" w:beforeAutospacing="1" w:after="100" w:afterAutospacing="1"/>
    </w:pPr>
    <w:rPr>
      <w:rFonts w:eastAsia="Times New Roman"/>
    </w:rPr>
  </w:style>
  <w:style w:type="paragraph" w:customStyle="1" w:styleId="story-dateline">
    <w:name w:val="story-dateline"/>
    <w:basedOn w:val="Normal"/>
    <w:uiPriority w:val="99"/>
    <w:qFormat/>
    <w:rsid w:val="00FE2E1E"/>
    <w:rPr>
      <w:rFonts w:eastAsia="Times New Roman"/>
      <w:b/>
      <w:bCs/>
    </w:rPr>
  </w:style>
  <w:style w:type="paragraph" w:customStyle="1" w:styleId="TextofCards">
    <w:name w:val="Text of Cards"/>
    <w:basedOn w:val="Normal"/>
    <w:uiPriority w:val="99"/>
    <w:qFormat/>
    <w:rsid w:val="00FE2E1E"/>
    <w:rPr>
      <w:rFonts w:eastAsia="Times New Roman"/>
      <w:color w:val="000000"/>
      <w:spacing w:val="6"/>
      <w:szCs w:val="23"/>
    </w:rPr>
  </w:style>
  <w:style w:type="paragraph" w:customStyle="1" w:styleId="Corpotesto">
    <w:name w:val="Corpo testo"/>
    <w:basedOn w:val="Normal"/>
    <w:uiPriority w:val="99"/>
    <w:qFormat/>
    <w:rsid w:val="00FE2E1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FE2E1E"/>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FE2E1E"/>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E2E1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FE2E1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E2E1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E2E1E"/>
    <w:rPr>
      <w:rFonts w:ascii="Arial" w:hAnsi="Arial"/>
      <w:b w:val="0"/>
      <w:caps w:val="0"/>
      <w:sz w:val="20"/>
    </w:rPr>
  </w:style>
  <w:style w:type="paragraph" w:customStyle="1" w:styleId="ProjectTitleLine">
    <w:name w:val="Project Title Line"/>
    <w:basedOn w:val="Normal"/>
    <w:next w:val="Normal"/>
    <w:autoRedefine/>
    <w:uiPriority w:val="99"/>
    <w:qFormat/>
    <w:rsid w:val="00FE2E1E"/>
    <w:pPr>
      <w:jc w:val="center"/>
    </w:pPr>
    <w:rPr>
      <w:rFonts w:eastAsia="Times New Roman"/>
      <w:caps/>
      <w:szCs w:val="20"/>
    </w:rPr>
  </w:style>
  <w:style w:type="paragraph" w:customStyle="1" w:styleId="LanguageStrike">
    <w:name w:val="Language Strike"/>
    <w:basedOn w:val="Normal"/>
    <w:next w:val="Normal"/>
    <w:uiPriority w:val="99"/>
    <w:qFormat/>
    <w:rsid w:val="00FE2E1E"/>
    <w:rPr>
      <w:rFonts w:ascii="Arial Narrow" w:eastAsia="Times New Roman" w:hAnsi="Arial Narrow"/>
      <w:strike/>
    </w:rPr>
  </w:style>
  <w:style w:type="paragraph" w:customStyle="1" w:styleId="NormalVerdana">
    <w:name w:val="Normal + Verdana"/>
    <w:aliases w:val="10 pt,White,Normal + Arial"/>
    <w:basedOn w:val="Normal"/>
    <w:uiPriority w:val="99"/>
    <w:qFormat/>
    <w:rsid w:val="00FE2E1E"/>
    <w:rPr>
      <w:rFonts w:eastAsia="Times New Roman"/>
      <w:szCs w:val="20"/>
      <w:u w:val="single"/>
    </w:rPr>
  </w:style>
  <w:style w:type="paragraph" w:customStyle="1" w:styleId="Normal10pt">
    <w:name w:val="Normal + 10 pt"/>
    <w:basedOn w:val="Normal"/>
    <w:uiPriority w:val="99"/>
    <w:qFormat/>
    <w:rsid w:val="00FE2E1E"/>
    <w:rPr>
      <w:rFonts w:eastAsia="Times New Roman"/>
      <w:szCs w:val="20"/>
    </w:rPr>
  </w:style>
  <w:style w:type="paragraph" w:customStyle="1" w:styleId="cardChar1Char">
    <w:name w:val="card Char1 Char"/>
    <w:basedOn w:val="Normal"/>
    <w:uiPriority w:val="99"/>
    <w:qFormat/>
    <w:rsid w:val="00FE2E1E"/>
    <w:pPr>
      <w:ind w:left="288" w:right="288"/>
    </w:pPr>
    <w:rPr>
      <w:rFonts w:eastAsia="Times New Roman"/>
      <w:szCs w:val="20"/>
    </w:rPr>
  </w:style>
  <w:style w:type="paragraph" w:customStyle="1" w:styleId="CM12">
    <w:name w:val="CM12"/>
    <w:basedOn w:val="Default"/>
    <w:next w:val="Default"/>
    <w:uiPriority w:val="99"/>
    <w:qFormat/>
    <w:rsid w:val="00FE2E1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E2E1E"/>
    <w:pPr>
      <w:widowControl w:val="0"/>
      <w:spacing w:after="480"/>
    </w:pPr>
    <w:rPr>
      <w:rFonts w:ascii="Granjon LT Std" w:hAnsi="Granjon LT Std"/>
      <w:color w:val="auto"/>
    </w:rPr>
  </w:style>
  <w:style w:type="paragraph" w:customStyle="1" w:styleId="CM10">
    <w:name w:val="CM10"/>
    <w:basedOn w:val="Default"/>
    <w:next w:val="Default"/>
    <w:uiPriority w:val="99"/>
    <w:qFormat/>
    <w:rsid w:val="00FE2E1E"/>
    <w:pPr>
      <w:widowControl w:val="0"/>
      <w:spacing w:line="320" w:lineRule="atLeast"/>
    </w:pPr>
    <w:rPr>
      <w:rFonts w:ascii="Granjon LT Std" w:hAnsi="Granjon LT Std"/>
      <w:color w:val="auto"/>
    </w:rPr>
  </w:style>
  <w:style w:type="paragraph" w:customStyle="1" w:styleId="bold">
    <w:name w:val="bold"/>
    <w:basedOn w:val="Normal"/>
    <w:uiPriority w:val="99"/>
    <w:qFormat/>
    <w:rsid w:val="00FE2E1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E2E1E"/>
    <w:rPr>
      <w:rFonts w:ascii="Arial Narrow" w:eastAsia="Times New Roman" w:hAnsi="Arial Narrow"/>
      <w:strike/>
      <w:szCs w:val="20"/>
    </w:rPr>
  </w:style>
  <w:style w:type="paragraph" w:customStyle="1" w:styleId="textbodyblack">
    <w:name w:val="textbodyblack"/>
    <w:basedOn w:val="Normal"/>
    <w:uiPriority w:val="99"/>
    <w:qFormat/>
    <w:rsid w:val="00FE2E1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E2E1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E2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E2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E2E1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E2E1E"/>
    <w:rPr>
      <w:rFonts w:ascii="Georgia" w:eastAsia="Times New Roman" w:hAnsi="Georgia"/>
      <w:b/>
      <w:bCs/>
      <w:szCs w:val="16"/>
      <w:u w:val="single"/>
    </w:rPr>
  </w:style>
  <w:style w:type="paragraph" w:customStyle="1" w:styleId="CiteCorrected">
    <w:name w:val="Cite Corrected"/>
    <w:basedOn w:val="Normal"/>
    <w:link w:val="CiteCorrectedChar"/>
    <w:qFormat/>
    <w:rsid w:val="00FE2E1E"/>
    <w:rPr>
      <w:rFonts w:ascii="Georgia" w:eastAsia="Times New Roman" w:hAnsi="Georgia"/>
      <w:b/>
      <w:bCs/>
      <w:szCs w:val="16"/>
      <w:u w:val="single"/>
    </w:rPr>
  </w:style>
  <w:style w:type="paragraph" w:customStyle="1" w:styleId="CardText2">
    <w:name w:val="Card Text 2"/>
    <w:basedOn w:val="CardText10"/>
    <w:link w:val="CardText2Char"/>
    <w:qFormat/>
    <w:rsid w:val="00FE2E1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FE2E1E"/>
    <w:pPr>
      <w:ind w:left="288"/>
    </w:pPr>
    <w:rPr>
      <w:rFonts w:eastAsia="SimSun"/>
      <w:szCs w:val="20"/>
      <w:lang w:eastAsia="zh-CN"/>
    </w:rPr>
  </w:style>
  <w:style w:type="paragraph" w:customStyle="1" w:styleId="story-body-text">
    <w:name w:val="story-body-text"/>
    <w:basedOn w:val="Normal"/>
    <w:uiPriority w:val="99"/>
    <w:qFormat/>
    <w:rsid w:val="00FE2E1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FE2E1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E2E1E"/>
    <w:rPr>
      <w:u w:val="single"/>
    </w:rPr>
  </w:style>
  <w:style w:type="paragraph" w:customStyle="1" w:styleId="StyleCardText11ptUnderline">
    <w:name w:val="Style Card Text + 11 pt Underline"/>
    <w:link w:val="StyleCardText11ptUnderlineChar"/>
    <w:qFormat/>
    <w:rsid w:val="00FE2E1E"/>
    <w:pPr>
      <w:spacing w:line="254" w:lineRule="auto"/>
    </w:pPr>
    <w:rPr>
      <w:u w:val="single"/>
    </w:rPr>
  </w:style>
  <w:style w:type="character" w:customStyle="1" w:styleId="StyleMinimizedText11ptChar">
    <w:name w:val="Style Minimized Text + 11 pt Char"/>
    <w:basedOn w:val="DefaultParagraphFont"/>
    <w:link w:val="StyleMinimizedText11pt"/>
    <w:locked/>
    <w:rsid w:val="00FE2E1E"/>
    <w:rPr>
      <w:rFonts w:ascii="Georgia" w:hAnsi="Georgia"/>
      <w:sz w:val="16"/>
    </w:rPr>
  </w:style>
  <w:style w:type="paragraph" w:customStyle="1" w:styleId="StyleMinimizedText11pt">
    <w:name w:val="Style Minimized Text + 11 pt"/>
    <w:basedOn w:val="Normal"/>
    <w:link w:val="StyleMinimizedText11ptChar"/>
    <w:qFormat/>
    <w:rsid w:val="00FE2E1E"/>
    <w:rPr>
      <w:rFonts w:ascii="Georgia" w:hAnsi="Georgia"/>
      <w:sz w:val="16"/>
    </w:rPr>
  </w:style>
  <w:style w:type="character" w:customStyle="1" w:styleId="StyleMinimizedText11pt1Char">
    <w:name w:val="Style Minimized Text + 11 pt1 Char"/>
    <w:basedOn w:val="DefaultParagraphFont"/>
    <w:link w:val="StyleMinimizedText11pt1"/>
    <w:locked/>
    <w:rsid w:val="00FE2E1E"/>
    <w:rPr>
      <w:rFonts w:ascii="Georgia" w:hAnsi="Georgia"/>
      <w:sz w:val="16"/>
    </w:rPr>
  </w:style>
  <w:style w:type="paragraph" w:customStyle="1" w:styleId="StyleMinimizedText11pt1">
    <w:name w:val="Style Minimized Text + 11 pt1"/>
    <w:basedOn w:val="Normal"/>
    <w:link w:val="StyleMinimizedText11pt1Char"/>
    <w:qFormat/>
    <w:rsid w:val="00FE2E1E"/>
    <w:rPr>
      <w:rFonts w:ascii="Georgia" w:hAnsi="Georgia"/>
      <w:sz w:val="16"/>
    </w:rPr>
  </w:style>
  <w:style w:type="character" w:customStyle="1" w:styleId="Debate-CardSmalltextF2Char">
    <w:name w:val="Debate- Card Small text F2 Char"/>
    <w:link w:val="Debate-CardSmalltextF2"/>
    <w:locked/>
    <w:rsid w:val="00FE2E1E"/>
    <w:rPr>
      <w:rFonts w:ascii="Arial Narrow" w:hAnsi="Arial Narrow"/>
      <w:sz w:val="16"/>
    </w:rPr>
  </w:style>
  <w:style w:type="paragraph" w:customStyle="1" w:styleId="Debate-CardSmalltextF2">
    <w:name w:val="Debate- Card Small text F2"/>
    <w:basedOn w:val="Normal"/>
    <w:next w:val="Normal"/>
    <w:link w:val="Debate-CardSmalltextF2Char"/>
    <w:qFormat/>
    <w:rsid w:val="00FE2E1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E2E1E"/>
    <w:rPr>
      <w:rFonts w:ascii="Arial Narrow" w:hAnsi="Arial Narrow"/>
      <w:b/>
      <w:sz w:val="18"/>
      <w:u w:val="single"/>
    </w:rPr>
  </w:style>
  <w:style w:type="paragraph" w:customStyle="1" w:styleId="Debate-EmphasizedText-F5">
    <w:name w:val="Debate- Emphasized Text- F5"/>
    <w:basedOn w:val="Normal"/>
    <w:link w:val="Debate-EmphasizedText-F5Char"/>
    <w:qFormat/>
    <w:rsid w:val="00FE2E1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E2E1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E2E1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E2E1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E2E1E"/>
    <w:rPr>
      <w:rFonts w:ascii="Times New Roman" w:eastAsia="Times New Roman" w:hAnsi="Times New Roman" w:cs="Calibri"/>
      <w:sz w:val="16"/>
    </w:rPr>
  </w:style>
  <w:style w:type="character" w:customStyle="1" w:styleId="CardStyleChar">
    <w:name w:val="Card Style Char"/>
    <w:link w:val="CardStyle"/>
    <w:locked/>
    <w:rsid w:val="00FE2E1E"/>
    <w:rPr>
      <w:rFonts w:ascii="Calibri" w:eastAsia="Times New Roman" w:hAnsi="Calibri"/>
    </w:rPr>
  </w:style>
  <w:style w:type="paragraph" w:customStyle="1" w:styleId="emactive">
    <w:name w:val="emactive"/>
    <w:basedOn w:val="Normal"/>
    <w:uiPriority w:val="99"/>
    <w:qFormat/>
    <w:rsid w:val="00FE2E1E"/>
    <w:pPr>
      <w:spacing w:before="100" w:beforeAutospacing="1" w:after="100" w:afterAutospacing="1"/>
    </w:pPr>
    <w:rPr>
      <w:rFonts w:eastAsia="Times New Roman"/>
      <w:sz w:val="24"/>
    </w:rPr>
  </w:style>
  <w:style w:type="paragraph" w:customStyle="1" w:styleId="emready">
    <w:name w:val="emready"/>
    <w:basedOn w:val="Normal"/>
    <w:uiPriority w:val="99"/>
    <w:qFormat/>
    <w:rsid w:val="00FE2E1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E2E1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E2E1E"/>
    <w:rPr>
      <w:rFonts w:ascii="Georgia" w:eastAsia="Times New Roman" w:hAnsi="Georgia" w:cs="Times New Roman"/>
      <w:b/>
      <w:u w:val="single"/>
    </w:rPr>
  </w:style>
  <w:style w:type="character" w:customStyle="1" w:styleId="CardHighlightChar">
    <w:name w:val="Card Highlight Char"/>
    <w:link w:val="CardHighlight"/>
    <w:locked/>
    <w:rsid w:val="00FE2E1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E2E1E"/>
    <w:pPr>
      <w:shd w:val="clear" w:color="auto" w:fill="66FFFF"/>
    </w:pPr>
    <w:rPr>
      <w:rFonts w:eastAsia="Calibri" w:cs="Calibri"/>
      <w:u w:val="single"/>
    </w:rPr>
  </w:style>
  <w:style w:type="character" w:customStyle="1" w:styleId="BlockHeaderHiddenChar">
    <w:name w:val="Block Header Hidden Char"/>
    <w:link w:val="BlockHeaderHidden"/>
    <w:locked/>
    <w:rsid w:val="00FE2E1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E2E1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E2E1E"/>
    <w:pPr>
      <w:spacing w:before="100" w:beforeAutospacing="1" w:after="100" w:afterAutospacing="1"/>
    </w:pPr>
    <w:rPr>
      <w:rFonts w:eastAsia="Times New Roman"/>
      <w:sz w:val="24"/>
    </w:rPr>
  </w:style>
  <w:style w:type="paragraph" w:customStyle="1" w:styleId="norma">
    <w:name w:val="norma"/>
    <w:basedOn w:val="Heading3"/>
    <w:uiPriority w:val="99"/>
    <w:qFormat/>
    <w:rsid w:val="00FE2E1E"/>
    <w:rPr>
      <w:rFonts w:eastAsia="MS Gothic" w:cs="Arial"/>
      <w:sz w:val="24"/>
    </w:rPr>
  </w:style>
  <w:style w:type="paragraph" w:customStyle="1" w:styleId="nromal">
    <w:name w:val="nromal"/>
    <w:basedOn w:val="Normal"/>
    <w:uiPriority w:val="99"/>
    <w:qFormat/>
    <w:rsid w:val="00FE2E1E"/>
    <w:pPr>
      <w:keepNext/>
      <w:keepLines/>
      <w:spacing w:before="200"/>
      <w:outlineLvl w:val="3"/>
    </w:pPr>
    <w:rPr>
      <w:rFonts w:eastAsia="Times New Roman" w:cs="Cambria"/>
      <w:b/>
      <w:iCs/>
    </w:rPr>
  </w:style>
  <w:style w:type="paragraph" w:customStyle="1" w:styleId="natural">
    <w:name w:val="natural"/>
    <w:basedOn w:val="Normal"/>
    <w:uiPriority w:val="99"/>
    <w:qFormat/>
    <w:rsid w:val="00FE2E1E"/>
    <w:pPr>
      <w:keepNext/>
      <w:keepLines/>
      <w:spacing w:before="200"/>
      <w:outlineLvl w:val="3"/>
    </w:pPr>
    <w:rPr>
      <w:rFonts w:eastAsia="Times New Roman"/>
      <w:b/>
      <w:iCs/>
    </w:rPr>
  </w:style>
  <w:style w:type="paragraph" w:customStyle="1" w:styleId="nroaml">
    <w:name w:val="nroaml"/>
    <w:basedOn w:val="Normal"/>
    <w:uiPriority w:val="99"/>
    <w:qFormat/>
    <w:rsid w:val="00FE2E1E"/>
    <w:pPr>
      <w:keepNext/>
      <w:keepLines/>
      <w:spacing w:before="200"/>
      <w:outlineLvl w:val="3"/>
    </w:pPr>
    <w:rPr>
      <w:rFonts w:eastAsia="Times New Roman"/>
      <w:b/>
      <w:iCs/>
    </w:rPr>
  </w:style>
  <w:style w:type="paragraph" w:customStyle="1" w:styleId="noraml">
    <w:name w:val="noraml"/>
    <w:basedOn w:val="Normal"/>
    <w:uiPriority w:val="99"/>
    <w:qFormat/>
    <w:rsid w:val="00FE2E1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E2E1E"/>
    <w:rPr>
      <w:rFonts w:ascii="Georgia" w:eastAsia="Calibri" w:hAnsi="Georgia"/>
      <w:sz w:val="16"/>
      <w:szCs w:val="16"/>
    </w:rPr>
  </w:style>
  <w:style w:type="paragraph" w:customStyle="1" w:styleId="SmallSizeParagraph">
    <w:name w:val="Small Size Paragraph"/>
    <w:basedOn w:val="Normal"/>
    <w:link w:val="SmallSizeParagraphChar"/>
    <w:qFormat/>
    <w:rsid w:val="00FE2E1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E2E1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E2E1E"/>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FE2E1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E2E1E"/>
    <w:rPr>
      <w:rFonts w:ascii="Times New Roman" w:eastAsia="Times New Roman" w:hAnsi="Times New Roman" w:cs="Times New Roman"/>
      <w:strike/>
      <w:sz w:val="20"/>
    </w:rPr>
  </w:style>
  <w:style w:type="character" w:customStyle="1" w:styleId="CardT1Char">
    <w:name w:val="CardT1 Char"/>
    <w:link w:val="CardT1"/>
    <w:locked/>
    <w:rsid w:val="00FE2E1E"/>
    <w:rPr>
      <w:rFonts w:ascii="Arial" w:eastAsia="Calibri" w:hAnsi="Arial" w:cs="Arial"/>
      <w:kern w:val="2"/>
      <w:sz w:val="14"/>
      <w:szCs w:val="14"/>
      <w:lang w:eastAsia="zh-TW"/>
    </w:rPr>
  </w:style>
  <w:style w:type="paragraph" w:customStyle="1" w:styleId="CardT1">
    <w:name w:val="CardT1"/>
    <w:basedOn w:val="Normal"/>
    <w:link w:val="CardT1Char"/>
    <w:qFormat/>
    <w:rsid w:val="00FE2E1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E2E1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E2E1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E2E1E"/>
    <w:pPr>
      <w:spacing w:before="100" w:beforeAutospacing="1" w:after="100" w:afterAutospacing="1"/>
    </w:pPr>
    <w:rPr>
      <w:rFonts w:eastAsia="Times New Roman"/>
      <w:sz w:val="24"/>
    </w:rPr>
  </w:style>
  <w:style w:type="paragraph" w:customStyle="1" w:styleId="CiteReal">
    <w:name w:val="Cite Real"/>
    <w:basedOn w:val="Normal"/>
    <w:next w:val="Normal"/>
    <w:qFormat/>
    <w:rsid w:val="00FE2E1E"/>
    <w:rPr>
      <w:rFonts w:eastAsia="MS Mincho"/>
      <w:b/>
      <w:sz w:val="24"/>
      <w:u w:val="single"/>
    </w:rPr>
  </w:style>
  <w:style w:type="paragraph" w:customStyle="1" w:styleId="2909F619802848F09E01365C32F34654">
    <w:name w:val="2909F619802848F09E01365C32F34654"/>
    <w:uiPriority w:val="99"/>
    <w:qFormat/>
    <w:rsid w:val="00FE2E1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E2E1E"/>
    <w:rPr>
      <w:rFonts w:ascii="Georgia" w:eastAsia="Calibri" w:hAnsi="Georgia"/>
      <w:u w:val="single"/>
      <w:lang w:val="x-none" w:eastAsia="zh-CN"/>
    </w:rPr>
  </w:style>
  <w:style w:type="paragraph" w:customStyle="1" w:styleId="UnderlineS">
    <w:name w:val="Underline S"/>
    <w:basedOn w:val="Normal"/>
    <w:link w:val="UnderlineSChar"/>
    <w:qFormat/>
    <w:rsid w:val="00FE2E1E"/>
    <w:pPr>
      <w:spacing w:after="200"/>
    </w:pPr>
    <w:rPr>
      <w:rFonts w:ascii="Georgia" w:eastAsia="Calibri" w:hAnsi="Georgia"/>
      <w:u w:val="single"/>
      <w:lang w:val="x-none" w:eastAsia="zh-CN"/>
    </w:rPr>
  </w:style>
  <w:style w:type="character" w:customStyle="1" w:styleId="UnunderlinedChar">
    <w:name w:val="Ununderlined Char"/>
    <w:link w:val="Ununderlined"/>
    <w:locked/>
    <w:rsid w:val="00FE2E1E"/>
    <w:rPr>
      <w:rFonts w:ascii="Georgia" w:eastAsia="SimSun" w:hAnsi="Georgia"/>
      <w:sz w:val="12"/>
    </w:rPr>
  </w:style>
  <w:style w:type="paragraph" w:customStyle="1" w:styleId="Ununderlined">
    <w:name w:val="Ununderlined"/>
    <w:basedOn w:val="Normal"/>
    <w:link w:val="UnunderlinedChar"/>
    <w:qFormat/>
    <w:rsid w:val="00FE2E1E"/>
    <w:rPr>
      <w:rFonts w:ascii="Georgia" w:eastAsia="SimSun" w:hAnsi="Georgia"/>
      <w:sz w:val="12"/>
    </w:rPr>
  </w:style>
  <w:style w:type="character" w:customStyle="1" w:styleId="HighlightingChar">
    <w:name w:val="Highlighting Char"/>
    <w:link w:val="Highlighting"/>
    <w:locked/>
    <w:rsid w:val="00FE2E1E"/>
    <w:rPr>
      <w:rFonts w:ascii="Georgia" w:eastAsia="SimSun" w:hAnsi="Georgia"/>
      <w:u w:val="thick"/>
    </w:rPr>
  </w:style>
  <w:style w:type="paragraph" w:customStyle="1" w:styleId="Highlighting">
    <w:name w:val="Highlighting"/>
    <w:basedOn w:val="Normal"/>
    <w:link w:val="HighlightingChar"/>
    <w:autoRedefine/>
    <w:qFormat/>
    <w:rsid w:val="00FE2E1E"/>
    <w:rPr>
      <w:rFonts w:ascii="Georgia" w:eastAsia="SimSun" w:hAnsi="Georgia"/>
      <w:u w:val="thick"/>
    </w:rPr>
  </w:style>
  <w:style w:type="character" w:customStyle="1" w:styleId="CITEChar0">
    <w:name w:val="CITE Char"/>
    <w:link w:val="CITE"/>
    <w:locked/>
    <w:rsid w:val="00FE2E1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E2E1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FE2E1E"/>
    <w:pPr>
      <w:spacing w:before="100" w:beforeAutospacing="1" w:after="100" w:afterAutospacing="1"/>
    </w:pPr>
    <w:rPr>
      <w:rFonts w:eastAsia="Times New Roman"/>
      <w:sz w:val="24"/>
      <w:lang w:eastAsia="zh-CN"/>
    </w:rPr>
  </w:style>
  <w:style w:type="paragraph" w:customStyle="1" w:styleId="Analytics">
    <w:name w:val="Analytics"/>
    <w:basedOn w:val="Normal"/>
    <w:rsid w:val="00FE2E1E"/>
    <w:rPr>
      <w:rFonts w:eastAsia="Calibri"/>
      <w:b/>
      <w:sz w:val="24"/>
    </w:rPr>
  </w:style>
  <w:style w:type="paragraph" w:customStyle="1" w:styleId="D345FF3D873148C5AE3FBF3267827368">
    <w:name w:val="D345FF3D873148C5AE3FBF3267827368"/>
    <w:uiPriority w:val="99"/>
    <w:qFormat/>
    <w:rsid w:val="00FE2E1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E2E1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E2E1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FE2E1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E2E1E"/>
    <w:rPr>
      <w:b/>
      <w:sz w:val="28"/>
    </w:rPr>
  </w:style>
  <w:style w:type="character" w:customStyle="1" w:styleId="SourcenameChar">
    <w:name w:val="Source name Char"/>
    <w:link w:val="Sourcename"/>
    <w:locked/>
    <w:rsid w:val="00FE2E1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E2E1E"/>
    <w:rPr>
      <w:b/>
      <w:bCs/>
      <w:sz w:val="20"/>
    </w:rPr>
  </w:style>
  <w:style w:type="character" w:customStyle="1" w:styleId="underlinedcardChar">
    <w:name w:val="underlined card Char"/>
    <w:link w:val="underlinedcard0"/>
    <w:locked/>
    <w:rsid w:val="00FE2E1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E2E1E"/>
    <w:rPr>
      <w:sz w:val="22"/>
      <w:u w:val="single"/>
    </w:rPr>
  </w:style>
  <w:style w:type="paragraph" w:customStyle="1" w:styleId="FullText">
    <w:name w:val="Full Text"/>
    <w:basedOn w:val="Normal"/>
    <w:uiPriority w:val="99"/>
    <w:qFormat/>
    <w:rsid w:val="00FE2E1E"/>
    <w:rPr>
      <w:rFonts w:eastAsia="Times New Roman"/>
    </w:rPr>
  </w:style>
  <w:style w:type="character" w:customStyle="1" w:styleId="TextUnderlineChar">
    <w:name w:val="Text Underline Char"/>
    <w:link w:val="TextUnderline"/>
    <w:locked/>
    <w:rsid w:val="00FE2E1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E2E1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FE2E1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E2E1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E2E1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E2E1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FE2E1E"/>
    <w:pPr>
      <w:spacing w:before="240"/>
      <w:outlineLvl w:val="2"/>
    </w:pPr>
    <w:rPr>
      <w:rFonts w:eastAsia="Times New Roman"/>
      <w:b/>
    </w:rPr>
  </w:style>
  <w:style w:type="character" w:customStyle="1" w:styleId="CiteCardChar">
    <w:name w:val="Cite_Card Char"/>
    <w:link w:val="CiteCard0"/>
    <w:locked/>
    <w:rsid w:val="00FE2E1E"/>
    <w:rPr>
      <w:rFonts w:ascii="Times New Roman" w:eastAsia="Times New Roman" w:hAnsi="Times New Roman" w:cs="Arial"/>
      <w:bCs/>
      <w:sz w:val="20"/>
      <w:szCs w:val="20"/>
    </w:rPr>
  </w:style>
  <w:style w:type="paragraph" w:customStyle="1" w:styleId="CiteCard0">
    <w:name w:val="Cite_Card"/>
    <w:link w:val="CiteCardChar"/>
    <w:qFormat/>
    <w:rsid w:val="00FE2E1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E2E1E"/>
    <w:pPr>
      <w:widowControl w:val="0"/>
    </w:pPr>
    <w:rPr>
      <w:rFonts w:eastAsia="MS Mincho"/>
      <w:color w:val="auto"/>
    </w:rPr>
  </w:style>
  <w:style w:type="paragraph" w:customStyle="1" w:styleId="dropcap">
    <w:name w:val="dropcap"/>
    <w:basedOn w:val="Normal"/>
    <w:uiPriority w:val="99"/>
    <w:qFormat/>
    <w:rsid w:val="00FE2E1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FE2E1E"/>
    <w:rPr>
      <w:rFonts w:ascii="Georgia" w:eastAsia="Times New Roman" w:hAnsi="Georgia"/>
      <w:u w:val="single"/>
    </w:rPr>
  </w:style>
  <w:style w:type="paragraph" w:customStyle="1" w:styleId="StyleStyle49pt6">
    <w:name w:val="Style Style4 + 9 pt6"/>
    <w:basedOn w:val="Style4"/>
    <w:link w:val="StyleStyle49pt6Char"/>
    <w:qFormat/>
    <w:rsid w:val="00FE2E1E"/>
    <w:rPr>
      <w:rFonts w:ascii="Georgia" w:hAnsi="Georgia"/>
    </w:rPr>
  </w:style>
  <w:style w:type="character" w:customStyle="1" w:styleId="UnderlineCharCharCharCharChar">
    <w:name w:val="Underline Char Char Char Char Char"/>
    <w:link w:val="UnderlineCharCharCharChar"/>
    <w:locked/>
    <w:rsid w:val="00FE2E1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E2E1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FE2E1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E2E1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E2E1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E2E1E"/>
    <w:rPr>
      <w:rFonts w:ascii="Georgia" w:hAnsi="Georgia" w:cs="Calibri"/>
      <w:b/>
      <w:bCs/>
      <w:u w:val="single"/>
    </w:rPr>
  </w:style>
  <w:style w:type="character" w:customStyle="1" w:styleId="DebatenoramlChar">
    <w:name w:val="Debatenoraml Char"/>
    <w:link w:val="Debatenoraml"/>
    <w:locked/>
    <w:rsid w:val="00FE2E1E"/>
    <w:rPr>
      <w:rFonts w:ascii="Times New Roman" w:hAnsi="Times New Roman" w:cs="Times New Roman"/>
    </w:rPr>
  </w:style>
  <w:style w:type="paragraph" w:customStyle="1" w:styleId="Debatenoraml">
    <w:name w:val="Debatenoraml"/>
    <w:basedOn w:val="NoSpacing"/>
    <w:link w:val="DebatenoramlChar"/>
    <w:qFormat/>
    <w:rsid w:val="00FE2E1E"/>
    <w:rPr>
      <w:rFonts w:eastAsiaTheme="minorHAnsi"/>
      <w:sz w:val="22"/>
      <w:szCs w:val="22"/>
    </w:rPr>
  </w:style>
  <w:style w:type="paragraph" w:customStyle="1" w:styleId="SynergyTag">
    <w:name w:val="SynergyTag"/>
    <w:basedOn w:val="Normal"/>
    <w:uiPriority w:val="99"/>
    <w:qFormat/>
    <w:rsid w:val="00FE2E1E"/>
    <w:rPr>
      <w:rFonts w:eastAsia="Calibri"/>
      <w:b/>
    </w:rPr>
  </w:style>
  <w:style w:type="character" w:customStyle="1" w:styleId="QualsChar">
    <w:name w:val="Quals Char"/>
    <w:link w:val="Quals"/>
    <w:locked/>
    <w:rsid w:val="00FE2E1E"/>
    <w:rPr>
      <w:rFonts w:ascii="Georgia" w:eastAsia="Calibri" w:hAnsi="Georgia"/>
      <w:sz w:val="18"/>
    </w:rPr>
  </w:style>
  <w:style w:type="paragraph" w:customStyle="1" w:styleId="Quals">
    <w:name w:val="Quals"/>
    <w:basedOn w:val="Normal"/>
    <w:link w:val="QualsChar"/>
    <w:qFormat/>
    <w:rsid w:val="00FE2E1E"/>
    <w:rPr>
      <w:rFonts w:ascii="Georgia" w:eastAsia="Calibri" w:hAnsi="Georgia"/>
      <w:sz w:val="18"/>
    </w:rPr>
  </w:style>
  <w:style w:type="paragraph" w:customStyle="1" w:styleId="times">
    <w:name w:val="times"/>
    <w:basedOn w:val="Normal"/>
    <w:qFormat/>
    <w:rsid w:val="00FE2E1E"/>
    <w:pPr>
      <w:spacing w:before="100" w:beforeAutospacing="1" w:after="100" w:afterAutospacing="1"/>
    </w:pPr>
    <w:rPr>
      <w:rFonts w:eastAsia="Times New Roman"/>
      <w:sz w:val="24"/>
    </w:rPr>
  </w:style>
  <w:style w:type="paragraph" w:customStyle="1" w:styleId="BodyA">
    <w:name w:val="Body A"/>
    <w:uiPriority w:val="99"/>
    <w:qFormat/>
    <w:rsid w:val="00FE2E1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E2E1E"/>
    <w:rPr>
      <w:rFonts w:ascii="Georgia" w:eastAsia="Times New Roman" w:hAnsi="Georgia"/>
      <w:b/>
      <w:caps/>
      <w:szCs w:val="28"/>
      <w:u w:val="single"/>
    </w:rPr>
  </w:style>
  <w:style w:type="paragraph" w:customStyle="1" w:styleId="Starred">
    <w:name w:val="Starred"/>
    <w:basedOn w:val="Normal"/>
    <w:link w:val="StarredChar"/>
    <w:qFormat/>
    <w:rsid w:val="00FE2E1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FE2E1E"/>
    <w:rPr>
      <w:rFonts w:ascii="Georgia" w:eastAsia="Times New Roman" w:hAnsi="Georgia"/>
      <w:b/>
      <w:caps/>
      <w:szCs w:val="28"/>
      <w:u w:val="single"/>
    </w:rPr>
  </w:style>
  <w:style w:type="paragraph" w:customStyle="1" w:styleId="NotStarred">
    <w:name w:val="NotStarred"/>
    <w:basedOn w:val="Normal"/>
    <w:link w:val="NotStarredChar"/>
    <w:qFormat/>
    <w:rsid w:val="00FE2E1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FE2E1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E2E1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E2E1E"/>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FE2E1E"/>
    <w:rPr>
      <w:rFonts w:ascii="Georgia" w:eastAsia="Calibri" w:hAnsi="Georgia"/>
      <w:b/>
    </w:rPr>
  </w:style>
  <w:style w:type="paragraph" w:customStyle="1" w:styleId="H4Tag">
    <w:name w:val="H4 (Tag)"/>
    <w:basedOn w:val="Normal"/>
    <w:link w:val="H4TagChar1"/>
    <w:qFormat/>
    <w:rsid w:val="00FE2E1E"/>
    <w:rPr>
      <w:rFonts w:ascii="Georgia" w:eastAsia="Calibri" w:hAnsi="Georgia"/>
      <w:b/>
    </w:rPr>
  </w:style>
  <w:style w:type="paragraph" w:customStyle="1" w:styleId="CM25">
    <w:name w:val="CM25"/>
    <w:basedOn w:val="Default"/>
    <w:next w:val="Default"/>
    <w:qFormat/>
    <w:rsid w:val="00FE2E1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E2E1E"/>
    <w:rPr>
      <w:rFonts w:ascii="Georgia" w:hAnsi="Georgia"/>
      <w:b/>
    </w:rPr>
  </w:style>
  <w:style w:type="paragraph" w:customStyle="1" w:styleId="Debate-CardTagandCite-F6">
    <w:name w:val="Debate- Card Tag and Cite- F6"/>
    <w:basedOn w:val="Normal"/>
    <w:link w:val="Debate-CardTagandCite-F6Char"/>
    <w:qFormat/>
    <w:rsid w:val="00FE2E1E"/>
    <w:pPr>
      <w:contextualSpacing/>
    </w:pPr>
    <w:rPr>
      <w:rFonts w:ascii="Georgia" w:hAnsi="Georgia"/>
      <w:b/>
    </w:rPr>
  </w:style>
  <w:style w:type="character" w:customStyle="1" w:styleId="CardtextChar4">
    <w:name w:val="Card text Char"/>
    <w:link w:val="Cardtext3"/>
    <w:locked/>
    <w:rsid w:val="00FE2E1E"/>
    <w:rPr>
      <w:rFonts w:ascii="Arial Narrow" w:hAnsi="Arial Narrow"/>
      <w:u w:val="single"/>
    </w:rPr>
  </w:style>
  <w:style w:type="paragraph" w:customStyle="1" w:styleId="Cardtext3">
    <w:name w:val="Card text"/>
    <w:link w:val="CardtextChar4"/>
    <w:qFormat/>
    <w:rsid w:val="00FE2E1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FE2E1E"/>
    <w:rPr>
      <w:rFonts w:ascii="Georgia" w:eastAsia="Times New Roman" w:hAnsi="Georgia"/>
      <w:b/>
      <w:szCs w:val="28"/>
      <w:u w:val="single"/>
    </w:rPr>
  </w:style>
  <w:style w:type="paragraph" w:customStyle="1" w:styleId="NewHeading2">
    <w:name w:val="NewHeading2"/>
    <w:basedOn w:val="Normal"/>
    <w:link w:val="NewHeading2Char"/>
    <w:qFormat/>
    <w:rsid w:val="00FE2E1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FE2E1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E2E1E"/>
    <w:rPr>
      <w:rFonts w:eastAsia="Calibri"/>
    </w:rPr>
  </w:style>
  <w:style w:type="paragraph" w:customStyle="1" w:styleId="TagLine">
    <w:name w:val="Tag Line"/>
    <w:basedOn w:val="Normal"/>
    <w:next w:val="FullText"/>
    <w:uiPriority w:val="99"/>
    <w:qFormat/>
    <w:rsid w:val="00FE2E1E"/>
    <w:rPr>
      <w:rFonts w:ascii="Arial Narrow" w:eastAsia="Times New Roman" w:hAnsi="Arial Narrow"/>
      <w:b/>
      <w:sz w:val="28"/>
    </w:rPr>
  </w:style>
  <w:style w:type="paragraph" w:customStyle="1" w:styleId="Card6pt">
    <w:name w:val="Card 6pt"/>
    <w:basedOn w:val="Normal"/>
    <w:uiPriority w:val="99"/>
    <w:qFormat/>
    <w:rsid w:val="00FE2E1E"/>
    <w:pPr>
      <w:ind w:left="288" w:right="288"/>
    </w:pPr>
    <w:rPr>
      <w:rFonts w:eastAsia="Calibri"/>
      <w:color w:val="000000"/>
      <w:sz w:val="12"/>
      <w:szCs w:val="20"/>
    </w:rPr>
  </w:style>
  <w:style w:type="character" w:customStyle="1" w:styleId="FullCiteChar">
    <w:name w:val="Full Cite Char"/>
    <w:link w:val="FullCite"/>
    <w:locked/>
    <w:rsid w:val="00FE2E1E"/>
    <w:rPr>
      <w:rFonts w:ascii="Garamond" w:eastAsia="Calibri" w:hAnsi="Garamond"/>
    </w:rPr>
  </w:style>
  <w:style w:type="paragraph" w:customStyle="1" w:styleId="FullCite">
    <w:name w:val="Full Cite"/>
    <w:basedOn w:val="Normal"/>
    <w:next w:val="Normal"/>
    <w:link w:val="FullCiteChar"/>
    <w:qFormat/>
    <w:rsid w:val="00FE2E1E"/>
    <w:rPr>
      <w:rFonts w:ascii="Garamond" w:eastAsia="Calibri" w:hAnsi="Garamond"/>
    </w:rPr>
  </w:style>
  <w:style w:type="character" w:customStyle="1" w:styleId="StyleCardStyleBlackUnderlineChar">
    <w:name w:val="Style Card Style + Black Underline Char"/>
    <w:link w:val="StyleCardStyleBlackUnderline"/>
    <w:locked/>
    <w:rsid w:val="00FE2E1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E2E1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FE2E1E"/>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FE2E1E"/>
    <w:rPr>
      <w:rFonts w:ascii="Century Gothic" w:eastAsia="Times New Roman" w:hAnsi="Century Gothic"/>
    </w:rPr>
  </w:style>
  <w:style w:type="character" w:customStyle="1" w:styleId="StylecardThickunderlineChar">
    <w:name w:val="Style card + Thick underline Char"/>
    <w:link w:val="StylecardThickunderline"/>
    <w:locked/>
    <w:rsid w:val="00FE2E1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E2E1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FE2E1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E2E1E"/>
    <w:pPr>
      <w:ind w:left="288" w:right="288"/>
    </w:pPr>
    <w:rPr>
      <w:rFonts w:ascii="Georgia" w:eastAsia="SimSun" w:hAnsi="Georgia"/>
      <w:b/>
      <w:bCs/>
      <w:u w:val="single"/>
      <w:lang w:eastAsia="zh-CN"/>
    </w:rPr>
  </w:style>
  <w:style w:type="paragraph" w:customStyle="1" w:styleId="CM27">
    <w:name w:val="CM27"/>
    <w:basedOn w:val="Default"/>
    <w:next w:val="Default"/>
    <w:qFormat/>
    <w:rsid w:val="00FE2E1E"/>
    <w:pPr>
      <w:spacing w:after="200" w:line="276" w:lineRule="auto"/>
    </w:pPr>
    <w:rPr>
      <w:rFonts w:eastAsia="Calibri"/>
      <w:color w:val="auto"/>
      <w:sz w:val="22"/>
    </w:rPr>
  </w:style>
  <w:style w:type="paragraph" w:customStyle="1" w:styleId="font-null">
    <w:name w:val="font-null"/>
    <w:basedOn w:val="Normal"/>
    <w:uiPriority w:val="99"/>
    <w:qFormat/>
    <w:rsid w:val="00FE2E1E"/>
    <w:pPr>
      <w:spacing w:before="100" w:beforeAutospacing="1" w:after="100" w:afterAutospacing="1"/>
    </w:pPr>
    <w:rPr>
      <w:rFonts w:eastAsia="Times New Roman"/>
      <w:sz w:val="24"/>
    </w:rPr>
  </w:style>
  <w:style w:type="paragraph" w:customStyle="1" w:styleId="rteindent1">
    <w:name w:val="rteindent1"/>
    <w:basedOn w:val="Normal"/>
    <w:uiPriority w:val="99"/>
    <w:qFormat/>
    <w:rsid w:val="00FE2E1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E2E1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E2E1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E2E1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E2E1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E2E1E"/>
    <w:pPr>
      <w:spacing w:before="100" w:beforeAutospacing="1" w:after="100" w:afterAutospacing="1"/>
    </w:pPr>
    <w:rPr>
      <w:rFonts w:eastAsia="Times New Roman"/>
      <w:sz w:val="24"/>
    </w:rPr>
  </w:style>
  <w:style w:type="paragraph" w:customStyle="1" w:styleId="class">
    <w:name w:val="class"/>
    <w:basedOn w:val="Normal"/>
    <w:uiPriority w:val="99"/>
    <w:qFormat/>
    <w:rsid w:val="00FE2E1E"/>
    <w:pPr>
      <w:spacing w:before="100" w:beforeAutospacing="1" w:after="100" w:afterAutospacing="1"/>
    </w:pPr>
    <w:rPr>
      <w:rFonts w:eastAsia="Times New Roman"/>
      <w:sz w:val="24"/>
    </w:rPr>
  </w:style>
  <w:style w:type="character" w:customStyle="1" w:styleId="blocktitleChar">
    <w:name w:val="block title Char"/>
    <w:link w:val="blocktitle0"/>
    <w:locked/>
    <w:rsid w:val="00FE2E1E"/>
    <w:rPr>
      <w:rFonts w:ascii="Calibri" w:eastAsia="Calibri" w:hAnsi="Calibri"/>
      <w:b/>
      <w:caps/>
      <w:sz w:val="28"/>
      <w:szCs w:val="28"/>
      <w:lang w:val="es-ES"/>
    </w:rPr>
  </w:style>
  <w:style w:type="paragraph" w:customStyle="1" w:styleId="Pa6">
    <w:name w:val="Pa6"/>
    <w:basedOn w:val="Normal"/>
    <w:next w:val="Normal"/>
    <w:uiPriority w:val="99"/>
    <w:qFormat/>
    <w:rsid w:val="00FE2E1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E2E1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E2E1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E2E1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E2E1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E2E1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E2E1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E2E1E"/>
    <w:rPr>
      <w:rFonts w:ascii="Georgia" w:eastAsia="SimSun" w:hAnsi="Georgia"/>
      <w:b/>
      <w:bCs/>
    </w:rPr>
  </w:style>
  <w:style w:type="paragraph" w:customStyle="1" w:styleId="summary">
    <w:name w:val="summary"/>
    <w:basedOn w:val="Normal"/>
    <w:uiPriority w:val="99"/>
    <w:qFormat/>
    <w:rsid w:val="00FE2E1E"/>
    <w:pPr>
      <w:spacing w:before="100" w:beforeAutospacing="1" w:after="100" w:afterAutospacing="1"/>
    </w:pPr>
    <w:rPr>
      <w:rFonts w:eastAsia="Times New Roman"/>
      <w:sz w:val="24"/>
    </w:rPr>
  </w:style>
  <w:style w:type="paragraph" w:customStyle="1" w:styleId="Caption2">
    <w:name w:val="Caption2"/>
    <w:basedOn w:val="Normal"/>
    <w:uiPriority w:val="99"/>
    <w:qFormat/>
    <w:rsid w:val="00FE2E1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E2E1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E2E1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FE2E1E"/>
    <w:pPr>
      <w:jc w:val="center"/>
    </w:pPr>
    <w:rPr>
      <w:rFonts w:ascii="Book Antiqua" w:eastAsia="Times New Roman" w:hAnsi="Book Antiqua"/>
      <w:b/>
      <w:sz w:val="28"/>
    </w:rPr>
  </w:style>
  <w:style w:type="paragraph" w:customStyle="1" w:styleId="Little">
    <w:name w:val="Little"/>
    <w:basedOn w:val="Normal"/>
    <w:next w:val="Normal"/>
    <w:link w:val="LittleChar"/>
    <w:qFormat/>
    <w:rsid w:val="00FE2E1E"/>
    <w:pPr>
      <w:ind w:left="288"/>
    </w:pPr>
    <w:rPr>
      <w:rFonts w:ascii="Garamond" w:eastAsia="Times New Roman" w:hAnsi="Garamond"/>
    </w:rPr>
  </w:style>
  <w:style w:type="paragraph" w:customStyle="1" w:styleId="AAAcard">
    <w:name w:val="AAAcard"/>
    <w:basedOn w:val="Normal"/>
    <w:uiPriority w:val="99"/>
    <w:qFormat/>
    <w:rsid w:val="00FE2E1E"/>
    <w:pPr>
      <w:ind w:left="288" w:right="288"/>
    </w:pPr>
    <w:rPr>
      <w:rFonts w:eastAsia="Times New Roman"/>
    </w:rPr>
  </w:style>
  <w:style w:type="paragraph" w:customStyle="1" w:styleId="Caption3">
    <w:name w:val="Caption3"/>
    <w:basedOn w:val="Normal"/>
    <w:uiPriority w:val="99"/>
    <w:qFormat/>
    <w:rsid w:val="00FE2E1E"/>
    <w:pPr>
      <w:spacing w:before="100" w:beforeAutospacing="1" w:after="100" w:afterAutospacing="1"/>
    </w:pPr>
    <w:rPr>
      <w:rFonts w:eastAsia="Times New Roman"/>
      <w:sz w:val="24"/>
    </w:rPr>
  </w:style>
  <w:style w:type="paragraph" w:customStyle="1" w:styleId="body-12-5">
    <w:name w:val="body-12-5"/>
    <w:basedOn w:val="Normal"/>
    <w:uiPriority w:val="99"/>
    <w:qFormat/>
    <w:rsid w:val="00FE2E1E"/>
    <w:pPr>
      <w:spacing w:before="100" w:beforeAutospacing="1" w:after="100" w:afterAutospacing="1"/>
    </w:pPr>
    <w:rPr>
      <w:rFonts w:eastAsia="Times New Roman"/>
      <w:sz w:val="24"/>
    </w:rPr>
  </w:style>
  <w:style w:type="paragraph" w:customStyle="1" w:styleId="infuse">
    <w:name w:val="infuse"/>
    <w:basedOn w:val="Normal"/>
    <w:uiPriority w:val="99"/>
    <w:qFormat/>
    <w:rsid w:val="00FE2E1E"/>
    <w:pPr>
      <w:spacing w:before="100" w:beforeAutospacing="1" w:after="100" w:afterAutospacing="1"/>
    </w:pPr>
    <w:rPr>
      <w:rFonts w:eastAsia="Times New Roman"/>
      <w:sz w:val="24"/>
    </w:rPr>
  </w:style>
  <w:style w:type="paragraph" w:customStyle="1" w:styleId="fontreg">
    <w:name w:val="font_reg"/>
    <w:basedOn w:val="Normal"/>
    <w:uiPriority w:val="99"/>
    <w:qFormat/>
    <w:rsid w:val="00FE2E1E"/>
    <w:pPr>
      <w:spacing w:before="100" w:beforeAutospacing="1" w:after="100" w:afterAutospacing="1"/>
    </w:pPr>
    <w:rPr>
      <w:rFonts w:eastAsia="Times New Roman"/>
      <w:sz w:val="24"/>
    </w:rPr>
  </w:style>
  <w:style w:type="paragraph" w:customStyle="1" w:styleId="CITEF3">
    <w:name w:val="CITE F3"/>
    <w:uiPriority w:val="99"/>
    <w:qFormat/>
    <w:rsid w:val="00FE2E1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E2E1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E2E1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E2E1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E2E1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E2E1E"/>
    <w:pPr>
      <w:ind w:left="144"/>
    </w:pPr>
    <w:rPr>
      <w:rFonts w:ascii="Cambria" w:eastAsia="Calibri" w:hAnsi="Cambria"/>
      <w:sz w:val="24"/>
    </w:rPr>
  </w:style>
  <w:style w:type="paragraph" w:customStyle="1" w:styleId="FreeFormA">
    <w:name w:val="Free Form A"/>
    <w:autoRedefine/>
    <w:uiPriority w:val="99"/>
    <w:qFormat/>
    <w:rsid w:val="00FE2E1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E2E1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FE2E1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E2E1E"/>
    <w:rPr>
      <w:rFonts w:ascii="Times New Roman" w:eastAsia="Times New Roman" w:hAnsi="Times New Roman" w:cs="Times New Roman"/>
      <w:sz w:val="10"/>
    </w:rPr>
  </w:style>
  <w:style w:type="paragraph" w:customStyle="1" w:styleId="subheader">
    <w:name w:val="subheader"/>
    <w:basedOn w:val="Normal"/>
    <w:uiPriority w:val="99"/>
    <w:qFormat/>
    <w:rsid w:val="00FE2E1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E2E1E"/>
    <w:pPr>
      <w:spacing w:before="100" w:beforeAutospacing="1" w:after="100" w:afterAutospacing="1"/>
    </w:pPr>
    <w:rPr>
      <w:rFonts w:eastAsia="Times New Roman"/>
      <w:sz w:val="24"/>
    </w:rPr>
  </w:style>
  <w:style w:type="paragraph" w:customStyle="1" w:styleId="more">
    <w:name w:val="more"/>
    <w:basedOn w:val="Normal"/>
    <w:uiPriority w:val="99"/>
    <w:qFormat/>
    <w:rsid w:val="00FE2E1E"/>
    <w:pPr>
      <w:spacing w:before="100" w:beforeAutospacing="1" w:after="100" w:afterAutospacing="1"/>
    </w:pPr>
    <w:rPr>
      <w:rFonts w:eastAsia="Times New Roman"/>
      <w:sz w:val="24"/>
    </w:rPr>
  </w:style>
  <w:style w:type="paragraph" w:customStyle="1" w:styleId="story">
    <w:name w:val="story"/>
    <w:basedOn w:val="Normal"/>
    <w:uiPriority w:val="99"/>
    <w:qFormat/>
    <w:rsid w:val="00FE2E1E"/>
    <w:pPr>
      <w:spacing w:before="100" w:beforeAutospacing="1" w:after="100" w:afterAutospacing="1"/>
    </w:pPr>
    <w:rPr>
      <w:rFonts w:eastAsia="Times New Roman"/>
      <w:sz w:val="24"/>
    </w:rPr>
  </w:style>
  <w:style w:type="paragraph" w:customStyle="1" w:styleId="H1numbered">
    <w:name w:val="H1 numbered"/>
    <w:basedOn w:val="Normal"/>
    <w:uiPriority w:val="99"/>
    <w:qFormat/>
    <w:rsid w:val="00FE2E1E"/>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E2E1E"/>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E2E1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E2E1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E2E1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E2E1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E2E1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E2E1E"/>
    <w:pPr>
      <w:widowControl w:val="0"/>
      <w:spacing w:after="63"/>
    </w:pPr>
    <w:rPr>
      <w:rFonts w:ascii="Arial" w:hAnsi="Arial"/>
      <w:color w:val="auto"/>
    </w:rPr>
  </w:style>
  <w:style w:type="paragraph" w:customStyle="1" w:styleId="CM35">
    <w:name w:val="CM35"/>
    <w:basedOn w:val="Default"/>
    <w:next w:val="Default"/>
    <w:uiPriority w:val="99"/>
    <w:qFormat/>
    <w:rsid w:val="00FE2E1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E2E1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E2E1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E2E1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E2E1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E2E1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FE2E1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E2E1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FE2E1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E2E1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E2E1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E2E1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E2E1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E2E1E"/>
    <w:rPr>
      <w:rFonts w:ascii="Georgia" w:hAnsi="Georgia"/>
      <w:lang w:val="x-none" w:eastAsia="x-none"/>
    </w:rPr>
  </w:style>
  <w:style w:type="character" w:customStyle="1" w:styleId="NormalFontChar">
    <w:name w:val="Normal Font Char"/>
    <w:link w:val="NormalFont"/>
    <w:locked/>
    <w:rsid w:val="00FE2E1E"/>
    <w:rPr>
      <w:rFonts w:ascii="Times New Roman" w:eastAsia="Times New Roman" w:hAnsi="Times New Roman" w:cs="Times New Roman"/>
      <w:sz w:val="20"/>
      <w:szCs w:val="20"/>
    </w:rPr>
  </w:style>
  <w:style w:type="paragraph" w:customStyle="1" w:styleId="NormalFont">
    <w:name w:val="Normal Font"/>
    <w:link w:val="NormalFontChar"/>
    <w:qFormat/>
    <w:rsid w:val="00FE2E1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E2E1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E2E1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E2E1E"/>
    <w:rPr>
      <w:u w:val="single"/>
      <w:lang w:val="x-none" w:eastAsia="x-none"/>
    </w:rPr>
  </w:style>
  <w:style w:type="character" w:customStyle="1" w:styleId="StyleNormalFont11ptBoldUnderlineChar">
    <w:name w:val="Style Normal Font + 11 pt Bold Underline Char"/>
    <w:link w:val="StyleNormalFont11ptBoldUnderline"/>
    <w:locked/>
    <w:rsid w:val="00FE2E1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E2E1E"/>
    <w:rPr>
      <w:b/>
      <w:bCs/>
      <w:u w:val="single"/>
      <w:lang w:val="x-none" w:eastAsia="x-none"/>
    </w:rPr>
  </w:style>
  <w:style w:type="paragraph" w:customStyle="1" w:styleId="Smallfont0">
    <w:name w:val="Smallfont"/>
    <w:basedOn w:val="Normal"/>
    <w:uiPriority w:val="99"/>
    <w:qFormat/>
    <w:rsid w:val="00FE2E1E"/>
    <w:rPr>
      <w:rFonts w:eastAsia="Times New Roman"/>
      <w:sz w:val="15"/>
    </w:rPr>
  </w:style>
  <w:style w:type="paragraph" w:customStyle="1" w:styleId="formatvorlage2">
    <w:name w:val="formatvorlage2"/>
    <w:basedOn w:val="Normal"/>
    <w:uiPriority w:val="99"/>
    <w:qFormat/>
    <w:rsid w:val="00FE2E1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E2E1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E2E1E"/>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FE2E1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E2E1E"/>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FE2E1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E2E1E"/>
    <w:pPr>
      <w:ind w:left="144"/>
    </w:pPr>
    <w:rPr>
      <w:rFonts w:ascii="Georgia" w:eastAsia="Times New Roman" w:hAnsi="Georgia"/>
      <w:lang w:val="x-none" w:eastAsia="x-none"/>
    </w:rPr>
  </w:style>
  <w:style w:type="paragraph" w:customStyle="1" w:styleId="deck">
    <w:name w:val="deck"/>
    <w:basedOn w:val="Normal"/>
    <w:uiPriority w:val="99"/>
    <w:qFormat/>
    <w:rsid w:val="00FE2E1E"/>
    <w:pPr>
      <w:spacing w:before="100" w:beforeAutospacing="1" w:after="100" w:afterAutospacing="1"/>
    </w:pPr>
    <w:rPr>
      <w:rFonts w:eastAsia="Times New Roman"/>
      <w:sz w:val="24"/>
    </w:rPr>
  </w:style>
  <w:style w:type="paragraph" w:customStyle="1" w:styleId="i1">
    <w:name w:val="i1"/>
    <w:basedOn w:val="Normal"/>
    <w:uiPriority w:val="99"/>
    <w:qFormat/>
    <w:rsid w:val="00FE2E1E"/>
    <w:pPr>
      <w:spacing w:before="100" w:beforeAutospacing="1" w:after="100" w:afterAutospacing="1"/>
    </w:pPr>
    <w:rPr>
      <w:rFonts w:eastAsia="Times New Roman"/>
      <w:sz w:val="24"/>
    </w:rPr>
  </w:style>
  <w:style w:type="paragraph" w:customStyle="1" w:styleId="question">
    <w:name w:val="question"/>
    <w:basedOn w:val="Normal"/>
    <w:uiPriority w:val="99"/>
    <w:qFormat/>
    <w:rsid w:val="00FE2E1E"/>
    <w:pPr>
      <w:spacing w:before="100" w:beforeAutospacing="1" w:after="100" w:afterAutospacing="1"/>
    </w:pPr>
    <w:rPr>
      <w:rFonts w:eastAsia="Times New Roman"/>
      <w:sz w:val="24"/>
    </w:rPr>
  </w:style>
  <w:style w:type="paragraph" w:customStyle="1" w:styleId="bodycopy">
    <w:name w:val="bodycopy"/>
    <w:basedOn w:val="Normal"/>
    <w:uiPriority w:val="99"/>
    <w:qFormat/>
    <w:rsid w:val="00FE2E1E"/>
    <w:pPr>
      <w:spacing w:before="100" w:beforeAutospacing="1" w:after="100" w:afterAutospacing="1"/>
    </w:pPr>
    <w:rPr>
      <w:rFonts w:eastAsia="Times New Roman"/>
      <w:sz w:val="24"/>
    </w:rPr>
  </w:style>
  <w:style w:type="paragraph" w:customStyle="1" w:styleId="Fifth">
    <w:name w:val="Fifth"/>
    <w:basedOn w:val="Normal"/>
    <w:link w:val="FifthChar"/>
    <w:qFormat/>
    <w:rsid w:val="00FE2E1E"/>
    <w:rPr>
      <w:rFonts w:eastAsia="Calibri"/>
    </w:rPr>
  </w:style>
  <w:style w:type="paragraph" w:customStyle="1" w:styleId="NoteLevel22">
    <w:name w:val="Note Level 22"/>
    <w:basedOn w:val="Normal"/>
    <w:next w:val="Normal"/>
    <w:uiPriority w:val="99"/>
    <w:qFormat/>
    <w:rsid w:val="00FE2E1E"/>
    <w:pPr>
      <w:keepNext/>
      <w:ind w:left="288" w:right="288"/>
    </w:pPr>
    <w:rPr>
      <w:rFonts w:eastAsia="MS Gothic"/>
      <w:szCs w:val="20"/>
    </w:rPr>
  </w:style>
  <w:style w:type="paragraph" w:customStyle="1" w:styleId="wp-caption-text">
    <w:name w:val="wp-caption-text"/>
    <w:basedOn w:val="Normal"/>
    <w:qFormat/>
    <w:rsid w:val="00FE2E1E"/>
    <w:pPr>
      <w:spacing w:before="100" w:beforeAutospacing="1" w:after="100" w:afterAutospacing="1"/>
    </w:pPr>
    <w:rPr>
      <w:rFonts w:eastAsia="Times New Roman"/>
      <w:sz w:val="24"/>
    </w:rPr>
  </w:style>
  <w:style w:type="paragraph" w:customStyle="1" w:styleId="svarticle">
    <w:name w:val="svarticle"/>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FE2E1E"/>
    <w:pPr>
      <w:spacing w:before="100" w:beforeAutospacing="1" w:after="100" w:afterAutospacing="1"/>
    </w:pPr>
  </w:style>
  <w:style w:type="paragraph" w:customStyle="1" w:styleId="description">
    <w:name w:val="description"/>
    <w:basedOn w:val="Normal"/>
    <w:uiPriority w:val="99"/>
    <w:qFormat/>
    <w:rsid w:val="00FE2E1E"/>
    <w:pPr>
      <w:spacing w:before="100" w:beforeAutospacing="1" w:after="100" w:afterAutospacing="1"/>
    </w:pPr>
  </w:style>
  <w:style w:type="paragraph" w:customStyle="1" w:styleId="graf">
    <w:name w:val="graf"/>
    <w:basedOn w:val="Normal"/>
    <w:uiPriority w:val="99"/>
    <w:qFormat/>
    <w:rsid w:val="00FE2E1E"/>
    <w:pPr>
      <w:spacing w:before="100" w:beforeAutospacing="1" w:after="100" w:afterAutospacing="1"/>
    </w:pPr>
  </w:style>
  <w:style w:type="paragraph" w:customStyle="1" w:styleId="column">
    <w:name w:val="column"/>
    <w:basedOn w:val="Normal"/>
    <w:uiPriority w:val="99"/>
    <w:qFormat/>
    <w:rsid w:val="00FE2E1E"/>
    <w:pPr>
      <w:spacing w:before="100" w:beforeAutospacing="1" w:after="100" w:afterAutospacing="1"/>
    </w:pPr>
  </w:style>
  <w:style w:type="paragraph" w:customStyle="1" w:styleId="recirc-container">
    <w:name w:val="recirc-container"/>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E2E1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FE2E1E"/>
    <w:rPr>
      <w:rFonts w:ascii="Georgia" w:hAnsi="Georgia" w:hint="default"/>
      <w:i/>
      <w:iCs/>
      <w:color w:val="808080"/>
    </w:rPr>
  </w:style>
  <w:style w:type="character" w:customStyle="1" w:styleId="cardchar00">
    <w:name w:val="cardchar0"/>
    <w:basedOn w:val="DefaultParagraphFont"/>
    <w:rsid w:val="00FE2E1E"/>
  </w:style>
  <w:style w:type="character" w:customStyle="1" w:styleId="UnderlineNon-bold">
    <w:name w:val="Underline Non - bold"/>
    <w:rsid w:val="00FE2E1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E2E1E"/>
  </w:style>
  <w:style w:type="character" w:customStyle="1" w:styleId="StyleHeading4UnderlinedsmalltextGaramondChar">
    <w:name w:val="Style Heading 4Underlinedsmall text + Garamond Char"/>
    <w:link w:val="StyleHeading4UnderlinedsmalltextGaramond"/>
    <w:locked/>
    <w:rsid w:val="00FE2E1E"/>
    <w:rPr>
      <w:rFonts w:ascii="Calibri" w:hAnsi="Calibri"/>
    </w:rPr>
  </w:style>
  <w:style w:type="character" w:customStyle="1" w:styleId="Heading5Char2">
    <w:name w:val="Heading 5 Char2"/>
    <w:rsid w:val="00FE2E1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E2E1E"/>
    <w:rPr>
      <w:rFonts w:ascii="Arial" w:hAnsi="Arial" w:cs="Arial"/>
      <w:vanish/>
      <w:sz w:val="16"/>
      <w:szCs w:val="16"/>
    </w:rPr>
  </w:style>
  <w:style w:type="paragraph" w:styleId="z-TopofForm">
    <w:name w:val="HTML Top of Form"/>
    <w:basedOn w:val="Normal"/>
    <w:next w:val="Normal"/>
    <w:link w:val="z-TopofFormChar"/>
    <w:hidden/>
    <w:uiPriority w:val="99"/>
    <w:unhideWhenUsed/>
    <w:rsid w:val="00FE2E1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E2E1E"/>
    <w:rPr>
      <w:rFonts w:ascii="Arial" w:hAnsi="Arial" w:cs="Arial"/>
      <w:vanish/>
      <w:sz w:val="16"/>
      <w:szCs w:val="16"/>
    </w:rPr>
  </w:style>
  <w:style w:type="character" w:customStyle="1" w:styleId="z-BottomofFormChar">
    <w:name w:val="z-Bottom of Form Char"/>
    <w:basedOn w:val="DefaultParagraphFont"/>
    <w:link w:val="z-BottomofForm"/>
    <w:uiPriority w:val="99"/>
    <w:rsid w:val="00FE2E1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E2E1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E2E1E"/>
    <w:rPr>
      <w:rFonts w:ascii="Arial" w:hAnsi="Arial" w:cs="Arial"/>
      <w:vanish/>
      <w:sz w:val="16"/>
      <w:szCs w:val="16"/>
    </w:rPr>
  </w:style>
  <w:style w:type="character" w:customStyle="1" w:styleId="Style2CharChar">
    <w:name w:val="Style2 Char Char"/>
    <w:rsid w:val="00FE2E1E"/>
    <w:rPr>
      <w:u w:val="thick"/>
      <w:lang w:val="en-US" w:eastAsia="en-US" w:bidi="ar-SA"/>
    </w:rPr>
  </w:style>
  <w:style w:type="character" w:customStyle="1" w:styleId="authordate1">
    <w:name w:val="authordate"/>
    <w:rsid w:val="00FE2E1E"/>
  </w:style>
  <w:style w:type="character" w:customStyle="1" w:styleId="underline0">
    <w:name w:val="%underline"/>
    <w:rsid w:val="00FE2E1E"/>
    <w:rPr>
      <w:rFonts w:ascii="Times New Roman" w:hAnsi="Times New Roman" w:cs="Times New Roman" w:hint="default"/>
      <w:strike w:val="0"/>
      <w:dstrike w:val="0"/>
      <w:sz w:val="16"/>
      <w:u w:val="none"/>
      <w:effect w:val="none"/>
    </w:rPr>
  </w:style>
  <w:style w:type="character" w:customStyle="1" w:styleId="AUNDERLINE0">
    <w:name w:val="AUNDERLINE"/>
    <w:qFormat/>
    <w:rsid w:val="00FE2E1E"/>
    <w:rPr>
      <w:rFonts w:ascii="Times New Roman" w:hAnsi="Times New Roman" w:cs="Times New Roman" w:hint="default"/>
      <w:sz w:val="20"/>
      <w:u w:val="single"/>
    </w:rPr>
  </w:style>
  <w:style w:type="character" w:customStyle="1" w:styleId="UnderlinedCharChar">
    <w:name w:val="Underlined Char Char"/>
    <w:rsid w:val="00FE2E1E"/>
    <w:rPr>
      <w:rFonts w:ascii="Garamond" w:hAnsi="Garamond" w:hint="default"/>
      <w:szCs w:val="28"/>
      <w:u w:val="single"/>
      <w:lang w:val="en-US" w:eastAsia="en-US" w:bidi="ar-SA"/>
    </w:rPr>
  </w:style>
  <w:style w:type="character" w:customStyle="1" w:styleId="slug-doi">
    <w:name w:val="slug-doi"/>
    <w:basedOn w:val="DefaultParagraphFont"/>
    <w:rsid w:val="00FE2E1E"/>
  </w:style>
  <w:style w:type="character" w:customStyle="1" w:styleId="af">
    <w:name w:val="af"/>
    <w:basedOn w:val="DefaultParagraphFont"/>
    <w:rsid w:val="00FE2E1E"/>
  </w:style>
  <w:style w:type="character" w:customStyle="1" w:styleId="ab">
    <w:name w:val="ab"/>
    <w:basedOn w:val="DefaultParagraphFont"/>
    <w:rsid w:val="00FE2E1E"/>
  </w:style>
  <w:style w:type="character" w:customStyle="1" w:styleId="em">
    <w:name w:val="em"/>
    <w:basedOn w:val="DefaultParagraphFont"/>
    <w:rsid w:val="00FE2E1E"/>
  </w:style>
  <w:style w:type="character" w:customStyle="1" w:styleId="au">
    <w:name w:val="au"/>
    <w:basedOn w:val="DefaultParagraphFont"/>
    <w:rsid w:val="00FE2E1E"/>
  </w:style>
  <w:style w:type="character" w:customStyle="1" w:styleId="ti">
    <w:name w:val="ti"/>
    <w:basedOn w:val="DefaultParagraphFont"/>
    <w:rsid w:val="00FE2E1E"/>
  </w:style>
  <w:style w:type="character" w:customStyle="1" w:styleId="subheadblue">
    <w:name w:val="subhead_blue"/>
    <w:basedOn w:val="DefaultParagraphFont"/>
    <w:rsid w:val="00FE2E1E"/>
  </w:style>
  <w:style w:type="character" w:customStyle="1" w:styleId="affiliation">
    <w:name w:val="affiliation"/>
    <w:basedOn w:val="DefaultParagraphFont"/>
    <w:rsid w:val="00FE2E1E"/>
  </w:style>
  <w:style w:type="character" w:customStyle="1" w:styleId="slug-doi-wrapper">
    <w:name w:val="slug-doi-wrapper"/>
    <w:basedOn w:val="DefaultParagraphFont"/>
    <w:rsid w:val="00FE2E1E"/>
  </w:style>
  <w:style w:type="character" w:customStyle="1" w:styleId="slug-metadata-noteahead-of-print">
    <w:name w:val="slug-metadata-note ahead-of-print"/>
    <w:basedOn w:val="DefaultParagraphFont"/>
    <w:rsid w:val="00FE2E1E"/>
  </w:style>
  <w:style w:type="character" w:customStyle="1" w:styleId="slug-ahead-of-print-date">
    <w:name w:val="slug-ahead-of-print-date"/>
    <w:basedOn w:val="DefaultParagraphFont"/>
    <w:rsid w:val="00FE2E1E"/>
  </w:style>
  <w:style w:type="character" w:customStyle="1" w:styleId="medium-bold">
    <w:name w:val="medium-bold"/>
    <w:basedOn w:val="DefaultParagraphFont"/>
    <w:rsid w:val="00FE2E1E"/>
  </w:style>
  <w:style w:type="character" w:customStyle="1" w:styleId="updated-short-citation">
    <w:name w:val="updated-short-citation"/>
    <w:basedOn w:val="DefaultParagraphFont"/>
    <w:rsid w:val="00FE2E1E"/>
  </w:style>
  <w:style w:type="character" w:customStyle="1" w:styleId="goohl0">
    <w:name w:val="goohl0"/>
    <w:basedOn w:val="DefaultParagraphFont"/>
    <w:rsid w:val="00FE2E1E"/>
  </w:style>
  <w:style w:type="character" w:customStyle="1" w:styleId="CharChar6">
    <w:name w:val="Char Char6"/>
    <w:rsid w:val="00FE2E1E"/>
    <w:rPr>
      <w:rFonts w:ascii="Arial" w:hAnsi="Arial" w:cs="Arial" w:hint="default"/>
      <w:bCs/>
      <w:sz w:val="16"/>
      <w:szCs w:val="26"/>
      <w:lang w:val="en-US" w:eastAsia="en-US" w:bidi="ar-SA"/>
    </w:rPr>
  </w:style>
  <w:style w:type="character" w:customStyle="1" w:styleId="TagCharChar1">
    <w:name w:val="Tag Char Char1"/>
    <w:rsid w:val="00FE2E1E"/>
    <w:rPr>
      <w:b/>
      <w:bCs w:val="0"/>
      <w:sz w:val="24"/>
      <w:szCs w:val="24"/>
      <w:lang w:val="en-US" w:eastAsia="en-US" w:bidi="ar-SA"/>
    </w:rPr>
  </w:style>
  <w:style w:type="character" w:customStyle="1" w:styleId="12TimesNewRoman">
    <w:name w:val="12 Times New Roman"/>
    <w:rsid w:val="00FE2E1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E2E1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E2E1E"/>
    <w:rPr>
      <w:rFonts w:ascii="Times New Roman" w:hAnsi="Times New Roman" w:cs="Times New Roman" w:hint="default"/>
      <w:strike w:val="0"/>
      <w:dstrike w:val="0"/>
      <w:sz w:val="14"/>
      <w:u w:val="none"/>
      <w:effect w:val="none"/>
    </w:rPr>
  </w:style>
  <w:style w:type="character" w:customStyle="1" w:styleId="F8-UnderlineBold">
    <w:name w:val="F8 - Underline/Bold"/>
    <w:rsid w:val="00FE2E1E"/>
    <w:rPr>
      <w:rFonts w:ascii="Times New Roman" w:hAnsi="Times New Roman" w:cs="Times New Roman" w:hint="default"/>
      <w:b/>
      <w:bCs w:val="0"/>
      <w:sz w:val="20"/>
      <w:u w:val="single"/>
    </w:rPr>
  </w:style>
  <w:style w:type="character" w:customStyle="1" w:styleId="F7-SmallFont">
    <w:name w:val="F7 - Small Font"/>
    <w:rsid w:val="00FE2E1E"/>
    <w:rPr>
      <w:rFonts w:ascii="Times New Roman" w:hAnsi="Times New Roman" w:cs="Times New Roman" w:hint="default"/>
      <w:sz w:val="14"/>
    </w:rPr>
  </w:style>
  <w:style w:type="character" w:customStyle="1" w:styleId="Brief-Bold">
    <w:name w:val="Brief - Bold"/>
    <w:rsid w:val="00FE2E1E"/>
    <w:rPr>
      <w:rFonts w:ascii="Times New Roman" w:hAnsi="Times New Roman" w:cs="Times New Roman" w:hint="default"/>
      <w:b/>
      <w:bCs w:val="0"/>
    </w:rPr>
  </w:style>
  <w:style w:type="character" w:customStyle="1" w:styleId="Card-Underline">
    <w:name w:val="Card - Underline"/>
    <w:rsid w:val="00FE2E1E"/>
    <w:rPr>
      <w:rFonts w:ascii="Times New Roman" w:hAnsi="Times New Roman" w:cs="Times New Roman" w:hint="default"/>
      <w:u w:val="single"/>
    </w:rPr>
  </w:style>
  <w:style w:type="character" w:customStyle="1" w:styleId="beriefunderline">
    <w:name w:val="berief = underline"/>
    <w:rsid w:val="00FE2E1E"/>
    <w:rPr>
      <w:rFonts w:ascii="Times New Roman" w:eastAsia="Times New Roman" w:hAnsi="Times New Roman" w:cs="Times New Roman" w:hint="default"/>
      <w:sz w:val="20"/>
      <w:u w:val="single"/>
    </w:rPr>
  </w:style>
  <w:style w:type="character" w:customStyle="1" w:styleId="BoldText10pt">
    <w:name w:val="Bold Text 10 pt"/>
    <w:rsid w:val="00FE2E1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FE2E1E"/>
    <w:rPr>
      <w:i/>
      <w:iCs w:val="0"/>
    </w:rPr>
  </w:style>
  <w:style w:type="character" w:customStyle="1" w:styleId="eoeaheader">
    <w:name w:val="eoea_header"/>
    <w:basedOn w:val="DefaultParagraphFont"/>
    <w:rsid w:val="00FE2E1E"/>
  </w:style>
  <w:style w:type="character" w:customStyle="1" w:styleId="SC4208902">
    <w:name w:val="SC.4.208902"/>
    <w:rsid w:val="00FE2E1E"/>
    <w:rPr>
      <w:rFonts w:ascii="Century" w:hAnsi="Century" w:cs="Century" w:hint="default"/>
      <w:color w:val="000000"/>
      <w:sz w:val="22"/>
      <w:szCs w:val="22"/>
    </w:rPr>
  </w:style>
  <w:style w:type="character" w:customStyle="1" w:styleId="SC4208915">
    <w:name w:val="SC.4.208915"/>
    <w:rsid w:val="00FE2E1E"/>
    <w:rPr>
      <w:rFonts w:ascii="Century" w:hAnsi="Century" w:cs="Century" w:hint="default"/>
      <w:color w:val="000000"/>
      <w:sz w:val="13"/>
      <w:szCs w:val="13"/>
    </w:rPr>
  </w:style>
  <w:style w:type="character" w:customStyle="1" w:styleId="SC273764">
    <w:name w:val="SC.2.73764"/>
    <w:rsid w:val="00FE2E1E"/>
    <w:rPr>
      <w:rFonts w:ascii="Century" w:hAnsi="Century" w:cs="Century" w:hint="default"/>
      <w:color w:val="000000"/>
      <w:sz w:val="72"/>
      <w:szCs w:val="72"/>
    </w:rPr>
  </w:style>
  <w:style w:type="character" w:customStyle="1" w:styleId="SC273779">
    <w:name w:val="SC.2.73779"/>
    <w:rsid w:val="00FE2E1E"/>
    <w:rPr>
      <w:rFonts w:ascii="Century" w:hAnsi="Century" w:cs="Century" w:hint="default"/>
      <w:color w:val="000000"/>
      <w:sz w:val="40"/>
      <w:szCs w:val="40"/>
    </w:rPr>
  </w:style>
  <w:style w:type="character" w:customStyle="1" w:styleId="SC273763">
    <w:name w:val="SC.2.73763"/>
    <w:rsid w:val="00FE2E1E"/>
    <w:rPr>
      <w:rFonts w:ascii="Century" w:hAnsi="Century" w:cs="Century" w:hint="default"/>
      <w:b/>
      <w:bCs/>
      <w:color w:val="000000"/>
    </w:rPr>
  </w:style>
  <w:style w:type="character" w:customStyle="1" w:styleId="SC4208910">
    <w:name w:val="SC.4.208910"/>
    <w:rsid w:val="00FE2E1E"/>
    <w:rPr>
      <w:rFonts w:ascii="Century" w:hAnsi="Century" w:cs="Century" w:hint="default"/>
      <w:color w:val="000000"/>
      <w:sz w:val="28"/>
      <w:szCs w:val="28"/>
    </w:rPr>
  </w:style>
  <w:style w:type="character" w:customStyle="1" w:styleId="SC4208911">
    <w:name w:val="SC.4.208911"/>
    <w:rsid w:val="00FE2E1E"/>
    <w:rPr>
      <w:rFonts w:ascii="Century" w:hAnsi="Century" w:cs="Century" w:hint="default"/>
      <w:color w:val="000000"/>
    </w:rPr>
  </w:style>
  <w:style w:type="character" w:customStyle="1" w:styleId="articlesubtitle">
    <w:name w:val="article_sub_title"/>
    <w:basedOn w:val="DefaultParagraphFont"/>
    <w:rsid w:val="00FE2E1E"/>
  </w:style>
  <w:style w:type="character" w:customStyle="1" w:styleId="newsdate2">
    <w:name w:val="news_date2"/>
    <w:basedOn w:val="DefaultParagraphFont"/>
    <w:rsid w:val="00FE2E1E"/>
  </w:style>
  <w:style w:type="character" w:customStyle="1" w:styleId="readarticleheader">
    <w:name w:val="readarticleheader"/>
    <w:basedOn w:val="DefaultParagraphFont"/>
    <w:rsid w:val="00FE2E1E"/>
  </w:style>
  <w:style w:type="character" w:customStyle="1" w:styleId="UnderlineChar20">
    <w:name w:val="Underline Char2"/>
    <w:rsid w:val="00FE2E1E"/>
    <w:rPr>
      <w:rFonts w:ascii="Trebuchet MS" w:hAnsi="Trebuchet MS" w:hint="default"/>
      <w:u w:val="thick"/>
      <w:lang w:val="en-US" w:eastAsia="zh-CN" w:bidi="ar-SA"/>
    </w:rPr>
  </w:style>
  <w:style w:type="character" w:customStyle="1" w:styleId="BoldUnderliningChar">
    <w:name w:val="Bold Underlining Char"/>
    <w:rsid w:val="00FE2E1E"/>
    <w:rPr>
      <w:rFonts w:ascii="Arial Narrow" w:eastAsia="Times New Roman" w:hAnsi="Arial Narrow" w:hint="default"/>
      <w:b/>
      <w:bCs w:val="0"/>
      <w:szCs w:val="24"/>
      <w:u w:val="single"/>
      <w:lang w:val="en-GB" w:eastAsia="en-US" w:bidi="ar-SA"/>
    </w:rPr>
  </w:style>
  <w:style w:type="character" w:customStyle="1" w:styleId="medium-normal1">
    <w:name w:val="medium-normal1"/>
    <w:rsid w:val="00FE2E1E"/>
    <w:rPr>
      <w:rFonts w:ascii="Arial" w:hAnsi="Arial" w:cs="Arial" w:hint="default"/>
      <w:b w:val="0"/>
      <w:bCs w:val="0"/>
      <w:i w:val="0"/>
      <w:iCs w:val="0"/>
      <w:sz w:val="20"/>
      <w:szCs w:val="20"/>
    </w:rPr>
  </w:style>
  <w:style w:type="character" w:customStyle="1" w:styleId="UnderlinedCardChar0">
    <w:name w:val="Underlined Card Char"/>
    <w:rsid w:val="00FE2E1E"/>
    <w:rPr>
      <w:rFonts w:ascii="Palatino Linotype" w:hAnsi="Palatino Linotype" w:hint="default"/>
      <w:u w:val="single"/>
      <w:lang w:val="en-US" w:eastAsia="en-US" w:bidi="ar-SA"/>
    </w:rPr>
  </w:style>
  <w:style w:type="character" w:customStyle="1" w:styleId="char">
    <w:name w:val="char"/>
    <w:basedOn w:val="DefaultParagraphFont"/>
    <w:rsid w:val="00FE2E1E"/>
  </w:style>
  <w:style w:type="character" w:customStyle="1" w:styleId="UnderlineCharCharCharCharCharChar">
    <w:name w:val="Underline Char Char Char Char Char Char"/>
    <w:rsid w:val="00FE2E1E"/>
    <w:rPr>
      <w:rFonts w:ascii="Arial Narrow" w:hAnsi="Arial Narrow" w:hint="default"/>
      <w:szCs w:val="24"/>
      <w:u w:val="single"/>
      <w:lang w:val="en-US" w:eastAsia="en-US" w:bidi="ar-SA"/>
    </w:rPr>
  </w:style>
  <w:style w:type="character" w:customStyle="1" w:styleId="klink">
    <w:name w:val="klink"/>
    <w:basedOn w:val="DefaultParagraphFont"/>
    <w:rsid w:val="00FE2E1E"/>
  </w:style>
  <w:style w:type="character" w:customStyle="1" w:styleId="date10">
    <w:name w:val="date1"/>
    <w:basedOn w:val="DefaultParagraphFont"/>
    <w:rsid w:val="00FE2E1E"/>
  </w:style>
  <w:style w:type="character" w:customStyle="1" w:styleId="bolding1">
    <w:name w:val="bolding1"/>
    <w:rsid w:val="00FE2E1E"/>
    <w:rPr>
      <w:b/>
      <w:bCs/>
    </w:rPr>
  </w:style>
  <w:style w:type="character" w:customStyle="1" w:styleId="bookoptions1">
    <w:name w:val="book_options1"/>
    <w:rsid w:val="00FE2E1E"/>
    <w:rPr>
      <w:b/>
      <w:bCs/>
      <w:color w:val="333366"/>
    </w:rPr>
  </w:style>
  <w:style w:type="character" w:customStyle="1" w:styleId="descriptionblock">
    <w:name w:val="description block"/>
    <w:basedOn w:val="DefaultParagraphFont"/>
    <w:rsid w:val="00FE2E1E"/>
  </w:style>
  <w:style w:type="character" w:customStyle="1" w:styleId="detailsboxblock">
    <w:name w:val="detailsbox block"/>
    <w:basedOn w:val="DefaultParagraphFont"/>
    <w:rsid w:val="00FE2E1E"/>
  </w:style>
  <w:style w:type="character" w:customStyle="1" w:styleId="Char3">
    <w:name w:val="Char3"/>
    <w:rsid w:val="00FE2E1E"/>
    <w:rPr>
      <w:rFonts w:ascii="Arial" w:hAnsi="Arial" w:cs="Arial" w:hint="default"/>
      <w:bCs/>
      <w:u w:val="thick"/>
      <w:lang w:val="en-US" w:eastAsia="en-US" w:bidi="ar-SA"/>
    </w:rPr>
  </w:style>
  <w:style w:type="character" w:customStyle="1" w:styleId="texto11">
    <w:name w:val="texto11"/>
    <w:rsid w:val="00FE2E1E"/>
    <w:rPr>
      <w:rFonts w:ascii="Arial" w:hAnsi="Arial" w:cs="Arial" w:hint="default"/>
      <w:b w:val="0"/>
      <w:bCs w:val="0"/>
      <w:i w:val="0"/>
      <w:iCs w:val="0"/>
      <w:caps w:val="0"/>
      <w:color w:val="000000"/>
      <w:sz w:val="26"/>
      <w:szCs w:val="26"/>
    </w:rPr>
  </w:style>
  <w:style w:type="character" w:customStyle="1" w:styleId="CardTagChar">
    <w:name w:val="Card Tag Char"/>
    <w:rsid w:val="00FE2E1E"/>
    <w:rPr>
      <w:rFonts w:ascii="Arial Narrow" w:hAnsi="Arial Narrow" w:hint="default"/>
      <w:b/>
      <w:bCs w:val="0"/>
      <w:sz w:val="24"/>
      <w:szCs w:val="24"/>
      <w:lang w:val="en-US" w:eastAsia="en-US" w:bidi="ar-SA"/>
    </w:rPr>
  </w:style>
  <w:style w:type="character" w:customStyle="1" w:styleId="DebateCiteCharCharChar">
    <w:name w:val="Debate Cite Char Char Char"/>
    <w:rsid w:val="00FE2E1E"/>
    <w:rPr>
      <w:b/>
      <w:bCs w:val="0"/>
      <w:sz w:val="32"/>
      <w:szCs w:val="32"/>
      <w:lang w:val="en-US" w:eastAsia="en-US" w:bidi="ar-SA"/>
    </w:rPr>
  </w:style>
  <w:style w:type="character" w:customStyle="1" w:styleId="TagChar3">
    <w:name w:val="Tag Char3"/>
    <w:rsid w:val="00FE2E1E"/>
    <w:rPr>
      <w:rFonts w:ascii="Palatino Linotype" w:hAnsi="Palatino Linotype" w:hint="default"/>
      <w:b/>
      <w:bCs w:val="0"/>
      <w:sz w:val="24"/>
      <w:szCs w:val="24"/>
      <w:lang w:val="en-US" w:eastAsia="en-US" w:bidi="ar-SA"/>
    </w:rPr>
  </w:style>
  <w:style w:type="character" w:customStyle="1" w:styleId="TagandCiteChar">
    <w:name w:val="Tag and Cite Char"/>
    <w:rsid w:val="00FE2E1E"/>
    <w:rPr>
      <w:color w:val="333333"/>
      <w:sz w:val="22"/>
      <w:szCs w:val="22"/>
      <w:lang w:val="en-US" w:eastAsia="en-US" w:bidi="ar-SA"/>
    </w:rPr>
  </w:style>
  <w:style w:type="character" w:customStyle="1" w:styleId="Style10ptBold">
    <w:name w:val="Style 10 pt Bold"/>
    <w:rsid w:val="00FE2E1E"/>
    <w:rPr>
      <w:b/>
      <w:bCs/>
      <w:sz w:val="20"/>
    </w:rPr>
  </w:style>
  <w:style w:type="character" w:customStyle="1" w:styleId="text9">
    <w:name w:val="text9"/>
    <w:basedOn w:val="DefaultParagraphFont"/>
    <w:rsid w:val="00FE2E1E"/>
  </w:style>
  <w:style w:type="character" w:customStyle="1" w:styleId="text21">
    <w:name w:val="text21"/>
    <w:basedOn w:val="DefaultParagraphFont"/>
    <w:rsid w:val="00FE2E1E"/>
  </w:style>
  <w:style w:type="character" w:customStyle="1" w:styleId="text19">
    <w:name w:val="text19"/>
    <w:basedOn w:val="DefaultParagraphFont"/>
    <w:rsid w:val="00FE2E1E"/>
  </w:style>
  <w:style w:type="character" w:customStyle="1" w:styleId="term2">
    <w:name w:val="term2"/>
    <w:rsid w:val="00FE2E1E"/>
    <w:rPr>
      <w:b/>
      <w:bCs/>
    </w:rPr>
  </w:style>
  <w:style w:type="character" w:customStyle="1" w:styleId="pmterms12">
    <w:name w:val="pmterms12"/>
    <w:rsid w:val="00FE2E1E"/>
    <w:rPr>
      <w:b/>
      <w:bCs/>
      <w:i w:val="0"/>
      <w:iCs w:val="0"/>
      <w:color w:val="000000"/>
    </w:rPr>
  </w:style>
  <w:style w:type="character" w:customStyle="1" w:styleId="ToReadChar">
    <w:name w:val="To Read Char"/>
    <w:rsid w:val="00FE2E1E"/>
    <w:rPr>
      <w:rFonts w:ascii="Verdana" w:hAnsi="Verdana" w:hint="default"/>
      <w:b/>
      <w:bCs w:val="0"/>
      <w:szCs w:val="24"/>
      <w:u w:val="single"/>
      <w:lang w:val="en-US" w:eastAsia="en-US" w:bidi="ar-SA"/>
    </w:rPr>
  </w:style>
  <w:style w:type="character" w:customStyle="1" w:styleId="ToReadCharChar">
    <w:name w:val="To Read Char Char"/>
    <w:rsid w:val="00FE2E1E"/>
    <w:rPr>
      <w:rFonts w:ascii="Verdana" w:hAnsi="Verdana" w:hint="default"/>
      <w:b/>
      <w:bCs w:val="0"/>
      <w:szCs w:val="24"/>
      <w:u w:val="single"/>
      <w:lang w:val="en-US" w:eastAsia="en-US" w:bidi="ar-SA"/>
    </w:rPr>
  </w:style>
  <w:style w:type="character" w:customStyle="1" w:styleId="bio">
    <w:name w:val="bio"/>
    <w:basedOn w:val="DefaultParagraphFont"/>
    <w:rsid w:val="00FE2E1E"/>
  </w:style>
  <w:style w:type="character" w:customStyle="1" w:styleId="storytextstyle">
    <w:name w:val="storytextstyle"/>
    <w:basedOn w:val="DefaultParagraphFont"/>
    <w:rsid w:val="00FE2E1E"/>
  </w:style>
  <w:style w:type="character" w:customStyle="1" w:styleId="cardunderlinedCharChar">
    <w:name w:val="card underlined Char Char"/>
    <w:rsid w:val="00FE2E1E"/>
    <w:rPr>
      <w:rFonts w:ascii="Arial" w:hAnsi="Arial" w:cs="Arial" w:hint="default"/>
      <w:sz w:val="22"/>
      <w:szCs w:val="24"/>
      <w:u w:val="single"/>
      <w:lang w:val="en-US" w:eastAsia="en-US" w:bidi="ar-SA"/>
    </w:rPr>
  </w:style>
  <w:style w:type="character" w:customStyle="1" w:styleId="Style2Char0">
    <w:name w:val="Style2 Char"/>
    <w:rsid w:val="00FE2E1E"/>
    <w:rPr>
      <w:rFonts w:ascii="Book Antiqua" w:hAnsi="Book Antiqua" w:hint="default"/>
      <w:u w:val="thick"/>
      <w:lang w:val="en-US" w:eastAsia="en-US" w:bidi="ar-SA"/>
    </w:rPr>
  </w:style>
  <w:style w:type="character" w:customStyle="1" w:styleId="Style2Char1">
    <w:name w:val="Style2 Char1"/>
    <w:rsid w:val="00FE2E1E"/>
    <w:rPr>
      <w:rFonts w:ascii="Book Antiqua" w:hAnsi="Book Antiqua" w:hint="default"/>
      <w:szCs w:val="24"/>
      <w:u w:val="thick"/>
      <w:lang w:val="en-US" w:eastAsia="en-US" w:bidi="ar-SA"/>
    </w:rPr>
  </w:style>
  <w:style w:type="character" w:customStyle="1" w:styleId="articlehead21">
    <w:name w:val="articlehead21"/>
    <w:rsid w:val="00FE2E1E"/>
    <w:rPr>
      <w:rFonts w:ascii="Arial" w:hAnsi="Arial" w:cs="Arial" w:hint="default"/>
      <w:b/>
      <w:bCs/>
      <w:color w:val="660000"/>
      <w:sz w:val="20"/>
      <w:szCs w:val="20"/>
    </w:rPr>
  </w:style>
  <w:style w:type="character" w:customStyle="1" w:styleId="TagCiteChar1">
    <w:name w:val="Tag/Cite Char1"/>
    <w:rsid w:val="00FE2E1E"/>
    <w:rPr>
      <w:b/>
      <w:bCs w:val="0"/>
      <w:lang w:val="en-US" w:eastAsia="en-US" w:bidi="ar-SA"/>
    </w:rPr>
  </w:style>
  <w:style w:type="character" w:customStyle="1" w:styleId="goohl2">
    <w:name w:val="goohl2"/>
    <w:basedOn w:val="DefaultParagraphFont"/>
    <w:rsid w:val="00FE2E1E"/>
  </w:style>
  <w:style w:type="character" w:customStyle="1" w:styleId="CardCharChar0">
    <w:name w:val="Card Char Char"/>
    <w:rsid w:val="00FE2E1E"/>
    <w:rPr>
      <w:lang w:val="en-US" w:eastAsia="en-US" w:bidi="ar-SA"/>
    </w:rPr>
  </w:style>
  <w:style w:type="character" w:customStyle="1" w:styleId="BriefTitle1Char">
    <w:name w:val="Brief Title 1 Char"/>
    <w:rsid w:val="00FE2E1E"/>
    <w:rPr>
      <w:b/>
      <w:bCs w:val="0"/>
      <w:u w:val="single"/>
      <w:lang w:val="en-US" w:eastAsia="en-US" w:bidi="ar-SA"/>
    </w:rPr>
  </w:style>
  <w:style w:type="character" w:customStyle="1" w:styleId="TagCiteCharChar">
    <w:name w:val="Tag/Cite Char Char"/>
    <w:rsid w:val="00FE2E1E"/>
    <w:rPr>
      <w:b/>
      <w:bCs w:val="0"/>
      <w:lang w:val="en-US" w:eastAsia="en-US" w:bidi="ar-SA"/>
    </w:rPr>
  </w:style>
  <w:style w:type="character" w:customStyle="1" w:styleId="btx">
    <w:name w:val="btx"/>
    <w:basedOn w:val="DefaultParagraphFont"/>
    <w:rsid w:val="00FE2E1E"/>
  </w:style>
  <w:style w:type="character" w:customStyle="1" w:styleId="CardChar10">
    <w:name w:val="Card Char1"/>
    <w:rsid w:val="00FE2E1E"/>
    <w:rPr>
      <w:lang w:val="en-US" w:eastAsia="en-US" w:bidi="ar-SA"/>
    </w:rPr>
  </w:style>
  <w:style w:type="character" w:customStyle="1" w:styleId="prodgeneral1">
    <w:name w:val="prodgeneral1"/>
    <w:rsid w:val="00FE2E1E"/>
    <w:rPr>
      <w:rFonts w:ascii="Verdana" w:hAnsi="Verdana" w:hint="default"/>
      <w:b w:val="0"/>
      <w:bCs w:val="0"/>
      <w:caps w:val="0"/>
      <w:color w:val="000000"/>
      <w:spacing w:val="0"/>
      <w:sz w:val="16"/>
      <w:szCs w:val="16"/>
    </w:rPr>
  </w:style>
  <w:style w:type="character" w:customStyle="1" w:styleId="summary1">
    <w:name w:val="summary1"/>
    <w:rsid w:val="00FE2E1E"/>
    <w:rPr>
      <w:rFonts w:ascii="Arial" w:hAnsi="Arial" w:cs="Arial" w:hint="default"/>
      <w:sz w:val="18"/>
      <w:szCs w:val="18"/>
    </w:rPr>
  </w:style>
  <w:style w:type="character" w:customStyle="1" w:styleId="text3">
    <w:name w:val="text3"/>
    <w:basedOn w:val="DefaultParagraphFont"/>
    <w:rsid w:val="00FE2E1E"/>
  </w:style>
  <w:style w:type="character" w:customStyle="1" w:styleId="cardtextsmallChar">
    <w:name w:val="card text small Char"/>
    <w:rsid w:val="00FE2E1E"/>
    <w:rPr>
      <w:rFonts w:ascii="Arial Narrow" w:hAnsi="Arial Narrow" w:hint="default"/>
      <w:sz w:val="16"/>
      <w:szCs w:val="24"/>
      <w:lang w:val="en-US" w:eastAsia="en-US" w:bidi="ar-SA"/>
    </w:rPr>
  </w:style>
  <w:style w:type="character" w:customStyle="1" w:styleId="countrytitle1">
    <w:name w:val="countrytitle1"/>
    <w:rsid w:val="00FE2E1E"/>
    <w:rPr>
      <w:rFonts w:ascii="Verdana" w:hAnsi="Verdana" w:hint="default"/>
      <w:b/>
      <w:bCs/>
      <w:color w:val="293643"/>
      <w:sz w:val="24"/>
      <w:szCs w:val="24"/>
    </w:rPr>
  </w:style>
  <w:style w:type="character" w:customStyle="1" w:styleId="storyheader1">
    <w:name w:val="storyheader1"/>
    <w:rsid w:val="00FE2E1E"/>
    <w:rPr>
      <w:rFonts w:ascii="Verdana" w:hAnsi="Verdana" w:hint="default"/>
      <w:b/>
      <w:bCs/>
      <w:color w:val="000000"/>
      <w:sz w:val="21"/>
      <w:szCs w:val="21"/>
    </w:rPr>
  </w:style>
  <w:style w:type="character" w:customStyle="1" w:styleId="cardunderlinedChar0">
    <w:name w:val="card underlined Char"/>
    <w:rsid w:val="00FE2E1E"/>
    <w:rPr>
      <w:rFonts w:ascii="Arial" w:hAnsi="Arial" w:cs="Arial" w:hint="default"/>
      <w:sz w:val="22"/>
      <w:szCs w:val="24"/>
      <w:u w:val="single"/>
      <w:lang w:val="en-US" w:eastAsia="en-US" w:bidi="ar-SA"/>
    </w:rPr>
  </w:style>
  <w:style w:type="character" w:customStyle="1" w:styleId="article1">
    <w:name w:val="article1"/>
    <w:rsid w:val="00FE2E1E"/>
    <w:rPr>
      <w:rFonts w:ascii="Verdana" w:hAnsi="Verdana" w:hint="default"/>
      <w:color w:val="333333"/>
      <w:sz w:val="16"/>
      <w:szCs w:val="16"/>
    </w:rPr>
  </w:style>
  <w:style w:type="character" w:customStyle="1" w:styleId="story-posted-date1">
    <w:name w:val="story-posted-date1"/>
    <w:rsid w:val="00FE2E1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E2E1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E2E1E"/>
  </w:style>
  <w:style w:type="character" w:customStyle="1" w:styleId="textmedium">
    <w:name w:val="textmedium"/>
    <w:basedOn w:val="DefaultParagraphFont"/>
    <w:rsid w:val="00FE2E1E"/>
  </w:style>
  <w:style w:type="character" w:customStyle="1" w:styleId="citation1">
    <w:name w:val="citation1"/>
    <w:rsid w:val="00FE2E1E"/>
    <w:rPr>
      <w:rFonts w:ascii="Verdana" w:hAnsi="Verdana" w:hint="default"/>
      <w:sz w:val="17"/>
      <w:szCs w:val="17"/>
    </w:rPr>
  </w:style>
  <w:style w:type="character" w:customStyle="1" w:styleId="hithighlite">
    <w:name w:val="hithighlite"/>
    <w:basedOn w:val="DefaultParagraphFont"/>
    <w:rsid w:val="00FE2E1E"/>
  </w:style>
  <w:style w:type="character" w:customStyle="1" w:styleId="articlecontent">
    <w:name w:val="articlecontent"/>
    <w:basedOn w:val="DefaultParagraphFont"/>
    <w:rsid w:val="00FE2E1E"/>
  </w:style>
  <w:style w:type="character" w:customStyle="1" w:styleId="fource1">
    <w:name w:val="fource1"/>
    <w:rsid w:val="00FE2E1E"/>
    <w:rPr>
      <w:sz w:val="34"/>
      <w:szCs w:val="34"/>
    </w:rPr>
  </w:style>
  <w:style w:type="character" w:customStyle="1" w:styleId="LanguageStrikeChar">
    <w:name w:val="Language Strike Char"/>
    <w:rsid w:val="00FE2E1E"/>
    <w:rPr>
      <w:rFonts w:ascii="Arial Narrow" w:hAnsi="Arial Narrow" w:hint="default"/>
      <w:strike/>
      <w:szCs w:val="24"/>
      <w:lang w:val="en-US" w:eastAsia="en-US" w:bidi="ar-SA"/>
    </w:rPr>
  </w:style>
  <w:style w:type="character" w:customStyle="1" w:styleId="normal11">
    <w:name w:val="normal1"/>
    <w:basedOn w:val="DefaultParagraphFont"/>
    <w:rsid w:val="00FE2E1E"/>
  </w:style>
  <w:style w:type="character" w:customStyle="1" w:styleId="ds">
    <w:name w:val="ds"/>
    <w:basedOn w:val="DefaultParagraphFont"/>
    <w:rsid w:val="00FE2E1E"/>
  </w:style>
  <w:style w:type="character" w:customStyle="1" w:styleId="UnderliningChar1">
    <w:name w:val="Underlining Char1"/>
    <w:rsid w:val="00FE2E1E"/>
    <w:rPr>
      <w:rFonts w:ascii="Arial Narrow" w:hAnsi="Arial Narrow" w:hint="default"/>
      <w:szCs w:val="24"/>
      <w:u w:val="single"/>
      <w:lang w:val="en-US" w:eastAsia="en-US" w:bidi="ar-SA"/>
    </w:rPr>
  </w:style>
  <w:style w:type="character" w:customStyle="1" w:styleId="UnderliningChar2">
    <w:name w:val="Underlining Char2"/>
    <w:rsid w:val="00FE2E1E"/>
    <w:rPr>
      <w:rFonts w:ascii="Arial Narrow" w:hAnsi="Arial Narrow" w:hint="default"/>
      <w:szCs w:val="24"/>
      <w:u w:val="single"/>
      <w:lang w:val="en-US" w:eastAsia="en-US" w:bidi="ar-SA"/>
    </w:rPr>
  </w:style>
  <w:style w:type="character" w:customStyle="1" w:styleId="MicroTextChar1">
    <w:name w:val="MicroText Char1"/>
    <w:rsid w:val="00FE2E1E"/>
    <w:rPr>
      <w:rFonts w:ascii="Arial Narrow" w:hAnsi="Arial Narrow" w:hint="default"/>
      <w:sz w:val="12"/>
      <w:szCs w:val="24"/>
      <w:lang w:val="en-US" w:eastAsia="en-US" w:bidi="ar-SA"/>
    </w:rPr>
  </w:style>
  <w:style w:type="character" w:customStyle="1" w:styleId="DefaultPara">
    <w:name w:val="Default Para"/>
    <w:rsid w:val="00FE2E1E"/>
    <w:rPr>
      <w:sz w:val="20"/>
    </w:rPr>
  </w:style>
  <w:style w:type="character" w:customStyle="1" w:styleId="SYSHYPERTEXT">
    <w:name w:val="SYS_HYPERTEXT"/>
    <w:rsid w:val="00FE2E1E"/>
    <w:rPr>
      <w:color w:val="0000FF"/>
      <w:u w:val="single"/>
    </w:rPr>
  </w:style>
  <w:style w:type="character" w:customStyle="1" w:styleId="Hyperlink1">
    <w:name w:val="Hyperlink1"/>
    <w:rsid w:val="00FE2E1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E2E1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E2E1E"/>
    <w:rPr>
      <w:rFonts w:ascii="Arial Narrow" w:hAnsi="Arial Narrow" w:hint="default"/>
      <w:noProof w:val="0"/>
      <w:szCs w:val="24"/>
      <w:u w:val="single"/>
      <w:lang w:val="en-US" w:eastAsia="en-US" w:bidi="ar-SA"/>
    </w:rPr>
  </w:style>
  <w:style w:type="character" w:customStyle="1" w:styleId="BlockHeading1Char">
    <w:name w:val="Block Heading 1 Char"/>
    <w:rsid w:val="00FE2E1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E2E1E"/>
    <w:rPr>
      <w:b/>
      <w:bCs w:val="0"/>
      <w:sz w:val="24"/>
      <w:szCs w:val="24"/>
      <w:u w:val="single"/>
      <w:lang w:val="en-US" w:eastAsia="en-US" w:bidi="ar-SA"/>
    </w:rPr>
  </w:style>
  <w:style w:type="character" w:customStyle="1" w:styleId="StyleTagTimesNewRomanChar">
    <w:name w:val="Style Tag + Times New Roman Char"/>
    <w:rsid w:val="00FE2E1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E2E1E"/>
    <w:rPr>
      <w:rFonts w:ascii="Arial Narrow" w:hAnsi="Arial Narrow" w:cs="Arial" w:hint="default"/>
      <w:b/>
      <w:bCs/>
      <w:iCs/>
      <w:sz w:val="24"/>
      <w:szCs w:val="28"/>
      <w:lang w:val="en-US" w:eastAsia="en-US" w:bidi="ar-SA"/>
    </w:rPr>
  </w:style>
  <w:style w:type="character" w:customStyle="1" w:styleId="UnderliningCharChar">
    <w:name w:val="Underlining Char Char"/>
    <w:rsid w:val="00FE2E1E"/>
    <w:rPr>
      <w:rFonts w:ascii="Arial Narrow" w:hAnsi="Arial Narrow" w:hint="default"/>
      <w:szCs w:val="24"/>
      <w:u w:val="single"/>
      <w:lang w:val="en-US" w:eastAsia="en-US" w:bidi="ar-SA"/>
    </w:rPr>
  </w:style>
  <w:style w:type="character" w:customStyle="1" w:styleId="StyleArialNarrow12ptBold">
    <w:name w:val="Style Arial Narrow 12 pt Bold"/>
    <w:rsid w:val="00FE2E1E"/>
    <w:rPr>
      <w:rFonts w:ascii="Arial Narrow" w:hAnsi="Arial Narrow" w:hint="default"/>
      <w:b/>
      <w:bCs/>
      <w:sz w:val="24"/>
    </w:rPr>
  </w:style>
  <w:style w:type="character" w:customStyle="1" w:styleId="Style1CharChar">
    <w:name w:val="Style1 Char Char"/>
    <w:rsid w:val="00FE2E1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E2E1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E2E1E"/>
    <w:rPr>
      <w:noProof w:val="0"/>
      <w:u w:val="single"/>
      <w:lang w:val="en-US" w:eastAsia="en-US" w:bidi="ar-SA"/>
    </w:rPr>
  </w:style>
  <w:style w:type="character" w:customStyle="1" w:styleId="UnderlinedCharChar1">
    <w:name w:val="Underlined Char Char1"/>
    <w:rsid w:val="00FE2E1E"/>
    <w:rPr>
      <w:rFonts w:ascii="Bell MT" w:eastAsia="Times New Roman" w:hAnsi="Bell MT" w:hint="default"/>
      <w:bCs/>
      <w:iCs/>
      <w:sz w:val="22"/>
      <w:u w:val="single"/>
    </w:rPr>
  </w:style>
  <w:style w:type="character" w:customStyle="1" w:styleId="Heading2CharChar2">
    <w:name w:val="Heading 2 Char Char2"/>
    <w:rsid w:val="00FE2E1E"/>
    <w:rPr>
      <w:rFonts w:ascii="Arial" w:hAnsi="Arial" w:cs="Arial" w:hint="default"/>
      <w:b/>
      <w:bCs/>
      <w:iCs/>
      <w:sz w:val="22"/>
      <w:szCs w:val="28"/>
      <w:lang w:val="en-US" w:eastAsia="en-US" w:bidi="ar-SA"/>
    </w:rPr>
  </w:style>
  <w:style w:type="character" w:customStyle="1" w:styleId="doctitle">
    <w:name w:val="doctitle"/>
    <w:rsid w:val="00FE2E1E"/>
  </w:style>
  <w:style w:type="character" w:customStyle="1" w:styleId="cardtext-underlined0">
    <w:name w:val="card text- underlined"/>
    <w:rsid w:val="00FE2E1E"/>
    <w:rPr>
      <w:rFonts w:ascii="Garamond" w:hAnsi="Garamond" w:hint="default"/>
      <w:u w:val="single"/>
    </w:rPr>
  </w:style>
  <w:style w:type="character" w:customStyle="1" w:styleId="BodyText1">
    <w:name w:val="Body Text1"/>
    <w:basedOn w:val="DefaultParagraphFont"/>
    <w:rsid w:val="00FE2E1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E2E1E"/>
  </w:style>
  <w:style w:type="character" w:customStyle="1" w:styleId="BriefTitleChar">
    <w:name w:val="Brief Title Char"/>
    <w:basedOn w:val="DefaultParagraphFont"/>
    <w:rsid w:val="00FE2E1E"/>
    <w:rPr>
      <w:b/>
      <w:bCs w:val="0"/>
      <w:sz w:val="24"/>
      <w:szCs w:val="24"/>
      <w:u w:val="single"/>
      <w:lang w:val="en-US" w:eastAsia="en-US" w:bidi="ar-SA"/>
    </w:rPr>
  </w:style>
  <w:style w:type="character" w:customStyle="1" w:styleId="BriefTitle2Char">
    <w:name w:val="Brief Title 2 Char"/>
    <w:basedOn w:val="BriefTitleChar"/>
    <w:rsid w:val="00FE2E1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E2E1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E2E1E"/>
    <w:rPr>
      <w:rFonts w:ascii="Georgia" w:hAnsi="Georgia" w:hint="default"/>
      <w:b/>
      <w:bCs w:val="0"/>
      <w:sz w:val="24"/>
    </w:rPr>
  </w:style>
  <w:style w:type="character" w:customStyle="1" w:styleId="Emphasis20">
    <w:name w:val="Emphasis 2"/>
    <w:uiPriority w:val="1"/>
    <w:qFormat/>
    <w:rsid w:val="00FE2E1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E2E1E"/>
    <w:rPr>
      <w:rFonts w:ascii="AGaramond" w:hAnsi="AGaramond" w:cs="AGaramond" w:hint="default"/>
      <w:color w:val="211D1E"/>
      <w:sz w:val="14"/>
      <w:szCs w:val="14"/>
    </w:rPr>
  </w:style>
  <w:style w:type="character" w:customStyle="1" w:styleId="CharacterStyle2">
    <w:name w:val="Character Style 2"/>
    <w:uiPriority w:val="99"/>
    <w:rsid w:val="00FE2E1E"/>
    <w:rPr>
      <w:sz w:val="20"/>
      <w:szCs w:val="20"/>
    </w:rPr>
  </w:style>
  <w:style w:type="character" w:customStyle="1" w:styleId="cross-head">
    <w:name w:val="cross-head"/>
    <w:rsid w:val="00FE2E1E"/>
  </w:style>
  <w:style w:type="character" w:customStyle="1" w:styleId="dateline">
    <w:name w:val="dateline"/>
    <w:rsid w:val="00FE2E1E"/>
  </w:style>
  <w:style w:type="character" w:customStyle="1" w:styleId="Subtitle1">
    <w:name w:val="Subtitle1"/>
    <w:rsid w:val="00FE2E1E"/>
  </w:style>
  <w:style w:type="character" w:customStyle="1" w:styleId="metaorigin">
    <w:name w:val="meta_origin"/>
    <w:rsid w:val="00FE2E1E"/>
  </w:style>
  <w:style w:type="character" w:customStyle="1" w:styleId="mandelbrotrefrag">
    <w:name w:val="mandelbrot_refrag"/>
    <w:rsid w:val="00FE2E1E"/>
  </w:style>
  <w:style w:type="character" w:customStyle="1" w:styleId="eminfo">
    <w:name w:val="eminfo"/>
    <w:rsid w:val="00FE2E1E"/>
  </w:style>
  <w:style w:type="character" w:customStyle="1" w:styleId="emhighlight">
    <w:name w:val="emhighlight"/>
    <w:rsid w:val="00FE2E1E"/>
  </w:style>
  <w:style w:type="character" w:customStyle="1" w:styleId="name">
    <w:name w:val="name"/>
    <w:rsid w:val="00FE2E1E"/>
  </w:style>
  <w:style w:type="character" w:customStyle="1" w:styleId="tkrname">
    <w:name w:val="tkrname"/>
    <w:rsid w:val="00FE2E1E"/>
  </w:style>
  <w:style w:type="character" w:customStyle="1" w:styleId="tkrchange">
    <w:name w:val="tkrchange"/>
    <w:rsid w:val="00FE2E1E"/>
  </w:style>
  <w:style w:type="character" w:customStyle="1" w:styleId="source-org">
    <w:name w:val="source-org"/>
    <w:rsid w:val="00FE2E1E"/>
  </w:style>
  <w:style w:type="character" w:customStyle="1" w:styleId="updated">
    <w:name w:val="updated"/>
    <w:rsid w:val="00FE2E1E"/>
  </w:style>
  <w:style w:type="character" w:customStyle="1" w:styleId="last">
    <w:name w:val="last"/>
    <w:rsid w:val="00FE2E1E"/>
  </w:style>
  <w:style w:type="character" w:customStyle="1" w:styleId="Style11ptBoldUnderline1">
    <w:name w:val="Style 11 pt Bold Underline1"/>
    <w:rsid w:val="00FE2E1E"/>
    <w:rPr>
      <w:b/>
      <w:bCs/>
      <w:sz w:val="20"/>
      <w:u w:val="single"/>
    </w:rPr>
  </w:style>
  <w:style w:type="character" w:customStyle="1" w:styleId="StyleStyleunderlineBold11pt">
    <w:name w:val="Style Style underline + Bold + 11 pt"/>
    <w:rsid w:val="00FE2E1E"/>
    <w:rPr>
      <w:bCs/>
      <w:sz w:val="20"/>
      <w:u w:val="single"/>
    </w:rPr>
  </w:style>
  <w:style w:type="character" w:customStyle="1" w:styleId="StyleunderlineAsianTimesNewRomanBold">
    <w:name w:val="Style underline + (Asian) Times New Roman Bold"/>
    <w:rsid w:val="00FE2E1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E2E1E"/>
    <w:rPr>
      <w:b/>
      <w:bCs/>
      <w:sz w:val="20"/>
      <w:u w:val="single"/>
      <w:bdr w:val="single" w:sz="4" w:space="0" w:color="auto" w:frame="1"/>
    </w:rPr>
  </w:style>
  <w:style w:type="character" w:customStyle="1" w:styleId="A5">
    <w:name w:val="A5"/>
    <w:uiPriority w:val="99"/>
    <w:rsid w:val="00FE2E1E"/>
    <w:rPr>
      <w:rFonts w:ascii="Times New Roman" w:hAnsi="Times New Roman" w:cs="Times New Roman" w:hint="default"/>
      <w:color w:val="000000"/>
      <w:sz w:val="13"/>
      <w:szCs w:val="13"/>
    </w:rPr>
  </w:style>
  <w:style w:type="character" w:customStyle="1" w:styleId="quotepeekbase">
    <w:name w:val="quotepeekbase"/>
    <w:rsid w:val="00FE2E1E"/>
  </w:style>
  <w:style w:type="character" w:customStyle="1" w:styleId="cardChar11">
    <w:name w:val="card Char1"/>
    <w:rsid w:val="00FE2E1E"/>
    <w:rPr>
      <w:rFonts w:ascii="Calibri" w:eastAsia="Calibri" w:hAnsi="Calibri" w:cs="Calibri" w:hint="default"/>
      <w:sz w:val="24"/>
      <w:szCs w:val="22"/>
      <w:lang w:val="x-none" w:eastAsia="x-none"/>
    </w:rPr>
  </w:style>
  <w:style w:type="character" w:customStyle="1" w:styleId="NormalCard">
    <w:name w:val="Normal Card"/>
    <w:uiPriority w:val="1"/>
    <w:qFormat/>
    <w:rsid w:val="00FE2E1E"/>
    <w:rPr>
      <w:rFonts w:ascii="Times New Roman" w:hAnsi="Times New Roman" w:cs="Times New Roman" w:hint="default"/>
      <w:sz w:val="24"/>
    </w:rPr>
  </w:style>
  <w:style w:type="character" w:customStyle="1" w:styleId="HighlightedUnderline0">
    <w:name w:val="Highlighted Underline"/>
    <w:uiPriority w:val="1"/>
    <w:qFormat/>
    <w:rsid w:val="00FE2E1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E2E1E"/>
    <w:rPr>
      <w:rFonts w:ascii="Times New Roman" w:hAnsi="Times New Roman" w:cs="Times New Roman" w:hint="default"/>
      <w:sz w:val="16"/>
      <w:szCs w:val="16"/>
    </w:rPr>
  </w:style>
  <w:style w:type="character" w:customStyle="1" w:styleId="timebox">
    <w:name w:val="timebox"/>
    <w:rsid w:val="00FE2E1E"/>
  </w:style>
  <w:style w:type="character" w:customStyle="1" w:styleId="Heading2Subtext">
    <w:name w:val="Heading 2 Subtext"/>
    <w:rsid w:val="00FE2E1E"/>
    <w:rPr>
      <w:rFonts w:ascii="Times New Roman" w:hAnsi="Times New Roman" w:cs="Times New Roman" w:hint="default"/>
      <w:sz w:val="16"/>
    </w:rPr>
  </w:style>
  <w:style w:type="character" w:customStyle="1" w:styleId="-SmallText-">
    <w:name w:val="-Small Text-"/>
    <w:rsid w:val="00FE2E1E"/>
    <w:rPr>
      <w:rFonts w:ascii="Garamond" w:hAnsi="Garamond" w:hint="default"/>
      <w:sz w:val="16"/>
    </w:rPr>
  </w:style>
  <w:style w:type="character" w:customStyle="1" w:styleId="label">
    <w:name w:val="label"/>
    <w:rsid w:val="00FE2E1E"/>
  </w:style>
  <w:style w:type="character" w:customStyle="1" w:styleId="BoldUnderlineCharChar">
    <w:name w:val="BoldUnderline Char Char"/>
    <w:rsid w:val="00FE2E1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E2E1E"/>
  </w:style>
  <w:style w:type="character" w:customStyle="1" w:styleId="FontStyle477">
    <w:name w:val="Font Style477"/>
    <w:basedOn w:val="DefaultParagraphFont"/>
    <w:uiPriority w:val="99"/>
    <w:rsid w:val="00FE2E1E"/>
    <w:rPr>
      <w:rFonts w:ascii="Times New Roman" w:hAnsi="Times New Roman" w:cs="Times New Roman" w:hint="default"/>
      <w:sz w:val="18"/>
      <w:szCs w:val="18"/>
    </w:rPr>
  </w:style>
  <w:style w:type="character" w:customStyle="1" w:styleId="FontStyle505">
    <w:name w:val="Font Style505"/>
    <w:basedOn w:val="DefaultParagraphFont"/>
    <w:uiPriority w:val="99"/>
    <w:rsid w:val="00FE2E1E"/>
    <w:rPr>
      <w:rFonts w:ascii="Times New Roman" w:hAnsi="Times New Roman" w:cs="Times New Roman" w:hint="default"/>
      <w:sz w:val="18"/>
      <w:szCs w:val="18"/>
    </w:rPr>
  </w:style>
  <w:style w:type="character" w:customStyle="1" w:styleId="FontStyle514">
    <w:name w:val="Font Style514"/>
    <w:basedOn w:val="DefaultParagraphFont"/>
    <w:uiPriority w:val="99"/>
    <w:rsid w:val="00FE2E1E"/>
    <w:rPr>
      <w:rFonts w:ascii="Times New Roman" w:hAnsi="Times New Roman" w:cs="Times New Roman" w:hint="default"/>
      <w:sz w:val="14"/>
      <w:szCs w:val="14"/>
    </w:rPr>
  </w:style>
  <w:style w:type="character" w:customStyle="1" w:styleId="FontStyle500">
    <w:name w:val="Font Style500"/>
    <w:basedOn w:val="DefaultParagraphFont"/>
    <w:uiPriority w:val="99"/>
    <w:rsid w:val="00FE2E1E"/>
    <w:rPr>
      <w:rFonts w:ascii="Times New Roman" w:hAnsi="Times New Roman" w:cs="Times New Roman" w:hint="default"/>
      <w:b/>
      <w:bCs/>
      <w:sz w:val="16"/>
      <w:szCs w:val="16"/>
    </w:rPr>
  </w:style>
  <w:style w:type="character" w:customStyle="1" w:styleId="CardCite1">
    <w:name w:val="CardCite1"/>
    <w:qFormat/>
    <w:rsid w:val="00FE2E1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E2E1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E2E1E"/>
    <w:rPr>
      <w:rFonts w:ascii="Times New Roman" w:hAnsi="Times New Roman" w:cs="Times New Roman" w:hint="default"/>
      <w:b/>
      <w:bCs/>
      <w:sz w:val="22"/>
      <w:szCs w:val="22"/>
    </w:rPr>
  </w:style>
  <w:style w:type="character" w:customStyle="1" w:styleId="CharacterStyle3">
    <w:name w:val="Character Style 3"/>
    <w:uiPriority w:val="99"/>
    <w:rsid w:val="00FE2E1E"/>
    <w:rPr>
      <w:rFonts w:ascii="Bookman Old Style" w:hAnsi="Bookman Old Style" w:cs="Bookman Old Style" w:hint="default"/>
      <w:spacing w:val="-5"/>
      <w:sz w:val="18"/>
      <w:szCs w:val="18"/>
    </w:rPr>
  </w:style>
  <w:style w:type="character" w:customStyle="1" w:styleId="Style8pt1">
    <w:name w:val="Style 8 pt1"/>
    <w:rsid w:val="00FE2E1E"/>
    <w:rPr>
      <w:rFonts w:ascii="Georgia" w:hAnsi="Georgia" w:hint="default"/>
      <w:sz w:val="16"/>
    </w:rPr>
  </w:style>
  <w:style w:type="character" w:customStyle="1" w:styleId="UnderlineStyleChar7">
    <w:name w:val="Underline Style Char7"/>
    <w:rsid w:val="00FE2E1E"/>
    <w:rPr>
      <w:rFonts w:ascii="Garamond" w:hAnsi="Garamond" w:hint="default"/>
      <w:sz w:val="22"/>
      <w:szCs w:val="24"/>
      <w:u w:val="single"/>
      <w:lang w:val="en-US" w:eastAsia="en-US" w:bidi="ar-SA"/>
    </w:rPr>
  </w:style>
  <w:style w:type="character" w:customStyle="1" w:styleId="StyleArial6ptBold">
    <w:name w:val="Style Arial 6 pt Bold"/>
    <w:rsid w:val="00FE2E1E"/>
    <w:rPr>
      <w:rFonts w:ascii="Arial" w:hAnsi="Arial" w:cs="Arial" w:hint="default"/>
      <w:bCs/>
      <w:sz w:val="12"/>
    </w:rPr>
  </w:style>
  <w:style w:type="character" w:customStyle="1" w:styleId="Heading2Char5">
    <w:name w:val="Heading 2 Char5"/>
    <w:rsid w:val="00FE2E1E"/>
    <w:rPr>
      <w:rFonts w:ascii="Garamond" w:hAnsi="Garamond" w:cs="Arial" w:hint="default"/>
      <w:b/>
      <w:bCs/>
      <w:iCs/>
      <w:sz w:val="24"/>
      <w:szCs w:val="28"/>
      <w:lang w:val="en-US" w:eastAsia="en-US" w:bidi="ar-SA"/>
    </w:rPr>
  </w:style>
  <w:style w:type="character" w:customStyle="1" w:styleId="TagGreg">
    <w:name w:val="TagGreg"/>
    <w:uiPriority w:val="1"/>
    <w:qFormat/>
    <w:rsid w:val="00FE2E1E"/>
    <w:rPr>
      <w:b/>
      <w:bCs w:val="0"/>
      <w:sz w:val="24"/>
    </w:rPr>
  </w:style>
  <w:style w:type="character" w:customStyle="1" w:styleId="StyleDebateUnderline10pt">
    <w:name w:val="Style Debate Underline + 10 pt"/>
    <w:rsid w:val="00FE2E1E"/>
    <w:rPr>
      <w:rFonts w:ascii="Times New Roman" w:hAnsi="Times New Roman" w:cs="Times New Roman" w:hint="default"/>
      <w:sz w:val="20"/>
      <w:szCs w:val="20"/>
      <w:u w:val="single"/>
    </w:rPr>
  </w:style>
  <w:style w:type="character" w:customStyle="1" w:styleId="underlinedCharChar0">
    <w:name w:val="underlined Char Char"/>
    <w:locked/>
    <w:rsid w:val="00FE2E1E"/>
    <w:rPr>
      <w:u w:val="single"/>
    </w:rPr>
  </w:style>
  <w:style w:type="character" w:customStyle="1" w:styleId="SourceBold">
    <w:name w:val="Source Bold"/>
    <w:rsid w:val="00FE2E1E"/>
    <w:rPr>
      <w:rFonts w:ascii="Arial Narrow" w:hAnsi="Arial Narrow" w:hint="default"/>
      <w:b/>
      <w:bCs w:val="0"/>
      <w:strike w:val="0"/>
      <w:dstrike w:val="0"/>
      <w:sz w:val="24"/>
      <w:u w:val="none"/>
      <w:effect w:val="none"/>
    </w:rPr>
  </w:style>
  <w:style w:type="character" w:customStyle="1" w:styleId="2xBoldUnderline">
    <w:name w:val="2x_Bold_Underline"/>
    <w:rsid w:val="00FE2E1E"/>
    <w:rPr>
      <w:b/>
      <w:bCs/>
      <w:sz w:val="24"/>
      <w:u w:val="thick"/>
    </w:rPr>
  </w:style>
  <w:style w:type="character" w:customStyle="1" w:styleId="Dottedunderline">
    <w:name w:val="Dotted underline"/>
    <w:rsid w:val="00FE2E1E"/>
    <w:rPr>
      <w:u w:val="dotted"/>
    </w:rPr>
  </w:style>
  <w:style w:type="character" w:customStyle="1" w:styleId="readChar">
    <w:name w:val="read Char"/>
    <w:rsid w:val="00FE2E1E"/>
    <w:rPr>
      <w:szCs w:val="22"/>
      <w:u w:val="single"/>
      <w:lang w:val="en-US" w:eastAsia="en-US" w:bidi="ar-SA"/>
    </w:rPr>
  </w:style>
  <w:style w:type="character" w:customStyle="1" w:styleId="underlining0">
    <w:name w:val="underlining"/>
    <w:rsid w:val="00FE2E1E"/>
    <w:rPr>
      <w:u w:val="single"/>
    </w:rPr>
  </w:style>
  <w:style w:type="character" w:customStyle="1" w:styleId="btitle">
    <w:name w:val="btitle"/>
    <w:rsid w:val="00FE2E1E"/>
  </w:style>
  <w:style w:type="character" w:customStyle="1" w:styleId="green">
    <w:name w:val="green"/>
    <w:rsid w:val="00FE2E1E"/>
  </w:style>
  <w:style w:type="character" w:customStyle="1" w:styleId="BodyText20">
    <w:name w:val="Body Text2"/>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E2E1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E2E1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E2E1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E2E1E"/>
    <w:rPr>
      <w:rFonts w:ascii="Sylfaen" w:hAnsi="Sylfaen" w:cs="Sylfaen" w:hint="default"/>
      <w:i/>
      <w:iCs/>
      <w:strike w:val="0"/>
      <w:dstrike w:val="0"/>
      <w:sz w:val="19"/>
      <w:szCs w:val="19"/>
      <w:u w:val="none"/>
      <w:effect w:val="none"/>
      <w:shd w:val="clear" w:color="auto" w:fill="FFFFFF"/>
    </w:rPr>
  </w:style>
  <w:style w:type="character" w:customStyle="1" w:styleId="1">
    <w:name w:val="1"/>
    <w:rsid w:val="00FE2E1E"/>
    <w:rPr>
      <w:rFonts w:ascii="Arial" w:hAnsi="Arial" w:cs="Arial" w:hint="default"/>
      <w:bCs/>
      <w:sz w:val="20"/>
      <w:u w:val="single"/>
      <w:lang w:val="en-US" w:eastAsia="en-US" w:bidi="ar-SA"/>
    </w:rPr>
  </w:style>
  <w:style w:type="character" w:customStyle="1" w:styleId="CharChar31">
    <w:name w:val="Char Char31"/>
    <w:rsid w:val="00FE2E1E"/>
    <w:rPr>
      <w:rFonts w:ascii="Arial" w:hAnsi="Arial" w:cs="Arial" w:hint="default"/>
      <w:b/>
      <w:bCs/>
      <w:iCs/>
      <w:lang w:val="en-US" w:eastAsia="en-US" w:bidi="ar-SA"/>
    </w:rPr>
  </w:style>
  <w:style w:type="character" w:customStyle="1" w:styleId="Subtitle2">
    <w:name w:val="Subtitle2"/>
    <w:rsid w:val="00FE2E1E"/>
  </w:style>
  <w:style w:type="character" w:customStyle="1" w:styleId="drop">
    <w:name w:val="drop"/>
    <w:rsid w:val="00FE2E1E"/>
  </w:style>
  <w:style w:type="character" w:customStyle="1" w:styleId="bioline">
    <w:name w:val="bioline"/>
    <w:rsid w:val="00FE2E1E"/>
  </w:style>
  <w:style w:type="character" w:customStyle="1" w:styleId="articletitle0">
    <w:name w:val="article_title"/>
    <w:rsid w:val="00FE2E1E"/>
  </w:style>
  <w:style w:type="character" w:customStyle="1" w:styleId="A4">
    <w:name w:val="A4"/>
    <w:uiPriority w:val="99"/>
    <w:rsid w:val="00FE2E1E"/>
    <w:rPr>
      <w:color w:val="000000"/>
    </w:rPr>
  </w:style>
  <w:style w:type="character" w:customStyle="1" w:styleId="s2">
    <w:name w:val="s2"/>
    <w:rsid w:val="00FE2E1E"/>
  </w:style>
  <w:style w:type="character" w:customStyle="1" w:styleId="s4">
    <w:name w:val="s4"/>
    <w:rsid w:val="00FE2E1E"/>
  </w:style>
  <w:style w:type="character" w:customStyle="1" w:styleId="s5">
    <w:name w:val="s5"/>
    <w:rsid w:val="00FE2E1E"/>
  </w:style>
  <w:style w:type="character" w:customStyle="1" w:styleId="cap">
    <w:name w:val="cap"/>
    <w:rsid w:val="00FE2E1E"/>
  </w:style>
  <w:style w:type="character" w:customStyle="1" w:styleId="rightsnotice">
    <w:name w:val="rightsnotice"/>
    <w:rsid w:val="00FE2E1E"/>
  </w:style>
  <w:style w:type="character" w:customStyle="1" w:styleId="Caption1">
    <w:name w:val="Caption1"/>
    <w:rsid w:val="00FE2E1E"/>
  </w:style>
  <w:style w:type="character" w:customStyle="1" w:styleId="credit">
    <w:name w:val="credit"/>
    <w:rsid w:val="00FE2E1E"/>
  </w:style>
  <w:style w:type="character" w:customStyle="1" w:styleId="scaps">
    <w:name w:val="scaps"/>
    <w:rsid w:val="00FE2E1E"/>
  </w:style>
  <w:style w:type="character" w:customStyle="1" w:styleId="current-article">
    <w:name w:val="current-article"/>
    <w:rsid w:val="00FE2E1E"/>
  </w:style>
  <w:style w:type="character" w:customStyle="1" w:styleId="related-current-indicator">
    <w:name w:val="related-current-indicator"/>
    <w:rsid w:val="00FE2E1E"/>
  </w:style>
  <w:style w:type="character" w:customStyle="1" w:styleId="bylclear">
    <w:name w:val="bylclear"/>
    <w:rsid w:val="00FE2E1E"/>
  </w:style>
  <w:style w:type="character" w:customStyle="1" w:styleId="timestamp">
    <w:name w:val="timestamp"/>
    <w:rsid w:val="00FE2E1E"/>
  </w:style>
  <w:style w:type="character" w:customStyle="1" w:styleId="comments">
    <w:name w:val="comments"/>
    <w:rsid w:val="00FE2E1E"/>
  </w:style>
  <w:style w:type="character" w:customStyle="1" w:styleId="essaytext">
    <w:name w:val="essaytext"/>
    <w:rsid w:val="00FE2E1E"/>
  </w:style>
  <w:style w:type="character" w:customStyle="1" w:styleId="username">
    <w:name w:val="username"/>
    <w:rsid w:val="00FE2E1E"/>
  </w:style>
  <w:style w:type="character" w:customStyle="1" w:styleId="toplinks">
    <w:name w:val="toplinks"/>
    <w:rsid w:val="00FE2E1E"/>
  </w:style>
  <w:style w:type="character" w:customStyle="1" w:styleId="A3">
    <w:name w:val="A3"/>
    <w:uiPriority w:val="99"/>
    <w:rsid w:val="00FE2E1E"/>
    <w:rPr>
      <w:rFonts w:ascii="Perpetua" w:hAnsi="Perpetua" w:cs="Perpetua" w:hint="default"/>
      <w:color w:val="000000"/>
      <w:sz w:val="15"/>
      <w:szCs w:val="15"/>
    </w:rPr>
  </w:style>
  <w:style w:type="character" w:customStyle="1" w:styleId="see">
    <w:name w:val="see"/>
    <w:rsid w:val="00FE2E1E"/>
  </w:style>
  <w:style w:type="character" w:customStyle="1" w:styleId="first-letter">
    <w:name w:val="first-letter"/>
    <w:rsid w:val="00FE2E1E"/>
  </w:style>
  <w:style w:type="character" w:customStyle="1" w:styleId="focusparagraph">
    <w:name w:val="focusparagraph"/>
    <w:rsid w:val="00FE2E1E"/>
  </w:style>
  <w:style w:type="character" w:customStyle="1" w:styleId="lightblue">
    <w:name w:val="lightblue"/>
    <w:rsid w:val="00FE2E1E"/>
  </w:style>
  <w:style w:type="character" w:customStyle="1" w:styleId="StyleUnderlineCharChar9pt">
    <w:name w:val="Style Underline Char Char + 9 pt"/>
    <w:rsid w:val="00FE2E1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E2E1E"/>
  </w:style>
  <w:style w:type="character" w:customStyle="1" w:styleId="Title10">
    <w:name w:val="Title1"/>
    <w:rsid w:val="00FE2E1E"/>
  </w:style>
  <w:style w:type="character" w:customStyle="1" w:styleId="BoldandUnderlineCharCharCharChar">
    <w:name w:val="Bold and Underline Char Char Char Char"/>
    <w:rsid w:val="00FE2E1E"/>
    <w:rPr>
      <w:b/>
      <w:bCs w:val="0"/>
      <w:noProof w:val="0"/>
      <w:u w:val="single"/>
      <w:lang w:val="en-US" w:eastAsia="en-US" w:bidi="ar-SA"/>
    </w:rPr>
  </w:style>
  <w:style w:type="character" w:customStyle="1" w:styleId="FontStyle29">
    <w:name w:val="Font Style29"/>
    <w:uiPriority w:val="99"/>
    <w:rsid w:val="00FE2E1E"/>
    <w:rPr>
      <w:rFonts w:ascii="Arial" w:hAnsi="Arial" w:cs="Arial" w:hint="default"/>
      <w:sz w:val="14"/>
      <w:szCs w:val="14"/>
    </w:rPr>
  </w:style>
  <w:style w:type="character" w:customStyle="1" w:styleId="CardsUnderlined">
    <w:name w:val="Cards Underlined"/>
    <w:rsid w:val="00FE2E1E"/>
    <w:rPr>
      <w:rFonts w:ascii="Helvetica" w:hAnsi="Helvetica" w:cs="Helvetica" w:hint="default"/>
      <w:sz w:val="22"/>
      <w:szCs w:val="24"/>
      <w:u w:val="thick"/>
    </w:rPr>
  </w:style>
  <w:style w:type="character" w:customStyle="1" w:styleId="titles">
    <w:name w:val="titles"/>
    <w:rsid w:val="00FE2E1E"/>
  </w:style>
  <w:style w:type="character" w:customStyle="1" w:styleId="articletext0">
    <w:name w:val="article_text"/>
    <w:rsid w:val="00FE2E1E"/>
  </w:style>
  <w:style w:type="character" w:customStyle="1" w:styleId="contentauthor">
    <w:name w:val="contentauthor"/>
    <w:rsid w:val="00FE2E1E"/>
  </w:style>
  <w:style w:type="character" w:customStyle="1" w:styleId="subarticleheader">
    <w:name w:val="subarticleheader"/>
    <w:rsid w:val="00FE2E1E"/>
  </w:style>
  <w:style w:type="character" w:customStyle="1" w:styleId="spelle">
    <w:name w:val="spelle"/>
    <w:rsid w:val="00FE2E1E"/>
  </w:style>
  <w:style w:type="character" w:customStyle="1" w:styleId="grame">
    <w:name w:val="grame"/>
    <w:rsid w:val="00FE2E1E"/>
  </w:style>
  <w:style w:type="character" w:customStyle="1" w:styleId="newstitle1">
    <w:name w:val="newstitle1"/>
    <w:rsid w:val="00FE2E1E"/>
  </w:style>
  <w:style w:type="character" w:customStyle="1" w:styleId="copy">
    <w:name w:val="copy"/>
    <w:rsid w:val="00FE2E1E"/>
  </w:style>
  <w:style w:type="character" w:customStyle="1" w:styleId="topheadline">
    <w:name w:val="topheadline"/>
    <w:rsid w:val="00FE2E1E"/>
  </w:style>
  <w:style w:type="character" w:customStyle="1" w:styleId="Stylereduce27pt">
    <w:name w:val="Style reduce2 + 7 pt"/>
    <w:rsid w:val="00FE2E1E"/>
    <w:rPr>
      <w:rFonts w:ascii="Times New Roman" w:hAnsi="Times New Roman" w:cs="Arial" w:hint="default"/>
      <w:color w:val="000000"/>
      <w:sz w:val="14"/>
      <w:szCs w:val="22"/>
    </w:rPr>
  </w:style>
  <w:style w:type="character" w:customStyle="1" w:styleId="srtitle">
    <w:name w:val="srtitle"/>
    <w:rsid w:val="00FE2E1E"/>
  </w:style>
  <w:style w:type="character" w:customStyle="1" w:styleId="st1">
    <w:name w:val="st1"/>
    <w:rsid w:val="00FE2E1E"/>
  </w:style>
  <w:style w:type="character" w:customStyle="1" w:styleId="StyleStyleGaramond">
    <w:name w:val="Style Style Garamond +"/>
    <w:rsid w:val="00FE2E1E"/>
    <w:rPr>
      <w:rFonts w:ascii="Garamond" w:hAnsi="Garamond" w:cs="Times New Roman" w:hint="default"/>
      <w:sz w:val="20"/>
    </w:rPr>
  </w:style>
  <w:style w:type="character" w:customStyle="1" w:styleId="quotechar0">
    <w:name w:val="quotechar"/>
    <w:rsid w:val="00FE2E1E"/>
  </w:style>
  <w:style w:type="character" w:customStyle="1" w:styleId="boldunderline0">
    <w:name w:val="boldunderline"/>
    <w:rsid w:val="00FE2E1E"/>
  </w:style>
  <w:style w:type="character" w:customStyle="1" w:styleId="A8">
    <w:name w:val="A8"/>
    <w:rsid w:val="00FE2E1E"/>
    <w:rPr>
      <w:rFonts w:ascii="Scala" w:hAnsi="Scala" w:cs="Scala" w:hint="default"/>
      <w:color w:val="000000"/>
      <w:sz w:val="15"/>
      <w:szCs w:val="15"/>
    </w:rPr>
  </w:style>
  <w:style w:type="character" w:customStyle="1" w:styleId="A0">
    <w:name w:val="A0"/>
    <w:uiPriority w:val="99"/>
    <w:rsid w:val="00FE2E1E"/>
    <w:rPr>
      <w:rFonts w:ascii="Scala" w:hAnsi="Scala" w:cs="Scala" w:hint="default"/>
      <w:color w:val="000000"/>
      <w:sz w:val="16"/>
      <w:szCs w:val="16"/>
    </w:rPr>
  </w:style>
  <w:style w:type="character" w:customStyle="1" w:styleId="Date11">
    <w:name w:val="Date11"/>
    <w:rsid w:val="00FE2E1E"/>
  </w:style>
  <w:style w:type="character" w:customStyle="1" w:styleId="Boxout">
    <w:name w:val="Box out"/>
    <w:uiPriority w:val="1"/>
    <w:qFormat/>
    <w:rsid w:val="00FE2E1E"/>
    <w:rPr>
      <w:rFonts w:ascii="Tahoma" w:hAnsi="Tahoma" w:cs="Tahoma" w:hint="default"/>
      <w:b/>
      <w:bCs w:val="0"/>
      <w:sz w:val="20"/>
      <w:u w:val="single"/>
      <w:bdr w:val="none" w:sz="0" w:space="0" w:color="auto" w:frame="1"/>
      <w:shd w:val="clear" w:color="auto" w:fill="A9E8F5"/>
    </w:rPr>
  </w:style>
  <w:style w:type="character" w:customStyle="1" w:styleId="metad">
    <w:name w:val="metad"/>
    <w:rsid w:val="00FE2E1E"/>
  </w:style>
  <w:style w:type="character" w:customStyle="1" w:styleId="sifr-alternate">
    <w:name w:val="sifr-alternate"/>
    <w:rsid w:val="00FE2E1E"/>
  </w:style>
  <w:style w:type="character" w:customStyle="1" w:styleId="justify1">
    <w:name w:val="justify1"/>
    <w:rsid w:val="00FE2E1E"/>
  </w:style>
  <w:style w:type="character" w:customStyle="1" w:styleId="artbody1">
    <w:name w:val="art_body1"/>
    <w:rsid w:val="00FE2E1E"/>
    <w:rPr>
      <w:rFonts w:ascii="Arial" w:hAnsi="Arial" w:cs="Arial" w:hint="default"/>
    </w:rPr>
  </w:style>
  <w:style w:type="character" w:customStyle="1" w:styleId="A1">
    <w:name w:val="A1"/>
    <w:uiPriority w:val="99"/>
    <w:rsid w:val="00FE2E1E"/>
    <w:rPr>
      <w:rFonts w:ascii="Book Antiqua" w:hAnsi="Book Antiqua" w:cs="Book Antiqua" w:hint="default"/>
      <w:color w:val="221E1F"/>
      <w:sz w:val="22"/>
      <w:szCs w:val="22"/>
    </w:rPr>
  </w:style>
  <w:style w:type="character" w:customStyle="1" w:styleId="reality">
    <w:name w:val="reality"/>
    <w:rsid w:val="00FE2E1E"/>
  </w:style>
  <w:style w:type="character" w:customStyle="1" w:styleId="text2">
    <w:name w:val="text2"/>
    <w:rsid w:val="00FE2E1E"/>
  </w:style>
  <w:style w:type="character" w:customStyle="1" w:styleId="StyleUnderlineChar2CharChar11pt">
    <w:name w:val="Style Underline Char2 Char Char + 11 pt"/>
    <w:rsid w:val="00FE2E1E"/>
    <w:rPr>
      <w:rFonts w:ascii="Times New Roman" w:hAnsi="Times New Roman" w:cs="Times New Roman" w:hint="default"/>
      <w:sz w:val="20"/>
      <w:u w:val="single"/>
    </w:rPr>
  </w:style>
  <w:style w:type="character" w:customStyle="1" w:styleId="StyleStyleBoldUnderline11pt">
    <w:name w:val="Style Style Bold Underline + 11 pt"/>
    <w:rsid w:val="00FE2E1E"/>
    <w:rPr>
      <w:b/>
      <w:bCs/>
      <w:sz w:val="20"/>
      <w:u w:val="single"/>
    </w:rPr>
  </w:style>
  <w:style w:type="character" w:customStyle="1" w:styleId="articlehead2">
    <w:name w:val="articlehead2"/>
    <w:rsid w:val="00FE2E1E"/>
  </w:style>
  <w:style w:type="character" w:customStyle="1" w:styleId="pronset">
    <w:name w:val="pronset"/>
    <w:rsid w:val="00FE2E1E"/>
  </w:style>
  <w:style w:type="character" w:customStyle="1" w:styleId="prondelim">
    <w:name w:val="prondelim"/>
    <w:rsid w:val="00FE2E1E"/>
  </w:style>
  <w:style w:type="character" w:customStyle="1" w:styleId="prontoggle">
    <w:name w:val="pron_toggle"/>
    <w:rsid w:val="00FE2E1E"/>
  </w:style>
  <w:style w:type="character" w:customStyle="1" w:styleId="boldface">
    <w:name w:val="boldface"/>
    <w:rsid w:val="00FE2E1E"/>
  </w:style>
  <w:style w:type="character" w:customStyle="1" w:styleId="secondary-bf">
    <w:name w:val="secondary-bf"/>
    <w:rsid w:val="00FE2E1E"/>
  </w:style>
  <w:style w:type="table" w:styleId="ColorfulGrid-Accent1">
    <w:name w:val="Colorful Grid Accent 1"/>
    <w:basedOn w:val="TableNormal"/>
    <w:link w:val="ColorfulGrid-Accent1Char"/>
    <w:uiPriority w:val="29"/>
    <w:unhideWhenUsed/>
    <w:rsid w:val="00FE2E1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E2E1E"/>
    <w:rPr>
      <w:rFonts w:ascii="Times New Roman" w:hAnsi="Times New Roman" w:cs="Times New Roman" w:hint="default"/>
      <w:iCs/>
      <w:color w:val="000000"/>
      <w:sz w:val="16"/>
    </w:rPr>
  </w:style>
  <w:style w:type="character" w:customStyle="1" w:styleId="Boxout0">
    <w:name w:val="Boxout"/>
    <w:uiPriority w:val="1"/>
    <w:qFormat/>
    <w:rsid w:val="00FE2E1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E2E1E"/>
  </w:style>
  <w:style w:type="character" w:customStyle="1" w:styleId="pg">
    <w:name w:val="pg"/>
    <w:rsid w:val="00FE2E1E"/>
  </w:style>
  <w:style w:type="character" w:customStyle="1" w:styleId="detailtitle">
    <w:name w:val="detailtitle"/>
    <w:rsid w:val="00FE2E1E"/>
  </w:style>
  <w:style w:type="character" w:customStyle="1" w:styleId="storydate">
    <w:name w:val="storydate"/>
    <w:rsid w:val="00FE2E1E"/>
  </w:style>
  <w:style w:type="character" w:customStyle="1" w:styleId="preloadwrap">
    <w:name w:val="preloadwrap"/>
    <w:rsid w:val="00FE2E1E"/>
  </w:style>
  <w:style w:type="character" w:customStyle="1" w:styleId="creditwrap">
    <w:name w:val="creditwrap"/>
    <w:rsid w:val="00FE2E1E"/>
  </w:style>
  <w:style w:type="character" w:customStyle="1" w:styleId="DefaultChar1">
    <w:name w:val="Default Char1"/>
    <w:rsid w:val="00FE2E1E"/>
    <w:rPr>
      <w:noProof w:val="0"/>
      <w:color w:val="000000"/>
      <w:lang w:val="en-US" w:eastAsia="en-US" w:bidi="ar-SA"/>
    </w:rPr>
  </w:style>
  <w:style w:type="character" w:customStyle="1" w:styleId="textunderlineChar0">
    <w:name w:val="text underline Char"/>
    <w:rsid w:val="00FE2E1E"/>
    <w:rPr>
      <w:sz w:val="24"/>
      <w:szCs w:val="22"/>
      <w:u w:val="thick"/>
      <w:lang w:val="en-US" w:eastAsia="en-US" w:bidi="ar-SA"/>
    </w:rPr>
  </w:style>
  <w:style w:type="character" w:customStyle="1" w:styleId="BoldChar">
    <w:name w:val="Bold Char"/>
    <w:rsid w:val="00FE2E1E"/>
    <w:rPr>
      <w:rFonts w:ascii="Times New Roman" w:eastAsia="Times New Roman" w:hAnsi="Times New Roman" w:cs="Times New Roman" w:hint="default"/>
      <w:b/>
      <w:bCs w:val="0"/>
      <w:szCs w:val="24"/>
    </w:rPr>
  </w:style>
  <w:style w:type="character" w:customStyle="1" w:styleId="pmterms31">
    <w:name w:val="pmterms31"/>
    <w:rsid w:val="00FE2E1E"/>
    <w:rPr>
      <w:b/>
      <w:bCs/>
      <w:i w:val="0"/>
      <w:iCs w:val="0"/>
      <w:color w:val="000000"/>
    </w:rPr>
  </w:style>
  <w:style w:type="character" w:customStyle="1" w:styleId="copyrightdescription">
    <w:name w:val="copyrightdescription"/>
    <w:rsid w:val="00FE2E1E"/>
  </w:style>
  <w:style w:type="character" w:customStyle="1" w:styleId="ft01">
    <w:name w:val="ft01"/>
    <w:rsid w:val="00FE2E1E"/>
    <w:rPr>
      <w:rFonts w:ascii="Times" w:hAnsi="Times" w:cs="Times" w:hint="default"/>
      <w:color w:val="000000"/>
      <w:sz w:val="14"/>
      <w:szCs w:val="14"/>
    </w:rPr>
  </w:style>
  <w:style w:type="character" w:customStyle="1" w:styleId="ft11">
    <w:name w:val="ft11"/>
    <w:rsid w:val="00FE2E1E"/>
    <w:rPr>
      <w:rFonts w:ascii="Times" w:hAnsi="Times" w:cs="Times" w:hint="default"/>
      <w:color w:val="000000"/>
      <w:sz w:val="17"/>
      <w:szCs w:val="17"/>
    </w:rPr>
  </w:style>
  <w:style w:type="character" w:customStyle="1" w:styleId="ft21">
    <w:name w:val="ft21"/>
    <w:rsid w:val="00FE2E1E"/>
    <w:rPr>
      <w:rFonts w:ascii="Times" w:hAnsi="Times" w:cs="Times" w:hint="default"/>
      <w:color w:val="000000"/>
      <w:sz w:val="15"/>
      <w:szCs w:val="15"/>
    </w:rPr>
  </w:style>
  <w:style w:type="character" w:customStyle="1" w:styleId="ft31">
    <w:name w:val="ft31"/>
    <w:rsid w:val="00FE2E1E"/>
    <w:rPr>
      <w:rFonts w:ascii="Times" w:hAnsi="Times" w:cs="Times" w:hint="default"/>
      <w:color w:val="000000"/>
      <w:sz w:val="15"/>
      <w:szCs w:val="15"/>
    </w:rPr>
  </w:style>
  <w:style w:type="character" w:customStyle="1" w:styleId="dquo">
    <w:name w:val="dquo"/>
    <w:rsid w:val="00FE2E1E"/>
  </w:style>
  <w:style w:type="character" w:customStyle="1" w:styleId="caps2">
    <w:name w:val="caps2"/>
    <w:rsid w:val="00FE2E1E"/>
  </w:style>
  <w:style w:type="character" w:customStyle="1" w:styleId="CardsFont12ptCharCharCharChar">
    <w:name w:val="Cards + Font: 12 pt Char Char Char Char"/>
    <w:rsid w:val="00FE2E1E"/>
    <w:rPr>
      <w:sz w:val="24"/>
      <w:szCs w:val="24"/>
      <w:u w:val="thick"/>
      <w:lang w:val="en-US" w:eastAsia="en-US" w:bidi="ar-SA"/>
    </w:rPr>
  </w:style>
  <w:style w:type="character" w:customStyle="1" w:styleId="ccs">
    <w:name w:val="c cs"/>
    <w:rsid w:val="00FE2E1E"/>
  </w:style>
  <w:style w:type="character" w:customStyle="1" w:styleId="UnderlinedEvChar">
    <w:name w:val="Underlined Ev Char"/>
    <w:rsid w:val="00FE2E1E"/>
    <w:rPr>
      <w:rFonts w:ascii="Times New Roman" w:eastAsia="Times New Roman" w:hAnsi="Times New Roman" w:cs="Times New Roman" w:hint="default"/>
      <w:szCs w:val="24"/>
      <w:u w:val="single"/>
    </w:rPr>
  </w:style>
  <w:style w:type="character" w:customStyle="1" w:styleId="dropshadow">
    <w:name w:val="dropshadow"/>
    <w:rsid w:val="00FE2E1E"/>
  </w:style>
  <w:style w:type="character" w:customStyle="1" w:styleId="d05ws">
    <w:name w:val="d05ws"/>
    <w:rsid w:val="00FE2E1E"/>
  </w:style>
  <w:style w:type="character" w:customStyle="1" w:styleId="rzibod">
    <w:name w:val="rzibod"/>
    <w:rsid w:val="00FE2E1E"/>
  </w:style>
  <w:style w:type="character" w:customStyle="1" w:styleId="StyleBold1">
    <w:name w:val="Style Bold1"/>
    <w:rsid w:val="00FE2E1E"/>
    <w:rPr>
      <w:rFonts w:ascii="Georgia" w:hAnsi="Georgia" w:hint="default"/>
      <w:b/>
      <w:bCs/>
      <w:sz w:val="22"/>
    </w:rPr>
  </w:style>
  <w:style w:type="character" w:customStyle="1" w:styleId="headertext">
    <w:name w:val="headertext"/>
    <w:rsid w:val="00FE2E1E"/>
  </w:style>
  <w:style w:type="character" w:customStyle="1" w:styleId="endnote-reference">
    <w:name w:val="endnote-reference"/>
    <w:rsid w:val="00FE2E1E"/>
  </w:style>
  <w:style w:type="character" w:customStyle="1" w:styleId="officialsname">
    <w:name w:val="official_s_name"/>
    <w:rsid w:val="00FE2E1E"/>
  </w:style>
  <w:style w:type="character" w:customStyle="1" w:styleId="audience">
    <w:name w:val="audience"/>
    <w:rsid w:val="00FE2E1E"/>
  </w:style>
  <w:style w:type="character" w:customStyle="1" w:styleId="A7">
    <w:name w:val="A7"/>
    <w:uiPriority w:val="99"/>
    <w:rsid w:val="00FE2E1E"/>
    <w:rPr>
      <w:rFonts w:ascii="Myriad Pro" w:hAnsi="Myriad Pro" w:cs="Myriad Pro" w:hint="default"/>
      <w:color w:val="0066B1"/>
      <w:sz w:val="22"/>
      <w:szCs w:val="22"/>
    </w:rPr>
  </w:style>
  <w:style w:type="character" w:customStyle="1" w:styleId="normalchar">
    <w:name w:val="normal__char"/>
    <w:rsid w:val="00FE2E1E"/>
  </w:style>
  <w:style w:type="character" w:customStyle="1" w:styleId="hyperlink002cheading0020100200028block0020title0029char">
    <w:name w:val="hyperlink_002cheading_00201_0020_0028block_0020title_0029__char"/>
    <w:rsid w:val="00FE2E1E"/>
  </w:style>
  <w:style w:type="character" w:customStyle="1" w:styleId="underline002cstyle0020bold0020underlinechar">
    <w:name w:val="underline_002cstyle_0020bold_0020underline__char"/>
    <w:rsid w:val="00FE2E1E"/>
  </w:style>
  <w:style w:type="character" w:customStyle="1" w:styleId="copyboldblack">
    <w:name w:val="copyboldblack"/>
    <w:rsid w:val="00FE2E1E"/>
  </w:style>
  <w:style w:type="character" w:customStyle="1" w:styleId="copybold">
    <w:name w:val="copybold"/>
    <w:rsid w:val="00FE2E1E"/>
  </w:style>
  <w:style w:type="character" w:customStyle="1" w:styleId="author-date0">
    <w:name w:val="author-date"/>
    <w:rsid w:val="00FE2E1E"/>
  </w:style>
  <w:style w:type="character" w:customStyle="1" w:styleId="hidden">
    <w:name w:val="hidden"/>
    <w:rsid w:val="00FE2E1E"/>
  </w:style>
  <w:style w:type="character" w:customStyle="1" w:styleId="articlebegin">
    <w:name w:val="articlebegin"/>
    <w:rsid w:val="00FE2E1E"/>
  </w:style>
  <w:style w:type="character" w:customStyle="1" w:styleId="mediaoverlay">
    <w:name w:val="mediaoverlay"/>
    <w:rsid w:val="00FE2E1E"/>
  </w:style>
  <w:style w:type="character" w:customStyle="1" w:styleId="blogcaption">
    <w:name w:val="blog_caption"/>
    <w:rsid w:val="00FE2E1E"/>
  </w:style>
  <w:style w:type="character" w:customStyle="1" w:styleId="commnet-abuzz">
    <w:name w:val="commnet-abuzz"/>
    <w:rsid w:val="00FE2E1E"/>
  </w:style>
  <w:style w:type="character" w:customStyle="1" w:styleId="fbconnectbuttontext">
    <w:name w:val="fbconnectbutton_text"/>
    <w:rsid w:val="00FE2E1E"/>
  </w:style>
  <w:style w:type="character" w:customStyle="1" w:styleId="fbsharecountinner">
    <w:name w:val="fb_share_count_inner"/>
    <w:rsid w:val="00FE2E1E"/>
  </w:style>
  <w:style w:type="character" w:customStyle="1" w:styleId="stbuttontext">
    <w:name w:val="stbuttontext"/>
    <w:rsid w:val="00FE2E1E"/>
  </w:style>
  <w:style w:type="character" w:customStyle="1" w:styleId="source">
    <w:name w:val="source"/>
    <w:rsid w:val="00FE2E1E"/>
  </w:style>
  <w:style w:type="character" w:customStyle="1" w:styleId="pubdate">
    <w:name w:val="pubdate"/>
    <w:rsid w:val="00FE2E1E"/>
  </w:style>
  <w:style w:type="character" w:customStyle="1" w:styleId="grey">
    <w:name w:val="grey"/>
    <w:rsid w:val="00FE2E1E"/>
  </w:style>
  <w:style w:type="character" w:customStyle="1" w:styleId="postdate">
    <w:name w:val="post_date"/>
    <w:rsid w:val="00FE2E1E"/>
  </w:style>
  <w:style w:type="character" w:customStyle="1" w:styleId="bdx">
    <w:name w:val="bdx"/>
    <w:rsid w:val="00FE2E1E"/>
  </w:style>
  <w:style w:type="character" w:customStyle="1" w:styleId="bdl">
    <w:name w:val="bdl"/>
    <w:rsid w:val="00FE2E1E"/>
  </w:style>
  <w:style w:type="character" w:customStyle="1" w:styleId="breadcrumbitemcurrent">
    <w:name w:val="breadcrumbitemcurrent"/>
    <w:rsid w:val="00FE2E1E"/>
  </w:style>
  <w:style w:type="character" w:customStyle="1" w:styleId="bbl">
    <w:name w:val="bbl"/>
    <w:rsid w:val="00FE2E1E"/>
  </w:style>
  <w:style w:type="character" w:customStyle="1" w:styleId="Date2">
    <w:name w:val="Date2"/>
    <w:rsid w:val="00FE2E1E"/>
  </w:style>
  <w:style w:type="character" w:customStyle="1" w:styleId="company">
    <w:name w:val="company"/>
    <w:rsid w:val="00FE2E1E"/>
  </w:style>
  <w:style w:type="character" w:customStyle="1" w:styleId="itxtnewhookspan">
    <w:name w:val="itxtnewhookspan"/>
    <w:rsid w:val="00FE2E1E"/>
  </w:style>
  <w:style w:type="character" w:customStyle="1" w:styleId="gstxthlt">
    <w:name w:val="gstxt_hlt"/>
    <w:rsid w:val="00FE2E1E"/>
  </w:style>
  <w:style w:type="character" w:customStyle="1" w:styleId="SubtleEmphasis1">
    <w:name w:val="Subtle Emphasis1"/>
    <w:uiPriority w:val="19"/>
    <w:qFormat/>
    <w:rsid w:val="00FE2E1E"/>
    <w:rPr>
      <w:rFonts w:ascii="Times New Roman" w:hAnsi="Times New Roman" w:cs="Times New Roman" w:hint="default"/>
      <w:b/>
      <w:bCs w:val="0"/>
      <w:iCs/>
      <w:color w:val="auto"/>
      <w:sz w:val="22"/>
    </w:rPr>
  </w:style>
  <w:style w:type="character" w:customStyle="1" w:styleId="StyleBoldRed">
    <w:name w:val="Style Bold Red"/>
    <w:rsid w:val="00FE2E1E"/>
    <w:rPr>
      <w:b/>
      <w:bCs/>
      <w:color w:val="auto"/>
    </w:rPr>
  </w:style>
  <w:style w:type="character" w:customStyle="1" w:styleId="StyleTimesNewRoman8pt">
    <w:name w:val="Style Times New Roman 8 pt"/>
    <w:rsid w:val="00FE2E1E"/>
    <w:rPr>
      <w:rFonts w:ascii="Georgia" w:hAnsi="Georgia" w:hint="default"/>
      <w:sz w:val="16"/>
    </w:rPr>
  </w:style>
  <w:style w:type="character" w:customStyle="1" w:styleId="StyleStyle7pt8pt">
    <w:name w:val="Style Style 7 pt + 8 pt"/>
    <w:rsid w:val="00FE2E1E"/>
    <w:rPr>
      <w:sz w:val="16"/>
    </w:rPr>
  </w:style>
  <w:style w:type="character" w:customStyle="1" w:styleId="StyleStyleThickunderlineBold1">
    <w:name w:val="Style Style Thick underline + Bold1"/>
    <w:rsid w:val="00FE2E1E"/>
    <w:rPr>
      <w:b/>
      <w:bCs/>
      <w:u w:val="thick"/>
    </w:rPr>
  </w:style>
  <w:style w:type="character" w:customStyle="1" w:styleId="StyleUnderline2">
    <w:name w:val="Style Underline2"/>
    <w:rsid w:val="00FE2E1E"/>
    <w:rPr>
      <w:u w:val="single"/>
    </w:rPr>
  </w:style>
  <w:style w:type="character" w:customStyle="1" w:styleId="ShrinkText">
    <w:name w:val="Shrink Text"/>
    <w:rsid w:val="00FE2E1E"/>
    <w:rPr>
      <w:sz w:val="16"/>
    </w:rPr>
  </w:style>
  <w:style w:type="character" w:customStyle="1" w:styleId="smallcaps">
    <w:name w:val="smallcaps"/>
    <w:rsid w:val="00FE2E1E"/>
  </w:style>
  <w:style w:type="character" w:customStyle="1" w:styleId="goldbldtext">
    <w:name w:val="goldbldtext"/>
    <w:rsid w:val="00FE2E1E"/>
  </w:style>
  <w:style w:type="character" w:customStyle="1" w:styleId="cardshighlight0">
    <w:name w:val="cardshighlight"/>
    <w:rsid w:val="00FE2E1E"/>
  </w:style>
  <w:style w:type="character" w:customStyle="1" w:styleId="cardsfont12pt1">
    <w:name w:val="cardsfont12pt"/>
    <w:rsid w:val="00FE2E1E"/>
  </w:style>
  <w:style w:type="character" w:customStyle="1" w:styleId="ft1">
    <w:name w:val="ft1"/>
    <w:rsid w:val="00FE2E1E"/>
  </w:style>
  <w:style w:type="character" w:customStyle="1" w:styleId="ft6">
    <w:name w:val="ft6"/>
    <w:rsid w:val="00FE2E1E"/>
  </w:style>
  <w:style w:type="character" w:customStyle="1" w:styleId="kicker">
    <w:name w:val="kicker"/>
    <w:rsid w:val="00FE2E1E"/>
  </w:style>
  <w:style w:type="character" w:customStyle="1" w:styleId="backcontent">
    <w:name w:val="backcontent"/>
    <w:rsid w:val="00FE2E1E"/>
  </w:style>
  <w:style w:type="character" w:customStyle="1" w:styleId="daystmp">
    <w:name w:val="daystmp"/>
    <w:rsid w:val="00FE2E1E"/>
  </w:style>
  <w:style w:type="character" w:customStyle="1" w:styleId="cardsfont12ptchar">
    <w:name w:val="cardsfont12ptchar"/>
    <w:rsid w:val="00FE2E1E"/>
  </w:style>
  <w:style w:type="character" w:customStyle="1" w:styleId="gal">
    <w:name w:val="gal"/>
    <w:rsid w:val="00FE2E1E"/>
  </w:style>
  <w:style w:type="character" w:customStyle="1" w:styleId="submitted">
    <w:name w:val="submitted"/>
    <w:rsid w:val="00FE2E1E"/>
  </w:style>
  <w:style w:type="character" w:customStyle="1" w:styleId="imagedateline">
    <w:name w:val="image_dateline"/>
    <w:rsid w:val="00FE2E1E"/>
  </w:style>
  <w:style w:type="character" w:customStyle="1" w:styleId="authordatecharchar">
    <w:name w:val="authordatecharchar"/>
    <w:rsid w:val="00FE2E1E"/>
  </w:style>
  <w:style w:type="character" w:customStyle="1" w:styleId="style1char0">
    <w:name w:val="style1char"/>
    <w:rsid w:val="00FE2E1E"/>
  </w:style>
  <w:style w:type="character" w:customStyle="1" w:styleId="tagcharchar0">
    <w:name w:val="tagcharchar"/>
    <w:rsid w:val="00FE2E1E"/>
  </w:style>
  <w:style w:type="character" w:customStyle="1" w:styleId="underlinedcharchar2">
    <w:name w:val="underlinedcharchar"/>
    <w:rsid w:val="00FE2E1E"/>
  </w:style>
  <w:style w:type="character" w:customStyle="1" w:styleId="BoxedChar">
    <w:name w:val="Boxed Char"/>
    <w:rsid w:val="00FE2E1E"/>
    <w:rPr>
      <w:rFonts w:ascii="Arial Narrow" w:hAnsi="Arial Narrow" w:hint="default"/>
      <w:b/>
      <w:bCs w:val="0"/>
      <w:sz w:val="18"/>
      <w:bdr w:val="single" w:sz="6" w:space="0" w:color="auto" w:frame="1"/>
    </w:rPr>
  </w:style>
  <w:style w:type="character" w:customStyle="1" w:styleId="Style11ptUnderline2">
    <w:name w:val="Style 11 pt Underline2"/>
    <w:rsid w:val="00FE2E1E"/>
    <w:rPr>
      <w:sz w:val="20"/>
      <w:u w:val="single"/>
    </w:rPr>
  </w:style>
  <w:style w:type="character" w:customStyle="1" w:styleId="Style11ptBoldUnderline2">
    <w:name w:val="Style 11 pt Bold Underline2"/>
    <w:rsid w:val="00FE2E1E"/>
    <w:rPr>
      <w:b/>
      <w:bCs/>
      <w:sz w:val="20"/>
      <w:u w:val="single"/>
    </w:rPr>
  </w:style>
  <w:style w:type="character" w:customStyle="1" w:styleId="nw">
    <w:name w:val="nw"/>
    <w:rsid w:val="00FE2E1E"/>
  </w:style>
  <w:style w:type="character" w:customStyle="1" w:styleId="Styleunderline11ptBoldBorderSinglesolidlineAuto">
    <w:name w:val="Style underline + 11 pt Bold Border: : (Single solid line Auto ..."/>
    <w:rsid w:val="00FE2E1E"/>
    <w:rPr>
      <w:b/>
      <w:bCs/>
      <w:sz w:val="20"/>
      <w:u w:val="single"/>
      <w:bdr w:val="single" w:sz="4" w:space="0" w:color="auto" w:frame="1"/>
    </w:rPr>
  </w:style>
  <w:style w:type="character" w:customStyle="1" w:styleId="cardCharCharChar1">
    <w:name w:val="card Char Char Char1"/>
    <w:rsid w:val="00FE2E1E"/>
    <w:rPr>
      <w:lang w:val="en-US" w:eastAsia="en-US" w:bidi="ar-SA"/>
    </w:rPr>
  </w:style>
  <w:style w:type="character" w:customStyle="1" w:styleId="authors1">
    <w:name w:val="authors1"/>
    <w:rsid w:val="00FE2E1E"/>
    <w:rPr>
      <w:rFonts w:ascii="Verdana" w:hAnsi="Verdana" w:hint="default"/>
      <w:b/>
      <w:bCs/>
      <w:color w:val="006699"/>
      <w:sz w:val="20"/>
      <w:szCs w:val="20"/>
    </w:rPr>
  </w:style>
  <w:style w:type="character" w:customStyle="1" w:styleId="headlinesectionlarge">
    <w:name w:val="headline_section_large"/>
    <w:rsid w:val="00FE2E1E"/>
  </w:style>
  <w:style w:type="character" w:customStyle="1" w:styleId="Styleunderline11ptBlack">
    <w:name w:val="Style underline + 11 pt Black"/>
    <w:rsid w:val="00FE2E1E"/>
    <w:rPr>
      <w:color w:val="000000"/>
      <w:sz w:val="20"/>
      <w:u w:val="single"/>
    </w:rPr>
  </w:style>
  <w:style w:type="character" w:customStyle="1" w:styleId="Styleunderline11ptBoldBlack">
    <w:name w:val="Style underline + 11 pt Bold Black"/>
    <w:rsid w:val="00FE2E1E"/>
    <w:rPr>
      <w:b/>
      <w:bCs/>
      <w:color w:val="000000"/>
      <w:sz w:val="20"/>
      <w:u w:val="single"/>
    </w:rPr>
  </w:style>
  <w:style w:type="character" w:customStyle="1" w:styleId="Style11ptBoldBlackUnderline">
    <w:name w:val="Style 11 pt Bold Black Underline"/>
    <w:rsid w:val="00FE2E1E"/>
    <w:rPr>
      <w:b/>
      <w:bCs/>
      <w:color w:val="000000"/>
      <w:sz w:val="20"/>
      <w:u w:val="single"/>
    </w:rPr>
  </w:style>
  <w:style w:type="character" w:customStyle="1" w:styleId="Style11ptBoldBlackUnderlineBorderSinglesolidline">
    <w:name w:val="Style 11 pt Bold Black Underline Border: : (Single solid line ..."/>
    <w:rsid w:val="00FE2E1E"/>
    <w:rPr>
      <w:b/>
      <w:bCs/>
      <w:color w:val="000000"/>
      <w:sz w:val="20"/>
      <w:u w:val="single"/>
      <w:bdr w:val="single" w:sz="4" w:space="0" w:color="auto" w:frame="1"/>
    </w:rPr>
  </w:style>
  <w:style w:type="character" w:customStyle="1" w:styleId="StyleLatinMeridien-Italic11ptItalicUnderline">
    <w:name w:val="Style (Latin) Meridien-Italic 11 pt Italic Underline"/>
    <w:rsid w:val="00FE2E1E"/>
    <w:rPr>
      <w:rFonts w:ascii="Meridien-Italic" w:hAnsi="Meridien-Italic" w:hint="default"/>
      <w:i/>
      <w:iCs/>
      <w:sz w:val="20"/>
      <w:u w:val="single"/>
    </w:rPr>
  </w:style>
  <w:style w:type="character" w:customStyle="1" w:styleId="Citation-AuthorDate">
    <w:name w:val="Citation - Author/Date"/>
    <w:rsid w:val="00FE2E1E"/>
    <w:rPr>
      <w:b/>
      <w:bCs w:val="0"/>
      <w:smallCaps/>
      <w:sz w:val="24"/>
      <w:u w:val="single"/>
    </w:rPr>
  </w:style>
  <w:style w:type="character" w:customStyle="1" w:styleId="underlinestylechar0">
    <w:name w:val="underlinestylechar"/>
    <w:rsid w:val="00FE2E1E"/>
  </w:style>
  <w:style w:type="character" w:customStyle="1" w:styleId="highlight">
    <w:name w:val="highlight"/>
    <w:rsid w:val="00FE2E1E"/>
  </w:style>
  <w:style w:type="character" w:customStyle="1" w:styleId="DottedUnderline0">
    <w:name w:val="Dotted Underline"/>
    <w:rsid w:val="00FE2E1E"/>
    <w:rPr>
      <w:rFonts w:ascii="Times New Roman" w:hAnsi="Times New Roman" w:cs="Times New Roman" w:hint="default"/>
      <w:sz w:val="20"/>
      <w:u w:val="dottedHeavy"/>
    </w:rPr>
  </w:style>
  <w:style w:type="character" w:customStyle="1" w:styleId="titleauthoretc">
    <w:name w:val="titleauthoretc"/>
    <w:rsid w:val="00FE2E1E"/>
  </w:style>
  <w:style w:type="character" w:customStyle="1" w:styleId="labeltext">
    <w:name w:val="labeltext"/>
    <w:rsid w:val="00FE2E1E"/>
  </w:style>
  <w:style w:type="character" w:customStyle="1" w:styleId="viewlink">
    <w:name w:val="viewlink"/>
    <w:rsid w:val="00FE2E1E"/>
  </w:style>
  <w:style w:type="character" w:customStyle="1" w:styleId="share">
    <w:name w:val="share"/>
    <w:rsid w:val="00FE2E1E"/>
  </w:style>
  <w:style w:type="character" w:customStyle="1" w:styleId="inlinkchart">
    <w:name w:val="inlink_chart"/>
    <w:rsid w:val="00FE2E1E"/>
  </w:style>
  <w:style w:type="character" w:customStyle="1" w:styleId="underLight">
    <w:name w:val="underLight"/>
    <w:uiPriority w:val="1"/>
    <w:qFormat/>
    <w:rsid w:val="00FE2E1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E2E1E"/>
  </w:style>
  <w:style w:type="character" w:customStyle="1" w:styleId="author-rss">
    <w:name w:val="author-rss"/>
    <w:rsid w:val="00FE2E1E"/>
  </w:style>
  <w:style w:type="character" w:customStyle="1" w:styleId="fbsharecountwrapper">
    <w:name w:val="fb_share_count_wrapper"/>
    <w:rsid w:val="00FE2E1E"/>
  </w:style>
  <w:style w:type="character" w:customStyle="1" w:styleId="fbbuttontext">
    <w:name w:val="fb_button_text"/>
    <w:rsid w:val="00FE2E1E"/>
  </w:style>
  <w:style w:type="character" w:customStyle="1" w:styleId="hw">
    <w:name w:val="hw"/>
    <w:rsid w:val="00FE2E1E"/>
  </w:style>
  <w:style w:type="character" w:customStyle="1" w:styleId="linktotop">
    <w:name w:val="linktotop"/>
    <w:rsid w:val="00FE2E1E"/>
  </w:style>
  <w:style w:type="character" w:customStyle="1" w:styleId="maintextbldleft">
    <w:name w:val="maintextbldleft"/>
    <w:rsid w:val="00FE2E1E"/>
  </w:style>
  <w:style w:type="character" w:customStyle="1" w:styleId="maintextleft">
    <w:name w:val="maintextleft"/>
    <w:rsid w:val="00FE2E1E"/>
  </w:style>
  <w:style w:type="character" w:customStyle="1" w:styleId="descriptionstyle1block">
    <w:name w:val="description style1 block"/>
    <w:rsid w:val="00FE2E1E"/>
  </w:style>
  <w:style w:type="character" w:customStyle="1" w:styleId="gutter-right-1">
    <w:name w:val="gutter-right-1"/>
    <w:basedOn w:val="DefaultParagraphFont"/>
    <w:rsid w:val="00FE2E1E"/>
  </w:style>
  <w:style w:type="character" w:customStyle="1" w:styleId="ssl3">
    <w:name w:val="ss_l3"/>
    <w:rsid w:val="00FE2E1E"/>
  </w:style>
  <w:style w:type="character" w:customStyle="1" w:styleId="FontStyle39">
    <w:name w:val="Font Style39"/>
    <w:uiPriority w:val="99"/>
    <w:rsid w:val="00FE2E1E"/>
    <w:rPr>
      <w:rFonts w:ascii="Constantia" w:hAnsi="Constantia" w:cs="Constantia" w:hint="default"/>
      <w:b/>
      <w:bCs/>
      <w:sz w:val="18"/>
      <w:szCs w:val="18"/>
    </w:rPr>
  </w:style>
  <w:style w:type="character" w:customStyle="1" w:styleId="6">
    <w:name w:val="6"/>
    <w:rsid w:val="00FE2E1E"/>
    <w:rPr>
      <w:rFonts w:ascii="Arial" w:hAnsi="Arial" w:cs="Arial" w:hint="default"/>
      <w:bCs/>
      <w:sz w:val="20"/>
      <w:u w:val="single"/>
      <w:lang w:val="en-US" w:eastAsia="en-US" w:bidi="ar-SA"/>
    </w:rPr>
  </w:style>
  <w:style w:type="character" w:customStyle="1" w:styleId="Header11">
    <w:name w:val="Header11"/>
    <w:rsid w:val="00FE2E1E"/>
  </w:style>
  <w:style w:type="character" w:customStyle="1" w:styleId="posa">
    <w:name w:val="pos(a)"/>
    <w:basedOn w:val="DefaultParagraphFont"/>
    <w:rsid w:val="00FE2E1E"/>
  </w:style>
  <w:style w:type="character" w:customStyle="1" w:styleId="u-hiddeninnarrowenv">
    <w:name w:val="u-hiddeninnarrowenv"/>
    <w:basedOn w:val="DefaultParagraphFont"/>
    <w:rsid w:val="00FE2E1E"/>
  </w:style>
  <w:style w:type="character" w:customStyle="1" w:styleId="followbutton-bird">
    <w:name w:val="followbutton-bird"/>
    <w:basedOn w:val="DefaultParagraphFont"/>
    <w:rsid w:val="00FE2E1E"/>
  </w:style>
  <w:style w:type="character" w:customStyle="1" w:styleId="tweetauthor-name">
    <w:name w:val="tweetauthor-name"/>
    <w:basedOn w:val="DefaultParagraphFont"/>
    <w:rsid w:val="00FE2E1E"/>
  </w:style>
  <w:style w:type="character" w:customStyle="1" w:styleId="tweetauthor-verifiedbadge">
    <w:name w:val="tweetauthor-verifiedbadge"/>
    <w:basedOn w:val="DefaultParagraphFont"/>
    <w:rsid w:val="00FE2E1E"/>
  </w:style>
  <w:style w:type="character" w:customStyle="1" w:styleId="tweetauthor-screenname">
    <w:name w:val="tweetauthor-screenname"/>
    <w:basedOn w:val="DefaultParagraphFont"/>
    <w:rsid w:val="00FE2E1E"/>
  </w:style>
  <w:style w:type="character" w:customStyle="1" w:styleId="u-hiddenvisually">
    <w:name w:val="u-hiddenvisually"/>
    <w:basedOn w:val="DefaultParagraphFont"/>
    <w:rsid w:val="00FE2E1E"/>
  </w:style>
  <w:style w:type="character" w:customStyle="1" w:styleId="tweetaction-stat">
    <w:name w:val="tweetaction-stat"/>
    <w:basedOn w:val="DefaultParagraphFont"/>
    <w:rsid w:val="00FE2E1E"/>
  </w:style>
  <w:style w:type="character" w:customStyle="1" w:styleId="related">
    <w:name w:val="related"/>
    <w:basedOn w:val="DefaultParagraphFont"/>
    <w:rsid w:val="00FE2E1E"/>
  </w:style>
  <w:style w:type="character" w:customStyle="1" w:styleId="related-content">
    <w:name w:val="related-content"/>
    <w:basedOn w:val="DefaultParagraphFont"/>
    <w:rsid w:val="00FE2E1E"/>
  </w:style>
  <w:style w:type="character" w:customStyle="1" w:styleId="name-of-author">
    <w:name w:val="name-of-author"/>
    <w:basedOn w:val="DefaultParagraphFont"/>
    <w:rsid w:val="00FE2E1E"/>
  </w:style>
  <w:style w:type="character" w:customStyle="1" w:styleId="first-name">
    <w:name w:val="first-name"/>
    <w:basedOn w:val="DefaultParagraphFont"/>
    <w:rsid w:val="00FE2E1E"/>
  </w:style>
  <w:style w:type="character" w:customStyle="1" w:styleId="last-name">
    <w:name w:val="last-name"/>
    <w:basedOn w:val="DefaultParagraphFont"/>
    <w:rsid w:val="00FE2E1E"/>
  </w:style>
  <w:style w:type="character" w:customStyle="1" w:styleId="caption10">
    <w:name w:val="caption1"/>
    <w:basedOn w:val="DefaultParagraphFont"/>
    <w:rsid w:val="00FE2E1E"/>
  </w:style>
  <w:style w:type="character" w:customStyle="1" w:styleId="recirc-text">
    <w:name w:val="&quot;recirc-text”"/>
    <w:basedOn w:val="DefaultParagraphFont"/>
    <w:rsid w:val="00FE2E1E"/>
  </w:style>
  <w:style w:type="character" w:customStyle="1" w:styleId="video-icon">
    <w:name w:val="video-icon"/>
    <w:basedOn w:val="DefaultParagraphFont"/>
    <w:rsid w:val="00FE2E1E"/>
  </w:style>
  <w:style w:type="character" w:customStyle="1" w:styleId="powa-shot-play-btn-text">
    <w:name w:val="powa-shot-play-btn-text"/>
    <w:basedOn w:val="DefaultParagraphFont"/>
    <w:rsid w:val="00FE2E1E"/>
  </w:style>
  <w:style w:type="character" w:customStyle="1" w:styleId="powa-shot-click">
    <w:name w:val="powa-shot-click"/>
    <w:basedOn w:val="DefaultParagraphFont"/>
    <w:rsid w:val="00FE2E1E"/>
  </w:style>
  <w:style w:type="character" w:customStyle="1" w:styleId="wpv-blurb">
    <w:name w:val="wpv-blurb"/>
    <w:basedOn w:val="DefaultParagraphFont"/>
    <w:rsid w:val="00FE2E1E"/>
  </w:style>
  <w:style w:type="character" w:customStyle="1" w:styleId="pb-caption">
    <w:name w:val="pb-caption"/>
    <w:basedOn w:val="DefaultParagraphFont"/>
    <w:rsid w:val="00FE2E1E"/>
  </w:style>
  <w:style w:type="character" w:customStyle="1" w:styleId="Heading5Char1">
    <w:name w:val="Heading 5 Char1"/>
    <w:aliases w:val="Text Char1"/>
    <w:basedOn w:val="DefaultParagraphFont"/>
    <w:semiHidden/>
    <w:rsid w:val="00FE2E1E"/>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FE2E1E"/>
    <w:rPr>
      <w:vertAlign w:val="baseline"/>
    </w:rPr>
  </w:style>
  <w:style w:type="character" w:customStyle="1" w:styleId="Heading7Char1">
    <w:name w:val="Heading 7 Char1"/>
    <w:basedOn w:val="DefaultParagraphFont"/>
    <w:semiHidden/>
    <w:rsid w:val="00FE2E1E"/>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FE2E1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E2E1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E2E1E"/>
    <w:rPr>
      <w:rFonts w:ascii="Calibri" w:hAnsi="Calibri" w:cs="Calibri"/>
    </w:rPr>
  </w:style>
  <w:style w:type="numbering" w:customStyle="1" w:styleId="NoList2">
    <w:name w:val="No List2"/>
    <w:next w:val="NoList"/>
    <w:uiPriority w:val="99"/>
    <w:semiHidden/>
    <w:unhideWhenUsed/>
    <w:rsid w:val="00FE2E1E"/>
  </w:style>
  <w:style w:type="numbering" w:customStyle="1" w:styleId="NoList3">
    <w:name w:val="No List3"/>
    <w:next w:val="NoList"/>
    <w:uiPriority w:val="99"/>
    <w:semiHidden/>
    <w:unhideWhenUsed/>
    <w:rsid w:val="00FE2E1E"/>
  </w:style>
  <w:style w:type="numbering" w:customStyle="1" w:styleId="NoList4">
    <w:name w:val="No List4"/>
    <w:next w:val="NoList"/>
    <w:uiPriority w:val="99"/>
    <w:semiHidden/>
    <w:unhideWhenUsed/>
    <w:rsid w:val="00FE2E1E"/>
  </w:style>
  <w:style w:type="numbering" w:customStyle="1" w:styleId="NoList5">
    <w:name w:val="No List5"/>
    <w:next w:val="NoList"/>
    <w:semiHidden/>
    <w:unhideWhenUsed/>
    <w:rsid w:val="00FE2E1E"/>
  </w:style>
  <w:style w:type="paragraph" w:styleId="BlockText">
    <w:name w:val="Block Text"/>
    <w:basedOn w:val="Normal"/>
    <w:rsid w:val="00FE2E1E"/>
    <w:pPr>
      <w:ind w:left="229" w:right="229"/>
    </w:pPr>
    <w:rPr>
      <w:rFonts w:ascii="Verdana" w:eastAsia="Times New Roman" w:hAnsi="Verdana"/>
      <w:szCs w:val="20"/>
    </w:rPr>
  </w:style>
  <w:style w:type="paragraph" w:styleId="NormalIndent">
    <w:name w:val="Normal Indent"/>
    <w:basedOn w:val="Normal"/>
    <w:rsid w:val="00FE2E1E"/>
    <w:pPr>
      <w:ind w:left="720"/>
    </w:pPr>
    <w:rPr>
      <w:rFonts w:eastAsia="Times New Roman"/>
      <w:szCs w:val="20"/>
    </w:rPr>
  </w:style>
  <w:style w:type="paragraph" w:styleId="EnvelopeReturn">
    <w:name w:val="envelope return"/>
    <w:basedOn w:val="Normal"/>
    <w:rsid w:val="00FE2E1E"/>
    <w:rPr>
      <w:rFonts w:eastAsia="Times New Roman"/>
      <w:sz w:val="24"/>
      <w:szCs w:val="20"/>
    </w:rPr>
  </w:style>
  <w:style w:type="paragraph" w:styleId="EnvelopeAddress">
    <w:name w:val="envelope address"/>
    <w:basedOn w:val="Normal"/>
    <w:rsid w:val="00FE2E1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FE2E1E"/>
  </w:style>
  <w:style w:type="numbering" w:customStyle="1" w:styleId="NoList7">
    <w:name w:val="No List7"/>
    <w:next w:val="NoList"/>
    <w:semiHidden/>
    <w:unhideWhenUsed/>
    <w:rsid w:val="00FE2E1E"/>
  </w:style>
  <w:style w:type="paragraph" w:styleId="ListBullet">
    <w:name w:val="List Bullet"/>
    <w:basedOn w:val="Normal"/>
    <w:link w:val="ListBulletChar"/>
    <w:uiPriority w:val="99"/>
    <w:unhideWhenUsed/>
    <w:rsid w:val="00FE2E1E"/>
    <w:pPr>
      <w:tabs>
        <w:tab w:val="num" w:pos="360"/>
      </w:tabs>
      <w:ind w:left="360" w:hanging="360"/>
      <w:contextualSpacing/>
    </w:pPr>
    <w:rPr>
      <w:rFonts w:eastAsia="Calibri"/>
    </w:rPr>
  </w:style>
  <w:style w:type="table" w:styleId="MediumGrid1">
    <w:name w:val="Medium Grid 1"/>
    <w:basedOn w:val="TableNormal"/>
    <w:uiPriority w:val="67"/>
    <w:rsid w:val="00FE2E1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E2E1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FE2E1E"/>
  </w:style>
  <w:style w:type="numbering" w:customStyle="1" w:styleId="NoList111">
    <w:name w:val="No List111"/>
    <w:next w:val="NoList"/>
    <w:uiPriority w:val="99"/>
    <w:semiHidden/>
    <w:unhideWhenUsed/>
    <w:rsid w:val="00FE2E1E"/>
  </w:style>
  <w:style w:type="numbering" w:customStyle="1" w:styleId="NoList1111">
    <w:name w:val="No List1111"/>
    <w:next w:val="NoList"/>
    <w:uiPriority w:val="99"/>
    <w:semiHidden/>
    <w:unhideWhenUsed/>
    <w:rsid w:val="00FE2E1E"/>
  </w:style>
  <w:style w:type="numbering" w:customStyle="1" w:styleId="NoList11111">
    <w:name w:val="No List11111"/>
    <w:next w:val="NoList"/>
    <w:uiPriority w:val="99"/>
    <w:semiHidden/>
    <w:unhideWhenUsed/>
    <w:rsid w:val="00FE2E1E"/>
  </w:style>
  <w:style w:type="numbering" w:customStyle="1" w:styleId="NoList111111">
    <w:name w:val="No List111111"/>
    <w:next w:val="NoList"/>
    <w:uiPriority w:val="99"/>
    <w:semiHidden/>
    <w:unhideWhenUsed/>
    <w:rsid w:val="00FE2E1E"/>
  </w:style>
  <w:style w:type="numbering" w:customStyle="1" w:styleId="NoList1111111">
    <w:name w:val="No List1111111"/>
    <w:next w:val="NoList"/>
    <w:uiPriority w:val="99"/>
    <w:semiHidden/>
    <w:unhideWhenUsed/>
    <w:rsid w:val="00FE2E1E"/>
  </w:style>
  <w:style w:type="numbering" w:customStyle="1" w:styleId="NoList11111111">
    <w:name w:val="No List11111111"/>
    <w:next w:val="NoList"/>
    <w:uiPriority w:val="99"/>
    <w:semiHidden/>
    <w:unhideWhenUsed/>
    <w:rsid w:val="00FE2E1E"/>
  </w:style>
  <w:style w:type="numbering" w:customStyle="1" w:styleId="NoList111111111">
    <w:name w:val="No List111111111"/>
    <w:next w:val="NoList"/>
    <w:uiPriority w:val="99"/>
    <w:semiHidden/>
    <w:unhideWhenUsed/>
    <w:rsid w:val="00FE2E1E"/>
  </w:style>
  <w:style w:type="numbering" w:customStyle="1" w:styleId="NoList1111111111">
    <w:name w:val="No List1111111111"/>
    <w:next w:val="NoList"/>
    <w:uiPriority w:val="99"/>
    <w:semiHidden/>
    <w:unhideWhenUsed/>
    <w:rsid w:val="00FE2E1E"/>
  </w:style>
  <w:style w:type="numbering" w:customStyle="1" w:styleId="NoList11111111111">
    <w:name w:val="No List11111111111"/>
    <w:next w:val="NoList"/>
    <w:uiPriority w:val="99"/>
    <w:semiHidden/>
    <w:unhideWhenUsed/>
    <w:rsid w:val="00FE2E1E"/>
  </w:style>
  <w:style w:type="numbering" w:customStyle="1" w:styleId="NoList111111111111">
    <w:name w:val="No List111111111111"/>
    <w:next w:val="NoList"/>
    <w:uiPriority w:val="99"/>
    <w:semiHidden/>
    <w:unhideWhenUsed/>
    <w:rsid w:val="00FE2E1E"/>
  </w:style>
  <w:style w:type="numbering" w:customStyle="1" w:styleId="NoList1111111111111">
    <w:name w:val="No List1111111111111"/>
    <w:next w:val="NoList"/>
    <w:uiPriority w:val="99"/>
    <w:semiHidden/>
    <w:unhideWhenUsed/>
    <w:rsid w:val="00FE2E1E"/>
  </w:style>
  <w:style w:type="numbering" w:customStyle="1" w:styleId="NoList11111111111111">
    <w:name w:val="No List11111111111111"/>
    <w:next w:val="NoList"/>
    <w:uiPriority w:val="99"/>
    <w:semiHidden/>
    <w:unhideWhenUsed/>
    <w:rsid w:val="00FE2E1E"/>
  </w:style>
  <w:style w:type="numbering" w:customStyle="1" w:styleId="NoList111111111111111">
    <w:name w:val="No List111111111111111"/>
    <w:next w:val="NoList"/>
    <w:uiPriority w:val="99"/>
    <w:semiHidden/>
    <w:unhideWhenUsed/>
    <w:rsid w:val="00FE2E1E"/>
  </w:style>
  <w:style w:type="numbering" w:customStyle="1" w:styleId="NoList1111111111111111">
    <w:name w:val="No List1111111111111111"/>
    <w:next w:val="NoList"/>
    <w:uiPriority w:val="99"/>
    <w:semiHidden/>
    <w:unhideWhenUsed/>
    <w:rsid w:val="00FE2E1E"/>
  </w:style>
  <w:style w:type="numbering" w:customStyle="1" w:styleId="NoList11111111111111111">
    <w:name w:val="No List11111111111111111"/>
    <w:next w:val="NoList"/>
    <w:uiPriority w:val="99"/>
    <w:semiHidden/>
    <w:unhideWhenUsed/>
    <w:rsid w:val="00FE2E1E"/>
  </w:style>
  <w:style w:type="character" w:customStyle="1" w:styleId="FontStyle220">
    <w:name w:val="Font Style220"/>
    <w:basedOn w:val="DefaultParagraphFont"/>
    <w:uiPriority w:val="99"/>
    <w:rsid w:val="00FE2E1E"/>
    <w:rPr>
      <w:rFonts w:ascii="Candara" w:hAnsi="Candara" w:cs="Candara" w:hint="default"/>
      <w:i/>
      <w:iCs/>
      <w:sz w:val="18"/>
      <w:szCs w:val="18"/>
    </w:rPr>
  </w:style>
  <w:style w:type="character" w:customStyle="1" w:styleId="FontStyle290">
    <w:name w:val="Font Style290"/>
    <w:basedOn w:val="DefaultParagraphFont"/>
    <w:uiPriority w:val="99"/>
    <w:rsid w:val="00FE2E1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E2E1E"/>
    <w:rPr>
      <w:rFonts w:ascii="Arial" w:hAnsi="Arial" w:cs="Arial"/>
      <w:b/>
      <w:bCs/>
      <w:sz w:val="16"/>
      <w:szCs w:val="16"/>
    </w:rPr>
  </w:style>
  <w:style w:type="paragraph" w:customStyle="1" w:styleId="analytic0">
    <w:name w:val="analytic"/>
    <w:basedOn w:val="Normal"/>
    <w:link w:val="analyticChar0"/>
    <w:uiPriority w:val="4"/>
    <w:qFormat/>
    <w:rsid w:val="00FE2E1E"/>
    <w:pPr>
      <w:spacing w:before="120"/>
    </w:pPr>
    <w:rPr>
      <w:b/>
      <w:sz w:val="20"/>
    </w:rPr>
  </w:style>
  <w:style w:type="character" w:customStyle="1" w:styleId="analyticChar0">
    <w:name w:val="analytic Char"/>
    <w:basedOn w:val="DefaultParagraphFont"/>
    <w:link w:val="analytic0"/>
    <w:uiPriority w:val="4"/>
    <w:rsid w:val="00FE2E1E"/>
    <w:rPr>
      <w:rFonts w:ascii="Calibri" w:hAnsi="Calibri"/>
      <w:b/>
      <w:sz w:val="20"/>
    </w:rPr>
  </w:style>
  <w:style w:type="character" w:customStyle="1" w:styleId="m-5498913268213319940gmail-styleunderline">
    <w:name w:val="m_-5498913268213319940gmail-styleunderline"/>
    <w:basedOn w:val="DefaultParagraphFont"/>
    <w:rsid w:val="00FE2E1E"/>
  </w:style>
  <w:style w:type="paragraph" w:customStyle="1" w:styleId="speakable">
    <w:name w:val="speakable"/>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FE2E1E"/>
  </w:style>
  <w:style w:type="character" w:customStyle="1" w:styleId="copyright">
    <w:name w:val="copyright"/>
    <w:basedOn w:val="DefaultParagraphFont"/>
    <w:rsid w:val="00FE2E1E"/>
  </w:style>
  <w:style w:type="character" w:customStyle="1" w:styleId="TagCharCharCharChar">
    <w:name w:val="Tag Char Char Char Char"/>
    <w:basedOn w:val="DefaultParagraphFont"/>
    <w:rsid w:val="00FE2E1E"/>
    <w:rPr>
      <w:rFonts w:ascii="Calibri" w:hAnsi="Calibri" w:cs="Calibri"/>
      <w:b/>
      <w:sz w:val="24"/>
    </w:rPr>
  </w:style>
  <w:style w:type="paragraph" w:customStyle="1" w:styleId="g-body">
    <w:name w:val="g-body"/>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FE2E1E"/>
    <w:pPr>
      <w:spacing w:before="100" w:beforeAutospacing="1" w:after="100" w:afterAutospacing="1"/>
    </w:pPr>
    <w:rPr>
      <w:sz w:val="24"/>
    </w:rPr>
  </w:style>
  <w:style w:type="paragraph" w:customStyle="1" w:styleId="style41">
    <w:name w:val="style4"/>
    <w:basedOn w:val="Normal"/>
    <w:uiPriority w:val="99"/>
    <w:qFormat/>
    <w:rsid w:val="00FE2E1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FE2E1E"/>
    <w:pPr>
      <w:spacing w:before="100" w:beforeAutospacing="1" w:after="100" w:afterAutospacing="1"/>
    </w:pPr>
    <w:rPr>
      <w:rFonts w:ascii="Times New Roman" w:hAnsi="Times New Roman"/>
      <w:sz w:val="24"/>
    </w:rPr>
  </w:style>
  <w:style w:type="character" w:customStyle="1" w:styleId="adtext">
    <w:name w:val="adtext"/>
    <w:basedOn w:val="DefaultParagraphFont"/>
    <w:rsid w:val="00FE2E1E"/>
  </w:style>
  <w:style w:type="character" w:customStyle="1" w:styleId="UL-Bold">
    <w:name w:val="UL-Bold"/>
    <w:basedOn w:val="DefaultParagraphFont"/>
    <w:rsid w:val="00FE2E1E"/>
    <w:rPr>
      <w:u w:val="thick"/>
    </w:rPr>
  </w:style>
  <w:style w:type="character" w:customStyle="1" w:styleId="UL-None">
    <w:name w:val="UL-None"/>
    <w:basedOn w:val="DefaultParagraphFont"/>
    <w:rsid w:val="00FE2E1E"/>
    <w:rPr>
      <w:strike w:val="0"/>
      <w:dstrike w:val="0"/>
      <w:u w:val="none"/>
      <w:effect w:val="none"/>
    </w:rPr>
  </w:style>
  <w:style w:type="character" w:customStyle="1" w:styleId="gl">
    <w:name w:val="gl"/>
    <w:basedOn w:val="DefaultParagraphFont"/>
    <w:rsid w:val="00FE2E1E"/>
  </w:style>
  <w:style w:type="character" w:customStyle="1" w:styleId="qu730rj69h">
    <w:name w:val="qu730rj69h"/>
    <w:basedOn w:val="DefaultParagraphFont"/>
    <w:rsid w:val="00FE2E1E"/>
  </w:style>
  <w:style w:type="paragraph" w:customStyle="1" w:styleId="optext">
    <w:name w:val="optext"/>
    <w:basedOn w:val="Normal"/>
    <w:uiPriority w:val="99"/>
    <w:qFormat/>
    <w:rsid w:val="00FE2E1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FE2E1E"/>
  </w:style>
  <w:style w:type="character" w:customStyle="1" w:styleId="icr880">
    <w:name w:val="icr880"/>
    <w:basedOn w:val="DefaultParagraphFont"/>
    <w:rsid w:val="00FE2E1E"/>
  </w:style>
  <w:style w:type="character" w:customStyle="1" w:styleId="hx23q54">
    <w:name w:val="hx23q54"/>
    <w:basedOn w:val="DefaultParagraphFont"/>
    <w:rsid w:val="00FE2E1E"/>
  </w:style>
  <w:style w:type="character" w:customStyle="1" w:styleId="m-5348258726587825636gmail-style13ptbold">
    <w:name w:val="m_-5348258726587825636gmail-style13ptbold"/>
    <w:basedOn w:val="DefaultParagraphFont"/>
    <w:rsid w:val="00FE2E1E"/>
  </w:style>
  <w:style w:type="character" w:customStyle="1" w:styleId="m-5348258726587825636gmail-styleunderline">
    <w:name w:val="m_-5348258726587825636gmail-styleunderline"/>
    <w:basedOn w:val="DefaultParagraphFont"/>
    <w:rsid w:val="00FE2E1E"/>
  </w:style>
  <w:style w:type="character" w:customStyle="1" w:styleId="UnderlineCharChar1">
    <w:name w:val="Underline Char Char1"/>
    <w:basedOn w:val="DefaultParagraphFont"/>
    <w:rsid w:val="00FE2E1E"/>
    <w:rPr>
      <w:u w:val="single"/>
      <w:lang w:val="en-US" w:eastAsia="en-US" w:bidi="ar-SA"/>
    </w:rPr>
  </w:style>
  <w:style w:type="character" w:customStyle="1" w:styleId="m4385445901877740177gmail-styleunderline">
    <w:name w:val="m_4385445901877740177gmail-styleunderline"/>
    <w:basedOn w:val="DefaultParagraphFont"/>
    <w:rsid w:val="00FE2E1E"/>
  </w:style>
  <w:style w:type="character" w:customStyle="1" w:styleId="CardsFont12ptCharChar">
    <w:name w:val="Cards + Font: 12 pt Char Char"/>
    <w:basedOn w:val="DefaultParagraphFont"/>
    <w:rsid w:val="00FE2E1E"/>
    <w:rPr>
      <w:sz w:val="24"/>
      <w:szCs w:val="24"/>
      <w:u w:val="thick"/>
      <w:lang w:val="en-US" w:eastAsia="en-US" w:bidi="ar-SA"/>
    </w:rPr>
  </w:style>
  <w:style w:type="character" w:customStyle="1" w:styleId="NothingChar1">
    <w:name w:val="Nothing Char1"/>
    <w:basedOn w:val="DefaultParagraphFont"/>
    <w:rsid w:val="00FE2E1E"/>
    <w:rPr>
      <w:lang w:val="en-US" w:eastAsia="en-US" w:bidi="ar-SA"/>
    </w:rPr>
  </w:style>
  <w:style w:type="paragraph" w:customStyle="1" w:styleId="useless">
    <w:name w:val="useless"/>
    <w:basedOn w:val="Normal"/>
    <w:uiPriority w:val="99"/>
    <w:qFormat/>
    <w:rsid w:val="00FE2E1E"/>
    <w:rPr>
      <w:rFonts w:ascii="Times New Roman" w:eastAsia="Times New Roman" w:hAnsi="Times New Roman"/>
      <w:sz w:val="12"/>
    </w:rPr>
  </w:style>
  <w:style w:type="character" w:customStyle="1" w:styleId="DDIUnderline">
    <w:name w:val="DDI Underline"/>
    <w:qFormat/>
    <w:rsid w:val="00FE2E1E"/>
    <w:rPr>
      <w:rFonts w:ascii="Times New Roman" w:hAnsi="Times New Roman"/>
      <w:sz w:val="24"/>
      <w:u w:val="single"/>
    </w:rPr>
  </w:style>
  <w:style w:type="character" w:customStyle="1" w:styleId="Char1">
    <w:name w:val="Char1"/>
    <w:basedOn w:val="DefaultParagraphFont"/>
    <w:rsid w:val="00FE2E1E"/>
    <w:rPr>
      <w:rFonts w:cs="Arial"/>
      <w:b/>
      <w:bCs/>
      <w:iCs/>
      <w:sz w:val="24"/>
      <w:szCs w:val="28"/>
      <w:lang w:val="en-US" w:eastAsia="en-US" w:bidi="ar-SA"/>
    </w:rPr>
  </w:style>
  <w:style w:type="paragraph" w:customStyle="1" w:styleId="ALLCAPS">
    <w:name w:val="ALL CAPS"/>
    <w:basedOn w:val="Normal"/>
    <w:link w:val="ALLCAPSChar"/>
    <w:rsid w:val="00FE2E1E"/>
    <w:rPr>
      <w:rFonts w:ascii="Times New Roman" w:eastAsia="Times New Roman" w:hAnsi="Times New Roman"/>
      <w:b/>
      <w:caps/>
    </w:rPr>
  </w:style>
  <w:style w:type="character" w:customStyle="1" w:styleId="ALLCAPSChar">
    <w:name w:val="ALL CAPS Char"/>
    <w:basedOn w:val="DefaultParagraphFont"/>
    <w:link w:val="ALLCAPS"/>
    <w:rsid w:val="00FE2E1E"/>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FE2E1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FE2E1E"/>
    <w:rPr>
      <w:rFonts w:ascii="Times New Roman" w:eastAsia="Times New Roman" w:hAnsi="Times New Roman"/>
      <w:b/>
      <w:sz w:val="24"/>
    </w:rPr>
  </w:style>
  <w:style w:type="character" w:customStyle="1" w:styleId="10ptnotbold">
    <w:name w:val="10ptnotbold"/>
    <w:basedOn w:val="DefaultParagraphFont"/>
    <w:rsid w:val="00FE2E1E"/>
    <w:rPr>
      <w:sz w:val="20"/>
    </w:rPr>
  </w:style>
  <w:style w:type="character" w:customStyle="1" w:styleId="Cites-AuthorDate">
    <w:name w:val="Cites-Author/Date"/>
    <w:rsid w:val="00FE2E1E"/>
    <w:rPr>
      <w:rFonts w:ascii="Helvetica" w:hAnsi="Helvetica"/>
      <w:b/>
      <w:sz w:val="22"/>
      <w:szCs w:val="24"/>
      <w:u w:val="thick"/>
    </w:rPr>
  </w:style>
  <w:style w:type="paragraph" w:customStyle="1" w:styleId="CiteTag">
    <w:name w:val="Cite/Tag"/>
    <w:basedOn w:val="Normal"/>
    <w:uiPriority w:val="99"/>
    <w:qFormat/>
    <w:rsid w:val="00FE2E1E"/>
    <w:rPr>
      <w:rFonts w:ascii="Times New Roman" w:eastAsia="Cambria" w:hAnsi="Times New Roman"/>
      <w:b/>
    </w:rPr>
  </w:style>
  <w:style w:type="character" w:customStyle="1" w:styleId="CardsFont6ptChar1">
    <w:name w:val="Cards + Font: 6 pt Char1"/>
    <w:basedOn w:val="CardsChar"/>
    <w:link w:val="CardsFont6pt"/>
    <w:rsid w:val="00FE2E1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FE2E1E"/>
  </w:style>
  <w:style w:type="character" w:customStyle="1" w:styleId="m489902567989944824gmail-styleunderline">
    <w:name w:val="m_489902567989944824gmail-styleunderline"/>
    <w:basedOn w:val="DefaultParagraphFont"/>
    <w:rsid w:val="00FE2E1E"/>
  </w:style>
  <w:style w:type="character" w:customStyle="1" w:styleId="UnresolvedMention2">
    <w:name w:val="Unresolved Mention2"/>
    <w:basedOn w:val="DefaultParagraphFont"/>
    <w:uiPriority w:val="99"/>
    <w:semiHidden/>
    <w:rsid w:val="00FE2E1E"/>
    <w:rPr>
      <w:color w:val="808080"/>
      <w:shd w:val="clear" w:color="auto" w:fill="E6E6E6"/>
    </w:rPr>
  </w:style>
  <w:style w:type="character" w:customStyle="1" w:styleId="swauthor">
    <w:name w:val="sw_author"/>
    <w:rsid w:val="00FE2E1E"/>
  </w:style>
  <w:style w:type="character" w:customStyle="1" w:styleId="UnderlineCharChar3">
    <w:name w:val="Underline Char Char3"/>
    <w:rsid w:val="00FE2E1E"/>
    <w:rPr>
      <w:szCs w:val="24"/>
      <w:u w:val="single"/>
      <w:lang w:val="en-US" w:eastAsia="en-US" w:bidi="ar-SA"/>
    </w:rPr>
  </w:style>
  <w:style w:type="character" w:customStyle="1" w:styleId="tl8wme">
    <w:name w:val="tl8wme"/>
    <w:basedOn w:val="DefaultParagraphFont"/>
    <w:rsid w:val="00FE2E1E"/>
  </w:style>
  <w:style w:type="character" w:customStyle="1" w:styleId="Mention3">
    <w:name w:val="Mention3"/>
    <w:basedOn w:val="DefaultParagraphFont"/>
    <w:uiPriority w:val="99"/>
    <w:semiHidden/>
    <w:unhideWhenUsed/>
    <w:rsid w:val="00FE2E1E"/>
    <w:rPr>
      <w:color w:val="2B579A"/>
      <w:shd w:val="clear" w:color="auto" w:fill="E6E6E6"/>
    </w:rPr>
  </w:style>
  <w:style w:type="character" w:customStyle="1" w:styleId="m-5251091010484660064gmail-style13ptbold">
    <w:name w:val="m_-5251091010484660064gmail-style13ptbold"/>
    <w:basedOn w:val="DefaultParagraphFont"/>
    <w:rsid w:val="00FE2E1E"/>
  </w:style>
  <w:style w:type="character" w:customStyle="1" w:styleId="m-5251091010484660064gmail-styleunderline">
    <w:name w:val="m_-5251091010484660064gmail-styleunderline"/>
    <w:basedOn w:val="DefaultParagraphFont"/>
    <w:rsid w:val="00FE2E1E"/>
  </w:style>
  <w:style w:type="character" w:customStyle="1" w:styleId="tablecaption">
    <w:name w:val="tablecaption"/>
    <w:basedOn w:val="DefaultParagraphFont"/>
    <w:rsid w:val="00FE2E1E"/>
  </w:style>
  <w:style w:type="character" w:customStyle="1" w:styleId="StyleLatinHelvetica105ptBlack">
    <w:name w:val="Style (Latin) Helvetica 10.5 pt Black"/>
    <w:basedOn w:val="DefaultParagraphFont"/>
    <w:rsid w:val="00FE2E1E"/>
    <w:rPr>
      <w:rFonts w:ascii="Times New Roman" w:hAnsi="Times New Roman"/>
      <w:color w:val="000000"/>
      <w:sz w:val="21"/>
    </w:rPr>
  </w:style>
  <w:style w:type="character" w:customStyle="1" w:styleId="m-413333960618644972gmail-style13ptbold">
    <w:name w:val="m_-413333960618644972gmail-style13ptbold"/>
    <w:basedOn w:val="DefaultParagraphFont"/>
    <w:rsid w:val="00FE2E1E"/>
  </w:style>
  <w:style w:type="character" w:customStyle="1" w:styleId="m-413333960618644972gmail-styleunderline">
    <w:name w:val="m_-413333960618644972gmail-styleunderline"/>
    <w:basedOn w:val="DefaultParagraphFont"/>
    <w:rsid w:val="00FE2E1E"/>
  </w:style>
  <w:style w:type="character" w:customStyle="1" w:styleId="m8314098763611656848gmail-stylestylebold12pt">
    <w:name w:val="m_8314098763611656848gmail-stylestylebold12pt"/>
    <w:basedOn w:val="DefaultParagraphFont"/>
    <w:rsid w:val="00FE2E1E"/>
  </w:style>
  <w:style w:type="character" w:customStyle="1" w:styleId="m8314098763611656848gmail-styleboldunderline">
    <w:name w:val="m_8314098763611656848gmail-styleboldunderline"/>
    <w:basedOn w:val="DefaultParagraphFont"/>
    <w:rsid w:val="00FE2E1E"/>
  </w:style>
  <w:style w:type="paragraph" w:customStyle="1" w:styleId="Spacer">
    <w:name w:val="Spacer"/>
    <w:basedOn w:val="Heading1"/>
    <w:link w:val="SpacerChar"/>
    <w:autoRedefine/>
    <w:uiPriority w:val="4"/>
    <w:qFormat/>
    <w:rsid w:val="00FE2E1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FE2E1E"/>
    <w:rPr>
      <w:rFonts w:ascii="Calibri" w:eastAsiaTheme="majorEastAsia" w:hAnsi="Calibri" w:cstheme="majorBidi"/>
      <w:b/>
      <w:sz w:val="24"/>
      <w:szCs w:val="32"/>
    </w:rPr>
  </w:style>
  <w:style w:type="paragraph" w:customStyle="1" w:styleId="msonormal0">
    <w:name w:val="msonormal"/>
    <w:basedOn w:val="Normal"/>
    <w:rsid w:val="00FE2E1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FE2E1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FE2E1E"/>
    <w:rPr>
      <w:rFonts w:ascii="Georgia" w:eastAsia="Times New Roman" w:hAnsi="Georgia" w:cs="Arial" w:hint="default"/>
      <w:b/>
      <w:bCs/>
      <w:kern w:val="32"/>
      <w:sz w:val="28"/>
      <w:szCs w:val="32"/>
    </w:rPr>
  </w:style>
  <w:style w:type="character" w:customStyle="1" w:styleId="SmallChar0">
    <w:name w:val="Small Char"/>
    <w:qFormat/>
    <w:rsid w:val="00FE2E1E"/>
    <w:rPr>
      <w:rFonts w:ascii="Arial Narrow" w:hAnsi="Arial Narrow" w:cs="Times New Roman"/>
      <w:color w:val="000000"/>
      <w:sz w:val="16"/>
    </w:rPr>
  </w:style>
  <w:style w:type="character" w:customStyle="1" w:styleId="CiteReal0">
    <w:name w:val="CiteReal"/>
    <w:uiPriority w:val="1"/>
    <w:qFormat/>
    <w:rsid w:val="00FE2E1E"/>
    <w:rPr>
      <w:rFonts w:ascii="Arial" w:hAnsi="Arial"/>
      <w:b/>
      <w:sz w:val="24"/>
      <w:u w:val="single"/>
    </w:rPr>
  </w:style>
  <w:style w:type="character" w:customStyle="1" w:styleId="dropcap1">
    <w:name w:val="dropcap1"/>
    <w:rsid w:val="00FE2E1E"/>
  </w:style>
  <w:style w:type="paragraph" w:customStyle="1" w:styleId="Style31">
    <w:name w:val="Style31"/>
    <w:basedOn w:val="Normal"/>
    <w:uiPriority w:val="99"/>
    <w:rsid w:val="00FE2E1E"/>
    <w:pPr>
      <w:spacing w:line="197" w:lineRule="exact"/>
      <w:jc w:val="both"/>
    </w:pPr>
    <w:rPr>
      <w:rFonts w:ascii="Palatino Linotype" w:hAnsi="Palatino Linotype" w:cs="Palatino Linotype"/>
    </w:rPr>
  </w:style>
  <w:style w:type="paragraph" w:customStyle="1" w:styleId="Style42">
    <w:name w:val="Style42"/>
    <w:basedOn w:val="Normal"/>
    <w:uiPriority w:val="99"/>
    <w:rsid w:val="00FE2E1E"/>
    <w:pPr>
      <w:spacing w:line="202" w:lineRule="exact"/>
      <w:jc w:val="both"/>
    </w:pPr>
    <w:rPr>
      <w:rFonts w:ascii="Palatino Linotype" w:hAnsi="Palatino Linotype" w:cs="Palatino Linotype"/>
    </w:rPr>
  </w:style>
  <w:style w:type="paragraph" w:customStyle="1" w:styleId="Style51">
    <w:name w:val="Style51"/>
    <w:basedOn w:val="Normal"/>
    <w:uiPriority w:val="99"/>
    <w:rsid w:val="00FE2E1E"/>
    <w:pPr>
      <w:spacing w:line="200" w:lineRule="exact"/>
      <w:jc w:val="both"/>
    </w:pPr>
    <w:rPr>
      <w:rFonts w:ascii="Palatino Linotype" w:hAnsi="Palatino Linotype" w:cs="Palatino Linotype"/>
    </w:rPr>
  </w:style>
  <w:style w:type="character" w:customStyle="1" w:styleId="FontStyle72">
    <w:name w:val="Font Style72"/>
    <w:uiPriority w:val="99"/>
    <w:rsid w:val="00FE2E1E"/>
    <w:rPr>
      <w:rFonts w:ascii="Cambria" w:hAnsi="Cambria" w:cs="Cambria" w:hint="default"/>
      <w:sz w:val="16"/>
      <w:szCs w:val="16"/>
    </w:rPr>
  </w:style>
  <w:style w:type="character" w:customStyle="1" w:styleId="FontStyle73">
    <w:name w:val="Font Style73"/>
    <w:uiPriority w:val="99"/>
    <w:rsid w:val="00FE2E1E"/>
    <w:rPr>
      <w:rFonts w:ascii="Cambria" w:hAnsi="Cambria" w:cs="Cambria" w:hint="default"/>
      <w:i/>
      <w:iCs/>
      <w:sz w:val="16"/>
      <w:szCs w:val="16"/>
    </w:rPr>
  </w:style>
  <w:style w:type="character" w:customStyle="1" w:styleId="UnderlinestyleChar2">
    <w:name w:val="Underline style Char2"/>
    <w:rsid w:val="00FE2E1E"/>
    <w:rPr>
      <w:sz w:val="22"/>
      <w:szCs w:val="24"/>
      <w:u w:val="single"/>
      <w:lang w:val="en-US" w:eastAsia="en-US" w:bidi="ar-SA"/>
    </w:rPr>
  </w:style>
  <w:style w:type="paragraph" w:customStyle="1" w:styleId="CitationCharChar">
    <w:name w:val="Citation Char Char"/>
    <w:basedOn w:val="Normal"/>
    <w:uiPriority w:val="6"/>
    <w:qFormat/>
    <w:rsid w:val="00FE2E1E"/>
    <w:pPr>
      <w:ind w:left="1440" w:right="1440"/>
    </w:pPr>
    <w:rPr>
      <w:rFonts w:ascii="Cambria" w:eastAsia="Verdana" w:hAnsi="Cambria" w:cs="Cambria"/>
      <w:szCs w:val="20"/>
      <w:u w:val="single"/>
    </w:rPr>
  </w:style>
  <w:style w:type="character" w:customStyle="1" w:styleId="FontStyle49">
    <w:name w:val="Font Style49"/>
    <w:uiPriority w:val="99"/>
    <w:rsid w:val="00FE2E1E"/>
    <w:rPr>
      <w:rFonts w:ascii="Cambria" w:hAnsi="Cambria" w:cs="Cambria"/>
      <w:sz w:val="20"/>
      <w:szCs w:val="20"/>
    </w:rPr>
  </w:style>
  <w:style w:type="character" w:customStyle="1" w:styleId="FontStyle50">
    <w:name w:val="Font Style50"/>
    <w:uiPriority w:val="99"/>
    <w:rsid w:val="00FE2E1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E2E1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E2E1E"/>
    <w:rPr>
      <w:rFonts w:ascii="Cambria" w:eastAsia="Cambria" w:hAnsi="Cambria" w:cs="Cambria"/>
      <w:spacing w:val="-3"/>
      <w:szCs w:val="20"/>
    </w:rPr>
  </w:style>
  <w:style w:type="character" w:customStyle="1" w:styleId="kn">
    <w:name w:val="kn"/>
    <w:basedOn w:val="DefaultParagraphFont"/>
    <w:rsid w:val="00FE2E1E"/>
  </w:style>
  <w:style w:type="character" w:customStyle="1" w:styleId="StyleStyleUnderlineUnderlineStyleBoldUnderlineIntenseEmphas">
    <w:name w:val="Style Style UnderlineUnderlineStyle Bold UnderlineIntense Emphas..."/>
    <w:basedOn w:val="DefaultParagraphFont"/>
    <w:rsid w:val="00FE2E1E"/>
    <w:rPr>
      <w:b/>
      <w:bCs/>
      <w:sz w:val="26"/>
      <w:u w:val="single"/>
    </w:rPr>
  </w:style>
  <w:style w:type="character" w:customStyle="1" w:styleId="articoloinside">
    <w:name w:val="articolo_inside"/>
    <w:rsid w:val="00FE2E1E"/>
  </w:style>
  <w:style w:type="paragraph" w:customStyle="1" w:styleId="pagetools">
    <w:name w:val="pagetools"/>
    <w:basedOn w:val="Normal"/>
    <w:rsid w:val="00FE2E1E"/>
    <w:pPr>
      <w:spacing w:before="100" w:beforeAutospacing="1" w:after="100" w:afterAutospacing="1"/>
    </w:pPr>
    <w:rPr>
      <w:rFonts w:ascii="Cambria" w:eastAsia="Cambria" w:hAnsi="Cambria"/>
      <w:sz w:val="24"/>
    </w:rPr>
  </w:style>
  <w:style w:type="character" w:customStyle="1" w:styleId="desc">
    <w:name w:val="desc"/>
    <w:basedOn w:val="DefaultParagraphFont"/>
    <w:rsid w:val="00FE2E1E"/>
  </w:style>
  <w:style w:type="character" w:customStyle="1" w:styleId="job">
    <w:name w:val="job"/>
    <w:basedOn w:val="DefaultParagraphFont"/>
    <w:rsid w:val="00FE2E1E"/>
  </w:style>
  <w:style w:type="character" w:customStyle="1" w:styleId="publisher">
    <w:name w:val="publisher"/>
    <w:basedOn w:val="DefaultParagraphFont"/>
    <w:rsid w:val="00FE2E1E"/>
  </w:style>
  <w:style w:type="character" w:customStyle="1" w:styleId="pubyear">
    <w:name w:val="pubyear"/>
    <w:basedOn w:val="DefaultParagraphFont"/>
    <w:rsid w:val="00FE2E1E"/>
  </w:style>
  <w:style w:type="character" w:customStyle="1" w:styleId="pubcity">
    <w:name w:val="pubcity"/>
    <w:basedOn w:val="DefaultParagraphFont"/>
    <w:rsid w:val="00FE2E1E"/>
  </w:style>
  <w:style w:type="character" w:customStyle="1" w:styleId="bodycontentlink">
    <w:name w:val="bodycontentlink"/>
    <w:basedOn w:val="DefaultParagraphFont"/>
    <w:rsid w:val="00FE2E1E"/>
  </w:style>
  <w:style w:type="paragraph" w:customStyle="1" w:styleId="C-Text">
    <w:name w:val="C-Text"/>
    <w:basedOn w:val="Normal"/>
    <w:rsid w:val="00FE2E1E"/>
    <w:pPr>
      <w:tabs>
        <w:tab w:val="num" w:pos="720"/>
      </w:tabs>
      <w:ind w:left="720" w:hanging="360"/>
    </w:pPr>
    <w:rPr>
      <w:rFonts w:ascii="Book Antiqua" w:hAnsi="Book Antiqua"/>
      <w:sz w:val="24"/>
    </w:rPr>
  </w:style>
  <w:style w:type="character" w:customStyle="1" w:styleId="ecdate">
    <w:name w:val="ec_date"/>
    <w:basedOn w:val="DefaultParagraphFont"/>
    <w:rsid w:val="00FE2E1E"/>
    <w:rPr>
      <w:rFonts w:ascii="Symbol" w:hAnsi="Symbol" w:hint="default"/>
      <w:sz w:val="20"/>
      <w:szCs w:val="20"/>
      <w:shd w:val="clear" w:color="auto" w:fill="FFFFFF"/>
    </w:rPr>
  </w:style>
  <w:style w:type="paragraph" w:customStyle="1" w:styleId="ecmsonormal">
    <w:name w:val="ec_msonormal"/>
    <w:basedOn w:val="Normal"/>
    <w:rsid w:val="00FE2E1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E2E1E"/>
  </w:style>
  <w:style w:type="character" w:customStyle="1" w:styleId="articleheadline">
    <w:name w:val="articleheadline"/>
    <w:basedOn w:val="DefaultParagraphFont"/>
    <w:rsid w:val="00FE2E1E"/>
  </w:style>
  <w:style w:type="paragraph" w:customStyle="1" w:styleId="u-intro">
    <w:name w:val="u-intro"/>
    <w:basedOn w:val="Normal"/>
    <w:rsid w:val="00FE2E1E"/>
    <w:pPr>
      <w:spacing w:before="100" w:beforeAutospacing="1" w:after="100" w:afterAutospacing="1"/>
    </w:pPr>
    <w:rPr>
      <w:sz w:val="24"/>
    </w:rPr>
  </w:style>
  <w:style w:type="character" w:customStyle="1" w:styleId="u-byline">
    <w:name w:val="u-byline"/>
    <w:basedOn w:val="DefaultParagraphFont"/>
    <w:rsid w:val="00FE2E1E"/>
  </w:style>
  <w:style w:type="character" w:customStyle="1" w:styleId="articlebya">
    <w:name w:val="articleby_a"/>
    <w:basedOn w:val="DefaultParagraphFont"/>
    <w:rsid w:val="00FE2E1E"/>
  </w:style>
  <w:style w:type="character" w:customStyle="1" w:styleId="popupwinby">
    <w:name w:val="popupwinby"/>
    <w:basedOn w:val="DefaultParagraphFont"/>
    <w:rsid w:val="00FE2E1E"/>
  </w:style>
  <w:style w:type="character" w:customStyle="1" w:styleId="storyheader">
    <w:name w:val="storyheader"/>
    <w:basedOn w:val="DefaultParagraphFont"/>
    <w:rsid w:val="00FE2E1E"/>
  </w:style>
  <w:style w:type="character" w:customStyle="1" w:styleId="marron">
    <w:name w:val="marron"/>
    <w:basedOn w:val="DefaultParagraphFont"/>
    <w:rsid w:val="00FE2E1E"/>
  </w:style>
  <w:style w:type="paragraph" w:customStyle="1" w:styleId="StyleNormalWeb10pt">
    <w:name w:val="Style Normal (Web) + 10 pt"/>
    <w:basedOn w:val="NormalWeb"/>
    <w:next w:val="Normal"/>
    <w:rsid w:val="00FE2E1E"/>
    <w:rPr>
      <w:rFonts w:ascii="Bookman Old Style" w:eastAsiaTheme="minorHAnsi" w:hAnsi="Bookman Old Style"/>
      <w:sz w:val="20"/>
      <w:lang w:bidi="ar-SA"/>
    </w:rPr>
  </w:style>
  <w:style w:type="character" w:customStyle="1" w:styleId="StyleNormalWeb10ptChar">
    <w:name w:val="Style Normal (Web) + 10 pt Char"/>
    <w:basedOn w:val="DefaultParagraphFont"/>
    <w:rsid w:val="00FE2E1E"/>
    <w:rPr>
      <w:szCs w:val="24"/>
      <w:lang w:val="en-US" w:eastAsia="en-US" w:bidi="ar-SA"/>
    </w:rPr>
  </w:style>
  <w:style w:type="paragraph" w:customStyle="1" w:styleId="TagCiteShells">
    <w:name w:val="Tag/Cite/Shells"/>
    <w:basedOn w:val="Normal"/>
    <w:rsid w:val="00FE2E1E"/>
    <w:rPr>
      <w:b/>
    </w:rPr>
  </w:style>
  <w:style w:type="paragraph" w:customStyle="1" w:styleId="DefinitionTerm">
    <w:name w:val="Definition Term"/>
    <w:basedOn w:val="Normal"/>
    <w:next w:val="Normal"/>
    <w:rsid w:val="00FE2E1E"/>
    <w:rPr>
      <w:snapToGrid w:val="0"/>
      <w:sz w:val="24"/>
    </w:rPr>
  </w:style>
  <w:style w:type="character" w:customStyle="1" w:styleId="Style3CharChar">
    <w:name w:val="Style3 Char Char"/>
    <w:basedOn w:val="DefaultParagraphFont"/>
    <w:rsid w:val="00FE2E1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E2E1E"/>
    <w:pPr>
      <w:spacing w:after="60"/>
    </w:pPr>
    <w:rPr>
      <w:rFonts w:eastAsia="Segoe UI" w:cs="Cambria"/>
      <w:caps/>
      <w:sz w:val="20"/>
      <w:lang w:eastAsia="zh-CN"/>
    </w:rPr>
  </w:style>
  <w:style w:type="character" w:customStyle="1" w:styleId="NormalChar0">
    <w:name w:val="Normal Char"/>
    <w:basedOn w:val="DefaultParagraphFont"/>
    <w:rsid w:val="00FE2E1E"/>
    <w:rPr>
      <w:lang w:eastAsia="en-US"/>
    </w:rPr>
  </w:style>
  <w:style w:type="character" w:customStyle="1" w:styleId="BoldUnderlineChar2">
    <w:name w:val="Bold + Underline Char"/>
    <w:basedOn w:val="DefaultParagraphFont"/>
    <w:rsid w:val="00FE2E1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E2E1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FE2E1E"/>
  </w:style>
  <w:style w:type="character" w:customStyle="1" w:styleId="CharacterStyle7">
    <w:name w:val="Character Style 7"/>
    <w:rsid w:val="00FE2E1E"/>
    <w:rPr>
      <w:rFonts w:ascii="Trebuchet MS" w:hAnsi="Trebuchet MS" w:cs="Trebuchet MS"/>
      <w:sz w:val="20"/>
      <w:szCs w:val="20"/>
      <w:u w:val="single"/>
    </w:rPr>
  </w:style>
  <w:style w:type="character" w:customStyle="1" w:styleId="StyleStyle4Char">
    <w:name w:val="Style Style4 + Char"/>
    <w:basedOn w:val="DefaultParagraphFont"/>
    <w:rsid w:val="00FE2E1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E2E1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E2E1E"/>
    <w:rPr>
      <w:rFonts w:ascii="Symbol" w:hAnsi="Symbol"/>
      <w:sz w:val="21"/>
      <w:szCs w:val="21"/>
      <w:u w:val="thick"/>
    </w:rPr>
  </w:style>
  <w:style w:type="character" w:customStyle="1" w:styleId="UnderlinedEvidenceCharChar">
    <w:name w:val="Underlined Evidence Char Char"/>
    <w:basedOn w:val="DefaultParagraphFont"/>
    <w:rsid w:val="00FE2E1E"/>
    <w:rPr>
      <w:rFonts w:ascii="Symbol" w:hAnsi="Symbol"/>
      <w:sz w:val="21"/>
      <w:szCs w:val="21"/>
      <w:u w:val="thick"/>
      <w:lang w:val="en-US" w:eastAsia="en-US" w:bidi="ar-SA"/>
    </w:rPr>
  </w:style>
  <w:style w:type="character" w:styleId="PlaceholderText">
    <w:name w:val="Placeholder Text"/>
    <w:basedOn w:val="DefaultParagraphFont"/>
    <w:uiPriority w:val="99"/>
    <w:rsid w:val="00FE2E1E"/>
    <w:rPr>
      <w:color w:val="808080"/>
    </w:rPr>
  </w:style>
  <w:style w:type="paragraph" w:customStyle="1" w:styleId="Cite8">
    <w:name w:val="Cite8"/>
    <w:basedOn w:val="Normal"/>
    <w:autoRedefine/>
    <w:qFormat/>
    <w:rsid w:val="00FE2E1E"/>
    <w:rPr>
      <w:rFonts w:ascii="Trebuchet MS" w:eastAsia="Verdana" w:hAnsi="Trebuchet MS" w:cs="Cambria"/>
    </w:rPr>
  </w:style>
  <w:style w:type="paragraph" w:customStyle="1" w:styleId="8font">
    <w:name w:val="8font"/>
    <w:basedOn w:val="Normal"/>
    <w:next w:val="Normal"/>
    <w:autoRedefine/>
    <w:rsid w:val="00FE2E1E"/>
    <w:rPr>
      <w:rFonts w:eastAsia="Cambria Math" w:cs="Cambria"/>
      <w:szCs w:val="16"/>
    </w:rPr>
  </w:style>
  <w:style w:type="character" w:customStyle="1" w:styleId="NoterefInText">
    <w:name w:val="_NoterefInText"/>
    <w:uiPriority w:val="99"/>
    <w:rsid w:val="00FE2E1E"/>
    <w:rPr>
      <w:rFonts w:cs="AKDPE C+ Utopia"/>
      <w:color w:val="000000"/>
    </w:rPr>
  </w:style>
  <w:style w:type="character" w:customStyle="1" w:styleId="postauthor">
    <w:name w:val="postauthor"/>
    <w:basedOn w:val="DefaultParagraphFont"/>
    <w:rsid w:val="00FE2E1E"/>
  </w:style>
  <w:style w:type="paragraph" w:customStyle="1" w:styleId="notes-source-hasnotes">
    <w:name w:val="notes-source-hasnotes"/>
    <w:basedOn w:val="Normal"/>
    <w:rsid w:val="00FE2E1E"/>
    <w:pPr>
      <w:spacing w:before="100" w:beforeAutospacing="1" w:after="100" w:afterAutospacing="1"/>
    </w:pPr>
    <w:rPr>
      <w:rFonts w:ascii="Tahoma" w:hAnsi="Tahoma"/>
      <w:szCs w:val="20"/>
    </w:rPr>
  </w:style>
  <w:style w:type="character" w:customStyle="1" w:styleId="span">
    <w:name w:val="span"/>
    <w:basedOn w:val="DefaultParagraphFont"/>
    <w:rsid w:val="00FE2E1E"/>
  </w:style>
  <w:style w:type="character" w:customStyle="1" w:styleId="maintitle">
    <w:name w:val="maintitle"/>
    <w:basedOn w:val="DefaultParagraphFont"/>
    <w:rsid w:val="00FE2E1E"/>
  </w:style>
  <w:style w:type="character" w:customStyle="1" w:styleId="thirdparty-logo">
    <w:name w:val="thirdparty-logo"/>
    <w:basedOn w:val="DefaultParagraphFont"/>
    <w:rsid w:val="00FE2E1E"/>
  </w:style>
  <w:style w:type="character" w:customStyle="1" w:styleId="posted">
    <w:name w:val="posted"/>
    <w:basedOn w:val="DefaultParagraphFont"/>
    <w:rsid w:val="00FE2E1E"/>
  </w:style>
  <w:style w:type="character" w:customStyle="1" w:styleId="ticker">
    <w:name w:val="ticker"/>
    <w:basedOn w:val="DefaultParagraphFont"/>
    <w:rsid w:val="00FE2E1E"/>
  </w:style>
  <w:style w:type="paragraph" w:customStyle="1" w:styleId="articlemeta">
    <w:name w:val="articlemeta"/>
    <w:basedOn w:val="Normal"/>
    <w:rsid w:val="00FE2E1E"/>
    <w:pPr>
      <w:spacing w:before="100" w:beforeAutospacing="1" w:after="100" w:afterAutospacing="1"/>
    </w:pPr>
    <w:rPr>
      <w:rFonts w:ascii="Tahoma" w:hAnsi="Tahoma"/>
      <w:szCs w:val="20"/>
    </w:rPr>
  </w:style>
  <w:style w:type="character" w:customStyle="1" w:styleId="vcard">
    <w:name w:val="vcard"/>
    <w:basedOn w:val="DefaultParagraphFont"/>
    <w:rsid w:val="00FE2E1E"/>
  </w:style>
  <w:style w:type="character" w:customStyle="1" w:styleId="print-footnote">
    <w:name w:val="print-footnote"/>
    <w:basedOn w:val="DefaultParagraphFont"/>
    <w:rsid w:val="00FE2E1E"/>
  </w:style>
  <w:style w:type="character" w:customStyle="1" w:styleId="datestring">
    <w:name w:val="datestring"/>
    <w:basedOn w:val="DefaultParagraphFont"/>
    <w:rsid w:val="00FE2E1E"/>
  </w:style>
  <w:style w:type="paragraph" w:customStyle="1" w:styleId="noindent0">
    <w:name w:val="no_indent"/>
    <w:basedOn w:val="Normal"/>
    <w:rsid w:val="00FE2E1E"/>
    <w:pPr>
      <w:spacing w:before="100" w:beforeAutospacing="1" w:after="100" w:afterAutospacing="1"/>
    </w:pPr>
    <w:rPr>
      <w:rFonts w:ascii="Tahoma" w:hAnsi="Tahoma"/>
      <w:szCs w:val="20"/>
    </w:rPr>
  </w:style>
  <w:style w:type="character" w:customStyle="1" w:styleId="email">
    <w:name w:val="email"/>
    <w:basedOn w:val="DefaultParagraphFont"/>
    <w:rsid w:val="00FE2E1E"/>
  </w:style>
  <w:style w:type="paragraph" w:customStyle="1" w:styleId="left">
    <w:name w:val="left"/>
    <w:basedOn w:val="Normal"/>
    <w:rsid w:val="00FE2E1E"/>
    <w:pPr>
      <w:spacing w:before="100" w:beforeAutospacing="1" w:after="100" w:afterAutospacing="1"/>
    </w:pPr>
    <w:rPr>
      <w:rFonts w:ascii="Tahoma" w:hAnsi="Tahoma"/>
      <w:szCs w:val="20"/>
    </w:rPr>
  </w:style>
  <w:style w:type="paragraph" w:customStyle="1" w:styleId="right">
    <w:name w:val="right"/>
    <w:basedOn w:val="Normal"/>
    <w:rsid w:val="00FE2E1E"/>
    <w:pPr>
      <w:spacing w:before="100" w:beforeAutospacing="1" w:after="100" w:afterAutospacing="1"/>
    </w:pPr>
    <w:rPr>
      <w:rFonts w:ascii="Tahoma" w:hAnsi="Tahoma"/>
      <w:szCs w:val="20"/>
    </w:rPr>
  </w:style>
  <w:style w:type="character" w:customStyle="1" w:styleId="gptad">
    <w:name w:val="gptad"/>
    <w:basedOn w:val="DefaultParagraphFont"/>
    <w:rsid w:val="00FE2E1E"/>
  </w:style>
  <w:style w:type="paragraph" w:customStyle="1" w:styleId="creditpostedmodified">
    <w:name w:val="credit_posted_modified"/>
    <w:basedOn w:val="Normal"/>
    <w:rsid w:val="00FE2E1E"/>
    <w:pPr>
      <w:spacing w:before="100" w:beforeAutospacing="1" w:after="100" w:afterAutospacing="1"/>
    </w:pPr>
    <w:rPr>
      <w:rFonts w:ascii="Tahoma" w:hAnsi="Tahoma"/>
      <w:szCs w:val="20"/>
    </w:rPr>
  </w:style>
  <w:style w:type="character" w:customStyle="1" w:styleId="creditline">
    <w:name w:val="creditline"/>
    <w:basedOn w:val="DefaultParagraphFont"/>
    <w:rsid w:val="00FE2E1E"/>
  </w:style>
  <w:style w:type="character" w:customStyle="1" w:styleId="grd">
    <w:name w:val="grd"/>
    <w:basedOn w:val="DefaultParagraphFont"/>
    <w:rsid w:val="00FE2E1E"/>
  </w:style>
  <w:style w:type="paragraph" w:customStyle="1" w:styleId="hs-text-container">
    <w:name w:val="hs-text-container"/>
    <w:basedOn w:val="Normal"/>
    <w:rsid w:val="00FE2E1E"/>
    <w:pPr>
      <w:spacing w:before="100" w:beforeAutospacing="1" w:after="100" w:afterAutospacing="1"/>
    </w:pPr>
    <w:rPr>
      <w:rFonts w:ascii="Tahoma" w:hAnsi="Tahoma"/>
      <w:szCs w:val="20"/>
    </w:rPr>
  </w:style>
  <w:style w:type="character" w:customStyle="1" w:styleId="created">
    <w:name w:val="created"/>
    <w:basedOn w:val="DefaultParagraphFont"/>
    <w:rsid w:val="00FE2E1E"/>
  </w:style>
  <w:style w:type="character" w:customStyle="1" w:styleId="changed">
    <w:name w:val="changed"/>
    <w:basedOn w:val="DefaultParagraphFont"/>
    <w:rsid w:val="00FE2E1E"/>
  </w:style>
  <w:style w:type="character" w:customStyle="1" w:styleId="article-author-name">
    <w:name w:val="article-author-name"/>
    <w:basedOn w:val="DefaultParagraphFont"/>
    <w:rsid w:val="00FE2E1E"/>
  </w:style>
  <w:style w:type="character" w:customStyle="1" w:styleId="bioexcerpt">
    <w:name w:val="bio_excerpt"/>
    <w:basedOn w:val="DefaultParagraphFont"/>
    <w:rsid w:val="00FE2E1E"/>
  </w:style>
  <w:style w:type="character" w:customStyle="1" w:styleId="commentcount">
    <w:name w:val="comment_count"/>
    <w:basedOn w:val="DefaultParagraphFont"/>
    <w:rsid w:val="00FE2E1E"/>
  </w:style>
  <w:style w:type="character" w:customStyle="1" w:styleId="searchtermshighlighted">
    <w:name w:val="searchtermshighlighted"/>
    <w:basedOn w:val="DefaultParagraphFont"/>
    <w:rsid w:val="00FE2E1E"/>
  </w:style>
  <w:style w:type="character" w:customStyle="1" w:styleId="contributornametrigger">
    <w:name w:val="contributornametrigger"/>
    <w:basedOn w:val="DefaultParagraphFont"/>
    <w:rsid w:val="00FE2E1E"/>
  </w:style>
  <w:style w:type="character" w:customStyle="1" w:styleId="bylinepipe">
    <w:name w:val="bylinepipe"/>
    <w:basedOn w:val="DefaultParagraphFont"/>
    <w:rsid w:val="00FE2E1E"/>
  </w:style>
  <w:style w:type="character" w:customStyle="1" w:styleId="lucenesearchresulturlb">
    <w:name w:val="lucene_search_result_url_b"/>
    <w:basedOn w:val="DefaultParagraphFont"/>
    <w:rsid w:val="00FE2E1E"/>
  </w:style>
  <w:style w:type="character" w:customStyle="1" w:styleId="faculty-title">
    <w:name w:val="faculty-title"/>
    <w:basedOn w:val="DefaultParagraphFont"/>
    <w:rsid w:val="00FE2E1E"/>
  </w:style>
  <w:style w:type="character" w:customStyle="1" w:styleId="count">
    <w:name w:val="count"/>
    <w:basedOn w:val="DefaultParagraphFont"/>
    <w:rsid w:val="00FE2E1E"/>
  </w:style>
  <w:style w:type="character" w:customStyle="1" w:styleId="volume">
    <w:name w:val="volume"/>
    <w:basedOn w:val="DefaultParagraphFont"/>
    <w:rsid w:val="00FE2E1E"/>
  </w:style>
  <w:style w:type="character" w:customStyle="1" w:styleId="issue">
    <w:name w:val="issue"/>
    <w:basedOn w:val="DefaultParagraphFont"/>
    <w:rsid w:val="00FE2E1E"/>
  </w:style>
  <w:style w:type="character" w:customStyle="1" w:styleId="pages">
    <w:name w:val="pages"/>
    <w:basedOn w:val="DefaultParagraphFont"/>
    <w:rsid w:val="00FE2E1E"/>
  </w:style>
  <w:style w:type="character" w:customStyle="1" w:styleId="field-content">
    <w:name w:val="field-content"/>
    <w:basedOn w:val="DefaultParagraphFont"/>
    <w:rsid w:val="00FE2E1E"/>
  </w:style>
  <w:style w:type="character" w:customStyle="1" w:styleId="person">
    <w:name w:val="person"/>
    <w:basedOn w:val="DefaultParagraphFont"/>
    <w:rsid w:val="00FE2E1E"/>
  </w:style>
  <w:style w:type="character" w:customStyle="1" w:styleId="corresponding">
    <w:name w:val="corresponding"/>
    <w:basedOn w:val="DefaultParagraphFont"/>
    <w:rsid w:val="00FE2E1E"/>
  </w:style>
  <w:style w:type="character" w:customStyle="1" w:styleId="entry-date">
    <w:name w:val="entry-date"/>
    <w:basedOn w:val="DefaultParagraphFont"/>
    <w:rsid w:val="00FE2E1E"/>
  </w:style>
  <w:style w:type="paragraph" w:customStyle="1" w:styleId="entry-meta">
    <w:name w:val="entry-meta"/>
    <w:basedOn w:val="Normal"/>
    <w:rsid w:val="00FE2E1E"/>
    <w:pPr>
      <w:spacing w:before="100" w:beforeAutospacing="1" w:after="100" w:afterAutospacing="1"/>
    </w:pPr>
    <w:rPr>
      <w:rFonts w:ascii="Tahoma" w:hAnsi="Tahoma"/>
      <w:szCs w:val="20"/>
    </w:rPr>
  </w:style>
  <w:style w:type="character" w:customStyle="1" w:styleId="post-time">
    <w:name w:val="post-time"/>
    <w:basedOn w:val="DefaultParagraphFont"/>
    <w:rsid w:val="00FE2E1E"/>
  </w:style>
  <w:style w:type="character" w:customStyle="1" w:styleId="post-category">
    <w:name w:val="post-category"/>
    <w:basedOn w:val="DefaultParagraphFont"/>
    <w:rsid w:val="00FE2E1E"/>
  </w:style>
  <w:style w:type="character" w:customStyle="1" w:styleId="post-author">
    <w:name w:val="post-author"/>
    <w:basedOn w:val="DefaultParagraphFont"/>
    <w:rsid w:val="00FE2E1E"/>
  </w:style>
  <w:style w:type="character" w:customStyle="1" w:styleId="A10">
    <w:name w:val="A10"/>
    <w:uiPriority w:val="99"/>
    <w:rsid w:val="00FE2E1E"/>
    <w:rPr>
      <w:rFonts w:cs="MS Mincho"/>
      <w:color w:val="000000"/>
      <w:sz w:val="11"/>
      <w:szCs w:val="11"/>
    </w:rPr>
  </w:style>
  <w:style w:type="paragraph" w:customStyle="1" w:styleId="Pa10">
    <w:name w:val="Pa10"/>
    <w:basedOn w:val="Default"/>
    <w:next w:val="Default"/>
    <w:uiPriority w:val="99"/>
    <w:rsid w:val="00FE2E1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E2E1E"/>
    <w:pPr>
      <w:widowControl w:val="0"/>
      <w:spacing w:line="241" w:lineRule="atLeast"/>
    </w:pPr>
    <w:rPr>
      <w:rFonts w:ascii="Verdana" w:eastAsiaTheme="minorEastAsia" w:hAnsi="Verdana" w:cs="Cambria"/>
      <w:color w:val="auto"/>
    </w:rPr>
  </w:style>
  <w:style w:type="character" w:customStyle="1" w:styleId="A9">
    <w:name w:val="A9"/>
    <w:uiPriority w:val="99"/>
    <w:rsid w:val="00FE2E1E"/>
    <w:rPr>
      <w:rFonts w:cs="MS Mincho"/>
      <w:color w:val="000000"/>
      <w:sz w:val="14"/>
      <w:szCs w:val="14"/>
    </w:rPr>
  </w:style>
  <w:style w:type="paragraph" w:customStyle="1" w:styleId="articledetails">
    <w:name w:val="articledetails"/>
    <w:basedOn w:val="Normal"/>
    <w:rsid w:val="00FE2E1E"/>
    <w:pPr>
      <w:spacing w:before="100" w:beforeAutospacing="1" w:after="100" w:afterAutospacing="1"/>
    </w:pPr>
    <w:rPr>
      <w:rFonts w:ascii="Tahoma" w:hAnsi="Tahoma"/>
      <w:szCs w:val="20"/>
    </w:rPr>
  </w:style>
  <w:style w:type="character" w:customStyle="1" w:styleId="posted-and-updated">
    <w:name w:val="posted-and-updated"/>
    <w:basedOn w:val="DefaultParagraphFont"/>
    <w:rsid w:val="00FE2E1E"/>
  </w:style>
  <w:style w:type="paragraph" w:customStyle="1" w:styleId="aff">
    <w:name w:val="aff"/>
    <w:basedOn w:val="Normal"/>
    <w:rsid w:val="00FE2E1E"/>
    <w:pPr>
      <w:spacing w:before="100" w:beforeAutospacing="1" w:after="100" w:afterAutospacing="1"/>
    </w:pPr>
    <w:rPr>
      <w:rFonts w:ascii="Tahoma" w:hAnsi="Tahoma"/>
      <w:szCs w:val="20"/>
    </w:rPr>
  </w:style>
  <w:style w:type="character" w:customStyle="1" w:styleId="entry-author">
    <w:name w:val="entry-author"/>
    <w:basedOn w:val="DefaultParagraphFont"/>
    <w:rsid w:val="00FE2E1E"/>
  </w:style>
  <w:style w:type="character" w:customStyle="1" w:styleId="entry-author-name">
    <w:name w:val="entry-author-name"/>
    <w:basedOn w:val="DefaultParagraphFont"/>
    <w:rsid w:val="00FE2E1E"/>
  </w:style>
  <w:style w:type="character" w:customStyle="1" w:styleId="arial11">
    <w:name w:val="arial_11"/>
    <w:basedOn w:val="DefaultParagraphFont"/>
    <w:rsid w:val="00FE2E1E"/>
  </w:style>
  <w:style w:type="character" w:customStyle="1" w:styleId="contrib-degrees">
    <w:name w:val="contrib-degrees"/>
    <w:basedOn w:val="DefaultParagraphFont"/>
    <w:rsid w:val="00FE2E1E"/>
  </w:style>
  <w:style w:type="character" w:customStyle="1" w:styleId="contrib-on-behalf-of">
    <w:name w:val="contrib-on-behalf-of"/>
    <w:basedOn w:val="DefaultParagraphFont"/>
    <w:rsid w:val="00FE2E1E"/>
  </w:style>
  <w:style w:type="character" w:customStyle="1" w:styleId="pubtime">
    <w:name w:val="pubtime"/>
    <w:basedOn w:val="DefaultParagraphFont"/>
    <w:rsid w:val="00FE2E1E"/>
  </w:style>
  <w:style w:type="character" w:customStyle="1" w:styleId="time">
    <w:name w:val="time"/>
    <w:basedOn w:val="DefaultParagraphFont"/>
    <w:rsid w:val="00FE2E1E"/>
  </w:style>
  <w:style w:type="character" w:customStyle="1" w:styleId="fbcommentscount">
    <w:name w:val="fb_comments_count"/>
    <w:basedOn w:val="DefaultParagraphFont"/>
    <w:rsid w:val="00FE2E1E"/>
  </w:style>
  <w:style w:type="character" w:customStyle="1" w:styleId="stsharethiscustom">
    <w:name w:val="st_sharethis_custom"/>
    <w:basedOn w:val="DefaultParagraphFont"/>
    <w:rsid w:val="00FE2E1E"/>
  </w:style>
  <w:style w:type="paragraph" w:customStyle="1" w:styleId="permalinkable">
    <w:name w:val="permalinkable"/>
    <w:basedOn w:val="Normal"/>
    <w:rsid w:val="00FE2E1E"/>
    <w:pPr>
      <w:spacing w:before="100" w:beforeAutospacing="1" w:after="100" w:afterAutospacing="1"/>
    </w:pPr>
    <w:rPr>
      <w:rFonts w:ascii="Tahoma" w:hAnsi="Tahoma"/>
      <w:szCs w:val="20"/>
    </w:rPr>
  </w:style>
  <w:style w:type="character" w:customStyle="1" w:styleId="post-date">
    <w:name w:val="post-date"/>
    <w:basedOn w:val="DefaultParagraphFont"/>
    <w:rsid w:val="00FE2E1E"/>
  </w:style>
  <w:style w:type="character" w:customStyle="1" w:styleId="link-external">
    <w:name w:val="link-external"/>
    <w:basedOn w:val="DefaultParagraphFont"/>
    <w:rsid w:val="00FE2E1E"/>
  </w:style>
  <w:style w:type="character" w:customStyle="1" w:styleId="articleauthor">
    <w:name w:val="article_author"/>
    <w:basedOn w:val="DefaultParagraphFont"/>
    <w:rsid w:val="00FE2E1E"/>
  </w:style>
  <w:style w:type="character" w:customStyle="1" w:styleId="articleissue">
    <w:name w:val="article_issue"/>
    <w:basedOn w:val="DefaultParagraphFont"/>
    <w:rsid w:val="00FE2E1E"/>
  </w:style>
  <w:style w:type="character" w:customStyle="1" w:styleId="a-size-large">
    <w:name w:val="a-size-large"/>
    <w:basedOn w:val="DefaultParagraphFont"/>
    <w:rsid w:val="00FE2E1E"/>
  </w:style>
  <w:style w:type="character" w:customStyle="1" w:styleId="a-size-medium">
    <w:name w:val="a-size-medium"/>
    <w:basedOn w:val="DefaultParagraphFont"/>
    <w:rsid w:val="00FE2E1E"/>
  </w:style>
  <w:style w:type="character" w:customStyle="1" w:styleId="contribution">
    <w:name w:val="contribution"/>
    <w:basedOn w:val="DefaultParagraphFont"/>
    <w:rsid w:val="00FE2E1E"/>
  </w:style>
  <w:style w:type="character" w:customStyle="1" w:styleId="a-color-secondary">
    <w:name w:val="a-color-secondary"/>
    <w:basedOn w:val="DefaultParagraphFont"/>
    <w:rsid w:val="00FE2E1E"/>
  </w:style>
  <w:style w:type="paragraph" w:customStyle="1" w:styleId="sbyline">
    <w:name w:val="sbyline"/>
    <w:basedOn w:val="Normal"/>
    <w:rsid w:val="00FE2E1E"/>
    <w:pPr>
      <w:spacing w:before="100" w:beforeAutospacing="1" w:after="100" w:afterAutospacing="1"/>
    </w:pPr>
    <w:rPr>
      <w:rFonts w:ascii="Tahoma" w:hAnsi="Tahoma"/>
      <w:szCs w:val="20"/>
    </w:rPr>
  </w:style>
  <w:style w:type="character" w:customStyle="1" w:styleId="ui-author">
    <w:name w:val="ui-author"/>
    <w:basedOn w:val="DefaultParagraphFont"/>
    <w:rsid w:val="00FE2E1E"/>
  </w:style>
  <w:style w:type="character" w:customStyle="1" w:styleId="ui-staffline">
    <w:name w:val="ui-staffline"/>
    <w:basedOn w:val="DefaultParagraphFont"/>
    <w:rsid w:val="00FE2E1E"/>
  </w:style>
  <w:style w:type="paragraph" w:customStyle="1" w:styleId="promotion-tag-p">
    <w:name w:val="promotion-tag-p"/>
    <w:basedOn w:val="Normal"/>
    <w:rsid w:val="00FE2E1E"/>
    <w:pPr>
      <w:spacing w:before="100" w:beforeAutospacing="1" w:after="100" w:afterAutospacing="1"/>
    </w:pPr>
    <w:rPr>
      <w:rFonts w:ascii="Tahoma" w:hAnsi="Tahoma"/>
      <w:szCs w:val="20"/>
    </w:rPr>
  </w:style>
  <w:style w:type="paragraph" w:customStyle="1" w:styleId="heading">
    <w:name w:val="heading"/>
    <w:basedOn w:val="Normal"/>
    <w:rsid w:val="00FE2E1E"/>
    <w:pPr>
      <w:spacing w:before="100" w:beforeAutospacing="1" w:after="100" w:afterAutospacing="1"/>
    </w:pPr>
    <w:rPr>
      <w:rFonts w:ascii="Tahoma" w:hAnsi="Tahoma"/>
      <w:szCs w:val="20"/>
    </w:rPr>
  </w:style>
  <w:style w:type="character" w:customStyle="1" w:styleId="value">
    <w:name w:val="value"/>
    <w:basedOn w:val="DefaultParagraphFont"/>
    <w:rsid w:val="00FE2E1E"/>
  </w:style>
  <w:style w:type="character" w:customStyle="1" w:styleId="specialissuelabel">
    <w:name w:val="specialissuelabel"/>
    <w:basedOn w:val="DefaultParagraphFont"/>
    <w:rsid w:val="00FE2E1E"/>
  </w:style>
  <w:style w:type="character" w:customStyle="1" w:styleId="referencediv">
    <w:name w:val="referencediv"/>
    <w:basedOn w:val="DefaultParagraphFont"/>
    <w:rsid w:val="00FE2E1E"/>
  </w:style>
  <w:style w:type="character" w:customStyle="1" w:styleId="wp-smiley">
    <w:name w:val="wp-smiley"/>
    <w:basedOn w:val="DefaultParagraphFont"/>
    <w:rsid w:val="00FE2E1E"/>
  </w:style>
  <w:style w:type="character" w:customStyle="1" w:styleId="meta-prep">
    <w:name w:val="meta-prep"/>
    <w:basedOn w:val="DefaultParagraphFont"/>
    <w:rsid w:val="00FE2E1E"/>
  </w:style>
  <w:style w:type="character" w:customStyle="1" w:styleId="artjournal">
    <w:name w:val="art_journal"/>
    <w:basedOn w:val="DefaultParagraphFont"/>
    <w:rsid w:val="00FE2E1E"/>
  </w:style>
  <w:style w:type="character" w:customStyle="1" w:styleId="artdatevolumeissuepart">
    <w:name w:val="art_datevolumeissuepart"/>
    <w:basedOn w:val="DefaultParagraphFont"/>
    <w:rsid w:val="00FE2E1E"/>
  </w:style>
  <w:style w:type="character" w:customStyle="1" w:styleId="artpages">
    <w:name w:val="art_pages"/>
    <w:basedOn w:val="DefaultParagraphFont"/>
    <w:rsid w:val="00FE2E1E"/>
  </w:style>
  <w:style w:type="character" w:customStyle="1" w:styleId="singlehighlightclass">
    <w:name w:val="single_highlight_class"/>
    <w:basedOn w:val="DefaultParagraphFont"/>
    <w:rsid w:val="00FE2E1E"/>
  </w:style>
  <w:style w:type="character" w:customStyle="1" w:styleId="degree">
    <w:name w:val="degree"/>
    <w:basedOn w:val="DefaultParagraphFont"/>
    <w:rsid w:val="00FE2E1E"/>
  </w:style>
  <w:style w:type="character" w:customStyle="1" w:styleId="major">
    <w:name w:val="major"/>
    <w:basedOn w:val="DefaultParagraphFont"/>
    <w:rsid w:val="00FE2E1E"/>
  </w:style>
  <w:style w:type="character" w:customStyle="1" w:styleId="authors">
    <w:name w:val="authors"/>
    <w:basedOn w:val="DefaultParagraphFont"/>
    <w:rsid w:val="00FE2E1E"/>
  </w:style>
  <w:style w:type="character" w:customStyle="1" w:styleId="views">
    <w:name w:val="views"/>
    <w:basedOn w:val="DefaultParagraphFont"/>
    <w:rsid w:val="00FE2E1E"/>
  </w:style>
  <w:style w:type="character" w:customStyle="1" w:styleId="stmainservices">
    <w:name w:val="stmainservices"/>
    <w:basedOn w:val="DefaultParagraphFont"/>
    <w:rsid w:val="00FE2E1E"/>
  </w:style>
  <w:style w:type="character" w:customStyle="1" w:styleId="stbubblehcount">
    <w:name w:val="stbubble_hcount"/>
    <w:basedOn w:val="DefaultParagraphFont"/>
    <w:rsid w:val="00FE2E1E"/>
  </w:style>
  <w:style w:type="paragraph" w:customStyle="1" w:styleId="Document">
    <w:name w:val="_Document"/>
    <w:basedOn w:val="Default"/>
    <w:next w:val="Default"/>
    <w:uiPriority w:val="99"/>
    <w:rsid w:val="00FE2E1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E2E1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E2E1E"/>
    <w:pPr>
      <w:widowControl w:val="0"/>
    </w:pPr>
    <w:rPr>
      <w:rFonts w:ascii="AKDPE C+ Utopia" w:eastAsiaTheme="minorEastAsia" w:hAnsi="AKDPE C+ Utopia" w:cs="Cambria"/>
      <w:color w:val="auto"/>
    </w:rPr>
  </w:style>
  <w:style w:type="paragraph" w:customStyle="1" w:styleId="collapsed-hide">
    <w:name w:val="collapsed-hide"/>
    <w:basedOn w:val="Normal"/>
    <w:rsid w:val="00FE2E1E"/>
    <w:pPr>
      <w:spacing w:before="100" w:beforeAutospacing="1" w:after="100" w:afterAutospacing="1"/>
    </w:pPr>
    <w:rPr>
      <w:rFonts w:ascii="Tahoma" w:hAnsi="Tahoma"/>
      <w:szCs w:val="20"/>
    </w:rPr>
  </w:style>
  <w:style w:type="paragraph" w:customStyle="1" w:styleId="Pa7">
    <w:name w:val="Pa7"/>
    <w:basedOn w:val="Default"/>
    <w:next w:val="Default"/>
    <w:uiPriority w:val="99"/>
    <w:rsid w:val="00FE2E1E"/>
    <w:pPr>
      <w:widowControl w:val="0"/>
      <w:spacing w:line="211" w:lineRule="atLeast"/>
    </w:pPr>
    <w:rPr>
      <w:rFonts w:ascii="Courier New" w:eastAsiaTheme="minorEastAsia" w:hAnsi="Courier New" w:cs="Cambria"/>
      <w:color w:val="auto"/>
    </w:rPr>
  </w:style>
  <w:style w:type="paragraph" w:customStyle="1" w:styleId="odd">
    <w:name w:val="odd"/>
    <w:basedOn w:val="Normal"/>
    <w:rsid w:val="00FE2E1E"/>
    <w:pPr>
      <w:spacing w:before="100" w:beforeAutospacing="1" w:after="100" w:afterAutospacing="1"/>
    </w:pPr>
    <w:rPr>
      <w:rFonts w:ascii="Tahoma" w:hAnsi="Tahoma"/>
      <w:szCs w:val="20"/>
    </w:rPr>
  </w:style>
  <w:style w:type="character" w:customStyle="1" w:styleId="article-date">
    <w:name w:val="article-date"/>
    <w:basedOn w:val="DefaultParagraphFont"/>
    <w:rsid w:val="00FE2E1E"/>
  </w:style>
  <w:style w:type="character" w:customStyle="1" w:styleId="article-author">
    <w:name w:val="article-author"/>
    <w:basedOn w:val="DefaultParagraphFont"/>
    <w:rsid w:val="00FE2E1E"/>
  </w:style>
  <w:style w:type="character" w:customStyle="1" w:styleId="tolocaltime">
    <w:name w:val="tolocaltime"/>
    <w:basedOn w:val="DefaultParagraphFont"/>
    <w:rsid w:val="00FE2E1E"/>
  </w:style>
  <w:style w:type="character" w:customStyle="1" w:styleId="pb-byline">
    <w:name w:val="pb-byline"/>
    <w:basedOn w:val="DefaultParagraphFont"/>
    <w:rsid w:val="00FE2E1E"/>
  </w:style>
  <w:style w:type="character" w:customStyle="1" w:styleId="pb-timestamp">
    <w:name w:val="pb-timestamp"/>
    <w:basedOn w:val="DefaultParagraphFont"/>
    <w:rsid w:val="00FE2E1E"/>
  </w:style>
  <w:style w:type="paragraph" w:customStyle="1" w:styleId="Pa8">
    <w:name w:val="Pa8"/>
    <w:basedOn w:val="Default"/>
    <w:next w:val="Default"/>
    <w:uiPriority w:val="99"/>
    <w:rsid w:val="00FE2E1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E2E1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E2E1E"/>
  </w:style>
  <w:style w:type="character" w:customStyle="1" w:styleId="even">
    <w:name w:val="even"/>
    <w:basedOn w:val="DefaultParagraphFont"/>
    <w:rsid w:val="00FE2E1E"/>
  </w:style>
  <w:style w:type="paragraph" w:customStyle="1" w:styleId="volissue">
    <w:name w:val="volissue"/>
    <w:basedOn w:val="Normal"/>
    <w:rsid w:val="00FE2E1E"/>
    <w:pPr>
      <w:spacing w:before="100" w:beforeAutospacing="1" w:after="100" w:afterAutospacing="1"/>
    </w:pPr>
    <w:rPr>
      <w:rFonts w:ascii="Tahoma" w:hAnsi="Tahoma"/>
      <w:szCs w:val="20"/>
    </w:rPr>
  </w:style>
  <w:style w:type="character" w:customStyle="1" w:styleId="view-count">
    <w:name w:val="view-count"/>
    <w:basedOn w:val="DefaultParagraphFont"/>
    <w:rsid w:val="00FE2E1E"/>
  </w:style>
  <w:style w:type="character" w:customStyle="1" w:styleId="tChar">
    <w:name w:val="t Char"/>
    <w:rsid w:val="00FE2E1E"/>
    <w:rPr>
      <w:rFonts w:ascii="Georgia" w:eastAsia="Times New Roman" w:hAnsi="Georgia" w:cs="Calibri"/>
      <w:b/>
      <w:lang w:val="x-none" w:eastAsia="x-none"/>
    </w:rPr>
  </w:style>
  <w:style w:type="paragraph" w:customStyle="1" w:styleId="BoldUnderlineChar20">
    <w:name w:val="BoldUnderline Char2"/>
    <w:link w:val="BoldUnderlineChar2Char"/>
    <w:rsid w:val="00FE2E1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E2E1E"/>
    <w:rPr>
      <w:rFonts w:ascii="Times New Roman" w:eastAsia="Times New Roman" w:hAnsi="Times New Roman" w:cs="Times New Roman"/>
      <w:b/>
      <w:sz w:val="20"/>
      <w:szCs w:val="24"/>
      <w:u w:val="single"/>
    </w:rPr>
  </w:style>
  <w:style w:type="character" w:customStyle="1" w:styleId="UnderlineCharChar4">
    <w:name w:val="Underline Char Char4"/>
    <w:rsid w:val="00FE2E1E"/>
    <w:rPr>
      <w:szCs w:val="24"/>
      <w:u w:val="single"/>
      <w:lang w:val="en-US" w:eastAsia="en-US" w:bidi="ar-SA"/>
    </w:rPr>
  </w:style>
  <w:style w:type="character" w:customStyle="1" w:styleId="BoldUnderlineCharChar3">
    <w:name w:val="BoldUnderline Char Char3"/>
    <w:rsid w:val="00FE2E1E"/>
    <w:rPr>
      <w:b/>
      <w:szCs w:val="24"/>
      <w:u w:val="single"/>
      <w:lang w:val="en-US" w:eastAsia="en-US" w:bidi="ar-SA"/>
    </w:rPr>
  </w:style>
  <w:style w:type="character" w:customStyle="1" w:styleId="BoldUnderlineCharChar2">
    <w:name w:val="BoldUnderline Char Char2"/>
    <w:rsid w:val="00FE2E1E"/>
    <w:rPr>
      <w:b/>
      <w:szCs w:val="24"/>
      <w:u w:val="single"/>
      <w:lang w:val="en-US" w:eastAsia="en-US" w:bidi="ar-SA"/>
    </w:rPr>
  </w:style>
  <w:style w:type="paragraph" w:customStyle="1" w:styleId="UnderlineCard0">
    <w:name w:val="UnderlineCard"/>
    <w:basedOn w:val="Heading3"/>
    <w:link w:val="UnderlineCardChar"/>
    <w:qFormat/>
    <w:rsid w:val="00FE2E1E"/>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FE2E1E"/>
    <w:rPr>
      <w:rFonts w:ascii="Calibri" w:eastAsia="Calibri" w:hAnsi="Calibri" w:cs="Times New Roman"/>
      <w:bCs/>
      <w:sz w:val="20"/>
      <w:szCs w:val="20"/>
      <w:u w:val="single"/>
      <w:lang w:val="x-none" w:eastAsia="x-none"/>
    </w:rPr>
  </w:style>
  <w:style w:type="character" w:customStyle="1" w:styleId="5Notunderlined">
    <w:name w:val="5 Not underlined"/>
    <w:rsid w:val="00FE2E1E"/>
    <w:rPr>
      <w:rFonts w:ascii="Times New Roman" w:hAnsi="Times New Roman"/>
      <w:sz w:val="16"/>
    </w:rPr>
  </w:style>
  <w:style w:type="character" w:customStyle="1" w:styleId="volume-issue">
    <w:name w:val="volume-issue"/>
    <w:rsid w:val="00FE2E1E"/>
    <w:rPr>
      <w:rFonts w:cs="Times New Roman"/>
    </w:rPr>
  </w:style>
  <w:style w:type="character" w:customStyle="1" w:styleId="i">
    <w:name w:val="i"/>
    <w:basedOn w:val="DefaultParagraphFont"/>
    <w:uiPriority w:val="99"/>
    <w:rsid w:val="00FE2E1E"/>
  </w:style>
  <w:style w:type="character" w:customStyle="1" w:styleId="storytext">
    <w:name w:val="storytext"/>
    <w:basedOn w:val="DefaultParagraphFont"/>
    <w:rsid w:val="00FE2E1E"/>
  </w:style>
  <w:style w:type="character" w:customStyle="1" w:styleId="heading3char0">
    <w:name w:val="heading3char"/>
    <w:rsid w:val="00FE2E1E"/>
  </w:style>
  <w:style w:type="character" w:customStyle="1" w:styleId="boldness1">
    <w:name w:val="boldness1"/>
    <w:rsid w:val="00FE2E1E"/>
  </w:style>
  <w:style w:type="paragraph" w:customStyle="1" w:styleId="Cardd">
    <w:name w:val="Cardd"/>
    <w:basedOn w:val="Normal"/>
    <w:uiPriority w:val="4"/>
    <w:qFormat/>
    <w:rsid w:val="00FE2E1E"/>
    <w:pPr>
      <w:ind w:left="288" w:right="288"/>
    </w:pPr>
  </w:style>
  <w:style w:type="paragraph" w:customStyle="1" w:styleId="document0">
    <w:name w:val="document"/>
    <w:basedOn w:val="Normal"/>
    <w:rsid w:val="00FE2E1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FE2E1E"/>
    <w:rPr>
      <w:rFonts w:cs="Arial"/>
      <w:bCs/>
      <w:szCs w:val="26"/>
      <w:u w:val="single"/>
      <w:lang w:val="en-US" w:eastAsia="en-US" w:bidi="ar-SA"/>
    </w:rPr>
  </w:style>
  <w:style w:type="character" w:customStyle="1" w:styleId="current-selection">
    <w:name w:val="current-selection"/>
    <w:basedOn w:val="DefaultParagraphFont"/>
    <w:rsid w:val="00FE2E1E"/>
  </w:style>
  <w:style w:type="character" w:customStyle="1" w:styleId="a2">
    <w:name w:val="_"/>
    <w:basedOn w:val="DefaultParagraphFont"/>
    <w:rsid w:val="00FE2E1E"/>
  </w:style>
  <w:style w:type="paragraph" w:customStyle="1" w:styleId="Shrink6">
    <w:name w:val="Shrink 6"/>
    <w:basedOn w:val="Normal"/>
    <w:qFormat/>
    <w:rsid w:val="00FE2E1E"/>
    <w:rPr>
      <w:rFonts w:eastAsia="Calibri" w:cs="Times New Roman"/>
      <w:sz w:val="12"/>
    </w:rPr>
  </w:style>
  <w:style w:type="character" w:customStyle="1" w:styleId="messagecontent">
    <w:name w:val="message_content"/>
    <w:rsid w:val="00FE2E1E"/>
  </w:style>
  <w:style w:type="character" w:customStyle="1" w:styleId="StyleUnderlineChar">
    <w:name w:val="Style Underline Char"/>
    <w:basedOn w:val="DefaultParagraphFont"/>
    <w:rsid w:val="00FE2E1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E2E1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FE2E1E"/>
    <w:rPr>
      <w:rFonts w:ascii="Calibri" w:eastAsia="Times New Roman" w:hAnsi="Calibri" w:cs="Arial"/>
      <w:b/>
      <w:kern w:val="32"/>
      <w:sz w:val="24"/>
      <w:szCs w:val="32"/>
      <w:u w:val="single"/>
    </w:rPr>
  </w:style>
  <w:style w:type="character" w:customStyle="1" w:styleId="twelptblackblack1">
    <w:name w:val="twelptblackblack1"/>
    <w:basedOn w:val="DefaultParagraphFont"/>
    <w:rsid w:val="00FE2E1E"/>
    <w:rPr>
      <w:rFonts w:ascii="Verdana" w:hAnsi="Verdana" w:hint="default"/>
      <w:color w:val="000000"/>
      <w:sz w:val="16"/>
      <w:szCs w:val="16"/>
    </w:rPr>
  </w:style>
  <w:style w:type="character" w:customStyle="1" w:styleId="Heading3CharCharCharChar1">
    <w:name w:val="Heading 3 Char Char Char Char1"/>
    <w:rsid w:val="00FE2E1E"/>
    <w:rPr>
      <w:rFonts w:cs="Arial"/>
      <w:bCs/>
      <w:szCs w:val="26"/>
      <w:u w:val="single"/>
      <w:lang w:val="en-US" w:eastAsia="en-US" w:bidi="ar-SA"/>
    </w:rPr>
  </w:style>
  <w:style w:type="paragraph" w:customStyle="1" w:styleId="conintrotext">
    <w:name w:val="conintrotext"/>
    <w:basedOn w:val="Normal"/>
    <w:uiPriority w:val="99"/>
    <w:rsid w:val="00FE2E1E"/>
    <w:pPr>
      <w:spacing w:before="100" w:beforeAutospacing="1" w:after="100" w:afterAutospacing="1"/>
    </w:pPr>
    <w:rPr>
      <w:rFonts w:eastAsia="Times New Roman"/>
      <w:sz w:val="24"/>
    </w:rPr>
  </w:style>
  <w:style w:type="character" w:customStyle="1" w:styleId="comment-body">
    <w:name w:val="comment-body"/>
    <w:rsid w:val="00FE2E1E"/>
  </w:style>
  <w:style w:type="character" w:customStyle="1" w:styleId="UnderlineCharCharChar1">
    <w:name w:val="Underline Char Char Char1"/>
    <w:rsid w:val="00FE2E1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E2E1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E2E1E"/>
    <w:rPr>
      <w:rFonts w:asciiTheme="minorHAnsi" w:eastAsia="MS Mincho" w:hAnsiTheme="minorHAnsi"/>
      <w:b/>
      <w:u w:val="single"/>
    </w:rPr>
  </w:style>
  <w:style w:type="character" w:customStyle="1" w:styleId="mw-headline">
    <w:name w:val="mw-headline"/>
    <w:rsid w:val="00FE2E1E"/>
  </w:style>
  <w:style w:type="character" w:customStyle="1" w:styleId="flagicon">
    <w:name w:val="flagicon"/>
    <w:rsid w:val="00FE2E1E"/>
  </w:style>
  <w:style w:type="paragraph" w:customStyle="1" w:styleId="assert">
    <w:name w:val="assert"/>
    <w:basedOn w:val="Normal"/>
    <w:uiPriority w:val="99"/>
    <w:rsid w:val="00FE2E1E"/>
    <w:pPr>
      <w:spacing w:before="100" w:beforeAutospacing="1" w:after="100" w:afterAutospacing="1"/>
    </w:pPr>
    <w:rPr>
      <w:rFonts w:eastAsia="Times New Roman"/>
      <w:sz w:val="24"/>
    </w:rPr>
  </w:style>
  <w:style w:type="character" w:customStyle="1" w:styleId="apturelink">
    <w:name w:val="apturelink"/>
    <w:rsid w:val="00FE2E1E"/>
  </w:style>
  <w:style w:type="character" w:customStyle="1" w:styleId="apturelinkicon">
    <w:name w:val="apturelinkicon"/>
    <w:rsid w:val="00FE2E1E"/>
  </w:style>
  <w:style w:type="paragraph" w:customStyle="1" w:styleId="Default1">
    <w:name w:val="Default1"/>
    <w:basedOn w:val="Default"/>
    <w:next w:val="Default"/>
    <w:uiPriority w:val="99"/>
    <w:rsid w:val="00FE2E1E"/>
    <w:rPr>
      <w:color w:val="auto"/>
    </w:rPr>
  </w:style>
  <w:style w:type="paragraph" w:customStyle="1" w:styleId="center">
    <w:name w:val="center"/>
    <w:basedOn w:val="Normal"/>
    <w:uiPriority w:val="99"/>
    <w:rsid w:val="00FE2E1E"/>
    <w:pPr>
      <w:spacing w:before="100" w:beforeAutospacing="1" w:after="100" w:afterAutospacing="1"/>
    </w:pPr>
    <w:rPr>
      <w:rFonts w:eastAsia="Times New Roman"/>
      <w:sz w:val="24"/>
    </w:rPr>
  </w:style>
  <w:style w:type="character" w:customStyle="1" w:styleId="LittleChar">
    <w:name w:val="Little Char"/>
    <w:link w:val="Little"/>
    <w:rsid w:val="00FE2E1E"/>
    <w:rPr>
      <w:rFonts w:ascii="Garamond" w:eastAsia="Times New Roman" w:hAnsi="Garamond"/>
    </w:rPr>
  </w:style>
  <w:style w:type="character" w:customStyle="1" w:styleId="UnderlineChar1Char">
    <w:name w:val="Underline Char1 Char"/>
    <w:rsid w:val="00FE2E1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E2E1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E2E1E"/>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E2E1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E2E1E"/>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E2E1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E2E1E"/>
    <w:rPr>
      <w:rFonts w:asciiTheme="minorHAnsi" w:eastAsia="MS Mincho" w:hAnsiTheme="minorHAnsi"/>
      <w:b/>
      <w:u w:val="single"/>
    </w:rPr>
  </w:style>
  <w:style w:type="paragraph" w:customStyle="1" w:styleId="CardBody">
    <w:name w:val="Card Body"/>
    <w:basedOn w:val="Normal"/>
    <w:link w:val="CardBodyChar"/>
    <w:rsid w:val="00FE2E1E"/>
    <w:rPr>
      <w:rFonts w:eastAsia="Times New Roman"/>
    </w:rPr>
  </w:style>
  <w:style w:type="character" w:customStyle="1" w:styleId="CardBodyChar">
    <w:name w:val="Card Body Char"/>
    <w:link w:val="CardBody"/>
    <w:rsid w:val="00FE2E1E"/>
    <w:rPr>
      <w:rFonts w:ascii="Calibri" w:eastAsia="Times New Roman" w:hAnsi="Calibri"/>
    </w:rPr>
  </w:style>
  <w:style w:type="character" w:customStyle="1" w:styleId="ptitleinside">
    <w:name w:val="p_title_inside"/>
    <w:rsid w:val="00FE2E1E"/>
  </w:style>
  <w:style w:type="paragraph" w:customStyle="1" w:styleId="StyleBoldandUnderlineChar11ptBorderSinglesolidline">
    <w:name w:val="Style Bold and Underline Char + 11 pt Border: : (Single solid line..."/>
    <w:link w:val="StyleBoldandUnderlineChar11ptBorderSinglesolidlineChar"/>
    <w:rsid w:val="00FE2E1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E2E1E"/>
    <w:rPr>
      <w:rFonts w:eastAsia="Times New Roman"/>
      <w:b/>
      <w:bCs/>
      <w:szCs w:val="20"/>
      <w:u w:val="single"/>
      <w:bdr w:val="single" w:sz="4" w:space="0" w:color="auto"/>
    </w:rPr>
  </w:style>
  <w:style w:type="character" w:customStyle="1" w:styleId="Heading1CharChar1">
    <w:name w:val="Heading 1 Char Char1"/>
    <w:rsid w:val="00FE2E1E"/>
    <w:rPr>
      <w:rFonts w:cs="Arial"/>
      <w:b/>
      <w:bCs/>
      <w:szCs w:val="32"/>
      <w:lang w:val="en-US" w:eastAsia="en-US" w:bidi="ar-SA"/>
    </w:rPr>
  </w:style>
  <w:style w:type="paragraph" w:customStyle="1" w:styleId="Indentation">
    <w:name w:val="Indentation"/>
    <w:basedOn w:val="Normal"/>
    <w:uiPriority w:val="99"/>
    <w:rsid w:val="00FE2E1E"/>
    <w:pPr>
      <w:ind w:left="288" w:right="288"/>
    </w:pPr>
  </w:style>
  <w:style w:type="character" w:customStyle="1" w:styleId="StyleUnderlineCharChar9ptBold">
    <w:name w:val="Style Underline Char Char + 9 pt Bold"/>
    <w:rsid w:val="00FE2E1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E2E1E"/>
    <w:rPr>
      <w:rFonts w:eastAsia="Times New Roman"/>
      <w:u w:val="single"/>
    </w:rPr>
  </w:style>
  <w:style w:type="character" w:customStyle="1" w:styleId="StyleStyle4ArialNarrow9ptChar">
    <w:name w:val="Style Style4 + Arial Narrow 9 pt Char"/>
    <w:link w:val="StyleStyle4ArialNarrow9pt"/>
    <w:rsid w:val="00FE2E1E"/>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FE2E1E"/>
    <w:rPr>
      <w:rFonts w:eastAsia="Times New Roman"/>
      <w:b/>
      <w:bCs/>
      <w:u w:val="single"/>
    </w:rPr>
  </w:style>
  <w:style w:type="character" w:customStyle="1" w:styleId="StyleStyle4ArialNarrow9ptBoldChar">
    <w:name w:val="Style Style4 + Arial Narrow 9 pt Bold Char"/>
    <w:link w:val="StyleStyle4ArialNarrow9ptBold"/>
    <w:rsid w:val="00FE2E1E"/>
    <w:rPr>
      <w:rFonts w:ascii="Calibri" w:eastAsia="Times New Roman" w:hAnsi="Calibri"/>
      <w:b/>
      <w:bCs/>
      <w:u w:val="single"/>
    </w:rPr>
  </w:style>
  <w:style w:type="character" w:customStyle="1" w:styleId="StyleBoldandUnderlineCharChar29pt">
    <w:name w:val="Style Bold and Underline Char Char2 + 9 pt"/>
    <w:rsid w:val="00FE2E1E"/>
    <w:rPr>
      <w:rFonts w:ascii="Times New Roman" w:hAnsi="Times New Roman"/>
      <w:b/>
      <w:bCs/>
      <w:noProof w:val="0"/>
      <w:sz w:val="20"/>
      <w:u w:val="single"/>
    </w:rPr>
  </w:style>
  <w:style w:type="character" w:customStyle="1" w:styleId="StyleUnderlineCharChar19pt">
    <w:name w:val="Style Underline Char Char1 + 9 pt"/>
    <w:rsid w:val="00FE2E1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E2E1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E2E1E"/>
    <w:rPr>
      <w:rFonts w:ascii="Georgia" w:eastAsia="Times New Roman" w:hAnsi="Georgia"/>
      <w:b/>
      <w:smallCaps/>
      <w:sz w:val="24"/>
      <w:szCs w:val="24"/>
      <w:u w:val="single"/>
    </w:rPr>
  </w:style>
  <w:style w:type="character" w:customStyle="1" w:styleId="CardTextCharChar">
    <w:name w:val="Card Text Char Char"/>
    <w:rsid w:val="00FE2E1E"/>
    <w:rPr>
      <w:rFonts w:ascii="Times New Roman" w:eastAsia="Times New Roman" w:hAnsi="Times New Roman" w:cs="Times New Roman"/>
      <w:sz w:val="20"/>
      <w:szCs w:val="20"/>
    </w:rPr>
  </w:style>
  <w:style w:type="character" w:customStyle="1" w:styleId="citeChar1">
    <w:name w:val="cite Char"/>
    <w:locked/>
    <w:rsid w:val="00FE2E1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E2E1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E2E1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E2E1E"/>
    <w:rPr>
      <w:i/>
      <w:iCs/>
      <w:sz w:val="20"/>
      <w:u w:val="single"/>
    </w:rPr>
  </w:style>
  <w:style w:type="character" w:customStyle="1" w:styleId="HIGHLIGHT0">
    <w:name w:val="HIGHLIGHT"/>
    <w:uiPriority w:val="1"/>
    <w:rsid w:val="00FE2E1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E2E1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FE2E1E"/>
    <w:rPr>
      <w:rFonts w:ascii="Times New Roman" w:eastAsia="Times New Roman" w:hAnsi="Times New Roman" w:cs="Times New Roman"/>
      <w:b/>
      <w:sz w:val="28"/>
      <w:szCs w:val="24"/>
    </w:rPr>
  </w:style>
  <w:style w:type="character" w:customStyle="1" w:styleId="FifthChar">
    <w:name w:val="Fifth Char"/>
    <w:link w:val="Fifth"/>
    <w:rsid w:val="00FE2E1E"/>
    <w:rPr>
      <w:rFonts w:ascii="Calibri" w:eastAsia="Calibri" w:hAnsi="Calibri"/>
    </w:rPr>
  </w:style>
  <w:style w:type="paragraph" w:customStyle="1" w:styleId="Third">
    <w:name w:val="Third"/>
    <w:basedOn w:val="Normal"/>
    <w:link w:val="ThirdChar"/>
    <w:rsid w:val="00FE2E1E"/>
    <w:rPr>
      <w:rFonts w:eastAsia="Times New Roman"/>
      <w:b/>
      <w:u w:val="single"/>
      <w:lang w:val="x-none" w:eastAsia="x-none"/>
    </w:rPr>
  </w:style>
  <w:style w:type="character" w:customStyle="1" w:styleId="ThirdChar">
    <w:name w:val="Third Char"/>
    <w:link w:val="Third"/>
    <w:rsid w:val="00FE2E1E"/>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FE2E1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FE2E1E"/>
    <w:rPr>
      <w:rFonts w:ascii="Times New Roman" w:eastAsia="Times New Roman" w:hAnsi="Times New Roman"/>
      <w:szCs w:val="24"/>
    </w:rPr>
  </w:style>
  <w:style w:type="character" w:customStyle="1" w:styleId="article-record-publication-volume-issue">
    <w:name w:val="article-record-publication-volume-issue"/>
    <w:rsid w:val="00FE2E1E"/>
  </w:style>
  <w:style w:type="character" w:customStyle="1" w:styleId="NothingCharChar">
    <w:name w:val="Nothing Char Char"/>
    <w:link w:val="NothingCharCharChar"/>
    <w:rsid w:val="00FE2E1E"/>
  </w:style>
  <w:style w:type="paragraph" w:customStyle="1" w:styleId="DebateUnderlineBoldChar">
    <w:name w:val="Debate Underline Bold Char"/>
    <w:basedOn w:val="Normal"/>
    <w:link w:val="DebateUnderlineBoldCharChar"/>
    <w:rsid w:val="00FE2E1E"/>
    <w:pPr>
      <w:jc w:val="both"/>
    </w:pPr>
    <w:rPr>
      <w:rFonts w:eastAsia="Times New Roman"/>
      <w:b/>
      <w:u w:val="thick"/>
    </w:rPr>
  </w:style>
  <w:style w:type="character" w:customStyle="1" w:styleId="DebateUnderlineBoldCharChar">
    <w:name w:val="Debate Underline Bold Char Char"/>
    <w:link w:val="DebateUnderlineBoldChar"/>
    <w:rsid w:val="00FE2E1E"/>
    <w:rPr>
      <w:rFonts w:ascii="Calibri" w:eastAsia="Times New Roman" w:hAnsi="Calibri"/>
      <w:b/>
      <w:u w:val="thick"/>
    </w:rPr>
  </w:style>
  <w:style w:type="character" w:customStyle="1" w:styleId="resultbodyblack">
    <w:name w:val="resultbodyblack"/>
    <w:rsid w:val="00FE2E1E"/>
    <w:rPr>
      <w:rFonts w:cs="Times New Roman"/>
    </w:rPr>
  </w:style>
  <w:style w:type="paragraph" w:customStyle="1" w:styleId="bloctitles">
    <w:name w:val="bloc titles"/>
    <w:basedOn w:val="Heading1"/>
    <w:next w:val="Normal"/>
    <w:link w:val="bloctitlesChar"/>
    <w:autoRedefine/>
    <w:rsid w:val="00FE2E1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FE2E1E"/>
    <w:rPr>
      <w:rFonts w:ascii="Calibri" w:eastAsia="Malgun Gothic" w:hAnsi="Calibri" w:cs="Arial"/>
      <w:b/>
      <w:sz w:val="28"/>
      <w:szCs w:val="32"/>
      <w:u w:val="single"/>
    </w:rPr>
  </w:style>
  <w:style w:type="paragraph" w:customStyle="1" w:styleId="CiteSmallText">
    <w:name w:val="Cite Small Text"/>
    <w:basedOn w:val="Normal"/>
    <w:uiPriority w:val="99"/>
    <w:rsid w:val="00FE2E1E"/>
    <w:pPr>
      <w:widowControl w:val="0"/>
      <w:spacing w:after="200"/>
    </w:pPr>
    <w:rPr>
      <w:rFonts w:ascii="Helvetica Neue" w:hAnsi="Helvetica Neue"/>
      <w:b/>
      <w:sz w:val="18"/>
    </w:rPr>
  </w:style>
  <w:style w:type="character" w:customStyle="1" w:styleId="3TagCite">
    <w:name w:val="3 Tag/Cite"/>
    <w:rsid w:val="00FE2E1E"/>
    <w:rPr>
      <w:rFonts w:ascii="Times New Roman" w:hAnsi="Times New Roman"/>
      <w:b/>
    </w:rPr>
  </w:style>
  <w:style w:type="character" w:customStyle="1" w:styleId="4Qualifications">
    <w:name w:val="4 Qualifications"/>
    <w:rsid w:val="00FE2E1E"/>
    <w:rPr>
      <w:rFonts w:ascii="Times New Roman" w:hAnsi="Times New Roman"/>
      <w:sz w:val="19"/>
    </w:rPr>
  </w:style>
  <w:style w:type="character" w:customStyle="1" w:styleId="6Underlined">
    <w:name w:val="6 Underlined"/>
    <w:rsid w:val="00FE2E1E"/>
    <w:rPr>
      <w:rFonts w:ascii="Times New Roman" w:hAnsi="Times New Roman"/>
      <w:b/>
      <w:sz w:val="21"/>
      <w:u w:val="single"/>
    </w:rPr>
  </w:style>
  <w:style w:type="paragraph" w:customStyle="1" w:styleId="Cards1CharChar">
    <w:name w:val="Cards1 Char Char"/>
    <w:basedOn w:val="Normal"/>
    <w:link w:val="Cards1CharCharChar"/>
    <w:rsid w:val="00FE2E1E"/>
    <w:pPr>
      <w:autoSpaceDE w:val="0"/>
      <w:autoSpaceDN w:val="0"/>
      <w:adjustRightInd w:val="0"/>
      <w:ind w:left="432" w:right="432"/>
      <w:jc w:val="both"/>
    </w:pPr>
    <w:rPr>
      <w:lang w:val="x-none"/>
    </w:rPr>
  </w:style>
  <w:style w:type="character" w:customStyle="1" w:styleId="Cards1CharCharChar">
    <w:name w:val="Cards1 Char Char Char"/>
    <w:link w:val="Cards1CharChar"/>
    <w:rsid w:val="00FE2E1E"/>
    <w:rPr>
      <w:rFonts w:ascii="Calibri" w:hAnsi="Calibri"/>
      <w:lang w:val="x-none"/>
    </w:rPr>
  </w:style>
  <w:style w:type="character" w:customStyle="1" w:styleId="UnderlineCharCharCharCharCharCharCharChar">
    <w:name w:val="Underline Char Char Char Char Char Char Char Char"/>
    <w:link w:val="UnderlineCharCharCharCharCharCharChar"/>
    <w:rsid w:val="00FE2E1E"/>
    <w:rPr>
      <w:u w:val="single"/>
    </w:rPr>
  </w:style>
  <w:style w:type="paragraph" w:customStyle="1" w:styleId="UnderlineCharCharCharCharCharCharChar">
    <w:name w:val="Underline Char Char Char Char Char Char Char"/>
    <w:basedOn w:val="Normal"/>
    <w:link w:val="UnderlineCharCharCharCharCharCharCharChar"/>
    <w:rsid w:val="00FE2E1E"/>
    <w:rPr>
      <w:rFonts w:asciiTheme="minorHAnsi" w:hAnsiTheme="minorHAnsi"/>
      <w:u w:val="single"/>
    </w:rPr>
  </w:style>
  <w:style w:type="paragraph" w:customStyle="1" w:styleId="CitesCharChar">
    <w:name w:val="Cites Char Char"/>
    <w:next w:val="Normal"/>
    <w:link w:val="CitesCharCharChar"/>
    <w:rsid w:val="00FE2E1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FE2E1E"/>
    <w:rPr>
      <w:rFonts w:ascii="Times New Roman" w:eastAsia="Times New Roman" w:hAnsi="Times New Roman" w:cs="Times New Roman"/>
      <w:sz w:val="20"/>
      <w:szCs w:val="24"/>
    </w:rPr>
  </w:style>
  <w:style w:type="character" w:customStyle="1" w:styleId="nohighlighting">
    <w:name w:val="no highlighting"/>
    <w:rsid w:val="00FE2E1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E2E1E"/>
    <w:rPr>
      <w:rFonts w:ascii="Cambria" w:hAnsi="Cambria" w:hint="default"/>
      <w:sz w:val="21"/>
      <w:u w:val="single"/>
    </w:rPr>
  </w:style>
  <w:style w:type="paragraph" w:customStyle="1" w:styleId="Swag">
    <w:name w:val="Swag"/>
    <w:basedOn w:val="Normal"/>
    <w:link w:val="SwagChar"/>
    <w:qFormat/>
    <w:rsid w:val="00FE2E1E"/>
    <w:rPr>
      <w:color w:val="0000FF"/>
      <w:sz w:val="12"/>
      <w:u w:val="single"/>
    </w:rPr>
  </w:style>
  <w:style w:type="character" w:customStyle="1" w:styleId="SwagChar">
    <w:name w:val="Swag Char"/>
    <w:link w:val="Swag"/>
    <w:rsid w:val="00FE2E1E"/>
    <w:rPr>
      <w:rFonts w:ascii="Calibri" w:hAnsi="Calibri"/>
      <w:color w:val="0000FF"/>
      <w:sz w:val="12"/>
      <w:u w:val="single"/>
    </w:rPr>
  </w:style>
  <w:style w:type="paragraph" w:customStyle="1" w:styleId="StyleUnderlineTimesNewRoman1">
    <w:name w:val="Style Underline + Times New Roman1"/>
    <w:link w:val="StyleUnderlineTimesNewRoman1Char"/>
    <w:rsid w:val="00FE2E1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E2E1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E2E1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E2E1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FE2E1E"/>
    <w:rPr>
      <w:rFonts w:ascii="Garamond" w:eastAsia="MS Mincho" w:hAnsi="Garamond"/>
    </w:rPr>
  </w:style>
  <w:style w:type="character" w:customStyle="1" w:styleId="StyleStyleCardTextLeft-075Right0Char">
    <w:name w:val="Style Style Card Text + Left:  -0.75&quot; + Right:  0&quot; Char"/>
    <w:link w:val="StyleStyleCardTextLeft-075Right0"/>
    <w:rsid w:val="00FE2E1E"/>
    <w:rPr>
      <w:rFonts w:ascii="Garamond" w:eastAsia="MS Mincho" w:hAnsi="Garamond"/>
    </w:rPr>
  </w:style>
  <w:style w:type="character" w:customStyle="1" w:styleId="CharChar61">
    <w:name w:val="Char Char61"/>
    <w:rsid w:val="00FE2E1E"/>
    <w:rPr>
      <w:rFonts w:cs="Arial"/>
      <w:bCs/>
      <w:sz w:val="16"/>
      <w:szCs w:val="26"/>
      <w:lang w:val="en-US" w:eastAsia="en-US" w:bidi="ar-SA"/>
    </w:rPr>
  </w:style>
  <w:style w:type="character" w:customStyle="1" w:styleId="ListBulletChar">
    <w:name w:val="List Bullet Char"/>
    <w:link w:val="ListBullet"/>
    <w:uiPriority w:val="99"/>
    <w:rsid w:val="00FE2E1E"/>
    <w:rPr>
      <w:rFonts w:ascii="Calibri" w:eastAsia="Calibri" w:hAnsi="Calibri"/>
    </w:rPr>
  </w:style>
  <w:style w:type="paragraph" w:customStyle="1" w:styleId="subhead10">
    <w:name w:val="subhead1"/>
    <w:basedOn w:val="Normal"/>
    <w:uiPriority w:val="99"/>
    <w:rsid w:val="00FE2E1E"/>
    <w:pPr>
      <w:spacing w:before="100" w:beforeAutospacing="1" w:after="100" w:afterAutospacing="1"/>
    </w:pPr>
    <w:rPr>
      <w:rFonts w:eastAsia="Times New Roman"/>
      <w:sz w:val="24"/>
    </w:rPr>
  </w:style>
  <w:style w:type="character" w:customStyle="1" w:styleId="styledate">
    <w:name w:val="styledate"/>
    <w:rsid w:val="00FE2E1E"/>
  </w:style>
  <w:style w:type="character" w:customStyle="1" w:styleId="BoldandUnderlineChar1">
    <w:name w:val="Bold and Underline Char1"/>
    <w:rsid w:val="00FE2E1E"/>
    <w:rPr>
      <w:b/>
      <w:szCs w:val="24"/>
      <w:u w:val="single"/>
      <w:lang w:val="en-US" w:eastAsia="en-US" w:bidi="ar-SA"/>
    </w:rPr>
  </w:style>
  <w:style w:type="character" w:customStyle="1" w:styleId="BoldandUnderlineChar1Char2">
    <w:name w:val="Bold and Underline Char1 Char2"/>
    <w:rsid w:val="00FE2E1E"/>
    <w:rPr>
      <w:b/>
      <w:szCs w:val="24"/>
      <w:u w:val="single"/>
      <w:lang w:val="en-US" w:eastAsia="en-US" w:bidi="ar-SA"/>
    </w:rPr>
  </w:style>
  <w:style w:type="character" w:customStyle="1" w:styleId="BoldandUnderlineCharChar1">
    <w:name w:val="Bold and Underline Char Char1"/>
    <w:rsid w:val="00FE2E1E"/>
    <w:rPr>
      <w:b/>
      <w:szCs w:val="24"/>
      <w:u w:val="single"/>
      <w:lang w:val="en-US" w:eastAsia="en-US" w:bidi="ar-SA"/>
    </w:rPr>
  </w:style>
  <w:style w:type="character" w:customStyle="1" w:styleId="BoldandUnderlineChar6">
    <w:name w:val="Bold and Underline Char6"/>
    <w:rsid w:val="00FE2E1E"/>
    <w:rPr>
      <w:b/>
      <w:szCs w:val="24"/>
      <w:u w:val="single"/>
      <w:lang w:val="en-US" w:eastAsia="en-US" w:bidi="ar-SA"/>
    </w:rPr>
  </w:style>
  <w:style w:type="character" w:customStyle="1" w:styleId="title-link-wrapper">
    <w:name w:val="title-link-wrapper"/>
    <w:rsid w:val="00FE2E1E"/>
  </w:style>
  <w:style w:type="character" w:customStyle="1" w:styleId="medium-font">
    <w:name w:val="medium-font"/>
    <w:rsid w:val="00FE2E1E"/>
  </w:style>
  <w:style w:type="paragraph" w:customStyle="1" w:styleId="abstract">
    <w:name w:val="abstract"/>
    <w:basedOn w:val="Normal"/>
    <w:uiPriority w:val="99"/>
    <w:rsid w:val="00FE2E1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FE2E1E"/>
    <w:rPr>
      <w:rFonts w:eastAsia="Times New Roman"/>
      <w:b/>
      <w:bCs/>
      <w:u w:val="single"/>
    </w:rPr>
  </w:style>
  <w:style w:type="character" w:customStyle="1" w:styleId="StyleUnderlineChar11ptBold2Char">
    <w:name w:val="Style Underline Char + 11 pt Bold2 Char"/>
    <w:link w:val="StyleUnderlineChar11ptBold2"/>
    <w:rsid w:val="00FE2E1E"/>
    <w:rPr>
      <w:rFonts w:ascii="Calibri" w:eastAsia="Times New Roman" w:hAnsi="Calibri"/>
      <w:b/>
      <w:bCs/>
      <w:u w:val="single"/>
    </w:rPr>
  </w:style>
  <w:style w:type="character" w:customStyle="1" w:styleId="ReallySamllTextChar">
    <w:name w:val="ReallySamllText Char"/>
    <w:rsid w:val="00FE2E1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E2E1E"/>
    <w:rPr>
      <w:rFonts w:eastAsia="Times New Roman"/>
      <w:u w:val="single"/>
    </w:rPr>
  </w:style>
  <w:style w:type="character" w:customStyle="1" w:styleId="StyleStyleUnderlineTimesNewRoman11ptChar">
    <w:name w:val="Style Style Underline + Times New Roman + 11 pt Char"/>
    <w:link w:val="StyleStyleUnderlineTimesNewRoman11pt"/>
    <w:rsid w:val="00FE2E1E"/>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E2E1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FE2E1E"/>
    <w:rPr>
      <w:rFonts w:ascii="Calibri" w:eastAsia="Times New Roman" w:hAnsi="Calibri"/>
      <w:u w:val="single"/>
    </w:rPr>
  </w:style>
  <w:style w:type="character" w:customStyle="1" w:styleId="style10">
    <w:name w:val="style1"/>
    <w:rsid w:val="00FE2E1E"/>
  </w:style>
  <w:style w:type="character" w:customStyle="1" w:styleId="pmtermsel">
    <w:name w:val="pmtermsel"/>
    <w:rsid w:val="00FE2E1E"/>
  </w:style>
  <w:style w:type="character" w:customStyle="1" w:styleId="showipapr">
    <w:name w:val="show_ipapr"/>
    <w:rsid w:val="00FE2E1E"/>
  </w:style>
  <w:style w:type="character" w:customStyle="1" w:styleId="dnindex">
    <w:name w:val="dnindex"/>
    <w:rsid w:val="00FE2E1E"/>
  </w:style>
  <w:style w:type="character" w:customStyle="1" w:styleId="23">
    <w:name w:val="23"/>
    <w:rsid w:val="00FE2E1E"/>
    <w:rPr>
      <w:rFonts w:ascii="Times New Roman" w:hAnsi="Times New Roman" w:cs="Arial"/>
      <w:bCs/>
      <w:sz w:val="20"/>
      <w:u w:val="single"/>
      <w:lang w:val="en-US" w:eastAsia="en-US" w:bidi="ar-SA"/>
    </w:rPr>
  </w:style>
  <w:style w:type="character" w:customStyle="1" w:styleId="33">
    <w:name w:val="33"/>
    <w:rsid w:val="00FE2E1E"/>
    <w:rPr>
      <w:rFonts w:ascii="Times New Roman" w:hAnsi="Times New Roman" w:cs="Arial"/>
      <w:b/>
      <w:bCs/>
      <w:sz w:val="20"/>
      <w:u w:val="single"/>
      <w:lang w:val="en-US" w:eastAsia="en-US" w:bidi="ar-SA"/>
    </w:rPr>
  </w:style>
  <w:style w:type="character" w:customStyle="1" w:styleId="55">
    <w:name w:val="55"/>
    <w:rsid w:val="00FE2E1E"/>
    <w:rPr>
      <w:rFonts w:cs="Arial"/>
      <w:bCs/>
      <w:sz w:val="20"/>
      <w:u w:val="single"/>
      <w:lang w:val="en-US" w:eastAsia="en-US" w:bidi="ar-SA"/>
    </w:rPr>
  </w:style>
  <w:style w:type="character" w:customStyle="1" w:styleId="authoraffil">
    <w:name w:val="authoraffil"/>
    <w:rsid w:val="00FE2E1E"/>
  </w:style>
  <w:style w:type="character" w:customStyle="1" w:styleId="CharChar8">
    <w:name w:val="Char Char8"/>
    <w:rsid w:val="00FE2E1E"/>
    <w:rPr>
      <w:rFonts w:ascii="Georgia" w:eastAsia="Times New Roman" w:hAnsi="Georgia"/>
      <w:b/>
      <w:bCs/>
      <w:sz w:val="30"/>
      <w:szCs w:val="28"/>
      <w:u w:val="single"/>
    </w:rPr>
  </w:style>
  <w:style w:type="character" w:customStyle="1" w:styleId="FontStyle13">
    <w:name w:val="Font Style13"/>
    <w:uiPriority w:val="99"/>
    <w:rsid w:val="00FE2E1E"/>
    <w:rPr>
      <w:rFonts w:ascii="Constantia" w:hAnsi="Constantia" w:cs="Constantia"/>
      <w:sz w:val="18"/>
      <w:szCs w:val="18"/>
    </w:rPr>
  </w:style>
  <w:style w:type="character" w:customStyle="1" w:styleId="TagsCharCharCharChar">
    <w:name w:val="Tags Char Char Char Char"/>
    <w:rsid w:val="00FE2E1E"/>
    <w:rPr>
      <w:rFonts w:ascii="Times New Roman" w:eastAsia="Times New Roman" w:hAnsi="Times New Roman" w:cs="Times New Roman"/>
      <w:b/>
      <w:sz w:val="24"/>
      <w:szCs w:val="24"/>
    </w:rPr>
  </w:style>
  <w:style w:type="character" w:customStyle="1" w:styleId="Citation1Char">
    <w:name w:val="Citation1 Char"/>
    <w:link w:val="Citation10"/>
    <w:locked/>
    <w:rsid w:val="00FE2E1E"/>
    <w:rPr>
      <w:rFonts w:ascii="Georgia" w:hAnsi="Georgia"/>
      <w:b/>
      <w:u w:val="single"/>
    </w:rPr>
  </w:style>
  <w:style w:type="paragraph" w:customStyle="1" w:styleId="Citation10">
    <w:name w:val="Citation1"/>
    <w:basedOn w:val="Normal"/>
    <w:link w:val="Citation1Char"/>
    <w:qFormat/>
    <w:rsid w:val="00FE2E1E"/>
    <w:rPr>
      <w:rFonts w:ascii="Georgia" w:hAnsi="Georgia"/>
      <w:b/>
      <w:u w:val="single"/>
    </w:rPr>
  </w:style>
  <w:style w:type="character" w:customStyle="1" w:styleId="TaglineChar">
    <w:name w:val="Tagline Char"/>
    <w:link w:val="Tagline0"/>
    <w:locked/>
    <w:rsid w:val="00FE2E1E"/>
    <w:rPr>
      <w:rFonts w:ascii="Georgia" w:hAnsi="Georgia"/>
      <w:b/>
    </w:rPr>
  </w:style>
  <w:style w:type="paragraph" w:customStyle="1" w:styleId="Tagline0">
    <w:name w:val="Tagline"/>
    <w:basedOn w:val="Normal"/>
    <w:link w:val="TaglineChar"/>
    <w:qFormat/>
    <w:rsid w:val="00FE2E1E"/>
    <w:rPr>
      <w:rFonts w:ascii="Georgia" w:hAnsi="Georgia"/>
      <w:b/>
    </w:rPr>
  </w:style>
  <w:style w:type="paragraph" w:customStyle="1" w:styleId="NothingCharCharChar">
    <w:name w:val="Nothing Char Char Char"/>
    <w:link w:val="NothingCharChar"/>
    <w:rsid w:val="00FE2E1E"/>
    <w:pPr>
      <w:spacing w:after="0" w:line="240" w:lineRule="auto"/>
      <w:jc w:val="both"/>
    </w:pPr>
  </w:style>
  <w:style w:type="paragraph" w:customStyle="1" w:styleId="StyleLeft021">
    <w:name w:val="Style Left:  0.2&quot;1"/>
    <w:basedOn w:val="Normal"/>
    <w:uiPriority w:val="99"/>
    <w:rsid w:val="00FE2E1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E2E1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E2E1E"/>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E2E1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E2E1E"/>
    <w:rPr>
      <w:rFonts w:ascii="Calibri" w:eastAsia="Times New Roman" w:hAnsi="Calibri"/>
      <w:u w:val="single"/>
      <w:bdr w:val="single" w:sz="4" w:space="0" w:color="auto"/>
    </w:rPr>
  </w:style>
  <w:style w:type="character" w:customStyle="1" w:styleId="boldcitationChar">
    <w:name w:val="bold citation Char"/>
    <w:rsid w:val="00FE2E1E"/>
    <w:rPr>
      <w:rFonts w:ascii="Arial" w:hAnsi="Arial"/>
      <w:b/>
      <w:sz w:val="28"/>
      <w:szCs w:val="24"/>
      <w:u w:val="thick"/>
      <w:lang w:val="en-US" w:eastAsia="en-US" w:bidi="ar-SA"/>
    </w:rPr>
  </w:style>
  <w:style w:type="paragraph" w:customStyle="1" w:styleId="BlockTitle20">
    <w:name w:val="Block Title #2"/>
    <w:basedOn w:val="Normal"/>
    <w:uiPriority w:val="99"/>
    <w:rsid w:val="00FE2E1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FE2E1E"/>
    <w:rPr>
      <w:b/>
    </w:rPr>
  </w:style>
  <w:style w:type="character" w:customStyle="1" w:styleId="BoldunderlineChar3">
    <w:name w:val="Bold/underline Char"/>
    <w:rsid w:val="00FE2E1E"/>
    <w:rPr>
      <w:rFonts w:eastAsia="SimSun"/>
      <w:b/>
      <w:noProof w:val="0"/>
      <w:sz w:val="24"/>
      <w:szCs w:val="24"/>
      <w:u w:val="single"/>
      <w:lang w:val="en-US" w:eastAsia="zh-CN" w:bidi="ar-SA"/>
    </w:rPr>
  </w:style>
  <w:style w:type="character" w:customStyle="1" w:styleId="underlinetextchar0">
    <w:name w:val="underlinetextchar"/>
    <w:rsid w:val="00FE2E1E"/>
  </w:style>
  <w:style w:type="character" w:customStyle="1" w:styleId="boldciteChar1">
    <w:name w:val="bold cite Char1"/>
    <w:rsid w:val="00FE2E1E"/>
    <w:rPr>
      <w:b/>
      <w:sz w:val="28"/>
      <w:u w:val="thick" w:color="000000"/>
    </w:rPr>
  </w:style>
  <w:style w:type="character" w:customStyle="1" w:styleId="tagCharCharChar1">
    <w:name w:val="tag Char Char Char1"/>
    <w:rsid w:val="00FE2E1E"/>
    <w:rPr>
      <w:b/>
      <w:sz w:val="24"/>
      <w:lang w:val="en-US" w:eastAsia="en-US" w:bidi="ar-SA"/>
    </w:rPr>
  </w:style>
  <w:style w:type="character" w:customStyle="1" w:styleId="underlinecardChar0">
    <w:name w:val="underline card Char"/>
    <w:rsid w:val="00FE2E1E"/>
    <w:rPr>
      <w:rFonts w:ascii="Arial" w:hAnsi="Arial"/>
      <w:sz w:val="18"/>
      <w:szCs w:val="24"/>
      <w:u w:val="single"/>
      <w:lang w:val="en-US" w:eastAsia="en-US" w:bidi="ar-SA"/>
    </w:rPr>
  </w:style>
  <w:style w:type="paragraph" w:customStyle="1" w:styleId="date-comments">
    <w:name w:val="date-comments"/>
    <w:basedOn w:val="Normal"/>
    <w:uiPriority w:val="99"/>
    <w:rsid w:val="00FE2E1E"/>
    <w:pPr>
      <w:spacing w:before="100" w:beforeAutospacing="1" w:after="100" w:afterAutospacing="1"/>
    </w:pPr>
    <w:rPr>
      <w:rFonts w:ascii="Times" w:hAnsi="Times"/>
      <w:szCs w:val="20"/>
    </w:rPr>
  </w:style>
  <w:style w:type="character" w:customStyle="1" w:styleId="articleauthor0">
    <w:name w:val="articleauthor"/>
    <w:rsid w:val="00FE2E1E"/>
  </w:style>
  <w:style w:type="character" w:customStyle="1" w:styleId="bodysubtoc">
    <w:name w:val="bodysubtoc"/>
    <w:rsid w:val="00FE2E1E"/>
  </w:style>
  <w:style w:type="character" w:customStyle="1" w:styleId="lefttitlesmaller">
    <w:name w:val="lefttitlesmaller"/>
    <w:rsid w:val="00FE2E1E"/>
  </w:style>
  <w:style w:type="character" w:customStyle="1" w:styleId="mb">
    <w:name w:val="mb"/>
    <w:rsid w:val="00FE2E1E"/>
  </w:style>
  <w:style w:type="character" w:customStyle="1" w:styleId="submitted-date">
    <w:name w:val="submitted-date"/>
    <w:rsid w:val="00FE2E1E"/>
  </w:style>
  <w:style w:type="character" w:customStyle="1" w:styleId="submitted-time">
    <w:name w:val="submitted-time"/>
    <w:rsid w:val="00FE2E1E"/>
  </w:style>
  <w:style w:type="character" w:customStyle="1" w:styleId="A20">
    <w:name w:val="A2"/>
    <w:uiPriority w:val="99"/>
    <w:rsid w:val="00FE2E1E"/>
    <w:rPr>
      <w:rFonts w:ascii="Sabon LT Std" w:hAnsi="Sabon LT Std" w:cs="Sabon LT Std" w:hint="default"/>
      <w:color w:val="000000"/>
      <w:sz w:val="15"/>
      <w:szCs w:val="15"/>
    </w:rPr>
  </w:style>
  <w:style w:type="character" w:customStyle="1" w:styleId="searchword">
    <w:name w:val="searchword"/>
    <w:rsid w:val="00FE2E1E"/>
  </w:style>
  <w:style w:type="paragraph" w:customStyle="1" w:styleId="Heading2Char2CharChar12">
    <w:name w:val="Heading 2 Char2 Char Char12"/>
    <w:aliases w:val="Char Char Char Char Char Char1 Char Char Char Char Char1,Char Char22"/>
    <w:next w:val="Normal"/>
    <w:uiPriority w:val="99"/>
    <w:rsid w:val="00FE2E1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E2E1E"/>
    <w:rPr>
      <w:rFonts w:ascii="Times New Roman" w:hAnsi="Times New Roman" w:cs="Times New Roman"/>
      <w:sz w:val="18"/>
      <w:szCs w:val="18"/>
    </w:rPr>
  </w:style>
  <w:style w:type="character" w:customStyle="1" w:styleId="bylines">
    <w:name w:val="bylines"/>
    <w:basedOn w:val="DefaultParagraphFont"/>
    <w:rsid w:val="00FE2E1E"/>
  </w:style>
  <w:style w:type="character" w:customStyle="1" w:styleId="StyleStyleBoldUnderlineUnderlineIntenseEmphasis1apple-style-2">
    <w:name w:val="Style Style Bold UnderlineUnderlineIntense Emphasis1apple-style-...2"/>
    <w:basedOn w:val="DefaultParagraphFont"/>
    <w:rsid w:val="00FE2E1E"/>
    <w:rPr>
      <w:b w:val="0"/>
      <w:bCs/>
      <w:sz w:val="22"/>
      <w:u w:val="single"/>
    </w:rPr>
  </w:style>
  <w:style w:type="character" w:customStyle="1" w:styleId="FontStyle57">
    <w:name w:val="Font Style57"/>
    <w:rsid w:val="00FE2E1E"/>
    <w:rPr>
      <w:rFonts w:ascii="Georgia" w:hAnsi="Georgia" w:cs="Georgia"/>
      <w:b/>
      <w:bCs/>
      <w:sz w:val="14"/>
      <w:szCs w:val="14"/>
    </w:rPr>
  </w:style>
  <w:style w:type="character" w:customStyle="1" w:styleId="FontStyle89">
    <w:name w:val="Font Style89"/>
    <w:rsid w:val="00FE2E1E"/>
    <w:rPr>
      <w:rFonts w:ascii="Times New Roman" w:hAnsi="Times New Roman" w:cs="Times New Roman"/>
      <w:b/>
      <w:bCs/>
      <w:smallCaps/>
      <w:spacing w:val="40"/>
      <w:sz w:val="16"/>
      <w:szCs w:val="16"/>
    </w:rPr>
  </w:style>
  <w:style w:type="character" w:customStyle="1" w:styleId="style3Char0">
    <w:name w:val="style 3 Char"/>
    <w:rsid w:val="00FE2E1E"/>
    <w:rPr>
      <w:sz w:val="18"/>
      <w:szCs w:val="24"/>
      <w:lang w:val="en-US" w:eastAsia="en-US" w:bidi="ar-SA"/>
    </w:rPr>
  </w:style>
  <w:style w:type="paragraph" w:customStyle="1" w:styleId="003Cite">
    <w:name w:val="003Cite"/>
    <w:basedOn w:val="Normal"/>
    <w:rsid w:val="00FE2E1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FE2E1E"/>
    <w:pPr>
      <w:jc w:val="both"/>
    </w:pPr>
    <w:rPr>
      <w:b/>
      <w:color w:val="000000"/>
      <w:u w:val="single"/>
    </w:rPr>
  </w:style>
  <w:style w:type="character" w:customStyle="1" w:styleId="NormalBoldChar">
    <w:name w:val="Normal + Bold Char"/>
    <w:aliases w:val="Double Underline Char"/>
    <w:basedOn w:val="DefaultParagraphFont"/>
    <w:link w:val="NormalBold"/>
    <w:rsid w:val="00FE2E1E"/>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FE2E1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FE2E1E"/>
    <w:rPr>
      <w:rFonts w:ascii="Times New Roman" w:eastAsia="Times New Roman" w:hAnsi="Times New Roman" w:cs="Times New Roman"/>
      <w:sz w:val="24"/>
      <w:u w:val="thick"/>
      <w:lang w:val="x-none" w:eastAsia="x-none"/>
    </w:rPr>
  </w:style>
  <w:style w:type="character" w:customStyle="1" w:styleId="BlockHeadingsChar1">
    <w:name w:val="Block Headings Char1"/>
    <w:rsid w:val="00FE2E1E"/>
    <w:rPr>
      <w:b/>
      <w:caps/>
    </w:rPr>
  </w:style>
  <w:style w:type="character" w:customStyle="1" w:styleId="Longcite">
    <w:name w:val="Longcite"/>
    <w:rsid w:val="00FE2E1E"/>
    <w:rPr>
      <w:sz w:val="16"/>
    </w:rPr>
  </w:style>
  <w:style w:type="paragraph" w:customStyle="1" w:styleId="NormalUnderline0">
    <w:name w:val="Normal + Underline"/>
    <w:basedOn w:val="Normal"/>
    <w:link w:val="NormalUnderlineChar0"/>
    <w:rsid w:val="00FE2E1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FE2E1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FE2E1E"/>
    <w:rPr>
      <w:rFonts w:ascii="Bookman Old Style" w:hAnsi="Bookman Old Style" w:cs="Bookman Old Style"/>
      <w:sz w:val="16"/>
      <w:szCs w:val="16"/>
    </w:rPr>
  </w:style>
  <w:style w:type="character" w:customStyle="1" w:styleId="FontStyle17">
    <w:name w:val="Font Style17"/>
    <w:uiPriority w:val="99"/>
    <w:rsid w:val="00FE2E1E"/>
    <w:rPr>
      <w:rFonts w:ascii="Book Antiqua" w:hAnsi="Book Antiqua" w:cs="Book Antiqua"/>
      <w:i/>
      <w:iCs/>
      <w:spacing w:val="10"/>
      <w:sz w:val="22"/>
      <w:szCs w:val="22"/>
    </w:rPr>
  </w:style>
  <w:style w:type="character" w:customStyle="1" w:styleId="FontStyle329">
    <w:name w:val="Font Style329"/>
    <w:basedOn w:val="DefaultParagraphFont"/>
    <w:uiPriority w:val="99"/>
    <w:rsid w:val="00FE2E1E"/>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FE2E1E"/>
  </w:style>
  <w:style w:type="character" w:customStyle="1" w:styleId="DateTimeChar">
    <w:name w:val="DateTime Char"/>
    <w:basedOn w:val="DefaultParagraphFont"/>
    <w:link w:val="DateTime"/>
    <w:uiPriority w:val="4"/>
    <w:rsid w:val="00FE2E1E"/>
    <w:rPr>
      <w:rFonts w:ascii="Calibri" w:hAnsi="Calibri"/>
    </w:rPr>
  </w:style>
  <w:style w:type="paragraph" w:customStyle="1" w:styleId="Lecture">
    <w:name w:val="Lecture"/>
    <w:next w:val="BodyText"/>
    <w:link w:val="LectureChar"/>
    <w:autoRedefine/>
    <w:uiPriority w:val="4"/>
    <w:qFormat/>
    <w:rsid w:val="00FE2E1E"/>
    <w:pPr>
      <w:spacing w:after="0"/>
      <w:outlineLvl w:val="5"/>
    </w:pPr>
    <w:rPr>
      <w:rFonts w:ascii="Arial" w:hAnsi="Arial" w:cs="Arial"/>
      <w:spacing w:val="-10"/>
    </w:rPr>
  </w:style>
  <w:style w:type="character" w:customStyle="1" w:styleId="LectureChar">
    <w:name w:val="Lecture Char"/>
    <w:basedOn w:val="DateTimeChar"/>
    <w:link w:val="Lecture"/>
    <w:uiPriority w:val="4"/>
    <w:rsid w:val="00FE2E1E"/>
    <w:rPr>
      <w:rFonts w:ascii="Arial" w:hAnsi="Arial" w:cs="Arial"/>
      <w:spacing w:val="-10"/>
    </w:rPr>
  </w:style>
  <w:style w:type="character" w:customStyle="1" w:styleId="m3262662096238345512gmail-style13ptbold">
    <w:name w:val="m_3262662096238345512gmail-style13ptbold"/>
    <w:basedOn w:val="DefaultParagraphFont"/>
    <w:rsid w:val="00FE2E1E"/>
  </w:style>
  <w:style w:type="character" w:customStyle="1" w:styleId="m-8559461887574130099gmail-styleunderline">
    <w:name w:val="m_-8559461887574130099gmail-styleunderline"/>
    <w:basedOn w:val="DefaultParagraphFont"/>
    <w:rsid w:val="00FE2E1E"/>
  </w:style>
  <w:style w:type="paragraph" w:styleId="NoSpacing">
    <w:name w:val="No Spacing"/>
    <w:link w:val="NoSpacingChar"/>
    <w:uiPriority w:val="1"/>
    <w:semiHidden/>
    <w:unhideWhenUsed/>
    <w:qFormat/>
    <w:rsid w:val="00FE2E1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lsr.org/articles/the-international-legal-regulation-of-space-debris" TargetMode="External"/><Relationship Id="rId13" Type="http://schemas.openxmlformats.org/officeDocument/2006/relationships/hyperlink" Target="https://www.defenseone.com/ideas/2021/12/nuclear-command-and-control-satellites-should-be-limits/187472/"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styles" Target="styles.xml"/><Relationship Id="rId21" Type="http://schemas.openxmlformats.org/officeDocument/2006/relationships/hyperlink" Target="https://newatlas.com/space/orbital-fees-satellite-space-debris/" TargetMode="External"/><Relationship Id="rId7" Type="http://schemas.openxmlformats.org/officeDocument/2006/relationships/image" Target="media/image1.png"/><Relationship Id="rId12" Type="http://schemas.openxmlformats.org/officeDocument/2006/relationships/hyperlink" Target="https://www.livescience.com/space-junk-blocks-view-of-cosmos.html" TargetMode="External"/><Relationship Id="rId17" Type="http://schemas.openxmlformats.org/officeDocument/2006/relationships/hyperlink" Target="http://climate.envsci.rutgers.edu/pdf/RobockToonSAD.pdf" TargetMode="Externa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s://www.americanbar.org/groups/business_law/publications/blt/2022/01/orbital-debris/" TargetMode="External"/><Relationship Id="rId1" Type="http://schemas.openxmlformats.org/officeDocument/2006/relationships/customXml" Target="../customXml/item1.xml"/><Relationship Id="rId6" Type="http://schemas.openxmlformats.org/officeDocument/2006/relationships/hyperlink" Target="https://skyandtelescope.org/astronomy-news/starlink-space-debris/" TargetMode="External"/><Relationship Id="rId11" Type="http://schemas.openxmlformats.org/officeDocument/2006/relationships/hyperlink" Target="https://www.armscontrol.org/act/2019-11/features/cyber-battles-nuclear-outcomes-dangerous-new-pathways-escal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23" Type="http://schemas.openxmlformats.org/officeDocument/2006/relationships/fontTable" Target="fontTable.xml"/><Relationship Id="rId10" Type="http://schemas.openxmlformats.org/officeDocument/2006/relationships/hyperlink" Target="https://www.iss.europa.eu/content/space-security-europe" TargetMode="External"/><Relationship Id="rId19" Type="http://schemas.openxmlformats.org/officeDocument/2006/relationships/hyperlink" Target="https://www.culsr.org/articles/the-international-legal-regulation-of-space-debris" TargetMode="Externa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www.psr.org/" TargetMode="External"/><Relationship Id="rId22" Type="http://schemas.openxmlformats.org/officeDocument/2006/relationships/hyperlink" Target="https://www.files.ethz.ch/isn/111193/Taking%20Sovereignty%20Out%20of%20This%20Worl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18882</Words>
  <Characters>107633</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4</cp:revision>
  <dcterms:created xsi:type="dcterms:W3CDTF">2022-02-05T19:32:00Z</dcterms:created>
  <dcterms:modified xsi:type="dcterms:W3CDTF">2022-02-05T19:48:00Z</dcterms:modified>
</cp:coreProperties>
</file>