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098E" w14:textId="77777777" w:rsidR="0018339A" w:rsidRDefault="0018339A" w:rsidP="0018339A">
      <w:pPr>
        <w:pStyle w:val="Heading3"/>
      </w:pPr>
      <w:r>
        <w:t>1AC – Plan</w:t>
      </w:r>
    </w:p>
    <w:p w14:paraId="07158C7E" w14:textId="77777777" w:rsidR="0018339A" w:rsidRDefault="0018339A" w:rsidP="0018339A">
      <w:pPr>
        <w:pStyle w:val="Heading4"/>
      </w:pPr>
      <w:r>
        <w:t>Plan – The appropriation of outer space through the production of space debris by private entities is unjust.</w:t>
      </w:r>
    </w:p>
    <w:p w14:paraId="60BB73A5" w14:textId="77777777" w:rsidR="0018339A" w:rsidRDefault="0018339A" w:rsidP="0018339A"/>
    <w:p w14:paraId="125071C9" w14:textId="77777777" w:rsidR="0018339A" w:rsidRDefault="0018339A" w:rsidP="0018339A">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3329F4A0" w14:textId="77777777" w:rsidR="0018339A" w:rsidRDefault="0018339A" w:rsidP="0018339A">
      <w:pPr>
        <w:pStyle w:val="ListParagraph"/>
        <w:numPr>
          <w:ilvl w:val="0"/>
          <w:numId w:val="23"/>
        </w:numPr>
      </w:pPr>
      <w:r>
        <w:t xml:space="preserve">Private entities: </w:t>
      </w:r>
      <w:proofErr w:type="gramStart"/>
      <w:r>
        <w:t>Non-governmental</w:t>
      </w:r>
      <w:proofErr w:type="gramEnd"/>
    </w:p>
    <w:p w14:paraId="6B9A7856" w14:textId="77777777" w:rsidR="0018339A" w:rsidRPr="001D570B" w:rsidRDefault="0018339A" w:rsidP="0018339A">
      <w:pPr>
        <w:pStyle w:val="ListParagraph"/>
        <w:numPr>
          <w:ilvl w:val="0"/>
          <w:numId w:val="23"/>
        </w:numPr>
      </w:pPr>
      <w:r>
        <w:t>Space debris: Non-functional Space Objects</w:t>
      </w:r>
    </w:p>
    <w:p w14:paraId="20076FC2" w14:textId="77777777" w:rsidR="0018339A" w:rsidRPr="00612602" w:rsidRDefault="0018339A" w:rsidP="0018339A">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58572A56" w14:textId="77777777" w:rsidR="0018339A" w:rsidRPr="00934304" w:rsidRDefault="0018339A" w:rsidP="0018339A">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w:t>
      </w:r>
      <w:proofErr w:type="gramStart"/>
      <w:r w:rsidRPr="00934304">
        <w:rPr>
          <w:rStyle w:val="Emphasis"/>
        </w:rPr>
        <w:t>aforementioned financial</w:t>
      </w:r>
      <w:proofErr w:type="gramEnd"/>
      <w:r w:rsidRPr="00934304">
        <w:rPr>
          <w:rStyle w:val="Emphasis"/>
        </w:rPr>
        <w:t xml:space="preserve">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22FFFC50" w14:textId="77777777" w:rsidR="0018339A" w:rsidRPr="00934304" w:rsidRDefault="0018339A" w:rsidP="0018339A">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517F3F16" w14:textId="77777777" w:rsidR="0018339A" w:rsidRPr="00934304" w:rsidRDefault="0018339A" w:rsidP="0018339A">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w:t>
      </w:r>
      <w:r w:rsidRPr="00934304">
        <w:rPr>
          <w:sz w:val="14"/>
        </w:rPr>
        <w:lastRenderedPageBreak/>
        <w:t xml:space="preserve">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19A40769" w14:textId="77777777" w:rsidR="0018339A" w:rsidRDefault="0018339A" w:rsidP="0018339A"/>
    <w:p w14:paraId="44BD0782" w14:textId="77777777" w:rsidR="0018339A" w:rsidRDefault="0018339A" w:rsidP="0018339A">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22D5E131" w14:textId="77777777" w:rsidR="0018339A" w:rsidRPr="009B41D4" w:rsidRDefault="0018339A" w:rsidP="0018339A">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022CDBE9" w14:textId="77777777" w:rsidR="0018339A" w:rsidRPr="00FB4B6B" w:rsidRDefault="0018339A" w:rsidP="0018339A">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0DFD3B96" w14:textId="77777777" w:rsidR="0018339A" w:rsidRPr="00BA44E4" w:rsidRDefault="0018339A" w:rsidP="0018339A">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46E396FA" w14:textId="77777777" w:rsidR="0018339A" w:rsidRPr="00BA44E4" w:rsidRDefault="0018339A" w:rsidP="0018339A">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2423C91E" w14:textId="77777777" w:rsidR="0018339A" w:rsidRPr="00BA44E4" w:rsidRDefault="0018339A" w:rsidP="0018339A">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xml:space="preserve">. Since satellite operators are unable to secure exclusive property rights to their orbital paths or recover collision-related costs </w:t>
      </w:r>
      <w:r w:rsidRPr="00FB4B6B">
        <w:rPr>
          <w:u w:val="single"/>
        </w:rPr>
        <w:lastRenderedPageBreak/>
        <w:t>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BE744A4" w14:textId="77777777" w:rsidR="0018339A" w:rsidRPr="00BA44E4" w:rsidRDefault="0018339A" w:rsidP="0018339A">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4240F8A8" w14:textId="77777777" w:rsidR="0018339A" w:rsidRPr="00BA44E4" w:rsidRDefault="0018339A" w:rsidP="0018339A">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1901DE5" w14:textId="77777777" w:rsidR="0018339A" w:rsidRPr="00BA44E4" w:rsidRDefault="0018339A" w:rsidP="0018339A">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20D7C45E" w14:textId="77777777" w:rsidR="0018339A" w:rsidRPr="00BA44E4" w:rsidRDefault="0018339A" w:rsidP="0018339A">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10950C63" w14:textId="77777777" w:rsidR="0018339A" w:rsidRPr="00BA44E4" w:rsidRDefault="0018339A" w:rsidP="0018339A">
      <w:pPr>
        <w:rPr>
          <w:sz w:val="14"/>
        </w:rPr>
      </w:pPr>
      <w:r w:rsidRPr="00BA44E4">
        <w:rPr>
          <w:sz w:val="14"/>
        </w:rPr>
        <w:t>RESULTS</w:t>
      </w:r>
    </w:p>
    <w:p w14:paraId="4108FB52" w14:textId="77777777" w:rsidR="0018339A" w:rsidRPr="00BA44E4" w:rsidRDefault="0018339A" w:rsidP="0018339A">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109E4BF6" w14:textId="77777777" w:rsidR="0018339A" w:rsidRDefault="0018339A" w:rsidP="0018339A">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23D4E7AC" w14:textId="77777777" w:rsidR="0018339A" w:rsidRDefault="0018339A" w:rsidP="0018339A">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39C87A04" w14:textId="77777777" w:rsidR="0018339A" w:rsidRDefault="0018339A" w:rsidP="0018339A">
      <w:pPr>
        <w:rPr>
          <w:sz w:val="14"/>
        </w:rPr>
      </w:pPr>
      <w:r>
        <w:rPr>
          <w:sz w:val="14"/>
        </w:rPr>
        <w:t>DISCUSSION</w:t>
      </w:r>
    </w:p>
    <w:p w14:paraId="5AFDBEB2" w14:textId="77777777" w:rsidR="0018339A" w:rsidRDefault="0018339A" w:rsidP="0018339A">
      <w:pPr>
        <w:rPr>
          <w:sz w:val="14"/>
        </w:rPr>
      </w:pPr>
      <w:r>
        <w:rPr>
          <w:sz w:val="14"/>
        </w:rPr>
        <w:lastRenderedPageBreak/>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5389AB4C" w14:textId="77777777" w:rsidR="0018339A" w:rsidRDefault="0018339A" w:rsidP="0018339A">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637D6D61" w14:textId="77777777" w:rsidR="0018339A" w:rsidRDefault="0018339A" w:rsidP="0018339A">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DDA1C38" w14:textId="77777777" w:rsidR="0018339A" w:rsidRDefault="0018339A" w:rsidP="0018339A">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3798576" w14:textId="77777777" w:rsidR="0018339A" w:rsidRDefault="0018339A" w:rsidP="0018339A">
      <w:pPr>
        <w:rPr>
          <w:sz w:val="14"/>
        </w:rPr>
      </w:pPr>
    </w:p>
    <w:p w14:paraId="3801AFAC" w14:textId="77777777" w:rsidR="0018339A" w:rsidRDefault="0018339A" w:rsidP="0018339A">
      <w:pPr>
        <w:pStyle w:val="Heading4"/>
      </w:pPr>
      <w:r>
        <w:t xml:space="preserve">Resolved means </w:t>
      </w:r>
      <w:r w:rsidRPr="00787E10">
        <w:rPr>
          <w:u w:val="single"/>
        </w:rPr>
        <w:t>immediate</w:t>
      </w:r>
      <w:r>
        <w:t xml:space="preserve"> and </w:t>
      </w:r>
      <w:r w:rsidRPr="00787E10">
        <w:rPr>
          <w:u w:val="single"/>
        </w:rPr>
        <w:t>certain</w:t>
      </w:r>
      <w:r>
        <w:t>.</w:t>
      </w:r>
    </w:p>
    <w:p w14:paraId="33BD2EFB" w14:textId="77777777" w:rsidR="0018339A" w:rsidRPr="002253B3" w:rsidRDefault="0018339A" w:rsidP="0018339A">
      <w:r w:rsidRPr="002253B3">
        <w:rPr>
          <w:rStyle w:val="Style13ptBold"/>
        </w:rPr>
        <w:t>Austin 11</w:t>
      </w:r>
      <w:r>
        <w:t xml:space="preserve"> – </w:t>
      </w:r>
      <w:proofErr w:type="spellStart"/>
      <w:r>
        <w:t>Vichina</w:t>
      </w:r>
      <w:proofErr w:type="spellEnd"/>
      <w:r>
        <w:t xml:space="preserve"> Austin – 8-15-2011 – “</w:t>
      </w:r>
      <w:r w:rsidRPr="002253B3">
        <w:t>Why is “resolved” used ahead of a question in a debate title, instead of saying “the Subject, topic” or alike</w:t>
      </w:r>
      <w:r>
        <w:t xml:space="preserve">” – </w:t>
      </w:r>
      <w:hyperlink r:id="rId8"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7BC01052" w14:textId="77777777" w:rsidR="0018339A" w:rsidRPr="00787E10" w:rsidRDefault="0018339A" w:rsidP="0018339A">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123F2263" w14:textId="77777777" w:rsidR="0018339A" w:rsidRDefault="0018339A" w:rsidP="0018339A">
      <w:pPr>
        <w:rPr>
          <w:sz w:val="14"/>
        </w:rPr>
      </w:pPr>
    </w:p>
    <w:p w14:paraId="1B16E88A" w14:textId="77777777" w:rsidR="0018339A" w:rsidRDefault="0018339A" w:rsidP="0018339A">
      <w:pPr>
        <w:pStyle w:val="Heading3"/>
      </w:pPr>
      <w:r>
        <w:lastRenderedPageBreak/>
        <w:t>1AC – Adv – Debris</w:t>
      </w:r>
    </w:p>
    <w:p w14:paraId="58E3AEED" w14:textId="77777777" w:rsidR="0018339A" w:rsidRDefault="0018339A" w:rsidP="0018339A">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31BAAE2A" w14:textId="77777777" w:rsidR="0018339A" w:rsidRPr="00667B14" w:rsidRDefault="0018339A" w:rsidP="0018339A">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1B84298" w14:textId="77777777" w:rsidR="0018339A" w:rsidRPr="0039526D" w:rsidRDefault="0018339A" w:rsidP="0018339A">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4DFAA0A" w14:textId="77777777" w:rsidR="0018339A" w:rsidRPr="0039526D" w:rsidRDefault="0018339A" w:rsidP="0018339A">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38B4642" w14:textId="77777777" w:rsidR="0018339A" w:rsidRPr="0039526D" w:rsidRDefault="0018339A" w:rsidP="0018339A">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11318EF" w14:textId="77777777" w:rsidR="0018339A" w:rsidRPr="0039526D" w:rsidRDefault="0018339A" w:rsidP="0018339A">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4B06330" w14:textId="77777777" w:rsidR="0018339A" w:rsidRPr="0039526D" w:rsidRDefault="0018339A" w:rsidP="0018339A">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5DDA0486" w14:textId="77777777" w:rsidR="0018339A" w:rsidRPr="00283EEC" w:rsidRDefault="0018339A" w:rsidP="0018339A">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FEC6B97" w14:textId="77777777" w:rsidR="0018339A" w:rsidRDefault="0018339A" w:rsidP="0018339A">
      <w:pPr>
        <w:pStyle w:val="Heading4"/>
      </w:pPr>
      <w:r>
        <w:lastRenderedPageBreak/>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7BE82A56" w14:textId="77777777" w:rsidR="0018339A" w:rsidRPr="00667B14" w:rsidRDefault="0018339A" w:rsidP="0018339A">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4AD2513" w14:textId="77777777" w:rsidR="0018339A" w:rsidRDefault="0018339A" w:rsidP="0018339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173F8E2" w14:textId="77777777" w:rsidR="0018339A" w:rsidRDefault="0018339A" w:rsidP="0018339A">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91FCBAB" w14:textId="77777777" w:rsidR="0018339A" w:rsidRDefault="0018339A" w:rsidP="0018339A">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03D54999" w14:textId="77777777" w:rsidR="0018339A" w:rsidRPr="00BE0EC1" w:rsidRDefault="0018339A" w:rsidP="0018339A">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28752A55" w14:textId="77777777" w:rsidR="0018339A" w:rsidRDefault="0018339A" w:rsidP="0018339A">
      <w:r w:rsidRPr="00A44E95">
        <w:rPr>
          <w:noProof/>
        </w:rPr>
        <w:drawing>
          <wp:inline distT="0" distB="0" distL="0" distR="0" wp14:anchorId="61EA472B" wp14:editId="73B93208">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31E5B7C0" w14:textId="77777777" w:rsidR="0018339A" w:rsidRPr="005361D2" w:rsidRDefault="0018339A" w:rsidP="0018339A">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54C7156B" w14:textId="77777777" w:rsidR="0018339A" w:rsidRDefault="0018339A" w:rsidP="0018339A">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w:t>
      </w:r>
      <w:r w:rsidRPr="005361D2">
        <w:rPr>
          <w:u w:val="single"/>
        </w:rPr>
        <w:lastRenderedPageBreak/>
        <w:t>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48D8D73" w14:textId="77777777" w:rsidR="0018339A" w:rsidRDefault="0018339A" w:rsidP="0018339A">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5785DF9" w14:textId="77777777" w:rsidR="0018339A" w:rsidRPr="00FF4115" w:rsidRDefault="0018339A" w:rsidP="0018339A">
      <w:pPr>
        <w:pStyle w:val="Heading4"/>
      </w:pPr>
      <w:r>
        <w:t xml:space="preserve">Models are </w:t>
      </w:r>
      <w:r w:rsidRPr="0039526D">
        <w:t>rigorous</w:t>
      </w:r>
      <w:r>
        <w:t>.</w:t>
      </w:r>
    </w:p>
    <w:p w14:paraId="25BA1A8F" w14:textId="77777777" w:rsidR="0018339A" w:rsidRDefault="0018339A" w:rsidP="0018339A">
      <w:r w:rsidRPr="00FF4115">
        <w:rPr>
          <w:rStyle w:val="Style13ptBold"/>
        </w:rPr>
        <w:t>Virgili et al. 16</w:t>
      </w:r>
      <w:r>
        <w:t xml:space="preserve"> – Bastida, </w:t>
      </w:r>
      <w:r w:rsidRPr="00FF4115">
        <w:t xml:space="preserve">J.C. Dolado, H.G. Lewis, J. Radtke, H. Krag, B. Revelin,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0" w:history="1">
        <w:r w:rsidRPr="008E3DAC">
          <w:rPr>
            <w:rStyle w:val="Hyperlink"/>
          </w:rPr>
          <w:t>https://sci-hub.se/10.1016/j.actaastro.2016.03.034</w:t>
        </w:r>
      </w:hyperlink>
      <w:r w:rsidRPr="00FF4115">
        <w:t>.</w:t>
      </w:r>
      <w:r>
        <w:t>] Justin</w:t>
      </w:r>
    </w:p>
    <w:p w14:paraId="6F99B896" w14:textId="77777777" w:rsidR="0018339A" w:rsidRPr="00E85DC2" w:rsidRDefault="0018339A" w:rsidP="0018339A">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74B4E1F" w14:textId="77777777" w:rsidR="0018339A" w:rsidRDefault="0018339A" w:rsidP="0018339A">
      <w:pPr>
        <w:pStyle w:val="Heading4"/>
      </w:pPr>
      <w:r>
        <w:t xml:space="preserve">Current regulatory guidelines </w:t>
      </w:r>
      <w:r w:rsidRPr="00966BE3">
        <w:rPr>
          <w:u w:val="single"/>
        </w:rPr>
        <w:t>fail</w:t>
      </w:r>
      <w:r>
        <w:t xml:space="preserve"> – answers neg turns.</w:t>
      </w:r>
    </w:p>
    <w:p w14:paraId="1F00F061" w14:textId="77777777" w:rsidR="0018339A" w:rsidRPr="005D6684" w:rsidRDefault="0018339A" w:rsidP="0018339A">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 xml:space="preserve">Satellite mega-constellations </w:t>
      </w:r>
      <w:r w:rsidRPr="005D6684">
        <w:lastRenderedPageBreak/>
        <w:t>create risks in Low Earth Orbit, the atmosphere and on Earth</w:t>
      </w:r>
      <w:r>
        <w:t xml:space="preserve">,” </w:t>
      </w:r>
      <w:hyperlink r:id="rId11" w:history="1">
        <w:r w:rsidRPr="00457B9A">
          <w:rPr>
            <w:rStyle w:val="Hyperlink"/>
          </w:rPr>
          <w:t>https://www.nature.com/articles/s41598-021-89909-7</w:t>
        </w:r>
      </w:hyperlink>
      <w:r>
        <w:t>] Justin</w:t>
      </w:r>
    </w:p>
    <w:p w14:paraId="0212691F" w14:textId="77777777" w:rsidR="0018339A" w:rsidRPr="005D6684" w:rsidRDefault="0018339A" w:rsidP="0018339A">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1757805D" w14:textId="77777777" w:rsidR="0018339A" w:rsidRPr="005D6684" w:rsidRDefault="0018339A" w:rsidP="0018339A">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12E428D0" w14:textId="77777777" w:rsidR="0018339A" w:rsidRPr="005D6684" w:rsidRDefault="0018339A" w:rsidP="0018339A">
      <w:pPr>
        <w:rPr>
          <w:sz w:val="14"/>
        </w:rPr>
      </w:pPr>
      <w:r w:rsidRPr="005D6684">
        <w:rPr>
          <w:sz w:val="14"/>
        </w:rPr>
        <w:t>[Omitted Figures 1 and 2]</w:t>
      </w:r>
    </w:p>
    <w:p w14:paraId="55FE6072" w14:textId="77777777" w:rsidR="0018339A" w:rsidRPr="005D6684" w:rsidRDefault="0018339A" w:rsidP="0018339A">
      <w:pPr>
        <w:rPr>
          <w:sz w:val="14"/>
        </w:rPr>
      </w:pPr>
      <w:r w:rsidRPr="005D6684">
        <w:rPr>
          <w:sz w:val="14"/>
        </w:rPr>
        <w:t>Results</w:t>
      </w:r>
    </w:p>
    <w:p w14:paraId="1AC6C7B0" w14:textId="77777777" w:rsidR="0018339A" w:rsidRPr="005D6684" w:rsidRDefault="0018339A" w:rsidP="0018339A">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56E76F59" w14:textId="77777777" w:rsidR="0018339A" w:rsidRPr="005D6684" w:rsidRDefault="0018339A" w:rsidP="0018339A">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7A77CF5" w14:textId="77777777" w:rsidR="0018339A" w:rsidRPr="005D6684" w:rsidRDefault="0018339A" w:rsidP="0018339A">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3F716B64" w14:textId="77777777" w:rsidR="0018339A" w:rsidRPr="005D6684" w:rsidRDefault="0018339A" w:rsidP="0018339A">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 xml:space="preserve">takes </w:t>
      </w:r>
      <w:r w:rsidRPr="00B844AE">
        <w:rPr>
          <w:highlight w:val="green"/>
          <w:u w:val="single"/>
        </w:rPr>
        <w:lastRenderedPageBreak/>
        <w:t>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7D31B17E" w14:textId="77777777" w:rsidR="0018339A" w:rsidRPr="005D6684" w:rsidRDefault="0018339A" w:rsidP="0018339A">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76732AA0" w14:textId="77777777" w:rsidR="0018339A" w:rsidRPr="005D6684" w:rsidRDefault="0018339A" w:rsidP="0018339A">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B374612" w14:textId="77777777" w:rsidR="0018339A" w:rsidRPr="005D6684" w:rsidRDefault="0018339A" w:rsidP="0018339A">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287E373" w14:textId="77777777" w:rsidR="0018339A" w:rsidRDefault="0018339A" w:rsidP="0018339A">
      <w:pPr>
        <w:pStyle w:val="Heading4"/>
      </w:pPr>
      <w:r>
        <w:t xml:space="preserve">Rivalrous orbits create space conflict and </w:t>
      </w:r>
      <w:r w:rsidRPr="0082664C">
        <w:rPr>
          <w:u w:val="single"/>
        </w:rPr>
        <w:t>turn</w:t>
      </w:r>
      <w:r>
        <w:t xml:space="preserve"> good satellites.</w:t>
      </w:r>
    </w:p>
    <w:p w14:paraId="422D947C" w14:textId="77777777" w:rsidR="0018339A" w:rsidRPr="004254A0" w:rsidRDefault="0018339A" w:rsidP="0018339A">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69A62D7D" w14:textId="77777777" w:rsidR="0018339A" w:rsidRPr="004254A0" w:rsidRDefault="0018339A" w:rsidP="0018339A">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272C0973" w14:textId="77777777" w:rsidR="0018339A" w:rsidRPr="0082664C" w:rsidRDefault="0018339A" w:rsidP="0018339A">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F734FFA" w14:textId="77777777" w:rsidR="0018339A" w:rsidRPr="004254A0" w:rsidRDefault="0018339A" w:rsidP="0018339A">
      <w:pPr>
        <w:rPr>
          <w:sz w:val="14"/>
        </w:rPr>
      </w:pPr>
      <w:r w:rsidRPr="004254A0">
        <w:rPr>
          <w:sz w:val="14"/>
        </w:rPr>
        <w:lastRenderedPageBreak/>
        <w:t>This leads to challenges in discussing space security issues: Space is a shared, international domain; if we cannot include all the stakeholders in the discussions, we will not come to complete solutions to the problems. But first, some background.</w:t>
      </w:r>
    </w:p>
    <w:p w14:paraId="65D0036F" w14:textId="77777777" w:rsidR="0018339A" w:rsidRPr="004254A0" w:rsidRDefault="0018339A" w:rsidP="0018339A">
      <w:pPr>
        <w:rPr>
          <w:sz w:val="14"/>
        </w:rPr>
      </w:pPr>
      <w:r w:rsidRPr="004254A0">
        <w:rPr>
          <w:sz w:val="14"/>
        </w:rPr>
        <w:t>A little history</w:t>
      </w:r>
    </w:p>
    <w:p w14:paraId="78209C74" w14:textId="77777777" w:rsidR="0018339A" w:rsidRPr="004254A0" w:rsidRDefault="0018339A" w:rsidP="0018339A">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161EF3E5" w14:textId="77777777" w:rsidR="0018339A" w:rsidRPr="004254A0" w:rsidRDefault="0018339A" w:rsidP="0018339A">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C7F6571" w14:textId="77777777" w:rsidR="0018339A" w:rsidRPr="004254A0" w:rsidRDefault="0018339A" w:rsidP="0018339A">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E63844D" w14:textId="77777777" w:rsidR="0018339A" w:rsidRPr="004254A0" w:rsidRDefault="0018339A" w:rsidP="0018339A">
      <w:pPr>
        <w:rPr>
          <w:sz w:val="14"/>
        </w:rPr>
      </w:pPr>
      <w:r w:rsidRPr="004254A0">
        <w:rPr>
          <w:sz w:val="14"/>
        </w:rPr>
        <w:t>A lack of coordination</w:t>
      </w:r>
    </w:p>
    <w:p w14:paraId="4AD77F86" w14:textId="77777777" w:rsidR="0018339A" w:rsidRPr="004254A0" w:rsidRDefault="0018339A" w:rsidP="0018339A">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484413C4" w14:textId="77777777" w:rsidR="0018339A" w:rsidRPr="004254A0" w:rsidRDefault="0018339A" w:rsidP="0018339A">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76B7291B" w14:textId="77777777" w:rsidR="0018339A" w:rsidRDefault="0018339A" w:rsidP="0018339A">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6BB0E804" w14:textId="77777777" w:rsidR="0018339A" w:rsidRDefault="0018339A" w:rsidP="0018339A">
      <w:pPr>
        <w:pStyle w:val="Heading4"/>
      </w:pPr>
      <w:r>
        <w:t xml:space="preserve">Triggers </w:t>
      </w:r>
      <w:r w:rsidRPr="00B70BA9">
        <w:rPr>
          <w:u w:val="single"/>
        </w:rPr>
        <w:t>space escalation</w:t>
      </w:r>
      <w:r>
        <w:t xml:space="preserve"> and nuclear war.</w:t>
      </w:r>
    </w:p>
    <w:p w14:paraId="7CC1E15A" w14:textId="77777777" w:rsidR="0018339A" w:rsidRPr="00B70BA9" w:rsidRDefault="0018339A" w:rsidP="0018339A">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2" w:history="1">
        <w:r w:rsidRPr="001A64CC">
          <w:rPr>
            <w:rStyle w:val="Hyperlink"/>
          </w:rPr>
          <w:t>https://www.theintlscholar.com/periodical/12/14/2020/analysis-commercialization-space-risk-international-law-military-space-race</w:t>
        </w:r>
      </w:hyperlink>
      <w:r>
        <w:t>] Justin</w:t>
      </w:r>
    </w:p>
    <w:p w14:paraId="34EF3C4C" w14:textId="77777777" w:rsidR="0018339A" w:rsidRPr="00B70BA9" w:rsidRDefault="0018339A" w:rsidP="0018339A">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58E8FA29" w14:textId="77777777" w:rsidR="0018339A" w:rsidRPr="00B70BA9" w:rsidRDefault="0018339A" w:rsidP="0018339A">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w:t>
      </w:r>
      <w:r w:rsidRPr="00B70BA9">
        <w:rPr>
          <w:sz w:val="14"/>
        </w:rPr>
        <w:lastRenderedPageBreak/>
        <w:t xml:space="preserve">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CD1ECD4" w14:textId="77777777" w:rsidR="0018339A" w:rsidRPr="00B70BA9" w:rsidRDefault="0018339A" w:rsidP="0018339A">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1C777D79" w14:textId="77777777" w:rsidR="0018339A" w:rsidRDefault="0018339A" w:rsidP="0018339A">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2F15598F" w14:textId="77777777" w:rsidR="0018339A" w:rsidRPr="00DE79D4" w:rsidRDefault="0018339A" w:rsidP="0018339A">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61198B2E" w14:textId="77777777" w:rsidR="0018339A" w:rsidRPr="00DE79D4" w:rsidRDefault="0018339A" w:rsidP="0018339A">
      <w:r w:rsidRPr="00DE79D4">
        <w:t xml:space="preserve">Josy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2BFD4173" w14:textId="77777777" w:rsidR="0018339A" w:rsidRPr="00B272AA" w:rsidRDefault="0018339A" w:rsidP="0018339A">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2DC4952C" w14:textId="77777777" w:rsidR="0018339A" w:rsidRPr="003F2E74" w:rsidRDefault="0018339A" w:rsidP="0018339A">
      <w:pPr>
        <w:pStyle w:val="Heading4"/>
        <w:rPr>
          <w:rStyle w:val="Style13ptBold"/>
          <w:b/>
          <w:bCs w:val="0"/>
        </w:rPr>
      </w:pPr>
      <w:r w:rsidRPr="003F2E74">
        <w:rPr>
          <w:rStyle w:val="Style13ptBold"/>
          <w:b/>
        </w:rPr>
        <w:t>Ozone collapse causes extinction.</w:t>
      </w:r>
    </w:p>
    <w:p w14:paraId="699B7BE5" w14:textId="77777777" w:rsidR="0018339A" w:rsidRPr="00E14CC9" w:rsidRDefault="0018339A" w:rsidP="0018339A">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0CECE1E7" w14:textId="77777777" w:rsidR="0018339A" w:rsidRPr="00E07AE1" w:rsidRDefault="0018339A" w:rsidP="0018339A">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76A308FF" w14:textId="77777777" w:rsidR="0018339A" w:rsidRPr="00B844AE" w:rsidRDefault="0018339A" w:rsidP="0018339A">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679D13AC" w14:textId="77777777" w:rsidR="0018339A" w:rsidRPr="00B844AE" w:rsidRDefault="0018339A" w:rsidP="0018339A">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008A333" w14:textId="77777777" w:rsidR="0018339A" w:rsidRPr="00B844AE" w:rsidRDefault="0018339A" w:rsidP="0018339A">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36699CB7" w14:textId="77777777" w:rsidR="0018339A" w:rsidRPr="00E07AE1" w:rsidRDefault="0018339A" w:rsidP="0018339A">
      <w:pPr>
        <w:rPr>
          <w:rStyle w:val="Emphasis"/>
        </w:rPr>
      </w:pPr>
      <w:r w:rsidRPr="00E07AE1">
        <w:rPr>
          <w:rStyle w:val="StyleUnderline"/>
        </w:rPr>
        <w:lastRenderedPageBreak/>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0CADF35F" w14:textId="77777777" w:rsidR="0018339A" w:rsidRPr="00B844AE" w:rsidRDefault="0018339A" w:rsidP="0018339A">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85E43A7" w14:textId="77777777" w:rsidR="0018339A" w:rsidRPr="00B844AE" w:rsidRDefault="0018339A" w:rsidP="0018339A">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35623BA" w14:textId="77777777" w:rsidR="0018339A" w:rsidRPr="00B844AE" w:rsidRDefault="0018339A" w:rsidP="0018339A">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AA56A0B" w14:textId="77777777" w:rsidR="0018339A" w:rsidRPr="00B844AE" w:rsidRDefault="0018339A" w:rsidP="0018339A">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76E1E8CE" w14:textId="77777777" w:rsidR="0018339A" w:rsidRPr="00E14CC9" w:rsidRDefault="0018339A" w:rsidP="0018339A">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53AD2B9C" w14:textId="77777777" w:rsidR="0018339A" w:rsidRPr="00E07AE1" w:rsidRDefault="0018339A" w:rsidP="0018339A">
      <w:pPr>
        <w:rPr>
          <w:rStyle w:val="Emphasis"/>
        </w:rPr>
      </w:pPr>
      <w:r w:rsidRPr="00E07AE1">
        <w:rPr>
          <w:rStyle w:val="Emphasis"/>
        </w:rPr>
        <w:t>From Climate Change to Climate Emergency</w:t>
      </w:r>
    </w:p>
    <w:p w14:paraId="356ED46B" w14:textId="77777777" w:rsidR="0018339A" w:rsidRPr="00E07AE1" w:rsidRDefault="0018339A" w:rsidP="0018339A">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77D7D10E" w14:textId="77777777" w:rsidR="0018339A" w:rsidRPr="00B844AE" w:rsidRDefault="0018339A" w:rsidP="0018339A">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2D7BEB2A" w14:textId="77777777" w:rsidR="0018339A" w:rsidRPr="004B3D48" w:rsidRDefault="0018339A" w:rsidP="0018339A">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05F98573" w14:textId="77777777" w:rsidR="0018339A" w:rsidRPr="004B3D48" w:rsidRDefault="0018339A" w:rsidP="0018339A">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3" w:history="1">
        <w:r w:rsidRPr="004B3D48">
          <w:rPr>
            <w:rStyle w:val="Hyperlink"/>
          </w:rPr>
          <w:t>https://www.iss.europa.eu/content/space-security-europe</w:t>
        </w:r>
      </w:hyperlink>
      <w:r w:rsidRPr="004B3D48">
        <w:t>, accessed 7-10-2019) bm</w:t>
      </w:r>
    </w:p>
    <w:p w14:paraId="5081426D" w14:textId="77777777" w:rsidR="0018339A" w:rsidRPr="00283EEC" w:rsidRDefault="0018339A" w:rsidP="0018339A">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09DE2B8A" w14:textId="77777777" w:rsidR="0018339A" w:rsidRPr="00966BE3" w:rsidRDefault="0018339A" w:rsidP="0018339A">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lastRenderedPageBreak/>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2B38FBBD" w14:textId="77777777" w:rsidR="0018339A" w:rsidRPr="00283EEC" w:rsidRDefault="0018339A" w:rsidP="0018339A">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41E5AC0" w14:textId="77777777" w:rsidR="0018339A" w:rsidRDefault="0018339A" w:rsidP="0018339A">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B8C5077" w14:textId="77777777" w:rsidR="0018339A" w:rsidRPr="00452115" w:rsidRDefault="0018339A" w:rsidP="0018339A">
      <w:pPr>
        <w:pStyle w:val="Heading4"/>
      </w:pPr>
      <w:r>
        <w:t xml:space="preserve">Grid security is an </w:t>
      </w:r>
      <w:r w:rsidRPr="0008456F">
        <w:rPr>
          <w:u w:val="single"/>
        </w:rPr>
        <w:t>existential risk factor</w:t>
      </w:r>
      <w:r>
        <w:t>.</w:t>
      </w:r>
    </w:p>
    <w:p w14:paraId="30F7C178" w14:textId="77777777" w:rsidR="0018339A" w:rsidRPr="0041280F" w:rsidRDefault="0018339A" w:rsidP="0018339A">
      <w:r w:rsidRPr="0041280F">
        <w:rPr>
          <w:rStyle w:val="Style13ptBold"/>
        </w:rPr>
        <w:t>Denkenberger 21</w:t>
      </w:r>
      <w:r>
        <w:t xml:space="preserve"> – D</w:t>
      </w:r>
      <w:r w:rsidRPr="0041280F">
        <w:t>avid Denkenberger,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2BC5E313" w14:textId="77777777" w:rsidR="0018339A" w:rsidRPr="00452115" w:rsidRDefault="0018339A" w:rsidP="0018339A">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proofErr w:type="gramStart"/>
      <w:r w:rsidRPr="00966BE3">
        <w:rPr>
          <w:rStyle w:val="Emphasis"/>
        </w:rPr>
        <w:t>basic</w:t>
      </w:r>
      <w:r w:rsidRPr="00452115">
        <w:rPr>
          <w:u w:val="single"/>
        </w:rPr>
        <w:t xml:space="preserve"> </w:t>
      </w:r>
      <w:r w:rsidRPr="00B844AE">
        <w:rPr>
          <w:rStyle w:val="Emphasis"/>
          <w:highlight w:val="green"/>
        </w:rPr>
        <w:t>necessities</w:t>
      </w:r>
      <w:proofErr w:type="gramEnd"/>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61A51882" w14:textId="77777777" w:rsidR="0018339A" w:rsidRPr="00452115" w:rsidRDefault="0018339A" w:rsidP="0018339A">
      <w:pPr>
        <w:rPr>
          <w:sz w:val="14"/>
        </w:rPr>
      </w:pPr>
      <w:r w:rsidRPr="00452115">
        <w:rPr>
          <w:sz w:val="14"/>
        </w:rPr>
        <w:t xml:space="preserve">Though industry </w:t>
      </w:r>
      <w:proofErr w:type="gramStart"/>
      <w:r w:rsidRPr="00452115">
        <w:rPr>
          <w:sz w:val="14"/>
        </w:rPr>
        <w:t>is capable of resisting</w:t>
      </w:r>
      <w:proofErr w:type="gramEnd"/>
      <w:r w:rsidRPr="00452115">
        <w:rPr>
          <w:sz w:val="14"/>
        </w:rPr>
        <w:t xml:space="preserve">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15AA0D71" w14:textId="77777777" w:rsidR="0018339A" w:rsidRPr="00287BE6" w:rsidRDefault="0018339A" w:rsidP="0018339A">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w:t>
      </w:r>
      <w:r w:rsidRPr="00287BE6">
        <w:rPr>
          <w:sz w:val="8"/>
          <w:szCs w:val="8"/>
        </w:rPr>
        <w:lastRenderedPageBreak/>
        <w:t xml:space="preserve">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7BE6">
        <w:rPr>
          <w:sz w:val="8"/>
          <w:szCs w:val="8"/>
        </w:rPr>
        <w:t>it is clear that most</w:t>
      </w:r>
      <w:proofErr w:type="gramEnd"/>
      <w:r w:rsidRPr="00287BE6">
        <w:rPr>
          <w:sz w:val="8"/>
          <w:szCs w:val="8"/>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287BE6">
        <w:rPr>
          <w:sz w:val="8"/>
          <w:szCs w:val="8"/>
        </w:rPr>
        <w:t>a number of</w:t>
      </w:r>
      <w:proofErr w:type="gramEnd"/>
      <w:r w:rsidRPr="00287BE6">
        <w:rPr>
          <w:sz w:val="8"/>
          <w:szCs w:val="8"/>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7BE6">
        <w:rPr>
          <w:sz w:val="8"/>
          <w:szCs w:val="8"/>
        </w:rPr>
        <w:t>the majority of</w:t>
      </w:r>
      <w:proofErr w:type="gramEnd"/>
      <w:r w:rsidRPr="00287BE6">
        <w:rPr>
          <w:sz w:val="8"/>
          <w:szCs w:val="8"/>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37D27634" w14:textId="77777777" w:rsidR="0018339A" w:rsidRPr="00452115" w:rsidRDefault="0018339A" w:rsidP="0018339A">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200D6DAD" w14:textId="77777777" w:rsidR="0018339A" w:rsidRDefault="0018339A" w:rsidP="0018339A">
      <w:pPr>
        <w:pStyle w:val="Heading4"/>
      </w:pPr>
      <w:r>
        <w:t xml:space="preserve">Satellites </w:t>
      </w:r>
      <w:r w:rsidRPr="00C56E26">
        <w:rPr>
          <w:u w:val="single"/>
        </w:rPr>
        <w:t>revolutionize</w:t>
      </w:r>
      <w:r>
        <w:t xml:space="preserve"> acidification response.</w:t>
      </w:r>
    </w:p>
    <w:p w14:paraId="3E3555F2" w14:textId="77777777" w:rsidR="0018339A" w:rsidRPr="00784AC4" w:rsidRDefault="0018339A" w:rsidP="0018339A">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4" w:history="1">
        <w:r w:rsidRPr="001A64CC">
          <w:rPr>
            <w:rStyle w:val="Hyperlink"/>
          </w:rPr>
          <w:t>https://en.reset.org/satellite-technology-could-hold-key-measuring-oceans-increasing-acidification-08112020/</w:t>
        </w:r>
      </w:hyperlink>
      <w:r>
        <w:t>] Justin</w:t>
      </w:r>
    </w:p>
    <w:p w14:paraId="1F2F056D" w14:textId="77777777" w:rsidR="0018339A" w:rsidRPr="00784AC4" w:rsidRDefault="0018339A" w:rsidP="0018339A">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69EFD846" w14:textId="77777777" w:rsidR="0018339A" w:rsidRPr="00784AC4" w:rsidRDefault="0018339A" w:rsidP="0018339A">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3148DFAE" w14:textId="77777777" w:rsidR="0018339A" w:rsidRPr="00784AC4" w:rsidRDefault="0018339A" w:rsidP="0018339A">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53B9DF6A" w14:textId="77777777" w:rsidR="0018339A" w:rsidRPr="00784AC4" w:rsidRDefault="0018339A" w:rsidP="0018339A">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1CBCD11B" w14:textId="77777777" w:rsidR="0018339A" w:rsidRPr="00784AC4" w:rsidRDefault="0018339A" w:rsidP="0018339A">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12AECC5B" w14:textId="77777777" w:rsidR="0018339A" w:rsidRPr="00784AC4" w:rsidRDefault="0018339A" w:rsidP="0018339A">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56E286D7" w14:textId="77777777" w:rsidR="0018339A" w:rsidRPr="00784AC4" w:rsidRDefault="0018339A" w:rsidP="0018339A">
      <w:pPr>
        <w:rPr>
          <w:sz w:val="14"/>
        </w:rPr>
      </w:pPr>
      <w:r w:rsidRPr="00784AC4">
        <w:rPr>
          <w:sz w:val="14"/>
        </w:rPr>
        <w:lastRenderedPageBreak/>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4B5BC065" w14:textId="77777777" w:rsidR="0018339A" w:rsidRPr="00784AC4" w:rsidRDefault="0018339A" w:rsidP="0018339A">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19F0B7D0" w14:textId="77777777" w:rsidR="0018339A" w:rsidRPr="00784AC4" w:rsidRDefault="0018339A" w:rsidP="0018339A">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42C8673A" w14:textId="77777777" w:rsidR="0018339A" w:rsidRPr="00784AC4" w:rsidRDefault="0018339A" w:rsidP="0018339A">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1D2CEC8C" w14:textId="77777777" w:rsidR="0018339A" w:rsidRPr="00784AC4" w:rsidRDefault="0018339A" w:rsidP="0018339A">
      <w:pPr>
        <w:rPr>
          <w:sz w:val="14"/>
        </w:rPr>
      </w:pPr>
      <w:r w:rsidRPr="00784AC4">
        <w:rPr>
          <w:sz w:val="14"/>
        </w:rPr>
        <w:t>Are Satellites Up to the Task?</w:t>
      </w:r>
    </w:p>
    <w:p w14:paraId="5F7B6D7B" w14:textId="77777777" w:rsidR="0018339A" w:rsidRPr="00784AC4" w:rsidRDefault="0018339A" w:rsidP="0018339A">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D23F17C" w14:textId="77777777" w:rsidR="0018339A" w:rsidRDefault="0018339A" w:rsidP="0018339A">
      <w:pPr>
        <w:pStyle w:val="Heading4"/>
      </w:pPr>
      <w:r>
        <w:t xml:space="preserve">Extinction – </w:t>
      </w:r>
      <w:r w:rsidRPr="00A02DAA">
        <w:rPr>
          <w:u w:val="single"/>
        </w:rPr>
        <w:t>empirics</w:t>
      </w:r>
      <w:r>
        <w:t>.</w:t>
      </w:r>
    </w:p>
    <w:p w14:paraId="06F3E7CF" w14:textId="77777777" w:rsidR="0018339A" w:rsidRPr="00A02DAA" w:rsidRDefault="0018339A" w:rsidP="0018339A">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5"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5610A7CC" w14:textId="77777777" w:rsidR="0018339A" w:rsidRPr="00A02DAA" w:rsidRDefault="0018339A" w:rsidP="0018339A">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58020E68" w14:textId="77777777" w:rsidR="0018339A" w:rsidRPr="00A02DAA" w:rsidRDefault="0018339A" w:rsidP="0018339A">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61EF88B1" w14:textId="77777777" w:rsidR="0018339A" w:rsidRPr="00A02DAA" w:rsidRDefault="0018339A" w:rsidP="0018339A">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D5BD122" w14:textId="77777777" w:rsidR="0018339A" w:rsidRPr="00A02DAA" w:rsidRDefault="0018339A" w:rsidP="0018339A">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0672CF3C" w14:textId="77777777" w:rsidR="0018339A" w:rsidRPr="00A02DAA" w:rsidRDefault="0018339A" w:rsidP="0018339A">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7D84E804" w14:textId="77777777" w:rsidR="0018339A" w:rsidRPr="00A02DAA" w:rsidRDefault="0018339A" w:rsidP="0018339A">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Henehan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6EC5DCA2" w14:textId="77777777" w:rsidR="0018339A" w:rsidRPr="00A02DAA" w:rsidRDefault="0018339A" w:rsidP="0018339A">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37AE245E" w14:textId="77777777" w:rsidR="0018339A" w:rsidRPr="00A02DAA" w:rsidRDefault="0018339A" w:rsidP="0018339A">
      <w:pPr>
        <w:rPr>
          <w:sz w:val="14"/>
        </w:rPr>
      </w:pPr>
      <w:r w:rsidRPr="00A02DAA">
        <w:rPr>
          <w:sz w:val="14"/>
        </w:rPr>
        <w:lastRenderedPageBreak/>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2EB60B2F" w14:textId="77777777" w:rsidR="0018339A" w:rsidRPr="00A02DAA" w:rsidRDefault="0018339A" w:rsidP="0018339A">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18D7C62B" w14:textId="77777777" w:rsidR="0018339A" w:rsidRPr="00A02DAA" w:rsidRDefault="0018339A" w:rsidP="0018339A">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28DA2D06" w14:textId="77777777" w:rsidR="0018339A" w:rsidRPr="00A02DAA" w:rsidRDefault="0018339A" w:rsidP="0018339A">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54FE0B02" w14:textId="77777777" w:rsidR="0018339A" w:rsidRPr="00A02DAA" w:rsidRDefault="0018339A" w:rsidP="0018339A">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30F91EAC" w14:textId="77777777" w:rsidR="0018339A" w:rsidRPr="00A02DAA" w:rsidRDefault="0018339A" w:rsidP="0018339A">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601A893E" w14:textId="77777777" w:rsidR="0018339A" w:rsidRPr="00A02DAA" w:rsidRDefault="0018339A" w:rsidP="0018339A">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75100AC7" w14:textId="77777777" w:rsidR="0018339A" w:rsidRPr="00A02DAA" w:rsidRDefault="0018339A" w:rsidP="0018339A">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037A6CC8" w14:textId="77777777" w:rsidR="0018339A" w:rsidRPr="00C62E98" w:rsidRDefault="0018339A" w:rsidP="0018339A">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0AABEB22" w14:textId="77777777" w:rsidR="0018339A" w:rsidRDefault="0018339A" w:rsidP="0018339A">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00682CDB" w14:textId="77777777" w:rsidR="0018339A" w:rsidRDefault="0018339A" w:rsidP="0018339A">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Ege University, “</w:t>
      </w:r>
      <w:r w:rsidRPr="00BC10CA">
        <w:t>Precision Agriculture in Terms of Food Security : Needs for The Future</w:t>
      </w:r>
      <w:r>
        <w:t xml:space="preserve">,” </w:t>
      </w:r>
      <w:hyperlink r:id="rId16" w:history="1">
        <w:r w:rsidRPr="00062733">
          <w:rPr>
            <w:rStyle w:val="Hyperlink"/>
          </w:rPr>
          <w:t>https://www.researchgate.net/publication/328655146_Precision_Agriculture_in_Terms_of_Food_Security_Needs_for_The_Future</w:t>
        </w:r>
      </w:hyperlink>
    </w:p>
    <w:p w14:paraId="378D7532" w14:textId="77777777" w:rsidR="0018339A" w:rsidRDefault="0018339A" w:rsidP="0018339A">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w:t>
      </w:r>
      <w:r w:rsidRPr="00BC10CA">
        <w:rPr>
          <w:rStyle w:val="StyleUnderline"/>
        </w:rPr>
        <w:lastRenderedPageBreak/>
        <w:t>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48D5DC60" w14:textId="77777777" w:rsidR="0018339A" w:rsidRPr="00A17C83" w:rsidRDefault="0018339A" w:rsidP="0018339A">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4F74359A" w14:textId="77777777" w:rsidR="0018339A" w:rsidRPr="00A17C83" w:rsidRDefault="0018339A" w:rsidP="0018339A">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 xml:space="preserve">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17" w:history="1">
        <w:r w:rsidRPr="00A17C83">
          <w:rPr>
            <w:rStyle w:val="Hyperlink"/>
          </w:rPr>
          <w:t>https://www.cambridge.org/core/books/food-or-war/food-as-an-existential-risk/8C45279588CD572FE805B7E240DE7368</w:t>
        </w:r>
      </w:hyperlink>
      <w:r w:rsidRPr="00A17C83">
        <w:t>] Justin</w:t>
      </w:r>
    </w:p>
    <w:p w14:paraId="38392FE9" w14:textId="77777777" w:rsidR="0018339A" w:rsidRPr="008551FE" w:rsidRDefault="0018339A" w:rsidP="0018339A">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proofErr w:type="gramStart"/>
      <w:r w:rsidRPr="00C62E98">
        <w:rPr>
          <w:u w:val="single"/>
        </w:rPr>
        <w:t>all of</w:t>
      </w:r>
      <w:proofErr w:type="gramEnd"/>
      <w:r w:rsidRPr="00C62E98">
        <w:rPr>
          <w:u w:val="single"/>
        </w:rPr>
        <w:t xml:space="preserve">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lastRenderedPageBreak/>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A86E28B" w14:textId="77777777" w:rsidR="0018339A" w:rsidRDefault="0018339A" w:rsidP="0018339A">
      <w:pPr>
        <w:pStyle w:val="Heading4"/>
      </w:pPr>
      <w:r>
        <w:t xml:space="preserve">Debris triggers </w:t>
      </w:r>
      <w:r w:rsidRPr="006A63EE">
        <w:rPr>
          <w:u w:val="single"/>
        </w:rPr>
        <w:t>miscalculated war</w:t>
      </w:r>
      <w:r>
        <w:t>.</w:t>
      </w:r>
    </w:p>
    <w:p w14:paraId="03ADD707" w14:textId="77777777" w:rsidR="0018339A" w:rsidRPr="00A70361" w:rsidRDefault="0018339A" w:rsidP="0018339A">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8" w:history="1">
        <w:r w:rsidRPr="00BE0E32">
          <w:rPr>
            <w:rStyle w:val="Hyperlink"/>
          </w:rPr>
          <w:t>https://www.19fortyfive.com/2022/01/does-a-space-war-mean-a-nuclear-war/</w:t>
        </w:r>
      </w:hyperlink>
      <w:r>
        <w:t>] Justin</w:t>
      </w:r>
    </w:p>
    <w:p w14:paraId="3F1ECF08" w14:textId="77777777" w:rsidR="0018339A" w:rsidRPr="00A70361" w:rsidRDefault="0018339A" w:rsidP="0018339A">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1BF9352F" w14:textId="77777777" w:rsidR="0018339A" w:rsidRPr="00A70361" w:rsidRDefault="0018339A" w:rsidP="0018339A">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27A064B" w14:textId="77777777" w:rsidR="0018339A" w:rsidRPr="00A70361" w:rsidRDefault="0018339A" w:rsidP="0018339A">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lastRenderedPageBreak/>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E504A41" w14:textId="77777777" w:rsidR="0018339A" w:rsidRDefault="0018339A" w:rsidP="0018339A">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72C29C1E" w14:textId="77777777" w:rsidR="0018339A" w:rsidRDefault="0018339A" w:rsidP="0018339A">
      <w:pPr>
        <w:pStyle w:val="Heading4"/>
      </w:pPr>
      <w:r>
        <w:t xml:space="preserve">No limited nuclear wars – </w:t>
      </w:r>
      <w:r w:rsidRPr="00784AC4">
        <w:rPr>
          <w:u w:val="single"/>
        </w:rPr>
        <w:t>extinction</w:t>
      </w:r>
      <w:r>
        <w:t xml:space="preserve">. </w:t>
      </w:r>
    </w:p>
    <w:p w14:paraId="2EEC1AEB" w14:textId="77777777" w:rsidR="0018339A" w:rsidRPr="00F35F0D" w:rsidRDefault="0018339A" w:rsidP="0018339A">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32D17221" w14:textId="77777777" w:rsidR="0018339A" w:rsidRPr="00177BE1" w:rsidRDefault="0018339A" w:rsidP="0018339A">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28141DC7" w14:textId="77777777" w:rsidR="0018339A" w:rsidRPr="00177BE1" w:rsidRDefault="0018339A" w:rsidP="0018339A">
      <w:pPr>
        <w:rPr>
          <w:sz w:val="14"/>
        </w:rPr>
      </w:pPr>
      <w:r w:rsidRPr="00177BE1">
        <w:rPr>
          <w:sz w:val="14"/>
        </w:rPr>
        <w:t>Most (93%) have been built by Russia and in the US, 3,100 of them are ready to fire within hours.</w:t>
      </w:r>
    </w:p>
    <w:p w14:paraId="26C72134" w14:textId="77777777" w:rsidR="0018339A" w:rsidRPr="00177BE1" w:rsidRDefault="0018339A" w:rsidP="0018339A">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40518D6D" w14:textId="77777777" w:rsidR="0018339A" w:rsidRPr="00177BE1" w:rsidRDefault="0018339A" w:rsidP="0018339A">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3AB57A8" w14:textId="77777777" w:rsidR="0018339A" w:rsidRPr="00177BE1" w:rsidRDefault="0018339A" w:rsidP="0018339A">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2F4E7F54" w14:textId="77777777" w:rsidR="0018339A" w:rsidRPr="00177BE1" w:rsidRDefault="0018339A" w:rsidP="0018339A">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7177954D" w14:textId="77777777" w:rsidR="0018339A" w:rsidRPr="00177BE1" w:rsidRDefault="0018339A" w:rsidP="0018339A">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13A7985F" w14:textId="77777777" w:rsidR="0018339A" w:rsidRPr="00177BE1" w:rsidRDefault="0018339A" w:rsidP="0018339A">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1F8D2F7C" w14:textId="77777777" w:rsidR="0018339A" w:rsidRPr="00177BE1" w:rsidRDefault="0018339A" w:rsidP="0018339A">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066359A7" w14:textId="77777777" w:rsidR="0018339A" w:rsidRPr="00177BE1" w:rsidRDefault="0018339A" w:rsidP="0018339A">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2C731896" w14:textId="77777777" w:rsidR="0018339A" w:rsidRPr="00177BE1" w:rsidRDefault="0018339A" w:rsidP="0018339A">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lastRenderedPageBreak/>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5682FFD1" w14:textId="77777777" w:rsidR="0018339A" w:rsidRPr="00177BE1" w:rsidRDefault="0018339A" w:rsidP="0018339A">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A9CE025" w14:textId="77777777" w:rsidR="0018339A" w:rsidRPr="00177BE1" w:rsidRDefault="0018339A" w:rsidP="0018339A">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6F4FE8DE" w14:textId="77777777" w:rsidR="0018339A" w:rsidRPr="00177BE1" w:rsidRDefault="0018339A" w:rsidP="0018339A">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7A58F8C" w14:textId="77777777" w:rsidR="0018339A" w:rsidRPr="00177BE1" w:rsidRDefault="0018339A" w:rsidP="0018339A">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5580D449" w14:textId="77777777" w:rsidR="0018339A" w:rsidRPr="00177BE1" w:rsidRDefault="0018339A" w:rsidP="0018339A">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A5CD9F9" w14:textId="77777777" w:rsidR="0018339A" w:rsidRPr="00177BE1" w:rsidRDefault="0018339A" w:rsidP="0018339A">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7DAC0E31" w14:textId="77777777" w:rsidR="00086168" w:rsidRDefault="00086168" w:rsidP="00086168">
      <w:pPr>
        <w:pStyle w:val="Heading2"/>
      </w:pPr>
      <w:r>
        <w:lastRenderedPageBreak/>
        <w:t>FW</w:t>
      </w:r>
    </w:p>
    <w:p w14:paraId="4CA97426" w14:textId="77777777" w:rsidR="00086168" w:rsidRPr="00CE11B7" w:rsidRDefault="00086168" w:rsidP="00086168">
      <w:pPr>
        <w:pStyle w:val="Heading4"/>
      </w:pPr>
      <w:r w:rsidRPr="00CE11B7">
        <w:t>The standard is maximizing life. Prefer it:</w:t>
      </w:r>
    </w:p>
    <w:p w14:paraId="1BD9A382" w14:textId="77777777" w:rsidR="00086168" w:rsidRDefault="00086168" w:rsidP="00086168">
      <w:pPr>
        <w:pStyle w:val="Heading4"/>
      </w:pPr>
      <w:r w:rsidRPr="00CE11B7">
        <w:t xml:space="preserve">[1] Actor </w:t>
      </w:r>
      <w:r>
        <w:t>spec</w:t>
      </w:r>
      <w:r w:rsidRPr="00CE11B7">
        <w:t xml:space="preserve">: util is the best for governments, which is the actor in the rez – multiple warrants: </w:t>
      </w:r>
    </w:p>
    <w:p w14:paraId="07627391" w14:textId="77777777" w:rsidR="00086168" w:rsidRDefault="00086168" w:rsidP="00086168">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66F84423" w14:textId="77777777" w:rsidR="00086168" w:rsidRDefault="00086168" w:rsidP="00086168">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D5AD0F9" w14:textId="77777777" w:rsidR="00086168" w:rsidRPr="00402E94" w:rsidRDefault="00086168" w:rsidP="00086168">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000FCDA2" w14:textId="77777777" w:rsidR="00086168" w:rsidRDefault="00086168" w:rsidP="00086168">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95065E9" w14:textId="77777777" w:rsidR="00086168" w:rsidRPr="0010606C" w:rsidRDefault="00086168" w:rsidP="00086168">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1C62A657" w14:textId="77777777" w:rsidR="00086168" w:rsidRPr="001A154F" w:rsidRDefault="00086168" w:rsidP="00086168">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F94211D" w14:textId="77777777" w:rsidR="00086168" w:rsidRPr="00CE11B7" w:rsidRDefault="00086168" w:rsidP="00086168">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40C71047" w14:textId="77777777" w:rsidR="00086168" w:rsidRPr="00CE11B7" w:rsidRDefault="00086168" w:rsidP="00086168">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2FC85D38" w14:textId="77777777" w:rsidR="00086168" w:rsidRPr="00CE11B7" w:rsidRDefault="00086168" w:rsidP="00086168">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4ACF6A0" w14:textId="77777777" w:rsidR="00086168" w:rsidRPr="00941301" w:rsidRDefault="00086168" w:rsidP="00086168">
      <w:pPr>
        <w:pStyle w:val="Heading4"/>
      </w:pPr>
      <w:r w:rsidRPr="00941301">
        <w:lastRenderedPageBreak/>
        <w:t>[</w:t>
      </w:r>
      <w:r>
        <w:t>3</w:t>
      </w:r>
      <w:r w:rsidRPr="00941301">
        <w:t>] Extinction outweighs under any framework</w:t>
      </w:r>
    </w:p>
    <w:p w14:paraId="6A7E2453" w14:textId="77777777" w:rsidR="00086168" w:rsidRPr="00941301" w:rsidRDefault="00086168" w:rsidP="00086168">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044479F2" w14:textId="77777777" w:rsidR="00086168" w:rsidRDefault="00086168" w:rsidP="00086168">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w:t>
      </w:r>
      <w:r w:rsidRPr="006B677E">
        <w:rPr>
          <w:rFonts w:cstheme="majorHAnsi"/>
          <w:sz w:val="16"/>
        </w:rPr>
        <w:lastRenderedPageBreak/>
        <w:t xml:space="preserve">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6722FD0C" w14:textId="77777777" w:rsidR="0018339A" w:rsidRDefault="0018339A" w:rsidP="0018339A"/>
    <w:p w14:paraId="44529C29" w14:textId="77777777" w:rsidR="0018339A" w:rsidRDefault="0018339A" w:rsidP="0018339A">
      <w:pPr>
        <w:pStyle w:val="Heading3"/>
      </w:pPr>
      <w:r>
        <w:lastRenderedPageBreak/>
        <w:t>1AC – Method</w:t>
      </w:r>
    </w:p>
    <w:p w14:paraId="303DB2D4" w14:textId="77777777" w:rsidR="0018339A" w:rsidRDefault="0018339A" w:rsidP="0018339A">
      <w:pPr>
        <w:pStyle w:val="Heading4"/>
      </w:pPr>
      <w:r>
        <w:t xml:space="preserve">Focus on future extinction is </w:t>
      </w:r>
      <w:r w:rsidRPr="00C408B7">
        <w:rPr>
          <w:u w:val="single"/>
        </w:rPr>
        <w:t>good</w:t>
      </w:r>
      <w:r>
        <w:t xml:space="preserve"> and the </w:t>
      </w:r>
      <w:r w:rsidRPr="00C408B7">
        <w:rPr>
          <w:u w:val="single"/>
        </w:rPr>
        <w:t>alternative is depoliticizing</w:t>
      </w:r>
      <w:r>
        <w:t xml:space="preserve">---the </w:t>
      </w:r>
      <w:proofErr w:type="spellStart"/>
      <w:r>
        <w:t>aff’s</w:t>
      </w:r>
      <w:proofErr w:type="spellEnd"/>
      <w:r>
        <w:t xml:space="preserve"> representations inspire </w:t>
      </w:r>
      <w:r w:rsidRPr="00A117D3">
        <w:rPr>
          <w:u w:val="single"/>
        </w:rPr>
        <w:t>action</w:t>
      </w:r>
      <w:r>
        <w:t xml:space="preserve"> in the </w:t>
      </w:r>
      <w:r w:rsidRPr="00A117D3">
        <w:rPr>
          <w:u w:val="single"/>
        </w:rPr>
        <w:t>present</w:t>
      </w:r>
      <w:r w:rsidRPr="00BA46D6">
        <w:t>.</w:t>
      </w:r>
    </w:p>
    <w:p w14:paraId="4A023200" w14:textId="77777777" w:rsidR="0018339A" w:rsidRPr="00BA46D6" w:rsidRDefault="0018339A" w:rsidP="0018339A">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4DB21DDA" w14:textId="034192E7" w:rsidR="00A95652" w:rsidRPr="00066618" w:rsidRDefault="0018339A" w:rsidP="00B55AD5">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w:t>
      </w:r>
      <w:proofErr w:type="gramStart"/>
      <w:r w:rsidRPr="00BA46D6">
        <w:rPr>
          <w:sz w:val="16"/>
        </w:rPr>
        <w:t>and also</w:t>
      </w:r>
      <w:proofErr w:type="gramEnd"/>
      <w:r w:rsidRPr="00BA46D6">
        <w:rPr>
          <w:sz w:val="16"/>
        </w:rPr>
        <w:t xml:space="preserve">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xml:space="preserve">,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w:t>
      </w:r>
      <w:proofErr w:type="gramStart"/>
      <w:r w:rsidRPr="00BA46D6">
        <w:rPr>
          <w:sz w:val="16"/>
        </w:rPr>
        <w:t>actually willing</w:t>
      </w:r>
      <w:proofErr w:type="gramEnd"/>
      <w:r w:rsidRPr="00BA46D6">
        <w:rPr>
          <w:sz w:val="16"/>
        </w:rPr>
        <w:t xml:space="preserve">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xml:space="preserve">— and it does not get any bigger than this. Carl Sagan’s (1994) Pale Blue Dot and James Martin’s (2007) The Meaning of the 21st Century both capture this well, painting vivid pictures of the special place of humanity in the universe and the special opportunities people today </w:t>
      </w:r>
      <w:proofErr w:type="gramStart"/>
      <w:r w:rsidRPr="00BA46D6">
        <w:rPr>
          <w:sz w:val="16"/>
        </w:rPr>
        <w:t>have to</w:t>
      </w:r>
      <w:proofErr w:type="gramEnd"/>
      <w:r w:rsidRPr="00BA46D6">
        <w:rPr>
          <w:sz w:val="16"/>
        </w:rPr>
        <w:t xml:space="preserve">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w:t>
      </w:r>
      <w:proofErr w:type="gramStart"/>
      <w:r w:rsidRPr="00BA46D6">
        <w:rPr>
          <w:sz w:val="16"/>
        </w:rPr>
        <w:t>something in its own right, but</w:t>
      </w:r>
      <w:proofErr w:type="gramEnd"/>
      <w:r w:rsidRPr="00BA46D6">
        <w:rPr>
          <w:sz w:val="16"/>
        </w:rPr>
        <w:t xml:space="preserve">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xml:space="preserve">. For these </w:t>
      </w:r>
      <w:proofErr w:type="gramStart"/>
      <w:r w:rsidRPr="00BA46D6">
        <w:rPr>
          <w:rStyle w:val="Emphasis"/>
        </w:rPr>
        <w:t>actions</w:t>
      </w:r>
      <w:r w:rsidRPr="00BA46D6">
        <w:rPr>
          <w:sz w:val="16"/>
        </w:rPr>
        <w:t xml:space="preserve"> in particular, </w:t>
      </w:r>
      <w:r w:rsidRPr="00B844AE">
        <w:rPr>
          <w:rStyle w:val="Emphasis"/>
          <w:highlight w:val="green"/>
        </w:rPr>
        <w:t>it</w:t>
      </w:r>
      <w:proofErr w:type="gramEnd"/>
      <w:r w:rsidRPr="00B844AE">
        <w:rPr>
          <w:rStyle w:val="Emphasis"/>
          <w:highlight w:val="green"/>
        </w:rPr>
        <w:t xml:space="preserve"> is important to emphasize how the far future can inspire action.</w:t>
      </w:r>
    </w:p>
    <w:sectPr w:rsidR="00A95652" w:rsidRPr="000666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339A"/>
    <w:rsid w:val="000139A3"/>
    <w:rsid w:val="00066618"/>
    <w:rsid w:val="00086168"/>
    <w:rsid w:val="00100833"/>
    <w:rsid w:val="00104529"/>
    <w:rsid w:val="00105942"/>
    <w:rsid w:val="00107396"/>
    <w:rsid w:val="00144A4C"/>
    <w:rsid w:val="00171426"/>
    <w:rsid w:val="00176AB0"/>
    <w:rsid w:val="00177B7D"/>
    <w:rsid w:val="0018322D"/>
    <w:rsid w:val="0018339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5071"/>
    <w:rsid w:val="007A2226"/>
    <w:rsid w:val="007C550F"/>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3904"/>
    <w:rsid w:val="00AC0AB8"/>
    <w:rsid w:val="00AF41A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523EA"/>
  <w15:chartTrackingRefBased/>
  <w15:docId w15:val="{C9C285B8-6AFF-4DD6-A968-D6BA209C2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3904"/>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AA39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A39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AA39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A3904"/>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18339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8339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8339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8339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8339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A39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390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AA3904"/>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AA390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AA390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A390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A390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390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A390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A3904"/>
    <w:rPr>
      <w:color w:val="auto"/>
      <w:u w:val="none"/>
    </w:rPr>
  </w:style>
  <w:style w:type="character" w:styleId="FollowedHyperlink">
    <w:name w:val="FollowedHyperlink"/>
    <w:basedOn w:val="DefaultParagraphFont"/>
    <w:uiPriority w:val="99"/>
    <w:unhideWhenUsed/>
    <w:rsid w:val="00AA3904"/>
    <w:rPr>
      <w:color w:val="auto"/>
      <w:u w:val="none"/>
    </w:rPr>
  </w:style>
  <w:style w:type="character" w:customStyle="1" w:styleId="Heading5Char">
    <w:name w:val="Heading 5 Char"/>
    <w:aliases w:val="Text Char"/>
    <w:basedOn w:val="DefaultParagraphFont"/>
    <w:link w:val="Heading5"/>
    <w:rsid w:val="0018339A"/>
    <w:rPr>
      <w:rFonts w:ascii="Cambria" w:eastAsia="Times New Roman" w:hAnsi="Cambria"/>
      <w:b/>
      <w:bCs/>
      <w:i/>
      <w:iCs/>
      <w:sz w:val="20"/>
      <w:lang w:bidi="en-US"/>
    </w:rPr>
  </w:style>
  <w:style w:type="character" w:customStyle="1" w:styleId="Heading6Char">
    <w:name w:val="Heading 6 Char"/>
    <w:basedOn w:val="DefaultParagraphFont"/>
    <w:link w:val="Heading6"/>
    <w:rsid w:val="0018339A"/>
    <w:rPr>
      <w:rFonts w:ascii="Cambria" w:eastAsia="Times New Roman" w:hAnsi="Cambria"/>
      <w:b/>
      <w:bCs/>
      <w:i/>
      <w:iCs/>
      <w:sz w:val="20"/>
      <w:lang w:bidi="en-US"/>
    </w:rPr>
  </w:style>
  <w:style w:type="character" w:customStyle="1" w:styleId="Heading7Char">
    <w:name w:val="Heading 7 Char"/>
    <w:basedOn w:val="DefaultParagraphFont"/>
    <w:link w:val="Heading7"/>
    <w:rsid w:val="0018339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8339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8339A"/>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18339A"/>
    <w:rPr>
      <w:color w:val="605E5C"/>
      <w:shd w:val="clear" w:color="auto" w:fill="E1DFDD"/>
    </w:rPr>
  </w:style>
  <w:style w:type="paragraph" w:styleId="ListParagraph">
    <w:name w:val="List Paragraph"/>
    <w:aliases w:val="6 font"/>
    <w:basedOn w:val="Normal"/>
    <w:uiPriority w:val="99"/>
    <w:unhideWhenUsed/>
    <w:qFormat/>
    <w:rsid w:val="0018339A"/>
    <w:pPr>
      <w:ind w:left="720"/>
      <w:contextualSpacing/>
    </w:pPr>
  </w:style>
  <w:style w:type="paragraph" w:customStyle="1" w:styleId="Emphasis1">
    <w:name w:val="Emphasis1"/>
    <w:basedOn w:val="Normal"/>
    <w:link w:val="Emphasis"/>
    <w:autoRedefine/>
    <w:uiPriority w:val="7"/>
    <w:qFormat/>
    <w:rsid w:val="0018339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8339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833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18339A"/>
    <w:rPr>
      <w:u w:val="single"/>
    </w:rPr>
  </w:style>
  <w:style w:type="paragraph" w:styleId="Title">
    <w:name w:val="Title"/>
    <w:aliases w:val="Cites and Cards,UNDERLINE,Bold Underlined,title,Block Heading,Read This"/>
    <w:basedOn w:val="Normal"/>
    <w:next w:val="Normal"/>
    <w:link w:val="TitleChar"/>
    <w:uiPriority w:val="6"/>
    <w:qFormat/>
    <w:rsid w:val="0018339A"/>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8339A"/>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18339A"/>
  </w:style>
  <w:style w:type="paragraph" w:styleId="DocumentMap">
    <w:name w:val="Document Map"/>
    <w:basedOn w:val="Normal"/>
    <w:link w:val="DocumentMapChar"/>
    <w:uiPriority w:val="99"/>
    <w:unhideWhenUsed/>
    <w:rsid w:val="0018339A"/>
    <w:rPr>
      <w:rFonts w:ascii="Lucida Grande" w:hAnsi="Lucida Grande" w:cs="Lucida Grande"/>
    </w:rPr>
  </w:style>
  <w:style w:type="character" w:customStyle="1" w:styleId="DocumentMapChar">
    <w:name w:val="Document Map Char"/>
    <w:basedOn w:val="DefaultParagraphFont"/>
    <w:link w:val="DocumentMap"/>
    <w:uiPriority w:val="99"/>
    <w:rsid w:val="0018339A"/>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18339A"/>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18339A"/>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18339A"/>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18339A"/>
    <w:rPr>
      <w:rFonts w:ascii="Tahoma" w:hAnsi="Tahoma" w:cs="Tahoma"/>
      <w:szCs w:val="16"/>
    </w:rPr>
  </w:style>
  <w:style w:type="character" w:customStyle="1" w:styleId="BalloonTextChar">
    <w:name w:val="Balloon Text Char"/>
    <w:basedOn w:val="DefaultParagraphFont"/>
    <w:link w:val="BalloonText"/>
    <w:uiPriority w:val="99"/>
    <w:rsid w:val="0018339A"/>
    <w:rPr>
      <w:rFonts w:ascii="Tahoma" w:hAnsi="Tahoma" w:cs="Tahoma"/>
      <w:szCs w:val="16"/>
    </w:rPr>
  </w:style>
  <w:style w:type="paragraph" w:styleId="Header">
    <w:name w:val="header"/>
    <w:basedOn w:val="Normal"/>
    <w:link w:val="HeaderChar"/>
    <w:uiPriority w:val="99"/>
    <w:unhideWhenUsed/>
    <w:qFormat/>
    <w:rsid w:val="0018339A"/>
    <w:pPr>
      <w:tabs>
        <w:tab w:val="center" w:pos="4680"/>
        <w:tab w:val="right" w:pos="9360"/>
      </w:tabs>
    </w:pPr>
  </w:style>
  <w:style w:type="character" w:customStyle="1" w:styleId="HeaderChar">
    <w:name w:val="Header Char"/>
    <w:basedOn w:val="DefaultParagraphFont"/>
    <w:link w:val="Header"/>
    <w:uiPriority w:val="99"/>
    <w:rsid w:val="0018339A"/>
    <w:rPr>
      <w:rFonts w:ascii="Calibri" w:hAnsi="Calibri"/>
    </w:rPr>
  </w:style>
  <w:style w:type="paragraph" w:styleId="Footer">
    <w:name w:val="footer"/>
    <w:basedOn w:val="Normal"/>
    <w:link w:val="FooterChar"/>
    <w:uiPriority w:val="99"/>
    <w:unhideWhenUsed/>
    <w:rsid w:val="0018339A"/>
    <w:pPr>
      <w:tabs>
        <w:tab w:val="center" w:pos="4680"/>
        <w:tab w:val="right" w:pos="9360"/>
      </w:tabs>
    </w:pPr>
  </w:style>
  <w:style w:type="character" w:customStyle="1" w:styleId="FooterChar">
    <w:name w:val="Footer Char"/>
    <w:basedOn w:val="DefaultParagraphFont"/>
    <w:link w:val="Footer"/>
    <w:uiPriority w:val="99"/>
    <w:rsid w:val="0018339A"/>
    <w:rPr>
      <w:rFonts w:ascii="Calibri" w:hAnsi="Calibri"/>
    </w:rPr>
  </w:style>
  <w:style w:type="character" w:customStyle="1" w:styleId="m4841727538114946087gmail-styleunderline">
    <w:name w:val="m_4841727538114946087gmail-styleunderline"/>
    <w:basedOn w:val="DefaultParagraphFont"/>
    <w:rsid w:val="0018339A"/>
  </w:style>
  <w:style w:type="paragraph" w:customStyle="1" w:styleId="Analytic">
    <w:name w:val="Analytic"/>
    <w:basedOn w:val="Normal"/>
    <w:link w:val="AnalyticChar"/>
    <w:autoRedefine/>
    <w:rsid w:val="0018339A"/>
    <w:rPr>
      <w:b/>
      <w:sz w:val="24"/>
    </w:rPr>
  </w:style>
  <w:style w:type="paragraph" w:customStyle="1" w:styleId="BreakTag">
    <w:name w:val="Break Tag"/>
    <w:basedOn w:val="Normal"/>
    <w:autoRedefine/>
    <w:uiPriority w:val="4"/>
    <w:qFormat/>
    <w:rsid w:val="0018339A"/>
    <w:pPr>
      <w:spacing w:before="240"/>
    </w:pPr>
    <w:rPr>
      <w:b/>
      <w:sz w:val="26"/>
    </w:rPr>
  </w:style>
  <w:style w:type="paragraph" w:customStyle="1" w:styleId="BreakBlock">
    <w:name w:val="Break Block"/>
    <w:basedOn w:val="Normal"/>
    <w:link w:val="BreakBlockChar"/>
    <w:autoRedefine/>
    <w:qFormat/>
    <w:rsid w:val="0018339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8339A"/>
    <w:rPr>
      <w:rFonts w:ascii="Arial Bold" w:hAnsi="Arial Bold"/>
      <w:b/>
      <w:caps/>
      <w:sz w:val="32"/>
      <w:u w:val="single"/>
    </w:rPr>
  </w:style>
  <w:style w:type="character" w:customStyle="1" w:styleId="Mention1">
    <w:name w:val="Mention1"/>
    <w:basedOn w:val="DefaultParagraphFont"/>
    <w:uiPriority w:val="99"/>
    <w:semiHidden/>
    <w:unhideWhenUsed/>
    <w:rsid w:val="0018339A"/>
    <w:rPr>
      <w:color w:val="2B579A"/>
      <w:shd w:val="clear" w:color="auto" w:fill="E6E6E6"/>
    </w:rPr>
  </w:style>
  <w:style w:type="character" w:customStyle="1" w:styleId="UnresolvedMention1">
    <w:name w:val="Unresolved Mention1"/>
    <w:basedOn w:val="DefaultParagraphFont"/>
    <w:uiPriority w:val="99"/>
    <w:unhideWhenUsed/>
    <w:rsid w:val="0018339A"/>
    <w:rPr>
      <w:color w:val="808080"/>
      <w:shd w:val="clear" w:color="auto" w:fill="E6E6E6"/>
    </w:rPr>
  </w:style>
  <w:style w:type="paragraph" w:customStyle="1" w:styleId="evidencetext">
    <w:name w:val="evidence text"/>
    <w:basedOn w:val="Normal"/>
    <w:link w:val="evidencetextChar1"/>
    <w:qFormat/>
    <w:rsid w:val="0018339A"/>
    <w:pPr>
      <w:ind w:left="432" w:right="432"/>
    </w:pPr>
    <w:rPr>
      <w:color w:val="000000"/>
      <w:lang w:val="x-none" w:eastAsia="x-none"/>
    </w:rPr>
  </w:style>
  <w:style w:type="character" w:customStyle="1" w:styleId="evidencetextChar1">
    <w:name w:val="evidence text Char1"/>
    <w:link w:val="evidencetext"/>
    <w:rsid w:val="0018339A"/>
    <w:rPr>
      <w:rFonts w:ascii="Calibri" w:hAnsi="Calibri"/>
      <w:color w:val="000000"/>
      <w:lang w:val="x-none" w:eastAsia="x-none"/>
    </w:rPr>
  </w:style>
  <w:style w:type="character" w:customStyle="1" w:styleId="Author-Date">
    <w:name w:val="Author-Date"/>
    <w:qFormat/>
    <w:rsid w:val="0018339A"/>
    <w:rPr>
      <w:b/>
      <w:sz w:val="24"/>
    </w:rPr>
  </w:style>
  <w:style w:type="paragraph" w:customStyle="1" w:styleId="Nothing">
    <w:name w:val="Nothing"/>
    <w:link w:val="NothingChar"/>
    <w:qFormat/>
    <w:rsid w:val="0018339A"/>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18339A"/>
    <w:rPr>
      <w:rFonts w:eastAsia="Times New Roman"/>
      <w:u w:val="single"/>
    </w:rPr>
  </w:style>
  <w:style w:type="character" w:customStyle="1" w:styleId="Style4Char">
    <w:name w:val="Style4 Char"/>
    <w:link w:val="Style4"/>
    <w:rsid w:val="0018339A"/>
    <w:rPr>
      <w:rFonts w:ascii="Calibri" w:eastAsia="Times New Roman" w:hAnsi="Calibri"/>
      <w:u w:val="single"/>
    </w:rPr>
  </w:style>
  <w:style w:type="character" w:customStyle="1" w:styleId="cardChar">
    <w:name w:val="card Char"/>
    <w:aliases w:val="Bold Cite Char Char,Speed Cite Char"/>
    <w:basedOn w:val="DefaultParagraphFont"/>
    <w:rsid w:val="0018339A"/>
    <w:rPr>
      <w:rFonts w:ascii="Calibri" w:hAnsi="Calibri" w:cs="Calibri"/>
      <w:u w:val="single"/>
    </w:rPr>
  </w:style>
  <w:style w:type="character" w:customStyle="1" w:styleId="term">
    <w:name w:val="term"/>
    <w:basedOn w:val="DefaultParagraphFont"/>
    <w:rsid w:val="0018339A"/>
  </w:style>
  <w:style w:type="character" w:customStyle="1" w:styleId="Style1Char">
    <w:name w:val="Style1 Char"/>
    <w:rsid w:val="0018339A"/>
    <w:rPr>
      <w:rFonts w:ascii="Times New Roman" w:eastAsia="SimSun" w:hAnsi="Times New Roman" w:cs="Times New Roman"/>
      <w:sz w:val="20"/>
      <w:szCs w:val="24"/>
      <w:u w:val="single"/>
      <w:lang w:eastAsia="zh-CN"/>
    </w:rPr>
  </w:style>
  <w:style w:type="character" w:customStyle="1" w:styleId="Styleunderline11pt">
    <w:name w:val="Style underline + 11 pt"/>
    <w:rsid w:val="0018339A"/>
    <w:rPr>
      <w:rFonts w:ascii="Times New Roman" w:hAnsi="Times New Roman"/>
      <w:sz w:val="20"/>
      <w:u w:val="single"/>
    </w:rPr>
  </w:style>
  <w:style w:type="paragraph" w:customStyle="1" w:styleId="Stylecard11pt">
    <w:name w:val="Style card + 11 pt"/>
    <w:basedOn w:val="Normal"/>
    <w:link w:val="Stylecard11ptChar"/>
    <w:qFormat/>
    <w:rsid w:val="0018339A"/>
    <w:pPr>
      <w:ind w:left="288" w:right="288"/>
    </w:pPr>
    <w:rPr>
      <w:rFonts w:eastAsia="SimSun"/>
      <w:lang w:eastAsia="zh-CN"/>
    </w:rPr>
  </w:style>
  <w:style w:type="character" w:customStyle="1" w:styleId="Stylecard11ptChar">
    <w:name w:val="Style card + 11 pt Char"/>
    <w:link w:val="Stylecard11pt"/>
    <w:rsid w:val="0018339A"/>
    <w:rPr>
      <w:rFonts w:ascii="Calibri" w:eastAsia="SimSun" w:hAnsi="Calibri"/>
      <w:lang w:eastAsia="zh-CN"/>
    </w:rPr>
  </w:style>
  <w:style w:type="paragraph" w:customStyle="1" w:styleId="Minimize">
    <w:name w:val="Minimize"/>
    <w:basedOn w:val="Normal"/>
    <w:next w:val="Normal"/>
    <w:link w:val="MinimizeChar"/>
    <w:qFormat/>
    <w:rsid w:val="0018339A"/>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18339A"/>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18339A"/>
    <w:pPr>
      <w:spacing w:after="0" w:line="240" w:lineRule="auto"/>
    </w:pPr>
    <w:rPr>
      <w:rFonts w:ascii="Arial" w:hAnsi="Arial" w:cs="Arial"/>
      <w:u w:val="single"/>
    </w:rPr>
  </w:style>
  <w:style w:type="paragraph" w:customStyle="1" w:styleId="cardtext">
    <w:name w:val="card text"/>
    <w:basedOn w:val="Normal"/>
    <w:link w:val="cardtextChar"/>
    <w:qFormat/>
    <w:rsid w:val="0018339A"/>
    <w:pPr>
      <w:ind w:left="288" w:right="288"/>
    </w:pPr>
  </w:style>
  <w:style w:type="character" w:customStyle="1" w:styleId="cardtextChar">
    <w:name w:val="card text Char"/>
    <w:basedOn w:val="DefaultParagraphFont"/>
    <w:link w:val="cardtext"/>
    <w:rsid w:val="0018339A"/>
    <w:rPr>
      <w:rFonts w:ascii="Calibri" w:hAnsi="Calibri"/>
    </w:rPr>
  </w:style>
  <w:style w:type="character" w:customStyle="1" w:styleId="byline">
    <w:name w:val="byline"/>
    <w:basedOn w:val="DefaultParagraphFont"/>
    <w:rsid w:val="0018339A"/>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18339A"/>
    <w:rPr>
      <w:rFonts w:ascii="Arial" w:hAnsi="Arial"/>
      <w:b/>
      <w:sz w:val="24"/>
      <w:szCs w:val="22"/>
      <w:u w:val="single"/>
    </w:rPr>
  </w:style>
  <w:style w:type="paragraph" w:customStyle="1" w:styleId="StyleStyle411pt">
    <w:name w:val="Style Style4 + 11 pt"/>
    <w:basedOn w:val="Normal"/>
    <w:link w:val="StyleStyle411ptChar"/>
    <w:qFormat/>
    <w:rsid w:val="0018339A"/>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8339A"/>
    <w:rPr>
      <w:rFonts w:ascii="Calibri" w:eastAsia="Times New Roman" w:hAnsi="Calibri"/>
      <w:u w:val="single"/>
    </w:rPr>
  </w:style>
  <w:style w:type="character" w:customStyle="1" w:styleId="Style11ptUnderline">
    <w:name w:val="Style 11 pt Underline"/>
    <w:rsid w:val="0018339A"/>
    <w:rPr>
      <w:sz w:val="20"/>
      <w:u w:val="single"/>
    </w:rPr>
  </w:style>
  <w:style w:type="character" w:customStyle="1" w:styleId="Style11ptBoldUnderline">
    <w:name w:val="Style 11 pt Bold Underline"/>
    <w:rsid w:val="0018339A"/>
    <w:rPr>
      <w:b/>
      <w:bCs/>
      <w:sz w:val="20"/>
      <w:u w:val="single"/>
    </w:rPr>
  </w:style>
  <w:style w:type="character" w:customStyle="1" w:styleId="Style11pt">
    <w:name w:val="Style 11 pt"/>
    <w:rsid w:val="0018339A"/>
    <w:rPr>
      <w:sz w:val="20"/>
    </w:rPr>
  </w:style>
  <w:style w:type="paragraph" w:customStyle="1" w:styleId="StyleStyle411ptBold">
    <w:name w:val="Style Style4 + 11 pt Bold"/>
    <w:basedOn w:val="Normal"/>
    <w:link w:val="StyleStyle411ptBoldChar"/>
    <w:qFormat/>
    <w:rsid w:val="0018339A"/>
    <w:rPr>
      <w:rFonts w:eastAsia="Times New Roman"/>
      <w:b/>
      <w:bCs/>
      <w:u w:val="single"/>
    </w:rPr>
  </w:style>
  <w:style w:type="character" w:customStyle="1" w:styleId="StyleStyle411ptBoldChar">
    <w:name w:val="Style Style4 + 11 pt Bold Char"/>
    <w:basedOn w:val="DefaultParagraphFont"/>
    <w:link w:val="StyleStyle411ptBold"/>
    <w:rsid w:val="0018339A"/>
    <w:rPr>
      <w:rFonts w:ascii="Calibri" w:eastAsia="Times New Roman" w:hAnsi="Calibri"/>
      <w:b/>
      <w:bCs/>
      <w:u w:val="single"/>
    </w:rPr>
  </w:style>
  <w:style w:type="paragraph" w:customStyle="1" w:styleId="BlockTitle">
    <w:name w:val="Block Title"/>
    <w:basedOn w:val="Normal"/>
    <w:next w:val="Normal"/>
    <w:qFormat/>
    <w:rsid w:val="0018339A"/>
    <w:pPr>
      <w:spacing w:after="120"/>
      <w:jc w:val="center"/>
      <w:outlineLvl w:val="0"/>
    </w:pPr>
    <w:rPr>
      <w:rFonts w:eastAsia="Times New Roman"/>
      <w:b/>
      <w:sz w:val="32"/>
      <w:szCs w:val="20"/>
      <w:u w:val="single"/>
    </w:rPr>
  </w:style>
  <w:style w:type="character" w:customStyle="1" w:styleId="Emphasis2">
    <w:name w:val="Emphasis2"/>
    <w:basedOn w:val="DefaultParagraphFont"/>
    <w:rsid w:val="0018339A"/>
    <w:rPr>
      <w:rFonts w:ascii="Franklin Gothic Heavy" w:hAnsi="Franklin Gothic Heavy"/>
      <w:iCs/>
      <w:u w:val="single"/>
    </w:rPr>
  </w:style>
  <w:style w:type="paragraph" w:customStyle="1" w:styleId="Cards">
    <w:name w:val="Cards"/>
    <w:basedOn w:val="Normal"/>
    <w:link w:val="CardsChar1"/>
    <w:qFormat/>
    <w:rsid w:val="0018339A"/>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8339A"/>
    <w:rPr>
      <w:rFonts w:ascii="Times New Roman" w:eastAsia="Times New Roman" w:hAnsi="Times New Roman" w:cs="Times New Roman"/>
      <w:sz w:val="20"/>
      <w:szCs w:val="24"/>
    </w:rPr>
  </w:style>
  <w:style w:type="character" w:customStyle="1" w:styleId="pmterms1">
    <w:name w:val="pmterms1"/>
    <w:basedOn w:val="DefaultParagraphFont"/>
    <w:rsid w:val="0018339A"/>
  </w:style>
  <w:style w:type="character" w:customStyle="1" w:styleId="hilite1">
    <w:name w:val="hilite1"/>
    <w:basedOn w:val="DefaultParagraphFont"/>
    <w:rsid w:val="0018339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8339A"/>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8339A"/>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18339A"/>
    <w:rPr>
      <w:rFonts w:eastAsia="Times New Roman"/>
      <w:b/>
      <w:szCs w:val="20"/>
    </w:rPr>
  </w:style>
  <w:style w:type="character" w:customStyle="1" w:styleId="NormaltagChar">
    <w:name w:val="Normal tag Char"/>
    <w:basedOn w:val="DefaultParagraphFont"/>
    <w:link w:val="Normaltag"/>
    <w:uiPriority w:val="99"/>
    <w:locked/>
    <w:rsid w:val="0018339A"/>
    <w:rPr>
      <w:rFonts w:ascii="Calibri" w:eastAsia="Times New Roman" w:hAnsi="Calibri"/>
      <w:b/>
      <w:szCs w:val="20"/>
    </w:rPr>
  </w:style>
  <w:style w:type="character" w:customStyle="1" w:styleId="DebateUnderline">
    <w:name w:val="Debate Underline"/>
    <w:qFormat/>
    <w:rsid w:val="0018339A"/>
    <w:rPr>
      <w:rFonts w:ascii="Times New Roman" w:hAnsi="Times New Roman"/>
      <w:sz w:val="20"/>
      <w:szCs w:val="24"/>
      <w:u w:val="thick"/>
    </w:rPr>
  </w:style>
  <w:style w:type="character" w:customStyle="1" w:styleId="blue">
    <w:name w:val="blue"/>
    <w:basedOn w:val="DefaultParagraphFont"/>
    <w:rsid w:val="0018339A"/>
    <w:rPr>
      <w:rFonts w:cs="Times New Roman"/>
    </w:rPr>
  </w:style>
  <w:style w:type="paragraph" w:customStyle="1" w:styleId="cites">
    <w:name w:val="cites"/>
    <w:link w:val="Heading1Char3"/>
    <w:autoRedefine/>
    <w:qFormat/>
    <w:rsid w:val="0018339A"/>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18339A"/>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8339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8339A"/>
    <w:rPr>
      <w:rFonts w:ascii="Times New Roman" w:eastAsia="Malgun Gothic" w:hAnsi="Times New Roman" w:cs="Times New Roman"/>
      <w:sz w:val="12"/>
      <w:szCs w:val="24"/>
    </w:rPr>
  </w:style>
  <w:style w:type="character" w:customStyle="1" w:styleId="CitesChar2">
    <w:name w:val="Cites Char2"/>
    <w:link w:val="Cites0"/>
    <w:rsid w:val="0018339A"/>
    <w:rPr>
      <w:rFonts w:eastAsia="Times New Roman" w:cs="Times New Roman"/>
      <w:b/>
      <w:bCs/>
      <w:sz w:val="20"/>
      <w:szCs w:val="20"/>
    </w:rPr>
  </w:style>
  <w:style w:type="paragraph" w:customStyle="1" w:styleId="BlockTitle2">
    <w:name w:val="Block Title2"/>
    <w:basedOn w:val="Normal"/>
    <w:next w:val="Normal"/>
    <w:qFormat/>
    <w:rsid w:val="0018339A"/>
    <w:pPr>
      <w:spacing w:after="240"/>
      <w:jc w:val="center"/>
    </w:pPr>
    <w:rPr>
      <w:rFonts w:eastAsia="Times New Roman"/>
      <w:b/>
      <w:sz w:val="32"/>
      <w:u w:val="single"/>
      <w:lang w:bidi="en-US"/>
    </w:rPr>
  </w:style>
  <w:style w:type="paragraph" w:styleId="TOC1">
    <w:name w:val="toc 1"/>
    <w:basedOn w:val="Normal"/>
    <w:next w:val="Normal"/>
    <w:autoRedefine/>
    <w:uiPriority w:val="39"/>
    <w:rsid w:val="0018339A"/>
    <w:pPr>
      <w:spacing w:before="120" w:after="120"/>
    </w:pPr>
    <w:rPr>
      <w:rFonts w:eastAsia="Times New Roman"/>
      <w:b/>
      <w:u w:val="single"/>
      <w:lang w:bidi="en-US"/>
    </w:rPr>
  </w:style>
  <w:style w:type="paragraph" w:styleId="TOC9">
    <w:name w:val="toc 9"/>
    <w:basedOn w:val="Normal"/>
    <w:next w:val="Normal"/>
    <w:autoRedefine/>
    <w:rsid w:val="0018339A"/>
    <w:pPr>
      <w:ind w:left="1600"/>
    </w:pPr>
    <w:rPr>
      <w:rFonts w:eastAsia="Times New Roman"/>
      <w:sz w:val="20"/>
      <w:lang w:bidi="en-US"/>
    </w:rPr>
  </w:style>
  <w:style w:type="paragraph" w:customStyle="1" w:styleId="TxBrp1">
    <w:name w:val="TxBr_p1"/>
    <w:basedOn w:val="Normal"/>
    <w:qFormat/>
    <w:rsid w:val="0018339A"/>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8339A"/>
    <w:pPr>
      <w:spacing w:before="100" w:beforeAutospacing="1" w:after="100" w:afterAutospacing="1"/>
    </w:pPr>
    <w:rPr>
      <w:rFonts w:eastAsia="Times New Roman"/>
      <w:lang w:bidi="en-US"/>
    </w:rPr>
  </w:style>
  <w:style w:type="paragraph" w:customStyle="1" w:styleId="fullstory">
    <w:name w:val="fullstory"/>
    <w:basedOn w:val="Normal"/>
    <w:qFormat/>
    <w:rsid w:val="0018339A"/>
    <w:pPr>
      <w:spacing w:before="100" w:beforeAutospacing="1" w:after="100" w:afterAutospacing="1"/>
    </w:pPr>
    <w:rPr>
      <w:rFonts w:eastAsia="Times New Roman"/>
      <w:lang w:bidi="en-US"/>
    </w:rPr>
  </w:style>
  <w:style w:type="character" w:customStyle="1" w:styleId="standardcontent">
    <w:name w:val="standardcontent"/>
    <w:basedOn w:val="DefaultParagraphFont"/>
    <w:rsid w:val="0018339A"/>
  </w:style>
  <w:style w:type="paragraph" w:customStyle="1" w:styleId="hat">
    <w:name w:val="hat"/>
    <w:basedOn w:val="Normal"/>
    <w:next w:val="Normal"/>
    <w:link w:val="hatChar"/>
    <w:qFormat/>
    <w:rsid w:val="0018339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8339A"/>
  </w:style>
  <w:style w:type="paragraph" w:customStyle="1" w:styleId="HotRouteChar">
    <w:name w:val="Hot Route! Char"/>
    <w:basedOn w:val="Normal"/>
    <w:qFormat/>
    <w:rsid w:val="0018339A"/>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18339A"/>
    <w:rPr>
      <w:rFonts w:cs="Times New Roman"/>
      <w:b/>
      <w:bCs/>
    </w:rPr>
  </w:style>
  <w:style w:type="paragraph" w:customStyle="1" w:styleId="Default">
    <w:name w:val="Default"/>
    <w:qFormat/>
    <w:rsid w:val="001833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8339A"/>
    <w:rPr>
      <w:rFonts w:ascii="Cambria" w:hAnsi="Cambria" w:cs="Times New Roman"/>
      <w:b/>
      <w:bCs/>
      <w:sz w:val="26"/>
      <w:szCs w:val="26"/>
    </w:rPr>
  </w:style>
  <w:style w:type="character" w:customStyle="1" w:styleId="UnderliningChar">
    <w:name w:val="Underlining Char"/>
    <w:basedOn w:val="DefaultParagraphFont"/>
    <w:link w:val="Underlining"/>
    <w:rsid w:val="0018339A"/>
    <w:rPr>
      <w:rFonts w:ascii="Arial Narrow" w:hAnsi="Arial Narrow" w:cs="Times New Roman"/>
      <w:u w:val="single"/>
    </w:rPr>
  </w:style>
  <w:style w:type="character" w:customStyle="1" w:styleId="CardCharChar1">
    <w:name w:val="Card Char Char1"/>
    <w:basedOn w:val="DefaultParagraphFont"/>
    <w:rsid w:val="0018339A"/>
    <w:rPr>
      <w:rFonts w:cs="Times New Roman"/>
      <w:b/>
      <w:bCs/>
      <w:sz w:val="28"/>
      <w:szCs w:val="28"/>
    </w:rPr>
  </w:style>
  <w:style w:type="paragraph" w:customStyle="1" w:styleId="Cites0">
    <w:name w:val="Cites"/>
    <w:basedOn w:val="Normal"/>
    <w:link w:val="CitesChar2"/>
    <w:qFormat/>
    <w:rsid w:val="0018339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8339A"/>
    <w:rPr>
      <w:rFonts w:ascii="Times New Roman" w:eastAsia="Calibri" w:hAnsi="Times New Roman" w:cs="Times New Roman"/>
      <w:sz w:val="24"/>
      <w:szCs w:val="24"/>
    </w:rPr>
  </w:style>
  <w:style w:type="character" w:customStyle="1" w:styleId="apple-converted-space">
    <w:name w:val="apple-converted-space"/>
    <w:basedOn w:val="DefaultParagraphFont"/>
    <w:rsid w:val="0018339A"/>
  </w:style>
  <w:style w:type="character" w:customStyle="1" w:styleId="hit">
    <w:name w:val="hit"/>
    <w:basedOn w:val="DefaultParagraphFont"/>
    <w:rsid w:val="0018339A"/>
    <w:rPr>
      <w:rFonts w:cs="Times New Roman"/>
    </w:rPr>
  </w:style>
  <w:style w:type="paragraph" w:customStyle="1" w:styleId="SmallFont">
    <w:name w:val="Small Font"/>
    <w:basedOn w:val="Normal"/>
    <w:link w:val="SmallFontChar"/>
    <w:qFormat/>
    <w:rsid w:val="0018339A"/>
    <w:pPr>
      <w:spacing w:after="200"/>
      <w:jc w:val="both"/>
    </w:pPr>
    <w:rPr>
      <w:rFonts w:eastAsia="Calibri"/>
      <w:szCs w:val="18"/>
    </w:rPr>
  </w:style>
  <w:style w:type="character" w:customStyle="1" w:styleId="SmallFontChar">
    <w:name w:val="Small Font Char"/>
    <w:basedOn w:val="DefaultParagraphFont"/>
    <w:link w:val="SmallFont"/>
    <w:locked/>
    <w:rsid w:val="0018339A"/>
    <w:rPr>
      <w:rFonts w:ascii="Calibri" w:eastAsia="Calibri" w:hAnsi="Calibri"/>
      <w:szCs w:val="18"/>
    </w:rPr>
  </w:style>
  <w:style w:type="character" w:customStyle="1" w:styleId="CircleChar1">
    <w:name w:val="Circle Char1"/>
    <w:basedOn w:val="DefaultParagraphFont"/>
    <w:rsid w:val="0018339A"/>
    <w:rPr>
      <w:rFonts w:cs="Times New Roman"/>
      <w:b/>
      <w:i/>
      <w:sz w:val="18"/>
      <w:szCs w:val="18"/>
      <w:u w:val="single"/>
      <w:lang w:val="en-US" w:eastAsia="en-US" w:bidi="ar-SA"/>
    </w:rPr>
  </w:style>
  <w:style w:type="paragraph" w:styleId="BodyText">
    <w:name w:val="Body Text"/>
    <w:basedOn w:val="Normal"/>
    <w:link w:val="BodyTextChar"/>
    <w:uiPriority w:val="99"/>
    <w:unhideWhenUsed/>
    <w:rsid w:val="0018339A"/>
    <w:pPr>
      <w:spacing w:after="120"/>
    </w:pPr>
  </w:style>
  <w:style w:type="character" w:customStyle="1" w:styleId="BodyTextChar">
    <w:name w:val="Body Text Char"/>
    <w:basedOn w:val="DefaultParagraphFont"/>
    <w:link w:val="BodyText"/>
    <w:uiPriority w:val="99"/>
    <w:rsid w:val="0018339A"/>
    <w:rPr>
      <w:rFonts w:ascii="Calibri" w:hAnsi="Calibri"/>
    </w:rPr>
  </w:style>
  <w:style w:type="character" w:customStyle="1" w:styleId="verdana">
    <w:name w:val="verdana"/>
    <w:basedOn w:val="DefaultParagraphFont"/>
    <w:rsid w:val="0018339A"/>
  </w:style>
  <w:style w:type="character" w:customStyle="1" w:styleId="CardsChar1">
    <w:name w:val="Cards Char1"/>
    <w:link w:val="Cards"/>
    <w:rsid w:val="0018339A"/>
    <w:rPr>
      <w:rFonts w:ascii="Calibri" w:eastAsia="Times New Roman" w:hAnsi="Calibri" w:cs="Times New Roman"/>
      <w:sz w:val="20"/>
      <w:szCs w:val="20"/>
    </w:rPr>
  </w:style>
  <w:style w:type="paragraph" w:customStyle="1" w:styleId="BlockHeadings">
    <w:name w:val="Block Headings"/>
    <w:basedOn w:val="Normal"/>
    <w:link w:val="BlockHeadingsChar"/>
    <w:qFormat/>
    <w:rsid w:val="0018339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8339A"/>
    <w:rPr>
      <w:rFonts w:ascii="Calibri" w:eastAsia="Times New Roman" w:hAnsi="Calibri" w:cs="Times New Roman"/>
      <w:b/>
      <w:sz w:val="20"/>
      <w:szCs w:val="20"/>
    </w:rPr>
  </w:style>
  <w:style w:type="paragraph" w:customStyle="1" w:styleId="loose">
    <w:name w:val="loose"/>
    <w:basedOn w:val="Normal"/>
    <w:qFormat/>
    <w:rsid w:val="0018339A"/>
    <w:pPr>
      <w:spacing w:before="210"/>
    </w:pPr>
    <w:rPr>
      <w:rFonts w:eastAsia="Times New Roman"/>
      <w:lang w:eastAsia="zh-CN" w:bidi="he-IL"/>
    </w:rPr>
  </w:style>
  <w:style w:type="character" w:customStyle="1" w:styleId="hit1">
    <w:name w:val="hit1"/>
    <w:basedOn w:val="DefaultParagraphFont"/>
    <w:rsid w:val="0018339A"/>
    <w:rPr>
      <w:b/>
      <w:bCs/>
      <w:color w:val="CC0033"/>
    </w:rPr>
  </w:style>
  <w:style w:type="character" w:customStyle="1" w:styleId="upper">
    <w:name w:val="upper"/>
    <w:basedOn w:val="DefaultParagraphFont"/>
    <w:rsid w:val="0018339A"/>
  </w:style>
  <w:style w:type="character" w:customStyle="1" w:styleId="Author">
    <w:name w:val="Author"/>
    <w:aliases w:val="Style Date"/>
    <w:basedOn w:val="DefaultParagraphFont"/>
    <w:qFormat/>
    <w:rsid w:val="0018339A"/>
    <w:rPr>
      <w:b/>
      <w:sz w:val="24"/>
    </w:rPr>
  </w:style>
  <w:style w:type="character" w:customStyle="1" w:styleId="SmallFont7pt">
    <w:name w:val="Small Font (7 pt)"/>
    <w:basedOn w:val="DefaultParagraphFont"/>
    <w:rsid w:val="0018339A"/>
    <w:rPr>
      <w:sz w:val="14"/>
    </w:rPr>
  </w:style>
  <w:style w:type="paragraph" w:customStyle="1" w:styleId="UnderlinedText">
    <w:name w:val="Underlined Text"/>
    <w:basedOn w:val="Normal"/>
    <w:qFormat/>
    <w:rsid w:val="0018339A"/>
    <w:rPr>
      <w:rFonts w:eastAsia="Times New Roman"/>
      <w:b/>
      <w:szCs w:val="20"/>
    </w:rPr>
  </w:style>
  <w:style w:type="character" w:customStyle="1" w:styleId="SmallText-New">
    <w:name w:val="Small Text - New"/>
    <w:basedOn w:val="DefaultParagraphFont"/>
    <w:rsid w:val="0018339A"/>
    <w:rPr>
      <w:rFonts w:ascii="Arial Narrow" w:hAnsi="Arial Narrow"/>
      <w:sz w:val="14"/>
    </w:rPr>
  </w:style>
  <w:style w:type="paragraph" w:customStyle="1" w:styleId="Smalltext">
    <w:name w:val="Small text"/>
    <w:aliases w:val="Quote1,Quote11"/>
    <w:basedOn w:val="Normal"/>
    <w:link w:val="SmalltextChar"/>
    <w:qFormat/>
    <w:rsid w:val="0018339A"/>
    <w:rPr>
      <w:rFonts w:ascii="Arial Narrow" w:eastAsia="Times New Roman" w:hAnsi="Arial Narrow"/>
    </w:rPr>
  </w:style>
  <w:style w:type="character" w:customStyle="1" w:styleId="Underlined-New">
    <w:name w:val="Underlined - New"/>
    <w:basedOn w:val="DefaultParagraphFont"/>
    <w:rsid w:val="0018339A"/>
    <w:rPr>
      <w:rFonts w:ascii="Arial Narrow" w:hAnsi="Arial Narrow"/>
      <w:sz w:val="16"/>
      <w:u w:val="single"/>
    </w:rPr>
  </w:style>
  <w:style w:type="paragraph" w:styleId="TOC2">
    <w:name w:val="toc 2"/>
    <w:basedOn w:val="Normal"/>
    <w:next w:val="Normal"/>
    <w:autoRedefine/>
    <w:uiPriority w:val="39"/>
    <w:rsid w:val="0018339A"/>
    <w:pPr>
      <w:ind w:left="200"/>
    </w:pPr>
    <w:rPr>
      <w:rFonts w:eastAsia="Times New Roman"/>
      <w:sz w:val="20"/>
      <w:lang w:bidi="en-US"/>
    </w:rPr>
  </w:style>
  <w:style w:type="paragraph" w:styleId="Caption">
    <w:name w:val="caption"/>
    <w:basedOn w:val="Normal"/>
    <w:next w:val="Normal"/>
    <w:qFormat/>
    <w:rsid w:val="0018339A"/>
    <w:rPr>
      <w:rFonts w:eastAsia="Times New Roman"/>
      <w:b/>
      <w:bCs/>
      <w:sz w:val="18"/>
      <w:szCs w:val="18"/>
      <w:lang w:bidi="en-US"/>
    </w:rPr>
  </w:style>
  <w:style w:type="paragraph" w:styleId="TOCHeading">
    <w:name w:val="TOC Heading"/>
    <w:basedOn w:val="Heading1"/>
    <w:next w:val="Normal"/>
    <w:uiPriority w:val="39"/>
    <w:qFormat/>
    <w:rsid w:val="0018339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8339A"/>
    <w:rPr>
      <w:rFonts w:ascii="Arial Narrow" w:hAnsi="Arial Narrow"/>
      <w:dstrike w:val="0"/>
      <w:sz w:val="20"/>
      <w:bdr w:val="single" w:sz="2" w:space="0" w:color="auto"/>
      <w:vertAlign w:val="baseline"/>
    </w:rPr>
  </w:style>
  <w:style w:type="character" w:customStyle="1" w:styleId="style65">
    <w:name w:val="style65"/>
    <w:basedOn w:val="DefaultParagraphFont"/>
    <w:rsid w:val="0018339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8339A"/>
    <w:rPr>
      <w:rFonts w:cs="Arial"/>
      <w:bCs/>
      <w:szCs w:val="26"/>
      <w:u w:val="single"/>
      <w:lang w:val="en-US" w:eastAsia="en-US" w:bidi="ar-SA"/>
    </w:rPr>
  </w:style>
  <w:style w:type="character" w:customStyle="1" w:styleId="qlabel">
    <w:name w:val="q_label"/>
    <w:basedOn w:val="DefaultParagraphFont"/>
    <w:rsid w:val="0018339A"/>
  </w:style>
  <w:style w:type="character" w:customStyle="1" w:styleId="alabel">
    <w:name w:val="a_label"/>
    <w:basedOn w:val="DefaultParagraphFont"/>
    <w:rsid w:val="0018339A"/>
  </w:style>
  <w:style w:type="character" w:customStyle="1" w:styleId="Style1Char1">
    <w:name w:val="Style1 Char1"/>
    <w:basedOn w:val="DefaultParagraphFont"/>
    <w:rsid w:val="0018339A"/>
    <w:rPr>
      <w:rFonts w:eastAsia="SimSun"/>
      <w:sz w:val="20"/>
      <w:szCs w:val="24"/>
      <w:u w:val="single"/>
      <w:lang w:val="en-US" w:eastAsia="zh-CN" w:bidi="ar-SA"/>
    </w:rPr>
  </w:style>
  <w:style w:type="character" w:customStyle="1" w:styleId="UnderlineCharChar">
    <w:name w:val="Underline Char Char"/>
    <w:basedOn w:val="DefaultParagraphFont"/>
    <w:rsid w:val="0018339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8339A"/>
    <w:rPr>
      <w:rFonts w:eastAsia="MS Mincho"/>
      <w:b/>
      <w:u w:val="single"/>
      <w:lang w:val="en-US" w:eastAsia="en-US" w:bidi="ar-SA"/>
    </w:rPr>
  </w:style>
  <w:style w:type="character" w:customStyle="1" w:styleId="CardTextChar0">
    <w:name w:val="Card Text Char"/>
    <w:basedOn w:val="DefaultParagraphFont"/>
    <w:rsid w:val="0018339A"/>
    <w:rPr>
      <w:rFonts w:ascii="Times New Roman" w:eastAsia="Times New Roman" w:hAnsi="Times New Roman" w:cs="Times New Roman"/>
      <w:szCs w:val="24"/>
    </w:rPr>
  </w:style>
  <w:style w:type="character" w:customStyle="1" w:styleId="reduce2">
    <w:name w:val="reduce2"/>
    <w:basedOn w:val="DefaultParagraphFont"/>
    <w:rsid w:val="0018339A"/>
    <w:rPr>
      <w:rFonts w:ascii="Arial" w:hAnsi="Arial" w:cs="Arial"/>
      <w:color w:val="000000"/>
      <w:sz w:val="10"/>
      <w:szCs w:val="22"/>
    </w:rPr>
  </w:style>
  <w:style w:type="paragraph" w:customStyle="1" w:styleId="BoldUnderline">
    <w:name w:val="BoldUnderline"/>
    <w:link w:val="BoldUnderlineChar"/>
    <w:uiPriority w:val="99"/>
    <w:qFormat/>
    <w:rsid w:val="0018339A"/>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18339A"/>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8339A"/>
    <w:rPr>
      <w:rFonts w:cs="Arial"/>
      <w:bCs/>
      <w:szCs w:val="26"/>
      <w:u w:val="single"/>
      <w:lang w:val="en-US" w:eastAsia="en-US" w:bidi="ar-SA"/>
    </w:rPr>
  </w:style>
  <w:style w:type="paragraph" w:customStyle="1" w:styleId="evidencetextChar">
    <w:name w:val="evidence text Char"/>
    <w:basedOn w:val="Normal"/>
    <w:qFormat/>
    <w:rsid w:val="0018339A"/>
    <w:pPr>
      <w:ind w:left="1728" w:right="1008"/>
    </w:pPr>
    <w:rPr>
      <w:rFonts w:eastAsia="Times New Roman"/>
      <w:color w:val="000000"/>
      <w:sz w:val="18"/>
    </w:rPr>
  </w:style>
  <w:style w:type="character" w:customStyle="1" w:styleId="underline2">
    <w:name w:val="underline2"/>
    <w:basedOn w:val="DefaultParagraphFont"/>
    <w:rsid w:val="0018339A"/>
    <w:rPr>
      <w:u w:val="single"/>
    </w:rPr>
  </w:style>
  <w:style w:type="character" w:customStyle="1" w:styleId="Style11ptUnderlineBorderSinglesolidlineAuto05pt">
    <w:name w:val="Style 11 pt Underline Border: : (Single solid line Auto  0.5 pt..."/>
    <w:rsid w:val="0018339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8339A"/>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8339A"/>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18339A"/>
    <w:rPr>
      <w:u w:val="single"/>
    </w:rPr>
  </w:style>
  <w:style w:type="paragraph" w:customStyle="1" w:styleId="UnderlineChar4">
    <w:name w:val="Underline Char4"/>
    <w:basedOn w:val="Normal"/>
    <w:link w:val="UnderlineChar4Char"/>
    <w:qFormat/>
    <w:rsid w:val="0018339A"/>
    <w:rPr>
      <w:rFonts w:asciiTheme="minorHAnsi" w:hAnsiTheme="minorHAnsi"/>
      <w:u w:val="single"/>
    </w:rPr>
  </w:style>
  <w:style w:type="character" w:customStyle="1" w:styleId="BoldandUnderlineChar3Char2">
    <w:name w:val="Bold and Underline Char3 Char2"/>
    <w:basedOn w:val="DefaultParagraphFont"/>
    <w:link w:val="BoldandUnderlineChar3"/>
    <w:rsid w:val="0018339A"/>
    <w:rPr>
      <w:b/>
      <w:u w:val="single"/>
    </w:rPr>
  </w:style>
  <w:style w:type="paragraph" w:customStyle="1" w:styleId="BoldandUnderlineChar3">
    <w:name w:val="Bold and Underline Char3"/>
    <w:basedOn w:val="Normal"/>
    <w:link w:val="BoldandUnderlineChar3Char2"/>
    <w:qFormat/>
    <w:rsid w:val="0018339A"/>
    <w:rPr>
      <w:rFonts w:asciiTheme="minorHAnsi" w:hAnsiTheme="minorHAnsi"/>
      <w:b/>
      <w:u w:val="single"/>
    </w:rPr>
  </w:style>
  <w:style w:type="paragraph" w:customStyle="1" w:styleId="StyleUnderlineChar11pt">
    <w:name w:val="Style Underline Char + 11 pt"/>
    <w:basedOn w:val="Normal"/>
    <w:link w:val="StyleUnderlineChar11ptChar"/>
    <w:qFormat/>
    <w:rsid w:val="0018339A"/>
    <w:rPr>
      <w:rFonts w:eastAsia="Times New Roman"/>
      <w:u w:val="single"/>
    </w:rPr>
  </w:style>
  <w:style w:type="character" w:customStyle="1" w:styleId="StyleUnderlineChar11ptChar">
    <w:name w:val="Style Underline Char + 11 pt Char"/>
    <w:basedOn w:val="DefaultParagraphFont"/>
    <w:link w:val="StyleUnderlineChar11pt"/>
    <w:rsid w:val="0018339A"/>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18339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8339A"/>
    <w:rPr>
      <w:rFonts w:ascii="Calibri" w:eastAsia="Times New Roman" w:hAnsi="Calibri"/>
      <w:b/>
      <w:bCs/>
      <w:u w:val="single"/>
    </w:rPr>
  </w:style>
  <w:style w:type="character" w:customStyle="1" w:styleId="inside-head">
    <w:name w:val="inside-head"/>
    <w:basedOn w:val="DefaultParagraphFont"/>
    <w:rsid w:val="0018339A"/>
  </w:style>
  <w:style w:type="paragraph" w:customStyle="1" w:styleId="Style3">
    <w:name w:val="Style3"/>
    <w:basedOn w:val="Normal"/>
    <w:link w:val="Style3Char"/>
    <w:qFormat/>
    <w:rsid w:val="0018339A"/>
    <w:rPr>
      <w:rFonts w:ascii="Arial Narrow" w:eastAsia="Times New Roman" w:hAnsi="Arial Narrow"/>
      <w:b/>
    </w:rPr>
  </w:style>
  <w:style w:type="character" w:customStyle="1" w:styleId="Style3Char">
    <w:name w:val="Style3 Char"/>
    <w:basedOn w:val="DefaultParagraphFont"/>
    <w:link w:val="Style3"/>
    <w:rsid w:val="0018339A"/>
    <w:rPr>
      <w:rFonts w:ascii="Arial Narrow" w:eastAsia="Times New Roman" w:hAnsi="Arial Narrow"/>
      <w:b/>
    </w:rPr>
  </w:style>
  <w:style w:type="character" w:customStyle="1" w:styleId="7TimesNewRoman">
    <w:name w:val="7 Times New Roman"/>
    <w:rsid w:val="0018339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8339A"/>
  </w:style>
  <w:style w:type="character" w:customStyle="1" w:styleId="officialsbureau">
    <w:name w:val="official_s_bureau"/>
    <w:basedOn w:val="DefaultParagraphFont"/>
    <w:rsid w:val="0018339A"/>
  </w:style>
  <w:style w:type="paragraph" w:customStyle="1" w:styleId="Stylecard11ptUnderline">
    <w:name w:val="Style card + 11 pt Underline"/>
    <w:basedOn w:val="Normal"/>
    <w:link w:val="Stylecard11ptUnderlineChar"/>
    <w:qFormat/>
    <w:rsid w:val="0018339A"/>
    <w:pPr>
      <w:ind w:left="288" w:right="288"/>
    </w:pPr>
    <w:rPr>
      <w:rFonts w:eastAsia="SimSun"/>
      <w:u w:val="single"/>
      <w:lang w:eastAsia="zh-CN"/>
    </w:rPr>
  </w:style>
  <w:style w:type="character" w:customStyle="1" w:styleId="Stylecard11ptUnderlineChar">
    <w:name w:val="Style card + 11 pt Underline Char"/>
    <w:link w:val="Stylecard11ptUnderline"/>
    <w:rsid w:val="0018339A"/>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18339A"/>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18339A"/>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8339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8339A"/>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18339A"/>
    <w:rPr>
      <w:rFonts w:ascii="Calibri" w:eastAsia="SimSun" w:hAnsi="Calibri" w:cs="Calibri"/>
      <w:u w:val="single"/>
      <w:lang w:eastAsia="zh-CN"/>
    </w:rPr>
  </w:style>
  <w:style w:type="paragraph" w:styleId="HTMLPreformatted">
    <w:name w:val="HTML Preformatted"/>
    <w:basedOn w:val="Normal"/>
    <w:link w:val="HTMLPreformattedChar"/>
    <w:rsid w:val="0018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8339A"/>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8339A"/>
    <w:rPr>
      <w:u w:val="single"/>
    </w:rPr>
  </w:style>
  <w:style w:type="character" w:customStyle="1" w:styleId="StyleUnderlining11ptChar">
    <w:name w:val="Style Underlining + 11 pt Char"/>
    <w:basedOn w:val="DefaultParagraphFont"/>
    <w:link w:val="StyleUnderlining11pt"/>
    <w:rsid w:val="0018339A"/>
    <w:rPr>
      <w:rFonts w:ascii="Calibri" w:hAnsi="Calibri"/>
      <w:u w:val="single"/>
    </w:rPr>
  </w:style>
  <w:style w:type="paragraph" w:customStyle="1" w:styleId="StyleCardText9pt">
    <w:name w:val="Style Card Text + 9 pt"/>
    <w:basedOn w:val="Normal"/>
    <w:link w:val="StyleCardText9ptChar"/>
    <w:qFormat/>
    <w:rsid w:val="0018339A"/>
    <w:pPr>
      <w:spacing w:after="200"/>
      <w:contextualSpacing/>
    </w:pPr>
    <w:rPr>
      <w:rFonts w:eastAsia="Calibri"/>
    </w:rPr>
  </w:style>
  <w:style w:type="character" w:customStyle="1" w:styleId="StyleCardText9ptChar">
    <w:name w:val="Style Card Text + 9 pt Char"/>
    <w:basedOn w:val="DefaultParagraphFont"/>
    <w:link w:val="StyleCardText9pt"/>
    <w:rsid w:val="0018339A"/>
    <w:rPr>
      <w:rFonts w:ascii="Calibri" w:eastAsia="Calibri" w:hAnsi="Calibri"/>
    </w:rPr>
  </w:style>
  <w:style w:type="paragraph" w:styleId="Quote">
    <w:name w:val="Quote"/>
    <w:basedOn w:val="Normal"/>
    <w:next w:val="Normal"/>
    <w:link w:val="QuoteChar"/>
    <w:uiPriority w:val="29"/>
    <w:qFormat/>
    <w:rsid w:val="0018339A"/>
    <w:pPr>
      <w:widowControl w:val="0"/>
    </w:pPr>
    <w:rPr>
      <w:rFonts w:eastAsia="Times New Roman"/>
      <w:iCs/>
      <w:color w:val="000000"/>
      <w:lang w:bidi="en-US"/>
    </w:rPr>
  </w:style>
  <w:style w:type="character" w:customStyle="1" w:styleId="QuoteChar">
    <w:name w:val="Quote Char"/>
    <w:basedOn w:val="DefaultParagraphFont"/>
    <w:link w:val="Quote"/>
    <w:uiPriority w:val="29"/>
    <w:rsid w:val="0018339A"/>
    <w:rPr>
      <w:rFonts w:ascii="Calibri" w:eastAsia="Times New Roman" w:hAnsi="Calibri"/>
      <w:iCs/>
      <w:color w:val="000000"/>
      <w:lang w:bidi="en-US"/>
    </w:rPr>
  </w:style>
  <w:style w:type="paragraph" w:customStyle="1" w:styleId="Underlining">
    <w:name w:val="Underlining"/>
    <w:basedOn w:val="Normal"/>
    <w:link w:val="UnderliningChar"/>
    <w:qFormat/>
    <w:rsid w:val="0018339A"/>
    <w:rPr>
      <w:rFonts w:ascii="Arial Narrow" w:hAnsi="Arial Narrow" w:cs="Times New Roman"/>
      <w:u w:val="single"/>
    </w:rPr>
  </w:style>
  <w:style w:type="character" w:customStyle="1" w:styleId="ital-inline">
    <w:name w:val="ital-inline"/>
    <w:basedOn w:val="DefaultParagraphFont"/>
    <w:rsid w:val="0018339A"/>
  </w:style>
  <w:style w:type="character" w:customStyle="1" w:styleId="underlineChar">
    <w:name w:val="underline Char"/>
    <w:basedOn w:val="DefaultParagraphFont"/>
    <w:rsid w:val="0018339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8339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8339A"/>
    <w:rPr>
      <w:sz w:val="20"/>
      <w:u w:val="single"/>
    </w:rPr>
  </w:style>
  <w:style w:type="paragraph" w:styleId="BodyTextIndent2">
    <w:name w:val="Body Text Indent 2"/>
    <w:basedOn w:val="Normal"/>
    <w:link w:val="BodyTextIndent2Char"/>
    <w:unhideWhenUsed/>
    <w:rsid w:val="0018339A"/>
    <w:pPr>
      <w:spacing w:after="120" w:line="480" w:lineRule="auto"/>
      <w:ind w:left="360"/>
    </w:pPr>
  </w:style>
  <w:style w:type="character" w:customStyle="1" w:styleId="BodyTextIndent2Char">
    <w:name w:val="Body Text Indent 2 Char"/>
    <w:basedOn w:val="DefaultParagraphFont"/>
    <w:link w:val="BodyTextIndent2"/>
    <w:rsid w:val="0018339A"/>
    <w:rPr>
      <w:rFonts w:ascii="Calibri" w:hAnsi="Calibri"/>
    </w:rPr>
  </w:style>
  <w:style w:type="paragraph" w:styleId="BodyTextIndent3">
    <w:name w:val="Body Text Indent 3"/>
    <w:basedOn w:val="Normal"/>
    <w:link w:val="BodyTextIndent3Char"/>
    <w:uiPriority w:val="99"/>
    <w:semiHidden/>
    <w:unhideWhenUsed/>
    <w:rsid w:val="0018339A"/>
    <w:pPr>
      <w:spacing w:after="120"/>
      <w:ind w:left="360"/>
    </w:pPr>
    <w:rPr>
      <w:szCs w:val="16"/>
    </w:rPr>
  </w:style>
  <w:style w:type="character" w:customStyle="1" w:styleId="BodyTextIndent3Char">
    <w:name w:val="Body Text Indent 3 Char"/>
    <w:basedOn w:val="DefaultParagraphFont"/>
    <w:link w:val="BodyTextIndent3"/>
    <w:uiPriority w:val="99"/>
    <w:semiHidden/>
    <w:rsid w:val="0018339A"/>
    <w:rPr>
      <w:rFonts w:ascii="Calibri" w:hAnsi="Calibri"/>
      <w:szCs w:val="16"/>
    </w:rPr>
  </w:style>
  <w:style w:type="paragraph" w:styleId="BodyText2">
    <w:name w:val="Body Text 2"/>
    <w:basedOn w:val="Normal"/>
    <w:link w:val="BodyText2Char"/>
    <w:unhideWhenUsed/>
    <w:rsid w:val="0018339A"/>
    <w:pPr>
      <w:spacing w:after="120" w:line="480" w:lineRule="auto"/>
    </w:pPr>
  </w:style>
  <w:style w:type="character" w:customStyle="1" w:styleId="BodyText2Char">
    <w:name w:val="Body Text 2 Char"/>
    <w:basedOn w:val="DefaultParagraphFont"/>
    <w:link w:val="BodyText2"/>
    <w:rsid w:val="0018339A"/>
    <w:rPr>
      <w:rFonts w:ascii="Calibri" w:hAnsi="Calibri"/>
    </w:rPr>
  </w:style>
  <w:style w:type="paragraph" w:styleId="BodyTextIndent">
    <w:name w:val="Body Text Indent"/>
    <w:basedOn w:val="Normal"/>
    <w:link w:val="BodyTextIndentChar"/>
    <w:uiPriority w:val="99"/>
    <w:unhideWhenUsed/>
    <w:rsid w:val="0018339A"/>
    <w:pPr>
      <w:spacing w:after="120"/>
      <w:ind w:left="360"/>
    </w:pPr>
  </w:style>
  <w:style w:type="character" w:customStyle="1" w:styleId="BodyTextIndentChar">
    <w:name w:val="Body Text Indent Char"/>
    <w:basedOn w:val="DefaultParagraphFont"/>
    <w:link w:val="BodyTextIndent"/>
    <w:uiPriority w:val="99"/>
    <w:rsid w:val="0018339A"/>
    <w:rPr>
      <w:rFonts w:ascii="Calibri" w:hAnsi="Calibri"/>
    </w:rPr>
  </w:style>
  <w:style w:type="paragraph" w:styleId="BodyText3">
    <w:name w:val="Body Text 3"/>
    <w:basedOn w:val="Normal"/>
    <w:link w:val="BodyText3Char"/>
    <w:unhideWhenUsed/>
    <w:rsid w:val="0018339A"/>
    <w:pPr>
      <w:spacing w:after="120"/>
    </w:pPr>
    <w:rPr>
      <w:szCs w:val="16"/>
    </w:rPr>
  </w:style>
  <w:style w:type="character" w:customStyle="1" w:styleId="BodyText3Char">
    <w:name w:val="Body Text 3 Char"/>
    <w:basedOn w:val="DefaultParagraphFont"/>
    <w:link w:val="BodyText3"/>
    <w:rsid w:val="0018339A"/>
    <w:rPr>
      <w:rFonts w:ascii="Calibri" w:hAnsi="Calibri"/>
      <w:szCs w:val="16"/>
    </w:rPr>
  </w:style>
  <w:style w:type="character" w:customStyle="1" w:styleId="StyleBold">
    <w:name w:val="Style Bold"/>
    <w:basedOn w:val="DefaultParagraphFont"/>
    <w:uiPriority w:val="9"/>
    <w:semiHidden/>
    <w:rsid w:val="0018339A"/>
    <w:rPr>
      <w:b/>
      <w:bCs/>
    </w:rPr>
  </w:style>
  <w:style w:type="character" w:customStyle="1" w:styleId="body-text">
    <w:name w:val="body-text"/>
    <w:basedOn w:val="DefaultParagraphFont"/>
    <w:rsid w:val="0018339A"/>
  </w:style>
  <w:style w:type="paragraph" w:customStyle="1" w:styleId="StyleStyle411ptBoldBorderSinglesolidlineAuto0">
    <w:name w:val="Style Style4 + 11 pt Bold Border: : (Single solid line Auto  0...."/>
    <w:basedOn w:val="Normal"/>
    <w:link w:val="StyleStyle411ptBoldBorderSinglesolidlineAuto0Char"/>
    <w:qFormat/>
    <w:rsid w:val="0018339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8339A"/>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18339A"/>
    <w:rPr>
      <w:rFonts w:ascii="Tahoma" w:hAnsi="Tahoma" w:cs="Tahoma"/>
      <w:sz w:val="16"/>
      <w:szCs w:val="16"/>
    </w:rPr>
  </w:style>
  <w:style w:type="character" w:customStyle="1" w:styleId="globalcontentbody">
    <w:name w:val="globalcontentbody"/>
    <w:basedOn w:val="DefaultParagraphFont"/>
    <w:rsid w:val="0018339A"/>
  </w:style>
  <w:style w:type="paragraph" w:customStyle="1" w:styleId="StyleStyle112pt">
    <w:name w:val="Style Style1 + 12 pt"/>
    <w:basedOn w:val="Normal"/>
    <w:link w:val="StyleStyle112ptChar"/>
    <w:qFormat/>
    <w:rsid w:val="0018339A"/>
    <w:rPr>
      <w:rFonts w:eastAsia="SimSun"/>
      <w:u w:val="single"/>
      <w:lang w:eastAsia="zh-CN"/>
    </w:rPr>
  </w:style>
  <w:style w:type="character" w:customStyle="1" w:styleId="StyleStyle112ptChar">
    <w:name w:val="Style Style1 + 12 pt Char"/>
    <w:basedOn w:val="DefaultParagraphFont"/>
    <w:link w:val="StyleStyle112pt"/>
    <w:rsid w:val="0018339A"/>
    <w:rPr>
      <w:rFonts w:ascii="Calibri" w:eastAsia="SimSun" w:hAnsi="Calibri"/>
      <w:u w:val="single"/>
      <w:lang w:eastAsia="zh-CN"/>
    </w:rPr>
  </w:style>
  <w:style w:type="paragraph" w:customStyle="1" w:styleId="MinimizedText">
    <w:name w:val="Minimized Text"/>
    <w:basedOn w:val="Normal"/>
    <w:link w:val="MinimizedTextChar"/>
    <w:qFormat/>
    <w:rsid w:val="0018339A"/>
    <w:rPr>
      <w:rFonts w:eastAsia="Times New Roman"/>
    </w:rPr>
  </w:style>
  <w:style w:type="character" w:customStyle="1" w:styleId="MinimizedTextChar">
    <w:name w:val="Minimized Text Char"/>
    <w:basedOn w:val="DefaultParagraphFont"/>
    <w:link w:val="MinimizedText"/>
    <w:rsid w:val="0018339A"/>
    <w:rPr>
      <w:rFonts w:ascii="Calibri" w:eastAsia="Times New Roman" w:hAnsi="Calibri"/>
    </w:rPr>
  </w:style>
  <w:style w:type="character" w:customStyle="1" w:styleId="term1">
    <w:name w:val="term1"/>
    <w:basedOn w:val="DefaultParagraphFont"/>
    <w:rsid w:val="0018339A"/>
    <w:rPr>
      <w:b/>
      <w:bCs/>
    </w:rPr>
  </w:style>
  <w:style w:type="character" w:customStyle="1" w:styleId="Styleterm111ptUnderline">
    <w:name w:val="Style term1 + 11 pt Underline"/>
    <w:basedOn w:val="term1"/>
    <w:rsid w:val="0018339A"/>
    <w:rPr>
      <w:b/>
      <w:bCs/>
      <w:sz w:val="20"/>
      <w:u w:val="single"/>
    </w:rPr>
  </w:style>
  <w:style w:type="paragraph" w:customStyle="1" w:styleId="StyleMinimizedTextArialNarrow10pt">
    <w:name w:val="Style Minimized Text + Arial Narrow 10 pt"/>
    <w:basedOn w:val="MinimizedText"/>
    <w:link w:val="StyleMinimizedTextArialNarrow10ptChar"/>
    <w:qFormat/>
    <w:rsid w:val="0018339A"/>
    <w:rPr>
      <w:sz w:val="20"/>
    </w:rPr>
  </w:style>
  <w:style w:type="character" w:customStyle="1" w:styleId="StyleMinimizedTextArialNarrow10ptChar">
    <w:name w:val="Style Minimized Text + Arial Narrow 10 pt Char"/>
    <w:basedOn w:val="MinimizedTextChar"/>
    <w:link w:val="StyleMinimizedTextArialNarrow10pt"/>
    <w:rsid w:val="0018339A"/>
    <w:rPr>
      <w:rFonts w:ascii="Calibri" w:eastAsia="Times New Roman" w:hAnsi="Calibri"/>
      <w:sz w:val="20"/>
    </w:rPr>
  </w:style>
  <w:style w:type="character" w:customStyle="1" w:styleId="Styleunderline11ptBold">
    <w:name w:val="Style underline + 11 pt Bold"/>
    <w:basedOn w:val="underline"/>
    <w:rsid w:val="0018339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8339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8339A"/>
    <w:rPr>
      <w:rFonts w:ascii="Calibri" w:eastAsia="Times New Roman" w:hAnsi="Calibri"/>
      <w:u w:val="single"/>
      <w:bdr w:val="single" w:sz="4" w:space="0" w:color="auto"/>
    </w:rPr>
  </w:style>
  <w:style w:type="character" w:customStyle="1" w:styleId="Style9pt">
    <w:name w:val="Style 9 pt"/>
    <w:basedOn w:val="DefaultParagraphFont"/>
    <w:rsid w:val="0018339A"/>
    <w:rPr>
      <w:rFonts w:ascii="Times New Roman" w:hAnsi="Times New Roman"/>
      <w:sz w:val="20"/>
    </w:rPr>
  </w:style>
  <w:style w:type="paragraph" w:customStyle="1" w:styleId="StyleStyle49pt3">
    <w:name w:val="Style Style4 + 9 pt3"/>
    <w:basedOn w:val="Style4"/>
    <w:link w:val="StyleStyle49pt3Char"/>
    <w:qFormat/>
    <w:rsid w:val="0018339A"/>
    <w:rPr>
      <w:rFonts w:cs="Times New Roman"/>
    </w:rPr>
  </w:style>
  <w:style w:type="character" w:customStyle="1" w:styleId="StyleStyle49pt3Char">
    <w:name w:val="Style Style4 + 9 pt3 Char"/>
    <w:basedOn w:val="Style4Char"/>
    <w:link w:val="StyleStyle49pt3"/>
    <w:rsid w:val="0018339A"/>
    <w:rPr>
      <w:rFonts w:ascii="Calibri" w:eastAsia="Times New Roman" w:hAnsi="Calibri" w:cs="Times New Roman"/>
      <w:u w:val="single"/>
    </w:rPr>
  </w:style>
  <w:style w:type="paragraph" w:customStyle="1" w:styleId="StyleStyle4Bold">
    <w:name w:val="Style Style4 + Bold"/>
    <w:basedOn w:val="Style4"/>
    <w:link w:val="StyleStyle4BoldChar"/>
    <w:qFormat/>
    <w:rsid w:val="0018339A"/>
    <w:rPr>
      <w:rFonts w:cs="Times New Roman"/>
      <w:b/>
      <w:bCs/>
    </w:rPr>
  </w:style>
  <w:style w:type="character" w:customStyle="1" w:styleId="StyleStyle4BoldChar">
    <w:name w:val="Style Style4 + Bold Char"/>
    <w:basedOn w:val="Style4Char"/>
    <w:link w:val="StyleStyle4Bold"/>
    <w:rsid w:val="0018339A"/>
    <w:rPr>
      <w:rFonts w:ascii="Calibri" w:eastAsia="Times New Roman" w:hAnsi="Calibri" w:cs="Times New Roman"/>
      <w:b/>
      <w:bCs/>
      <w:u w:val="single"/>
    </w:rPr>
  </w:style>
  <w:style w:type="character" w:customStyle="1" w:styleId="CharChar11">
    <w:name w:val="Char Char11"/>
    <w:basedOn w:val="DefaultParagraphFont"/>
    <w:rsid w:val="0018339A"/>
    <w:rPr>
      <w:rFonts w:cs="Arial"/>
      <w:bCs/>
      <w:szCs w:val="26"/>
      <w:u w:val="single"/>
      <w:lang w:val="en-US" w:eastAsia="en-US" w:bidi="ar-SA"/>
    </w:rPr>
  </w:style>
  <w:style w:type="character" w:customStyle="1" w:styleId="authorbio">
    <w:name w:val="authorbio"/>
    <w:basedOn w:val="DefaultParagraphFont"/>
    <w:rsid w:val="0018339A"/>
  </w:style>
  <w:style w:type="character" w:customStyle="1" w:styleId="a">
    <w:name w:val="a"/>
    <w:basedOn w:val="DefaultParagraphFont"/>
    <w:rsid w:val="0018339A"/>
  </w:style>
  <w:style w:type="character" w:customStyle="1" w:styleId="StyleStyleUnderline411pt">
    <w:name w:val="Style Style Underline4 + 11 pt"/>
    <w:basedOn w:val="DefaultParagraphFont"/>
    <w:rsid w:val="0018339A"/>
    <w:rPr>
      <w:sz w:val="20"/>
      <w:u w:val="single"/>
    </w:rPr>
  </w:style>
  <w:style w:type="character" w:customStyle="1" w:styleId="StyleStyleUnderline411ptBold">
    <w:name w:val="Style Style Underline4 + 11 pt Bold"/>
    <w:basedOn w:val="DefaultParagraphFont"/>
    <w:rsid w:val="0018339A"/>
    <w:rPr>
      <w:b/>
      <w:bCs/>
      <w:sz w:val="20"/>
      <w:u w:val="single"/>
    </w:rPr>
  </w:style>
  <w:style w:type="character" w:customStyle="1" w:styleId="StyleStyleUnderline311pt">
    <w:name w:val="Style Style Underline3 + 11 pt"/>
    <w:basedOn w:val="DefaultParagraphFont"/>
    <w:rsid w:val="0018339A"/>
    <w:rPr>
      <w:sz w:val="20"/>
      <w:u w:val="single"/>
    </w:rPr>
  </w:style>
  <w:style w:type="character" w:customStyle="1" w:styleId="StyleStyleUnderline311ptBold">
    <w:name w:val="Style Style Underline3 + 11 pt Bold"/>
    <w:basedOn w:val="DefaultParagraphFont"/>
    <w:rsid w:val="0018339A"/>
    <w:rPr>
      <w:b/>
      <w:bCs/>
      <w:sz w:val="20"/>
      <w:u w:val="single"/>
    </w:rPr>
  </w:style>
  <w:style w:type="character" w:customStyle="1" w:styleId="StyleUnderline3">
    <w:name w:val="Style Underline3"/>
    <w:basedOn w:val="DefaultParagraphFont"/>
    <w:rsid w:val="0018339A"/>
    <w:rPr>
      <w:u w:val="single"/>
    </w:rPr>
  </w:style>
  <w:style w:type="paragraph" w:customStyle="1" w:styleId="StyleStyle111ptBorderSinglesolidlineAuto05ptL">
    <w:name w:val="Style Style1 + 11 pt Border: : (Single solid line Auto  0.5 pt L..."/>
    <w:link w:val="StyleStyle111ptBorderSinglesolidlineAuto05ptLChar"/>
    <w:qFormat/>
    <w:rsid w:val="0018339A"/>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8339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8339A"/>
    <w:rPr>
      <w:u w:val="single"/>
    </w:rPr>
  </w:style>
  <w:style w:type="character" w:customStyle="1" w:styleId="NothingChar">
    <w:name w:val="Nothing Char"/>
    <w:basedOn w:val="DefaultParagraphFont"/>
    <w:link w:val="Nothing"/>
    <w:rsid w:val="0018339A"/>
    <w:rPr>
      <w:rFonts w:ascii="Times New Roman" w:eastAsia="Times New Roman" w:hAnsi="Times New Roman" w:cs="Times New Roman"/>
      <w:sz w:val="20"/>
      <w:szCs w:val="24"/>
    </w:rPr>
  </w:style>
  <w:style w:type="character" w:customStyle="1" w:styleId="CardsFont12pt0">
    <w:name w:val="Cards + Font 12pt"/>
    <w:basedOn w:val="DefaultParagraphFont"/>
    <w:rsid w:val="0018339A"/>
    <w:rPr>
      <w:rFonts w:ascii="Times New Roman" w:eastAsia="Calibri" w:hAnsi="Times New Roman" w:cs="Times New Roman"/>
      <w:sz w:val="24"/>
      <w:szCs w:val="20"/>
      <w:u w:val="single"/>
    </w:rPr>
  </w:style>
  <w:style w:type="character" w:customStyle="1" w:styleId="SmallTextChar0">
    <w:name w:val="Small Text Char"/>
    <w:basedOn w:val="CardTextChar0"/>
    <w:rsid w:val="0018339A"/>
    <w:rPr>
      <w:rFonts w:ascii="Times New Roman" w:eastAsia="MS Mincho" w:hAnsi="Times New Roman" w:cs="Times New Roman"/>
      <w:sz w:val="15"/>
      <w:szCs w:val="24"/>
      <w:lang w:eastAsia="ja-JP"/>
    </w:rPr>
  </w:style>
  <w:style w:type="paragraph" w:customStyle="1" w:styleId="Circled">
    <w:name w:val="Circled"/>
    <w:link w:val="CircledChar"/>
    <w:qFormat/>
    <w:rsid w:val="0018339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8339A"/>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18339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8339A"/>
  </w:style>
  <w:style w:type="character" w:customStyle="1" w:styleId="part-of-speech">
    <w:name w:val="part-of-speech"/>
    <w:basedOn w:val="DefaultParagraphFont"/>
    <w:rsid w:val="0018339A"/>
  </w:style>
  <w:style w:type="character" w:customStyle="1" w:styleId="sep">
    <w:name w:val="sep"/>
    <w:basedOn w:val="DefaultParagraphFont"/>
    <w:rsid w:val="0018339A"/>
  </w:style>
  <w:style w:type="character" w:customStyle="1" w:styleId="pron">
    <w:name w:val="pron"/>
    <w:basedOn w:val="DefaultParagraphFont"/>
    <w:rsid w:val="0018339A"/>
  </w:style>
  <w:style w:type="paragraph" w:customStyle="1" w:styleId="StyleStyle4LatinTimesNewRomanAsianSimSun">
    <w:name w:val="Style Style4 + (Latin) Times New Roman (Asian) SimSun"/>
    <w:basedOn w:val="Normal"/>
    <w:link w:val="StyleStyle4LatinTimesNewRomanAsianSimSunChar"/>
    <w:qFormat/>
    <w:rsid w:val="0018339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8339A"/>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8339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8339A"/>
    <w:rPr>
      <w:rFonts w:ascii="Calibri" w:eastAsia="SimSun" w:hAnsi="Calibri"/>
      <w:b/>
      <w:bCs/>
      <w:u w:val="single"/>
    </w:rPr>
  </w:style>
  <w:style w:type="character" w:customStyle="1" w:styleId="CharChar3">
    <w:name w:val="Char Char3"/>
    <w:basedOn w:val="DefaultParagraphFont"/>
    <w:rsid w:val="0018339A"/>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8339A"/>
    <w:rPr>
      <w:bCs/>
      <w:szCs w:val="26"/>
      <w:u w:val="single"/>
    </w:rPr>
  </w:style>
  <w:style w:type="paragraph" w:styleId="Subtitle">
    <w:name w:val="Subtitle"/>
    <w:aliases w:val="Underlined card text"/>
    <w:basedOn w:val="Normal"/>
    <w:next w:val="Normal"/>
    <w:link w:val="SubtitleChar"/>
    <w:uiPriority w:val="99"/>
    <w:qFormat/>
    <w:rsid w:val="0018339A"/>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18339A"/>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8339A"/>
    <w:rPr>
      <w:rFonts w:cs="Times New Roman"/>
    </w:rPr>
  </w:style>
  <w:style w:type="character" w:customStyle="1" w:styleId="StyleStyle411pt1Char">
    <w:name w:val="Style Style4 + 11 pt1 Char"/>
    <w:basedOn w:val="Style4Char"/>
    <w:link w:val="StyleStyle411pt1"/>
    <w:rsid w:val="0018339A"/>
    <w:rPr>
      <w:rFonts w:ascii="Calibri" w:eastAsia="Times New Roman" w:hAnsi="Calibri" w:cs="Times New Roman"/>
      <w:u w:val="single"/>
    </w:rPr>
  </w:style>
  <w:style w:type="character" w:customStyle="1" w:styleId="BoldandUnderlineCharChar2">
    <w:name w:val="Bold and Underline Char Char2"/>
    <w:basedOn w:val="DefaultParagraphFont"/>
    <w:rsid w:val="0018339A"/>
    <w:rPr>
      <w:b/>
      <w:u w:val="single"/>
      <w:lang w:val="en-US" w:eastAsia="en-US" w:bidi="ar-SA"/>
    </w:rPr>
  </w:style>
  <w:style w:type="character" w:customStyle="1" w:styleId="StyleUnderlineCharChar111pt">
    <w:name w:val="Style Underline Char Char1 + 11 pt"/>
    <w:basedOn w:val="DefaultParagraphFont"/>
    <w:rsid w:val="0018339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8339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8339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8339A"/>
    <w:rPr>
      <w:sz w:val="22"/>
      <w:u w:val="single"/>
    </w:rPr>
  </w:style>
  <w:style w:type="paragraph" w:customStyle="1" w:styleId="StyleMinimizedTextArialNarrow9pt">
    <w:name w:val="Style Minimized Text + Arial Narrow 9 pt"/>
    <w:basedOn w:val="Normal"/>
    <w:link w:val="StyleMinimizedTextArialNarrow9ptChar"/>
    <w:qFormat/>
    <w:rsid w:val="0018339A"/>
    <w:rPr>
      <w:rFonts w:eastAsia="Times New Roman"/>
    </w:rPr>
  </w:style>
  <w:style w:type="character" w:customStyle="1" w:styleId="StyleMinimizedTextArialNarrow9ptChar">
    <w:name w:val="Style Minimized Text + Arial Narrow 9 pt Char"/>
    <w:basedOn w:val="DefaultParagraphFont"/>
    <w:link w:val="StyleMinimizedTextArialNarrow9pt"/>
    <w:rsid w:val="0018339A"/>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18339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8339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8339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8339A"/>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8339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8339A"/>
    <w:rPr>
      <w:b w:val="0"/>
      <w:bCs/>
      <w:sz w:val="20"/>
      <w:u w:val="single"/>
      <w:lang w:val="en-US" w:eastAsia="en-US" w:bidi="ar-SA"/>
    </w:rPr>
  </w:style>
  <w:style w:type="character" w:customStyle="1" w:styleId="Styleunderline9pt">
    <w:name w:val="Style underline + 9 pt"/>
    <w:basedOn w:val="underline"/>
    <w:rsid w:val="0018339A"/>
    <w:rPr>
      <w:rFonts w:ascii="Times New Roman" w:hAnsi="Times New Roman" w:cs="Times New Roman"/>
      <w:b/>
      <w:sz w:val="20"/>
      <w:u w:val="single"/>
    </w:rPr>
  </w:style>
  <w:style w:type="character" w:customStyle="1" w:styleId="StyleTimesNewRoman9pt">
    <w:name w:val="Style Times New Roman 9 pt"/>
    <w:basedOn w:val="DefaultParagraphFont"/>
    <w:rsid w:val="0018339A"/>
    <w:rPr>
      <w:rFonts w:ascii="Times New Roman" w:hAnsi="Times New Roman"/>
      <w:sz w:val="20"/>
    </w:rPr>
  </w:style>
  <w:style w:type="character" w:customStyle="1" w:styleId="Styleunderline9pt1">
    <w:name w:val="Style underline + 9 pt1"/>
    <w:basedOn w:val="underline"/>
    <w:rsid w:val="0018339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8339A"/>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8339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8339A"/>
    <w:rPr>
      <w:b/>
      <w:bCs/>
      <w:noProof w:val="0"/>
      <w:sz w:val="20"/>
      <w:u w:val="single"/>
      <w:lang w:val="en-US" w:eastAsia="en-US" w:bidi="ar-SA"/>
    </w:rPr>
  </w:style>
  <w:style w:type="character" w:customStyle="1" w:styleId="Hyperlink23">
    <w:name w:val="Hyperlink23"/>
    <w:basedOn w:val="DefaultParagraphFont"/>
    <w:rsid w:val="0018339A"/>
    <w:rPr>
      <w:color w:val="3300CC"/>
      <w:u w:val="single"/>
    </w:rPr>
  </w:style>
  <w:style w:type="paragraph" w:customStyle="1" w:styleId="cardCharChar">
    <w:name w:val="card Char Char"/>
    <w:basedOn w:val="Normal"/>
    <w:link w:val="cardCharCharChar"/>
    <w:qFormat/>
    <w:rsid w:val="0018339A"/>
    <w:pPr>
      <w:ind w:left="288" w:right="288"/>
    </w:pPr>
    <w:rPr>
      <w:rFonts w:eastAsia="Times New Roman"/>
      <w:szCs w:val="20"/>
    </w:rPr>
  </w:style>
  <w:style w:type="character" w:customStyle="1" w:styleId="cardCharCharChar">
    <w:name w:val="card Char Char Char"/>
    <w:basedOn w:val="DefaultParagraphFont"/>
    <w:link w:val="cardCharChar"/>
    <w:rsid w:val="0018339A"/>
    <w:rPr>
      <w:rFonts w:ascii="Calibri" w:eastAsia="Times New Roman" w:hAnsi="Calibri"/>
      <w:szCs w:val="20"/>
    </w:rPr>
  </w:style>
  <w:style w:type="character" w:customStyle="1" w:styleId="StyleunderlineArialNarrow9ptBold">
    <w:name w:val="Style underline + Arial Narrow 9 pt Bold"/>
    <w:basedOn w:val="underline"/>
    <w:rsid w:val="0018339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8339A"/>
  </w:style>
  <w:style w:type="character" w:customStyle="1" w:styleId="StylecardCharCharArialNarrow9ptChar">
    <w:name w:val="Style card Char Char + Arial Narrow 9 pt Char"/>
    <w:basedOn w:val="cardCharCharChar"/>
    <w:link w:val="StylecardCharCharArialNarrow9pt"/>
    <w:rsid w:val="0018339A"/>
    <w:rPr>
      <w:rFonts w:ascii="Calibri" w:eastAsia="Times New Roman" w:hAnsi="Calibri"/>
      <w:szCs w:val="20"/>
    </w:rPr>
  </w:style>
  <w:style w:type="character" w:customStyle="1" w:styleId="UnderlineCharCharChar">
    <w:name w:val="Underline Char Char Char"/>
    <w:basedOn w:val="DefaultParagraphFont"/>
    <w:rsid w:val="0018339A"/>
    <w:rPr>
      <w:noProof w:val="0"/>
      <w:u w:val="single"/>
      <w:lang w:val="en-US" w:eastAsia="en-US" w:bidi="ar-SA"/>
    </w:rPr>
  </w:style>
  <w:style w:type="character" w:customStyle="1" w:styleId="CardTextChar1">
    <w:name w:val="Card Text Char1"/>
    <w:basedOn w:val="DefaultParagraphFont"/>
    <w:rsid w:val="0018339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8339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8339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8339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8339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8339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8339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8339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8339A"/>
    <w:rPr>
      <w:rFonts w:eastAsia="Times New Roman"/>
    </w:rPr>
  </w:style>
  <w:style w:type="character" w:customStyle="1" w:styleId="TextsmallChar">
    <w:name w:val="Textsmall Char"/>
    <w:basedOn w:val="DefaultParagraphFont"/>
    <w:link w:val="Textsmall"/>
    <w:rsid w:val="0018339A"/>
    <w:rPr>
      <w:rFonts w:ascii="Calibri" w:eastAsia="Times New Roman" w:hAnsi="Calibri"/>
    </w:rPr>
  </w:style>
  <w:style w:type="character" w:customStyle="1" w:styleId="CharChar111">
    <w:name w:val="Char Char111"/>
    <w:basedOn w:val="DefaultParagraphFont"/>
    <w:rsid w:val="0018339A"/>
    <w:rPr>
      <w:rFonts w:cs="Arial"/>
      <w:bCs/>
      <w:szCs w:val="26"/>
      <w:u w:val="single"/>
      <w:lang w:val="en-US" w:eastAsia="en-US" w:bidi="ar-SA"/>
    </w:rPr>
  </w:style>
  <w:style w:type="character" w:customStyle="1" w:styleId="UnderlineBold">
    <w:name w:val="Underline + Bold"/>
    <w:uiPriority w:val="1"/>
    <w:qFormat/>
    <w:rsid w:val="0018339A"/>
    <w:rPr>
      <w:b/>
      <w:sz w:val="20"/>
      <w:u w:val="single"/>
    </w:rPr>
  </w:style>
  <w:style w:type="paragraph" w:customStyle="1" w:styleId="cardtextsmall">
    <w:name w:val="card text small"/>
    <w:basedOn w:val="Normal"/>
    <w:qFormat/>
    <w:rsid w:val="0018339A"/>
    <w:rPr>
      <w:rFonts w:ascii="Arial Narrow" w:eastAsia="Times New Roman" w:hAnsi="Arial Narrow"/>
    </w:rPr>
  </w:style>
  <w:style w:type="character" w:customStyle="1" w:styleId="AUnterdline">
    <w:name w:val="AUnterdline"/>
    <w:rsid w:val="0018339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8339A"/>
    <w:rPr>
      <w:rFonts w:ascii="Times New Roman" w:hAnsi="Times New Roman"/>
      <w:b/>
      <w:bCs/>
      <w:sz w:val="20"/>
      <w:u w:val="single"/>
      <w:bdr w:val="single" w:sz="4" w:space="0" w:color="auto"/>
    </w:rPr>
  </w:style>
  <w:style w:type="character" w:customStyle="1" w:styleId="highlightedsearchterm">
    <w:name w:val="highlightedsearchterm"/>
    <w:rsid w:val="0018339A"/>
  </w:style>
  <w:style w:type="character" w:customStyle="1" w:styleId="StyleUnderline1">
    <w:name w:val="Style Underline1"/>
    <w:basedOn w:val="DefaultParagraphFont"/>
    <w:rsid w:val="0018339A"/>
    <w:rPr>
      <w:rFonts w:ascii="Times New Roman" w:hAnsi="Times New Roman"/>
      <w:sz w:val="20"/>
      <w:u w:val="single"/>
    </w:rPr>
  </w:style>
  <w:style w:type="paragraph" w:customStyle="1" w:styleId="CardIndented">
    <w:name w:val="Card (Indented)"/>
    <w:basedOn w:val="Normal"/>
    <w:link w:val="CardIndentedChar"/>
    <w:qFormat/>
    <w:rsid w:val="0018339A"/>
    <w:pPr>
      <w:ind w:left="288"/>
    </w:pPr>
  </w:style>
  <w:style w:type="paragraph" w:customStyle="1" w:styleId="StyleStyle49pt10">
    <w:name w:val="Style Style4 + 9 pt10"/>
    <w:basedOn w:val="Style4"/>
    <w:link w:val="StyleStyle49pt10Char"/>
    <w:qFormat/>
    <w:rsid w:val="0018339A"/>
    <w:rPr>
      <w:rFonts w:cs="Times New Roman"/>
    </w:rPr>
  </w:style>
  <w:style w:type="character" w:customStyle="1" w:styleId="StyleStyle49pt10Char">
    <w:name w:val="Style Style4 + 9 pt10 Char"/>
    <w:basedOn w:val="Style4Char"/>
    <w:link w:val="StyleStyle49pt10"/>
    <w:rsid w:val="0018339A"/>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18339A"/>
    <w:rPr>
      <w:rFonts w:cs="Times New Roman"/>
      <w:b/>
      <w:bCs/>
    </w:rPr>
  </w:style>
  <w:style w:type="character" w:customStyle="1" w:styleId="StyleStyle49ptBold7Char">
    <w:name w:val="Style Style4 + 9 pt Bold7 Char"/>
    <w:link w:val="StyleStyle49ptBold7"/>
    <w:rsid w:val="0018339A"/>
    <w:rPr>
      <w:rFonts w:ascii="Calibri" w:eastAsia="Times New Roman" w:hAnsi="Calibri" w:cs="Times New Roman"/>
      <w:b/>
      <w:bCs/>
      <w:u w:val="single"/>
    </w:rPr>
  </w:style>
  <w:style w:type="paragraph" w:customStyle="1" w:styleId="NormalUnderline">
    <w:name w:val="Normal Underline"/>
    <w:basedOn w:val="Normal"/>
    <w:link w:val="NormalUnderlineChar"/>
    <w:qFormat/>
    <w:rsid w:val="0018339A"/>
    <w:pPr>
      <w:ind w:left="288"/>
    </w:pPr>
    <w:rPr>
      <w:rFonts w:eastAsia="Times New Roman"/>
      <w:u w:val="single"/>
    </w:rPr>
  </w:style>
  <w:style w:type="character" w:customStyle="1" w:styleId="NormalUnderlineChar">
    <w:name w:val="Normal Underline Char"/>
    <w:link w:val="NormalUnderline"/>
    <w:rsid w:val="0018339A"/>
    <w:rPr>
      <w:rFonts w:ascii="Calibri" w:eastAsia="Times New Roman" w:hAnsi="Calibri"/>
      <w:u w:val="single"/>
    </w:rPr>
  </w:style>
  <w:style w:type="character" w:customStyle="1" w:styleId="DontRead">
    <w:name w:val="Don't Read"/>
    <w:qFormat/>
    <w:rsid w:val="0018339A"/>
    <w:rPr>
      <w:rFonts w:ascii="Times New Roman" w:hAnsi="Times New Roman"/>
      <w:sz w:val="16"/>
    </w:rPr>
  </w:style>
  <w:style w:type="paragraph" w:customStyle="1" w:styleId="Underlinestyle">
    <w:name w:val="Underline style"/>
    <w:basedOn w:val="Normal"/>
    <w:qFormat/>
    <w:rsid w:val="0018339A"/>
    <w:rPr>
      <w:rFonts w:eastAsia="Times New Roman"/>
      <w:u w:val="single"/>
    </w:rPr>
  </w:style>
  <w:style w:type="character" w:customStyle="1" w:styleId="Style11ptUnderline3">
    <w:name w:val="Style 11 pt Underline3"/>
    <w:rsid w:val="0018339A"/>
    <w:rPr>
      <w:sz w:val="20"/>
      <w:u w:val="single"/>
    </w:rPr>
  </w:style>
  <w:style w:type="character" w:customStyle="1" w:styleId="27">
    <w:name w:val="27"/>
    <w:rsid w:val="0018339A"/>
    <w:rPr>
      <w:rFonts w:cs="Arial"/>
      <w:bCs/>
      <w:sz w:val="20"/>
      <w:u w:val="single"/>
      <w:lang w:val="en-US" w:eastAsia="en-US" w:bidi="ar-SA"/>
    </w:rPr>
  </w:style>
  <w:style w:type="character" w:customStyle="1" w:styleId="2">
    <w:name w:val="2"/>
    <w:rsid w:val="0018339A"/>
    <w:rPr>
      <w:rFonts w:cs="Arial"/>
      <w:bCs/>
      <w:sz w:val="20"/>
      <w:u w:val="single"/>
      <w:lang w:val="en-US" w:eastAsia="en-US" w:bidi="ar-SA"/>
    </w:rPr>
  </w:style>
  <w:style w:type="character" w:customStyle="1" w:styleId="Style9ptUnderline11">
    <w:name w:val="Style 9 pt Underline11"/>
    <w:basedOn w:val="DefaultParagraphFont"/>
    <w:rsid w:val="0018339A"/>
    <w:rPr>
      <w:sz w:val="20"/>
      <w:u w:val="single"/>
    </w:rPr>
  </w:style>
  <w:style w:type="character" w:customStyle="1" w:styleId="Style9ptBoldUnderline5">
    <w:name w:val="Style 9 pt Bold Underline5"/>
    <w:basedOn w:val="DefaultParagraphFont"/>
    <w:rsid w:val="0018339A"/>
    <w:rPr>
      <w:b/>
      <w:bCs/>
      <w:sz w:val="20"/>
      <w:u w:val="single"/>
    </w:rPr>
  </w:style>
  <w:style w:type="character" w:customStyle="1" w:styleId="CharChar114">
    <w:name w:val="Char Char114"/>
    <w:basedOn w:val="DefaultParagraphFont"/>
    <w:rsid w:val="0018339A"/>
    <w:rPr>
      <w:rFonts w:cs="Arial"/>
      <w:bCs/>
      <w:szCs w:val="26"/>
      <w:u w:val="single"/>
      <w:lang w:val="en-US" w:eastAsia="en-US" w:bidi="ar-SA"/>
    </w:rPr>
  </w:style>
  <w:style w:type="character" w:customStyle="1" w:styleId="CharChar113">
    <w:name w:val="Char Char113"/>
    <w:basedOn w:val="DefaultParagraphFont"/>
    <w:rsid w:val="0018339A"/>
    <w:rPr>
      <w:rFonts w:cs="Arial"/>
      <w:bCs/>
      <w:szCs w:val="26"/>
      <w:u w:val="single"/>
      <w:lang w:val="en-US" w:eastAsia="en-US" w:bidi="ar-SA"/>
    </w:rPr>
  </w:style>
  <w:style w:type="character" w:customStyle="1" w:styleId="CharChar112">
    <w:name w:val="Char Char112"/>
    <w:basedOn w:val="DefaultParagraphFont"/>
    <w:rsid w:val="0018339A"/>
    <w:rPr>
      <w:rFonts w:cs="Arial"/>
      <w:bCs/>
      <w:szCs w:val="26"/>
      <w:u w:val="single"/>
      <w:lang w:val="en-US" w:eastAsia="en-US" w:bidi="ar-SA"/>
    </w:rPr>
  </w:style>
  <w:style w:type="character" w:customStyle="1" w:styleId="ssl0">
    <w:name w:val="ss_l0"/>
    <w:basedOn w:val="DefaultParagraphFont"/>
    <w:rsid w:val="0018339A"/>
  </w:style>
  <w:style w:type="paragraph" w:styleId="CommentText">
    <w:name w:val="annotation text"/>
    <w:basedOn w:val="Normal"/>
    <w:link w:val="CommentTextChar"/>
    <w:uiPriority w:val="99"/>
    <w:rsid w:val="0018339A"/>
    <w:rPr>
      <w:szCs w:val="20"/>
    </w:rPr>
  </w:style>
  <w:style w:type="character" w:customStyle="1" w:styleId="CommentTextChar">
    <w:name w:val="Comment Text Char"/>
    <w:basedOn w:val="DefaultParagraphFont"/>
    <w:link w:val="CommentText"/>
    <w:uiPriority w:val="99"/>
    <w:rsid w:val="0018339A"/>
    <w:rPr>
      <w:rFonts w:ascii="Calibri" w:hAnsi="Calibri"/>
      <w:szCs w:val="20"/>
    </w:rPr>
  </w:style>
  <w:style w:type="character" w:customStyle="1" w:styleId="CommentSubjectChar">
    <w:name w:val="Comment Subject Char"/>
    <w:basedOn w:val="CommentTextChar"/>
    <w:link w:val="CommentSubject"/>
    <w:rsid w:val="0018339A"/>
    <w:rPr>
      <w:rFonts w:ascii="Times New Roman" w:hAnsi="Times New Roman" w:cs="Times New Roman"/>
      <w:b/>
      <w:bCs/>
      <w:szCs w:val="20"/>
    </w:rPr>
  </w:style>
  <w:style w:type="paragraph" w:styleId="CommentSubject">
    <w:name w:val="annotation subject"/>
    <w:basedOn w:val="CommentText"/>
    <w:next w:val="CommentText"/>
    <w:link w:val="CommentSubjectChar"/>
    <w:rsid w:val="0018339A"/>
    <w:rPr>
      <w:rFonts w:ascii="Times New Roman" w:hAnsi="Times New Roman" w:cs="Times New Roman"/>
      <w:b/>
      <w:bCs/>
    </w:rPr>
  </w:style>
  <w:style w:type="character" w:customStyle="1" w:styleId="CommentSubjectChar1">
    <w:name w:val="Comment Subject Char1"/>
    <w:basedOn w:val="CommentTextChar"/>
    <w:uiPriority w:val="99"/>
    <w:semiHidden/>
    <w:rsid w:val="0018339A"/>
    <w:rPr>
      <w:rFonts w:ascii="Calibri" w:hAnsi="Calibri"/>
      <w:b/>
      <w:bCs/>
      <w:szCs w:val="20"/>
    </w:rPr>
  </w:style>
  <w:style w:type="paragraph" w:customStyle="1" w:styleId="WW-Default1">
    <w:name w:val="WW-Default1"/>
    <w:basedOn w:val="Normal"/>
    <w:qFormat/>
    <w:rsid w:val="0018339A"/>
    <w:pPr>
      <w:suppressAutoHyphens/>
    </w:pPr>
    <w:rPr>
      <w:rFonts w:eastAsia="Times New Roman"/>
      <w:b/>
      <w:bCs/>
      <w:szCs w:val="20"/>
      <w:lang w:eastAsia="ar-SA"/>
    </w:rPr>
  </w:style>
  <w:style w:type="paragraph" w:customStyle="1" w:styleId="Normal1">
    <w:name w:val="Normal1"/>
    <w:basedOn w:val="BodyText"/>
    <w:qFormat/>
    <w:rsid w:val="0018339A"/>
  </w:style>
  <w:style w:type="character" w:customStyle="1" w:styleId="zoomme">
    <w:name w:val="zoomme"/>
    <w:basedOn w:val="DefaultParagraphFont"/>
    <w:rsid w:val="0018339A"/>
  </w:style>
  <w:style w:type="character" w:customStyle="1" w:styleId="Date1">
    <w:name w:val="Date1"/>
    <w:basedOn w:val="DefaultParagraphFont"/>
    <w:rsid w:val="0018339A"/>
  </w:style>
  <w:style w:type="character" w:customStyle="1" w:styleId="classauthor">
    <w:name w:val="class=&quot;author&quot;"/>
    <w:basedOn w:val="DefaultParagraphFont"/>
    <w:rsid w:val="0018339A"/>
  </w:style>
  <w:style w:type="paragraph" w:customStyle="1" w:styleId="CardStyle">
    <w:name w:val="Card Style"/>
    <w:basedOn w:val="Normal"/>
    <w:link w:val="CardStyleChar"/>
    <w:qFormat/>
    <w:rsid w:val="0018339A"/>
    <w:rPr>
      <w:rFonts w:eastAsia="Times New Roman"/>
    </w:rPr>
  </w:style>
  <w:style w:type="character" w:customStyle="1" w:styleId="CharCharChar">
    <w:name w:val="Char Char Char"/>
    <w:basedOn w:val="DefaultParagraphFont"/>
    <w:rsid w:val="0018339A"/>
    <w:rPr>
      <w:rFonts w:cs="Arial"/>
      <w:bCs/>
      <w:szCs w:val="26"/>
      <w:u w:val="single"/>
      <w:lang w:val="en-US" w:eastAsia="en-US" w:bidi="ar-SA"/>
    </w:rPr>
  </w:style>
  <w:style w:type="character" w:customStyle="1" w:styleId="BoldUnderlineChar0">
    <w:name w:val="Bold Underline Char"/>
    <w:rsid w:val="0018339A"/>
    <w:rPr>
      <w:rFonts w:ascii="Times New Roman" w:eastAsia="Times New Roman" w:hAnsi="Times New Roman"/>
      <w:b/>
      <w:bCs/>
      <w:szCs w:val="24"/>
      <w:u w:val="single"/>
    </w:rPr>
  </w:style>
  <w:style w:type="character" w:customStyle="1" w:styleId="texto1">
    <w:name w:val="texto1"/>
    <w:rsid w:val="0018339A"/>
  </w:style>
  <w:style w:type="character" w:customStyle="1" w:styleId="apple-style-span">
    <w:name w:val="apple-style-span"/>
    <w:rsid w:val="0018339A"/>
  </w:style>
  <w:style w:type="paragraph" w:customStyle="1" w:styleId="citenon-bold">
    <w:name w:val="cite non-bold"/>
    <w:basedOn w:val="Normal"/>
    <w:link w:val="citenon-boldChar"/>
    <w:qFormat/>
    <w:rsid w:val="0018339A"/>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8339A"/>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8339A"/>
    <w:rPr>
      <w:rFonts w:ascii="Calibri" w:eastAsia="Times New Roman" w:hAnsi="Calibri" w:cs="Arial"/>
      <w:b/>
      <w:bCs/>
      <w:sz w:val="24"/>
      <w:szCs w:val="28"/>
    </w:rPr>
  </w:style>
  <w:style w:type="paragraph" w:customStyle="1" w:styleId="Style23">
    <w:name w:val="Style23"/>
    <w:basedOn w:val="Normal"/>
    <w:uiPriority w:val="99"/>
    <w:qFormat/>
    <w:rsid w:val="0018339A"/>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8339A"/>
    <w:rPr>
      <w:rFonts w:ascii="Calibri" w:eastAsia="Times New Roman" w:hAnsi="Calibri"/>
      <w:lang w:bidi="en-US"/>
    </w:rPr>
  </w:style>
  <w:style w:type="character" w:customStyle="1" w:styleId="gray">
    <w:name w:val="gray"/>
    <w:basedOn w:val="DefaultParagraphFont"/>
    <w:rsid w:val="0018339A"/>
  </w:style>
  <w:style w:type="paragraph" w:customStyle="1" w:styleId="Tagtemplate">
    <w:name w:val="Tagtemplate"/>
    <w:basedOn w:val="Normal"/>
    <w:link w:val="TagtemplateChar"/>
    <w:autoRedefine/>
    <w:qFormat/>
    <w:rsid w:val="0018339A"/>
    <w:pPr>
      <w:keepNext/>
      <w:keepLines/>
    </w:pPr>
    <w:rPr>
      <w:rFonts w:eastAsia="Calibri"/>
      <w:b/>
    </w:rPr>
  </w:style>
  <w:style w:type="character" w:customStyle="1" w:styleId="TagtemplateChar">
    <w:name w:val="Tagtemplate Char"/>
    <w:basedOn w:val="DefaultParagraphFont"/>
    <w:link w:val="Tagtemplate"/>
    <w:rsid w:val="0018339A"/>
    <w:rPr>
      <w:rFonts w:ascii="Calibri" w:eastAsia="Calibri" w:hAnsi="Calibri"/>
      <w:b/>
    </w:rPr>
  </w:style>
  <w:style w:type="character" w:customStyle="1" w:styleId="Styleunderline11ptBorderSinglesolidlineAuto05p">
    <w:name w:val="Style underline + 11 pt Border: : (Single solid line Auto  0.5 p..."/>
    <w:rsid w:val="0018339A"/>
    <w:rPr>
      <w:sz w:val="20"/>
      <w:u w:val="single"/>
      <w:bdr w:val="single" w:sz="4" w:space="0" w:color="auto"/>
    </w:rPr>
  </w:style>
  <w:style w:type="paragraph" w:customStyle="1" w:styleId="Citation-FirstLine">
    <w:name w:val="Citation - First Line"/>
    <w:basedOn w:val="Normal"/>
    <w:next w:val="Normal"/>
    <w:autoRedefine/>
    <w:qFormat/>
    <w:rsid w:val="0018339A"/>
    <w:pPr>
      <w:spacing w:line="240" w:lineRule="atLeast"/>
      <w:jc w:val="both"/>
    </w:pPr>
    <w:rPr>
      <w:rFonts w:ascii="Book Antiqua" w:eastAsia="Times New Roman" w:hAnsi="Book Antiqua"/>
    </w:rPr>
  </w:style>
  <w:style w:type="character" w:customStyle="1" w:styleId="CardText-Underlined">
    <w:name w:val="Card Text - Underlined"/>
    <w:rsid w:val="0018339A"/>
    <w:rPr>
      <w:b/>
      <w:sz w:val="20"/>
      <w:u w:val="single"/>
    </w:rPr>
  </w:style>
  <w:style w:type="paragraph" w:customStyle="1" w:styleId="Citation-Complete">
    <w:name w:val="Citation - Complete"/>
    <w:basedOn w:val="Normal"/>
    <w:next w:val="Normal"/>
    <w:link w:val="Citation-CompleteChar"/>
    <w:autoRedefine/>
    <w:qFormat/>
    <w:rsid w:val="0018339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8339A"/>
    <w:rPr>
      <w:rFonts w:ascii="Book Antiqua" w:eastAsia="Times New Roman" w:hAnsi="Book Antiqua"/>
    </w:rPr>
  </w:style>
  <w:style w:type="character" w:customStyle="1" w:styleId="MicroTextChar">
    <w:name w:val="MicroText Char"/>
    <w:link w:val="MicroText"/>
    <w:rsid w:val="0018339A"/>
    <w:rPr>
      <w:rFonts w:ascii="Arial Narrow" w:hAnsi="Arial Narrow"/>
      <w:sz w:val="12"/>
    </w:rPr>
  </w:style>
  <w:style w:type="paragraph" w:customStyle="1" w:styleId="TagCite">
    <w:name w:val="Tag/Cite"/>
    <w:basedOn w:val="Normal"/>
    <w:qFormat/>
    <w:rsid w:val="0018339A"/>
    <w:rPr>
      <w:rFonts w:eastAsia="Times New Roman"/>
      <w:b/>
    </w:rPr>
  </w:style>
  <w:style w:type="character" w:customStyle="1" w:styleId="Style11ptItalicUnderline">
    <w:name w:val="Style 11 pt Italic Underline"/>
    <w:basedOn w:val="DefaultParagraphFont"/>
    <w:rsid w:val="0018339A"/>
    <w:rPr>
      <w:i/>
      <w:iCs/>
      <w:sz w:val="20"/>
      <w:u w:val="single"/>
    </w:rPr>
  </w:style>
  <w:style w:type="character" w:customStyle="1" w:styleId="Style11ptItalic">
    <w:name w:val="Style 11 pt Italic"/>
    <w:basedOn w:val="DefaultParagraphFont"/>
    <w:rsid w:val="0018339A"/>
    <w:rPr>
      <w:rFonts w:ascii="Times New Roman" w:hAnsi="Times New Roman"/>
      <w:i/>
      <w:iCs/>
      <w:sz w:val="20"/>
    </w:rPr>
  </w:style>
  <w:style w:type="character" w:customStyle="1" w:styleId="BoldandUnderlineChar">
    <w:name w:val="Bold and Underline Char"/>
    <w:basedOn w:val="DefaultParagraphFont"/>
    <w:link w:val="BoldandUnderline"/>
    <w:locked/>
    <w:rsid w:val="0018339A"/>
    <w:rPr>
      <w:b/>
      <w:u w:val="single"/>
    </w:rPr>
  </w:style>
  <w:style w:type="paragraph" w:customStyle="1" w:styleId="BoldandUnderline">
    <w:name w:val="Bold and Underline"/>
    <w:basedOn w:val="Normal"/>
    <w:link w:val="BoldandUnderlineChar"/>
    <w:qFormat/>
    <w:rsid w:val="0018339A"/>
    <w:rPr>
      <w:rFonts w:asciiTheme="minorHAnsi" w:hAnsiTheme="minorHAnsi"/>
      <w:b/>
      <w:u w:val="single"/>
    </w:rPr>
  </w:style>
  <w:style w:type="character" w:customStyle="1" w:styleId="hdr">
    <w:name w:val="hdr"/>
    <w:basedOn w:val="DefaultParagraphFont"/>
    <w:rsid w:val="0018339A"/>
  </w:style>
  <w:style w:type="paragraph" w:customStyle="1" w:styleId="StyleStyle49ptBold3">
    <w:name w:val="Style Style4 + 9 pt Bold3"/>
    <w:basedOn w:val="Style4"/>
    <w:link w:val="StyleStyle49ptBold3Char"/>
    <w:qFormat/>
    <w:rsid w:val="0018339A"/>
    <w:rPr>
      <w:rFonts w:cs="Times New Roman"/>
      <w:b/>
      <w:bCs/>
    </w:rPr>
  </w:style>
  <w:style w:type="character" w:customStyle="1" w:styleId="StyleStyle49ptBold3Char">
    <w:name w:val="Style Style4 + 9 pt Bold3 Char"/>
    <w:basedOn w:val="Style4Char"/>
    <w:link w:val="StyleStyle49ptBold3"/>
    <w:rsid w:val="0018339A"/>
    <w:rPr>
      <w:rFonts w:ascii="Calibri" w:eastAsia="Times New Roman" w:hAnsi="Calibri" w:cs="Times New Roman"/>
      <w:b/>
      <w:bCs/>
      <w:u w:val="single"/>
    </w:rPr>
  </w:style>
  <w:style w:type="character" w:customStyle="1" w:styleId="Style9ptUnderline6">
    <w:name w:val="Style 9 pt Underline6"/>
    <w:basedOn w:val="DefaultParagraphFont"/>
    <w:rsid w:val="0018339A"/>
    <w:rPr>
      <w:sz w:val="20"/>
      <w:u w:val="single"/>
    </w:rPr>
  </w:style>
  <w:style w:type="character" w:customStyle="1" w:styleId="ct-with-fmlt">
    <w:name w:val="ct-with-fmlt"/>
    <w:basedOn w:val="DefaultParagraphFont"/>
    <w:rsid w:val="0018339A"/>
  </w:style>
  <w:style w:type="paragraph" w:customStyle="1" w:styleId="TagText">
    <w:name w:val="TagText"/>
    <w:basedOn w:val="Normal"/>
    <w:uiPriority w:val="99"/>
    <w:qFormat/>
    <w:rsid w:val="0018339A"/>
    <w:rPr>
      <w:b/>
    </w:rPr>
  </w:style>
  <w:style w:type="paragraph" w:customStyle="1" w:styleId="StyleStyle49pt">
    <w:name w:val="Style Style4 + 9 pt"/>
    <w:basedOn w:val="Normal"/>
    <w:link w:val="StyleStyle49ptChar"/>
    <w:qFormat/>
    <w:rsid w:val="0018339A"/>
    <w:rPr>
      <w:rFonts w:eastAsia="Times New Roman"/>
      <w:u w:val="single"/>
    </w:rPr>
  </w:style>
  <w:style w:type="character" w:customStyle="1" w:styleId="StyleStyle49ptChar">
    <w:name w:val="Style Style4 + 9 pt Char"/>
    <w:basedOn w:val="DefaultParagraphFont"/>
    <w:link w:val="StyleStyle49pt"/>
    <w:rsid w:val="0018339A"/>
    <w:rPr>
      <w:rFonts w:ascii="Calibri" w:eastAsia="Times New Roman" w:hAnsi="Calibri"/>
      <w:u w:val="single"/>
    </w:rPr>
  </w:style>
  <w:style w:type="paragraph" w:customStyle="1" w:styleId="StyleStyle49ptBold">
    <w:name w:val="Style Style4 + 9 pt Bold"/>
    <w:basedOn w:val="Normal"/>
    <w:link w:val="StyleStyle49ptBoldChar"/>
    <w:qFormat/>
    <w:rsid w:val="0018339A"/>
    <w:rPr>
      <w:rFonts w:eastAsia="Times New Roman"/>
      <w:b/>
      <w:bCs/>
      <w:u w:val="single"/>
    </w:rPr>
  </w:style>
  <w:style w:type="character" w:customStyle="1" w:styleId="StyleStyle49ptBoldChar">
    <w:name w:val="Style Style4 + 9 pt Bold Char"/>
    <w:basedOn w:val="DefaultParagraphFont"/>
    <w:link w:val="StyleStyle49ptBold"/>
    <w:rsid w:val="0018339A"/>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18339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8339A"/>
    <w:rPr>
      <w:rFonts w:ascii="Calibri" w:eastAsia="Times New Roman" w:hAnsi="Calibri"/>
      <w:b/>
      <w:bCs/>
      <w:i/>
      <w:iCs/>
      <w:u w:val="single"/>
    </w:rPr>
  </w:style>
  <w:style w:type="paragraph" w:customStyle="1" w:styleId="StyleUnderlined11ptBold">
    <w:name w:val="Style Underlined + 11 pt Bold"/>
    <w:link w:val="StyleUnderlined11ptBoldChar"/>
    <w:qFormat/>
    <w:rsid w:val="0018339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8339A"/>
    <w:rPr>
      <w:rFonts w:ascii="Arial" w:eastAsia="Times New Roman" w:hAnsi="Arial" w:cs="Arial"/>
      <w:b/>
      <w:bCs/>
      <w:szCs w:val="24"/>
      <w:u w:val="single"/>
    </w:rPr>
  </w:style>
  <w:style w:type="paragraph" w:customStyle="1" w:styleId="StyleUnderlined11pt">
    <w:name w:val="Style Underlined + 11 pt"/>
    <w:link w:val="StyleUnderlined11ptChar"/>
    <w:qFormat/>
    <w:rsid w:val="0018339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8339A"/>
    <w:rPr>
      <w:rFonts w:ascii="Arial" w:eastAsia="Times New Roman" w:hAnsi="Arial" w:cs="Arial"/>
      <w:szCs w:val="24"/>
      <w:u w:val="single"/>
    </w:rPr>
  </w:style>
  <w:style w:type="character" w:customStyle="1" w:styleId="newscontent">
    <w:name w:val="newscontent"/>
    <w:rsid w:val="0018339A"/>
  </w:style>
  <w:style w:type="character" w:customStyle="1" w:styleId="StyleUnderlinePatternClearYellow">
    <w:name w:val="Style Underline Pattern: Clear (Yellow)"/>
    <w:basedOn w:val="DefaultParagraphFont"/>
    <w:rsid w:val="0018339A"/>
    <w:rPr>
      <w:u w:val="single"/>
      <w:shd w:val="clear" w:color="auto" w:fill="00FF00"/>
    </w:rPr>
  </w:style>
  <w:style w:type="paragraph" w:customStyle="1" w:styleId="StyleUnderlineChar11pt3">
    <w:name w:val="Style Underline Char + 11 pt3"/>
    <w:link w:val="StyleUnderlineChar11pt3Char"/>
    <w:qFormat/>
    <w:rsid w:val="0018339A"/>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8339A"/>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18339A"/>
    <w:rPr>
      <w:b w:val="0"/>
      <w:bCs/>
      <w:u w:val="single"/>
    </w:rPr>
  </w:style>
  <w:style w:type="character" w:customStyle="1" w:styleId="date-display-single">
    <w:name w:val="date-display-single"/>
    <w:basedOn w:val="DefaultParagraphFont"/>
    <w:rsid w:val="0018339A"/>
  </w:style>
  <w:style w:type="character" w:customStyle="1" w:styleId="CommentTextChar1">
    <w:name w:val="Comment Text Char1"/>
    <w:basedOn w:val="DefaultParagraphFont"/>
    <w:uiPriority w:val="99"/>
    <w:rsid w:val="0018339A"/>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8339A"/>
    <w:rPr>
      <w:rFonts w:ascii="Times New Roman" w:hAnsi="Times New Roman" w:cs="Times New Roman"/>
      <w:sz w:val="20"/>
    </w:rPr>
  </w:style>
  <w:style w:type="paragraph" w:customStyle="1" w:styleId="Cite2">
    <w:name w:val="Cite 2"/>
    <w:basedOn w:val="Normal"/>
    <w:qFormat/>
    <w:rsid w:val="0018339A"/>
    <w:rPr>
      <w:rFonts w:eastAsia="MS Mincho"/>
      <w:b/>
      <w:u w:val="single"/>
    </w:rPr>
  </w:style>
  <w:style w:type="character" w:customStyle="1" w:styleId="StyleunderlineBold">
    <w:name w:val="Style underline + Bold"/>
    <w:basedOn w:val="underline"/>
    <w:rsid w:val="0018339A"/>
    <w:rPr>
      <w:rFonts w:ascii="Times New Roman" w:hAnsi="Times New Roman" w:cs="Times New Roman"/>
      <w:bCs/>
      <w:sz w:val="20"/>
      <w:u w:val="single"/>
    </w:rPr>
  </w:style>
  <w:style w:type="paragraph" w:customStyle="1" w:styleId="cards0">
    <w:name w:val="cards"/>
    <w:basedOn w:val="Cites0"/>
    <w:qFormat/>
    <w:rsid w:val="0018339A"/>
    <w:pPr>
      <w:widowControl/>
      <w:jc w:val="left"/>
    </w:pPr>
    <w:rPr>
      <w:szCs w:val="22"/>
    </w:rPr>
  </w:style>
  <w:style w:type="character" w:customStyle="1" w:styleId="Style10ptUnderline">
    <w:name w:val="Style 10 pt Underline"/>
    <w:basedOn w:val="DefaultParagraphFont"/>
    <w:rsid w:val="0018339A"/>
    <w:rPr>
      <w:sz w:val="20"/>
      <w:u w:val="single"/>
    </w:rPr>
  </w:style>
  <w:style w:type="character" w:styleId="HTMLCite">
    <w:name w:val="HTML Cite"/>
    <w:uiPriority w:val="99"/>
    <w:rsid w:val="0018339A"/>
    <w:rPr>
      <w:i/>
      <w:iCs/>
    </w:rPr>
  </w:style>
  <w:style w:type="character" w:customStyle="1" w:styleId="slug-pub-date">
    <w:name w:val="slug-pub-date"/>
    <w:basedOn w:val="DefaultParagraphFont"/>
    <w:rsid w:val="0018339A"/>
  </w:style>
  <w:style w:type="character" w:customStyle="1" w:styleId="slug-vol">
    <w:name w:val="slug-vol"/>
    <w:basedOn w:val="DefaultParagraphFont"/>
    <w:rsid w:val="0018339A"/>
  </w:style>
  <w:style w:type="character" w:customStyle="1" w:styleId="slug-issue">
    <w:name w:val="slug-issue"/>
    <w:basedOn w:val="DefaultParagraphFont"/>
    <w:rsid w:val="0018339A"/>
  </w:style>
  <w:style w:type="character" w:customStyle="1" w:styleId="slug-pages">
    <w:name w:val="slug-pages"/>
    <w:basedOn w:val="DefaultParagraphFont"/>
    <w:rsid w:val="0018339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8339A"/>
    <w:rPr>
      <w:b/>
      <w:bCs/>
      <w:strike w:val="0"/>
      <w:dstrike w:val="0"/>
      <w:sz w:val="24"/>
      <w:u w:val="none"/>
      <w:effect w:val="none"/>
    </w:rPr>
  </w:style>
  <w:style w:type="paragraph" w:customStyle="1" w:styleId="Tag2">
    <w:name w:val="Tag2"/>
    <w:basedOn w:val="Normal"/>
    <w:autoRedefine/>
    <w:qFormat/>
    <w:rsid w:val="0018339A"/>
    <w:pPr>
      <w:spacing w:before="120"/>
    </w:pPr>
    <w:rPr>
      <w:b/>
      <w:sz w:val="26"/>
    </w:rPr>
  </w:style>
  <w:style w:type="character" w:customStyle="1" w:styleId="tagchar">
    <w:name w:val="tagchar"/>
    <w:basedOn w:val="DefaultParagraphFont"/>
    <w:rsid w:val="0018339A"/>
  </w:style>
  <w:style w:type="paragraph" w:customStyle="1" w:styleId="NormalText">
    <w:name w:val="Normal Text"/>
    <w:basedOn w:val="Normal"/>
    <w:link w:val="NormalTextChar"/>
    <w:autoRedefine/>
    <w:qFormat/>
    <w:rsid w:val="0018339A"/>
    <w:pPr>
      <w:jc w:val="both"/>
    </w:pPr>
    <w:rPr>
      <w:rFonts w:eastAsia="Times New Roman"/>
      <w:szCs w:val="26"/>
    </w:rPr>
  </w:style>
  <w:style w:type="character" w:customStyle="1" w:styleId="pmterms11">
    <w:name w:val="pmterms11"/>
    <w:basedOn w:val="DefaultParagraphFont"/>
    <w:rsid w:val="0018339A"/>
    <w:rPr>
      <w:b/>
      <w:bCs/>
      <w:i w:val="0"/>
      <w:iCs w:val="0"/>
      <w:color w:val="000000"/>
    </w:rPr>
  </w:style>
  <w:style w:type="character" w:customStyle="1" w:styleId="StyleUnderlineChar9ptBold">
    <w:name w:val="Style Underline Char + 9 pt Bold"/>
    <w:basedOn w:val="DefaultParagraphFont"/>
    <w:rsid w:val="0018339A"/>
    <w:rPr>
      <w:rFonts w:ascii="Times New Roman" w:hAnsi="Times New Roman"/>
      <w:b/>
      <w:bCs/>
      <w:sz w:val="20"/>
      <w:u w:val="single"/>
      <w:lang w:val="en-US" w:eastAsia="en-US" w:bidi="ar-SA"/>
    </w:rPr>
  </w:style>
  <w:style w:type="character" w:customStyle="1" w:styleId="Style8pt">
    <w:name w:val="Style 8 pt"/>
    <w:basedOn w:val="DefaultParagraphFont"/>
    <w:rsid w:val="0018339A"/>
    <w:rPr>
      <w:sz w:val="20"/>
    </w:rPr>
  </w:style>
  <w:style w:type="character" w:customStyle="1" w:styleId="UnderlineChar5Char">
    <w:name w:val="Underline Char5 Char"/>
    <w:basedOn w:val="DefaultParagraphFont"/>
    <w:rsid w:val="0018339A"/>
    <w:rPr>
      <w:szCs w:val="24"/>
      <w:u w:val="single"/>
      <w:lang w:val="en-US" w:eastAsia="en-US" w:bidi="ar-SA"/>
    </w:rPr>
  </w:style>
  <w:style w:type="character" w:customStyle="1" w:styleId="BoldandUnderlineChar2Char1">
    <w:name w:val="Bold and Underline Char2 Char1"/>
    <w:basedOn w:val="DefaultParagraphFont"/>
    <w:rsid w:val="0018339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8339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8339A"/>
    <w:rPr>
      <w:szCs w:val="24"/>
      <w:u w:val="single"/>
      <w:lang w:val="en-US" w:eastAsia="en-US" w:bidi="ar-SA"/>
    </w:rPr>
  </w:style>
  <w:style w:type="paragraph" w:customStyle="1" w:styleId="Language">
    <w:name w:val="Language"/>
    <w:basedOn w:val="Normal"/>
    <w:link w:val="LanguageChar"/>
    <w:qFormat/>
    <w:rsid w:val="0018339A"/>
    <w:rPr>
      <w:rFonts w:eastAsia="Times New Roman"/>
      <w:strike/>
      <w:szCs w:val="20"/>
    </w:rPr>
  </w:style>
  <w:style w:type="character" w:customStyle="1" w:styleId="LanguageChar">
    <w:name w:val="Language Char"/>
    <w:basedOn w:val="DefaultParagraphFont"/>
    <w:link w:val="Language"/>
    <w:rsid w:val="0018339A"/>
    <w:rPr>
      <w:rFonts w:ascii="Calibri" w:eastAsia="Times New Roman" w:hAnsi="Calibri"/>
      <w:strike/>
      <w:szCs w:val="20"/>
    </w:rPr>
  </w:style>
  <w:style w:type="paragraph" w:customStyle="1" w:styleId="UnderlineChar3">
    <w:name w:val="Underline Char3"/>
    <w:basedOn w:val="Normal"/>
    <w:link w:val="UnderlineChar3Char"/>
    <w:qFormat/>
    <w:rsid w:val="0018339A"/>
    <w:rPr>
      <w:rFonts w:eastAsia="Times New Roman"/>
      <w:u w:val="single"/>
    </w:rPr>
  </w:style>
  <w:style w:type="character" w:customStyle="1" w:styleId="UnderlineChar3Char">
    <w:name w:val="Underline Char3 Char"/>
    <w:basedOn w:val="DefaultParagraphFont"/>
    <w:link w:val="UnderlineChar3"/>
    <w:rsid w:val="0018339A"/>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18339A"/>
    <w:rPr>
      <w:rFonts w:eastAsia="Times New Roman"/>
      <w:b/>
      <w:u w:val="single"/>
    </w:rPr>
  </w:style>
  <w:style w:type="character" w:customStyle="1" w:styleId="BoldandUnderlineChar3CharChar">
    <w:name w:val="Bold and Underline Char3 Char Char"/>
    <w:basedOn w:val="DefaultParagraphFont"/>
    <w:link w:val="BoldandUnderlineChar3Char"/>
    <w:rsid w:val="0018339A"/>
    <w:rPr>
      <w:rFonts w:ascii="Calibri" w:eastAsia="Times New Roman" w:hAnsi="Calibri"/>
      <w:b/>
      <w:u w:val="single"/>
    </w:rPr>
  </w:style>
  <w:style w:type="character" w:customStyle="1" w:styleId="UnderlineChar1">
    <w:name w:val="Underline Char1"/>
    <w:basedOn w:val="DefaultParagraphFont"/>
    <w:rsid w:val="0018339A"/>
    <w:rPr>
      <w:szCs w:val="24"/>
      <w:u w:val="single"/>
      <w:lang w:val="en-US" w:eastAsia="en-US" w:bidi="ar-SA"/>
    </w:rPr>
  </w:style>
  <w:style w:type="character" w:customStyle="1" w:styleId="BoldandUnderlineChar1Char2Char">
    <w:name w:val="Bold and Underline Char1 Char2 Char"/>
    <w:basedOn w:val="DefaultParagraphFont"/>
    <w:rsid w:val="0018339A"/>
    <w:rPr>
      <w:b/>
      <w:szCs w:val="24"/>
      <w:u w:val="single"/>
      <w:lang w:val="en-US" w:eastAsia="en-US" w:bidi="ar-SA"/>
    </w:rPr>
  </w:style>
  <w:style w:type="character" w:customStyle="1" w:styleId="SmalltextChar">
    <w:name w:val="Small text Char"/>
    <w:aliases w:val="Quote1 Char1"/>
    <w:link w:val="Smalltext"/>
    <w:rsid w:val="0018339A"/>
    <w:rPr>
      <w:rFonts w:ascii="Arial Narrow" w:eastAsia="Times New Roman" w:hAnsi="Arial Narrow"/>
    </w:rPr>
  </w:style>
  <w:style w:type="paragraph" w:customStyle="1" w:styleId="HotRoute">
    <w:name w:val="Hot Route"/>
    <w:basedOn w:val="Normal"/>
    <w:link w:val="HotRouteChar0"/>
    <w:qFormat/>
    <w:rsid w:val="0018339A"/>
    <w:pPr>
      <w:ind w:left="144"/>
    </w:pPr>
    <w:rPr>
      <w:rFonts w:eastAsia="Times New Roman"/>
    </w:rPr>
  </w:style>
  <w:style w:type="paragraph" w:customStyle="1" w:styleId="Cardstyle0">
    <w:name w:val="Cardstyle"/>
    <w:basedOn w:val="Normal"/>
    <w:next w:val="Normal"/>
    <w:qFormat/>
    <w:rsid w:val="0018339A"/>
    <w:rPr>
      <w:rFonts w:eastAsia="Times New Roman"/>
    </w:rPr>
  </w:style>
  <w:style w:type="character" w:customStyle="1" w:styleId="Style12ptBoldUnderline1">
    <w:name w:val="Style 12 pt Bold Underline1"/>
    <w:basedOn w:val="DefaultParagraphFont"/>
    <w:rsid w:val="0018339A"/>
    <w:rPr>
      <w:b/>
      <w:bCs/>
      <w:sz w:val="24"/>
      <w:u w:val="single"/>
    </w:rPr>
  </w:style>
  <w:style w:type="character" w:customStyle="1" w:styleId="StyleEmphasisArial12ptBoldNotItalic">
    <w:name w:val="Style Emphasis + Arial 12 pt Bold Not Italic"/>
    <w:basedOn w:val="Emphasis"/>
    <w:rsid w:val="0018339A"/>
    <w:rPr>
      <w:rFonts w:ascii="Arial" w:hAnsi="Arial" w:cs="Times New Roman"/>
      <w:b w:val="0"/>
      <w:bCs/>
      <w:i/>
      <w:iCs/>
      <w:sz w:val="24"/>
      <w:u w:val="single"/>
      <w:bdr w:val="single" w:sz="8" w:space="0" w:color="auto"/>
    </w:rPr>
  </w:style>
  <w:style w:type="character" w:customStyle="1" w:styleId="DebateHighlighted">
    <w:name w:val="Debate Highlighted"/>
    <w:qFormat/>
    <w:rsid w:val="0018339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8339A"/>
    <w:rPr>
      <w:rFonts w:ascii="SimSun" w:eastAsia="SimSun" w:hAnsi="SimSun"/>
      <w:sz w:val="15"/>
      <w:lang w:eastAsia="zh-CN"/>
    </w:rPr>
  </w:style>
  <w:style w:type="paragraph" w:customStyle="1" w:styleId="UnreadText">
    <w:name w:val="Unread Text"/>
    <w:basedOn w:val="Normal"/>
    <w:next w:val="Normal"/>
    <w:link w:val="UnreadTextChar"/>
    <w:autoRedefine/>
    <w:qFormat/>
    <w:rsid w:val="0018339A"/>
    <w:pPr>
      <w:ind w:left="360"/>
    </w:pPr>
    <w:rPr>
      <w:rFonts w:ascii="SimSun" w:eastAsia="SimSun" w:hAnsi="SimSun"/>
      <w:sz w:val="15"/>
      <w:lang w:eastAsia="zh-CN"/>
    </w:rPr>
  </w:style>
  <w:style w:type="paragraph" w:customStyle="1" w:styleId="AuthorDate">
    <w:name w:val="AuthorDate"/>
    <w:next w:val="Normal"/>
    <w:link w:val="AuthorDateChar"/>
    <w:qFormat/>
    <w:rsid w:val="0018339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8339A"/>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8339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8339A"/>
    <w:rPr>
      <w:rFonts w:ascii="Times New Roman" w:hAnsi="Times New Roman"/>
      <w:sz w:val="20"/>
      <w:u w:val="single"/>
      <w:bdr w:val="none" w:sz="0" w:space="0" w:color="auto"/>
      <w:shd w:val="clear" w:color="auto" w:fill="C0C0C0"/>
    </w:rPr>
  </w:style>
  <w:style w:type="character" w:customStyle="1" w:styleId="smallChar">
    <w:name w:val="small Char"/>
    <w:rsid w:val="0018339A"/>
    <w:rPr>
      <w:rFonts w:ascii="Calibri" w:eastAsia="Calibri" w:hAnsi="Calibri" w:cs="Calibri"/>
      <w:sz w:val="16"/>
      <w:szCs w:val="20"/>
      <w:lang w:val="x-none" w:eastAsia="x-none"/>
    </w:rPr>
  </w:style>
  <w:style w:type="paragraph" w:customStyle="1" w:styleId="HotRoute0">
    <w:name w:val="Hot Route!"/>
    <w:basedOn w:val="Normal"/>
    <w:qFormat/>
    <w:rsid w:val="0018339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8339A"/>
    <w:rPr>
      <w:rFonts w:ascii="Times New Roman" w:hAnsi="Times New Roman" w:cs="Times New Roman"/>
      <w:sz w:val="16"/>
      <w:szCs w:val="16"/>
    </w:rPr>
  </w:style>
  <w:style w:type="character" w:customStyle="1" w:styleId="BodyText2Char1">
    <w:name w:val="Body Text 2 Char1"/>
    <w:basedOn w:val="DefaultParagraphFont"/>
    <w:semiHidden/>
    <w:rsid w:val="0018339A"/>
    <w:rPr>
      <w:rFonts w:ascii="Times New Roman" w:hAnsi="Times New Roman" w:cs="Times New Roman"/>
      <w:sz w:val="20"/>
    </w:rPr>
  </w:style>
  <w:style w:type="character" w:customStyle="1" w:styleId="Heading2Char1CharCharCharCharCharC">
    <w:name w:val="Heading 2 Char1 Char Char Char Char Char C"/>
    <w:rsid w:val="0018339A"/>
    <w:rPr>
      <w:rFonts w:cs="Arial"/>
      <w:b/>
      <w:bCs/>
      <w:iCs/>
      <w:sz w:val="24"/>
      <w:szCs w:val="28"/>
      <w:lang w:val="en-US" w:eastAsia="en-US" w:bidi="ar-SA"/>
    </w:rPr>
  </w:style>
  <w:style w:type="character" w:customStyle="1" w:styleId="underline1">
    <w:name w:val="underline1"/>
    <w:basedOn w:val="DefaultParagraphFont"/>
    <w:rsid w:val="0018339A"/>
    <w:rPr>
      <w:u w:val="single"/>
    </w:rPr>
  </w:style>
  <w:style w:type="character" w:customStyle="1" w:styleId="author0">
    <w:name w:val="author"/>
    <w:basedOn w:val="DefaultParagraphFont"/>
    <w:rsid w:val="0018339A"/>
    <w:rPr>
      <w:rFonts w:ascii="Times New Roman" w:hAnsi="Times New Roman"/>
      <w:b/>
      <w:sz w:val="24"/>
    </w:rPr>
  </w:style>
  <w:style w:type="character" w:customStyle="1" w:styleId="FontStyle291">
    <w:name w:val="Font Style291"/>
    <w:basedOn w:val="DefaultParagraphFont"/>
    <w:uiPriority w:val="99"/>
    <w:rsid w:val="0018339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8339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8339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8339A"/>
    <w:rPr>
      <w:rFonts w:ascii="Calibri" w:eastAsia="Times New Roman" w:hAnsi="Calibri"/>
    </w:rPr>
  </w:style>
  <w:style w:type="paragraph" w:customStyle="1" w:styleId="Cards1">
    <w:name w:val="Cards1"/>
    <w:basedOn w:val="Normal"/>
    <w:link w:val="Cards1Char"/>
    <w:qFormat/>
    <w:rsid w:val="0018339A"/>
    <w:pPr>
      <w:ind w:left="288"/>
    </w:pPr>
    <w:rPr>
      <w:rFonts w:eastAsia="Times New Roman"/>
      <w:u w:val="single"/>
    </w:rPr>
  </w:style>
  <w:style w:type="character" w:customStyle="1" w:styleId="Cards1Char">
    <w:name w:val="Cards1 Char"/>
    <w:basedOn w:val="DefaultParagraphFont"/>
    <w:link w:val="Cards1"/>
    <w:rsid w:val="0018339A"/>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18339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8339A"/>
    <w:rPr>
      <w:rFonts w:ascii="Arial" w:eastAsia="Calibri" w:hAnsi="Arial" w:cs="Arial"/>
      <w:u w:val="single"/>
    </w:rPr>
  </w:style>
  <w:style w:type="character" w:customStyle="1" w:styleId="EmphasizeThis">
    <w:name w:val="EmphasizeThis"/>
    <w:rsid w:val="0018339A"/>
    <w:rPr>
      <w:rFonts w:ascii="Georgia" w:hAnsi="Georgia"/>
      <w:b/>
      <w:iCs/>
      <w:sz w:val="24"/>
      <w:u w:val="thick"/>
    </w:rPr>
  </w:style>
  <w:style w:type="paragraph" w:customStyle="1" w:styleId="Stylecard8pt">
    <w:name w:val="Style card + 8 pt"/>
    <w:basedOn w:val="Normal"/>
    <w:link w:val="Stylecard8ptChar"/>
    <w:qFormat/>
    <w:rsid w:val="0018339A"/>
    <w:pPr>
      <w:ind w:left="288" w:right="288"/>
    </w:pPr>
    <w:rPr>
      <w:rFonts w:cs="Calibri"/>
      <w:color w:val="000000"/>
      <w:u w:val="single"/>
      <w:lang w:eastAsia="ar-SA"/>
    </w:rPr>
  </w:style>
  <w:style w:type="character" w:customStyle="1" w:styleId="Stylecard8ptChar">
    <w:name w:val="Style card + 8 pt Char"/>
    <w:basedOn w:val="cardChar"/>
    <w:link w:val="Stylecard8pt"/>
    <w:rsid w:val="0018339A"/>
    <w:rPr>
      <w:rFonts w:ascii="Calibri" w:hAnsi="Calibri" w:cs="Calibri"/>
      <w:color w:val="000000"/>
      <w:u w:val="single"/>
      <w:lang w:eastAsia="ar-SA"/>
    </w:rPr>
  </w:style>
  <w:style w:type="character" w:customStyle="1" w:styleId="bhl">
    <w:name w:val="bhl"/>
    <w:basedOn w:val="DefaultParagraphFont"/>
    <w:rsid w:val="0018339A"/>
  </w:style>
  <w:style w:type="paragraph" w:customStyle="1" w:styleId="TagGA11">
    <w:name w:val="Tag GA 11"/>
    <w:basedOn w:val="TOC1"/>
    <w:qFormat/>
    <w:rsid w:val="0018339A"/>
    <w:pPr>
      <w:spacing w:before="0" w:after="160"/>
    </w:pPr>
    <w:rPr>
      <w:rFonts w:eastAsia="Calibri"/>
      <w:u w:val="none"/>
      <w:lang w:bidi="ar-SA"/>
    </w:rPr>
  </w:style>
  <w:style w:type="paragraph" w:customStyle="1" w:styleId="CiteCard">
    <w:name w:val="Cite/Card"/>
    <w:basedOn w:val="TOC2"/>
    <w:qFormat/>
    <w:rsid w:val="0018339A"/>
    <w:pPr>
      <w:tabs>
        <w:tab w:val="left" w:pos="4360"/>
      </w:tabs>
      <w:ind w:left="220"/>
    </w:pPr>
    <w:rPr>
      <w:rFonts w:eastAsia="Calibri"/>
      <w:sz w:val="22"/>
      <w:lang w:bidi="ar-SA"/>
    </w:rPr>
  </w:style>
  <w:style w:type="character" w:customStyle="1" w:styleId="CardTextUnderlinedChar">
    <w:name w:val="Card Text Underlined Char"/>
    <w:basedOn w:val="DefaultParagraphFont"/>
    <w:rsid w:val="0018339A"/>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8339A"/>
    <w:rPr>
      <w:sz w:val="16"/>
      <w:szCs w:val="16"/>
    </w:rPr>
  </w:style>
  <w:style w:type="character" w:customStyle="1" w:styleId="DocumentMapChar1">
    <w:name w:val="Document Map Char1"/>
    <w:basedOn w:val="DefaultParagraphFont"/>
    <w:uiPriority w:val="99"/>
    <w:rsid w:val="0018339A"/>
    <w:rPr>
      <w:rFonts w:ascii="Tahoma" w:hAnsi="Tahoma" w:cs="Tahoma"/>
      <w:sz w:val="16"/>
      <w:szCs w:val="16"/>
    </w:rPr>
  </w:style>
  <w:style w:type="character" w:customStyle="1" w:styleId="addmd">
    <w:name w:val="addmd"/>
    <w:basedOn w:val="DefaultParagraphFont"/>
    <w:rsid w:val="0018339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8339A"/>
    <w:rPr>
      <w:rFonts w:ascii="Arial" w:hAnsi="Arial"/>
      <w:b/>
      <w:sz w:val="26"/>
    </w:rPr>
  </w:style>
  <w:style w:type="paragraph" w:styleId="FootnoteText">
    <w:name w:val="footnote text"/>
    <w:basedOn w:val="Normal"/>
    <w:link w:val="FootnoteTextChar"/>
    <w:unhideWhenUsed/>
    <w:rsid w:val="0018339A"/>
    <w:rPr>
      <w:rFonts w:eastAsia="Calibri"/>
      <w:szCs w:val="20"/>
      <w:lang w:eastAsia="zh-CN"/>
    </w:rPr>
  </w:style>
  <w:style w:type="character" w:customStyle="1" w:styleId="FootnoteTextChar">
    <w:name w:val="Footnote Text Char"/>
    <w:basedOn w:val="DefaultParagraphFont"/>
    <w:link w:val="FootnoteText"/>
    <w:rsid w:val="0018339A"/>
    <w:rPr>
      <w:rFonts w:ascii="Calibri" w:eastAsia="Calibri" w:hAnsi="Calibri"/>
      <w:szCs w:val="20"/>
      <w:lang w:eastAsia="zh-CN"/>
    </w:rPr>
  </w:style>
  <w:style w:type="character" w:customStyle="1" w:styleId="UnderlinedTextCharChar">
    <w:name w:val="Underlined Text Char Char"/>
    <w:basedOn w:val="DefaultParagraphFont"/>
    <w:rsid w:val="0018339A"/>
    <w:rPr>
      <w:rFonts w:cs="Arial"/>
      <w:bCs/>
      <w:noProof w:val="0"/>
      <w:szCs w:val="26"/>
      <w:u w:val="single"/>
      <w:lang w:val="en-US" w:eastAsia="en-US" w:bidi="ar-SA"/>
    </w:rPr>
  </w:style>
  <w:style w:type="character" w:customStyle="1" w:styleId="StyleTimesNewRoman12ptBold">
    <w:name w:val="Style Times New Roman 12 pt Bold"/>
    <w:rsid w:val="0018339A"/>
    <w:rPr>
      <w:b/>
      <w:bCs/>
      <w:sz w:val="24"/>
    </w:rPr>
  </w:style>
  <w:style w:type="character" w:customStyle="1" w:styleId="CardText1Char">
    <w:name w:val="Card Text 1 Char"/>
    <w:rsid w:val="0018339A"/>
    <w:rPr>
      <w:rFonts w:ascii="Georgia" w:hAnsi="Georgia"/>
      <w:color w:val="000000"/>
      <w:sz w:val="22"/>
      <w:szCs w:val="22"/>
      <w:u w:val="single"/>
    </w:rPr>
  </w:style>
  <w:style w:type="character" w:customStyle="1" w:styleId="BoldUnderlining">
    <w:name w:val="Bold Underlining"/>
    <w:rsid w:val="0018339A"/>
    <w:rPr>
      <w:u w:val="single"/>
    </w:rPr>
  </w:style>
  <w:style w:type="character" w:customStyle="1" w:styleId="Intemphasis">
    <w:name w:val="Intemphasis"/>
    <w:uiPriority w:val="1"/>
    <w:qFormat/>
    <w:rsid w:val="0018339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8339A"/>
    <w:pPr>
      <w:ind w:left="288" w:right="288"/>
    </w:pPr>
    <w:rPr>
      <w:szCs w:val="16"/>
    </w:rPr>
  </w:style>
  <w:style w:type="character" w:customStyle="1" w:styleId="cardtextChar2">
    <w:name w:val="cardtext Char"/>
    <w:basedOn w:val="DefaultParagraphFont"/>
    <w:link w:val="cardtext0"/>
    <w:rsid w:val="0018339A"/>
    <w:rPr>
      <w:rFonts w:ascii="Calibri" w:hAnsi="Calibri"/>
      <w:szCs w:val="16"/>
    </w:rPr>
  </w:style>
  <w:style w:type="character" w:customStyle="1" w:styleId="BoldUnderlineChar1">
    <w:name w:val="BoldUnderline Char1"/>
    <w:rsid w:val="0018339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8339A"/>
    <w:pPr>
      <w:spacing w:after="200"/>
      <w:contextualSpacing/>
    </w:pPr>
    <w:rPr>
      <w:rFonts w:eastAsia="Calibri"/>
      <w:u w:val="single"/>
    </w:rPr>
  </w:style>
  <w:style w:type="character" w:customStyle="1" w:styleId="UnderlinedCardTextChar">
    <w:name w:val="Underlined Card Text Char"/>
    <w:link w:val="UnderlinedCardText"/>
    <w:rsid w:val="0018339A"/>
    <w:rPr>
      <w:rFonts w:ascii="Calibri" w:eastAsia="Calibri" w:hAnsi="Calibri"/>
      <w:u w:val="single"/>
    </w:rPr>
  </w:style>
  <w:style w:type="character" w:customStyle="1" w:styleId="Hyperlink6">
    <w:name w:val="Hyperlink6"/>
    <w:basedOn w:val="DefaultParagraphFont"/>
    <w:rsid w:val="0018339A"/>
    <w:rPr>
      <w:color w:val="3300CC"/>
      <w:u w:val="single"/>
    </w:rPr>
  </w:style>
  <w:style w:type="paragraph" w:customStyle="1" w:styleId="Tag12">
    <w:name w:val="Tag12"/>
    <w:basedOn w:val="Normal"/>
    <w:qFormat/>
    <w:rsid w:val="0018339A"/>
    <w:pPr>
      <w:contextualSpacing/>
    </w:pPr>
    <w:rPr>
      <w:rFonts w:eastAsia="Cambria"/>
      <w:b/>
    </w:rPr>
  </w:style>
  <w:style w:type="paragraph" w:customStyle="1" w:styleId="Shrink8">
    <w:name w:val="Shrink8"/>
    <w:basedOn w:val="Normal"/>
    <w:qFormat/>
    <w:rsid w:val="0018339A"/>
    <w:rPr>
      <w:rFonts w:eastAsia="Cambria"/>
    </w:rPr>
  </w:style>
  <w:style w:type="character" w:customStyle="1" w:styleId="highlight2">
    <w:name w:val="highlight2"/>
    <w:rsid w:val="0018339A"/>
    <w:rPr>
      <w:rFonts w:ascii="Arial" w:hAnsi="Arial"/>
      <w:b/>
      <w:sz w:val="19"/>
      <w:u w:val="thick"/>
      <w:bdr w:val="none" w:sz="0" w:space="0" w:color="auto"/>
      <w:shd w:val="clear" w:color="auto" w:fill="auto"/>
    </w:rPr>
  </w:style>
  <w:style w:type="character" w:customStyle="1" w:styleId="citation">
    <w:name w:val="citation"/>
    <w:basedOn w:val="DefaultParagraphFont"/>
    <w:rsid w:val="0018339A"/>
  </w:style>
  <w:style w:type="paragraph" w:customStyle="1" w:styleId="UnderlineText">
    <w:name w:val="Underline Text"/>
    <w:basedOn w:val="Normal"/>
    <w:link w:val="UnderlineTextChar"/>
    <w:qFormat/>
    <w:rsid w:val="0018339A"/>
    <w:pPr>
      <w:ind w:left="288"/>
    </w:pPr>
    <w:rPr>
      <w:rFonts w:eastAsia="Times New Roman"/>
      <w:u w:val="single"/>
    </w:rPr>
  </w:style>
  <w:style w:type="character" w:customStyle="1" w:styleId="UnderlineTextChar">
    <w:name w:val="Underline Text Char"/>
    <w:basedOn w:val="DefaultParagraphFont"/>
    <w:link w:val="UnderlineText"/>
    <w:rsid w:val="0018339A"/>
    <w:rPr>
      <w:rFonts w:ascii="Calibri" w:eastAsia="Times New Roman" w:hAnsi="Calibri"/>
      <w:u w:val="single"/>
    </w:rPr>
  </w:style>
  <w:style w:type="character" w:customStyle="1" w:styleId="il">
    <w:name w:val="il"/>
    <w:basedOn w:val="DefaultParagraphFont"/>
    <w:rsid w:val="0018339A"/>
  </w:style>
  <w:style w:type="character" w:customStyle="1" w:styleId="commentstext">
    <w:name w:val="comments_text"/>
    <w:uiPriority w:val="99"/>
    <w:rsid w:val="0018339A"/>
    <w:rPr>
      <w:rFonts w:cs="Times New Roman"/>
    </w:rPr>
  </w:style>
  <w:style w:type="paragraph" w:customStyle="1" w:styleId="Heading42">
    <w:name w:val="Heading 42"/>
    <w:basedOn w:val="Normal"/>
    <w:qFormat/>
    <w:rsid w:val="0018339A"/>
    <w:rPr>
      <w:rFonts w:eastAsia="Times New Roman"/>
    </w:rPr>
  </w:style>
  <w:style w:type="paragraph" w:customStyle="1" w:styleId="DebateNormal">
    <w:name w:val="DebateNormal"/>
    <w:basedOn w:val="Normal"/>
    <w:link w:val="DebateNormalChar"/>
    <w:qFormat/>
    <w:rsid w:val="0018339A"/>
    <w:pPr>
      <w:spacing w:line="276" w:lineRule="auto"/>
    </w:pPr>
    <w:rPr>
      <w:rFonts w:eastAsia="Calibri"/>
      <w:szCs w:val="20"/>
    </w:rPr>
  </w:style>
  <w:style w:type="character" w:customStyle="1" w:styleId="DebateNormalChar">
    <w:name w:val="DebateNormal Char"/>
    <w:basedOn w:val="DefaultParagraphFont"/>
    <w:link w:val="DebateNormal"/>
    <w:rsid w:val="0018339A"/>
    <w:rPr>
      <w:rFonts w:ascii="Calibri" w:eastAsia="Calibri" w:hAnsi="Calibri"/>
      <w:szCs w:val="20"/>
    </w:rPr>
  </w:style>
  <w:style w:type="paragraph" w:customStyle="1" w:styleId="DebateEmphasis">
    <w:name w:val="DebateEmphasis"/>
    <w:basedOn w:val="Normal"/>
    <w:link w:val="DebateEmphasisChar"/>
    <w:qFormat/>
    <w:rsid w:val="0018339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8339A"/>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18339A"/>
    <w:rPr>
      <w:rFonts w:ascii="Times New Roman" w:eastAsia="Cambria" w:hAnsi="Times New Roman" w:cs="Times New Roman"/>
      <w:sz w:val="20"/>
      <w:szCs w:val="22"/>
    </w:rPr>
  </w:style>
  <w:style w:type="paragraph" w:customStyle="1" w:styleId="NormalCite">
    <w:name w:val="NormalCite"/>
    <w:link w:val="NormalCiteChar"/>
    <w:qFormat/>
    <w:rsid w:val="0018339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8339A"/>
    <w:rPr>
      <w:rFonts w:ascii="Times New Roman" w:hAnsi="Times New Roman" w:cs="Times New Roman"/>
      <w:sz w:val="18"/>
    </w:rPr>
  </w:style>
  <w:style w:type="character" w:customStyle="1" w:styleId="articletext">
    <w:name w:val="articletext"/>
    <w:basedOn w:val="DefaultParagraphFont"/>
    <w:rsid w:val="0018339A"/>
  </w:style>
  <w:style w:type="character" w:customStyle="1" w:styleId="grey10">
    <w:name w:val="grey10"/>
    <w:basedOn w:val="DefaultParagraphFont"/>
    <w:rsid w:val="0018339A"/>
  </w:style>
  <w:style w:type="character" w:customStyle="1" w:styleId="navy13bd">
    <w:name w:val="navy13bd"/>
    <w:basedOn w:val="DefaultParagraphFont"/>
    <w:rsid w:val="0018339A"/>
  </w:style>
  <w:style w:type="character" w:customStyle="1" w:styleId="Style9ptUnderline2">
    <w:name w:val="Style 9 pt Underline2"/>
    <w:basedOn w:val="DefaultParagraphFont"/>
    <w:rsid w:val="0018339A"/>
    <w:rPr>
      <w:sz w:val="20"/>
      <w:u w:val="single"/>
    </w:rPr>
  </w:style>
  <w:style w:type="character" w:customStyle="1" w:styleId="Style9ptBoldUnderline1">
    <w:name w:val="Style 9 pt Bold Underline1"/>
    <w:basedOn w:val="DefaultParagraphFont"/>
    <w:rsid w:val="0018339A"/>
    <w:rPr>
      <w:b/>
      <w:bCs/>
      <w:sz w:val="20"/>
      <w:u w:val="single"/>
    </w:rPr>
  </w:style>
  <w:style w:type="character" w:customStyle="1" w:styleId="TagsCharChar">
    <w:name w:val="Tags Char Char"/>
    <w:basedOn w:val="DefaultParagraphFont"/>
    <w:rsid w:val="0018339A"/>
    <w:rPr>
      <w:rFonts w:eastAsia="SimSun"/>
      <w:b/>
      <w:sz w:val="24"/>
      <w:lang w:val="en-US" w:eastAsia="zh-CN" w:bidi="ar-SA"/>
    </w:rPr>
  </w:style>
  <w:style w:type="paragraph" w:customStyle="1" w:styleId="cardCharCharCharChar">
    <w:name w:val="card Char Char Char Char"/>
    <w:basedOn w:val="Normal"/>
    <w:qFormat/>
    <w:rsid w:val="0018339A"/>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8339A"/>
    <w:rPr>
      <w:rFonts w:ascii="Times" w:eastAsia="Times New Roman" w:hAnsi="Times"/>
    </w:rPr>
  </w:style>
  <w:style w:type="paragraph" w:customStyle="1" w:styleId="CARD0">
    <w:name w:val="CARD"/>
    <w:basedOn w:val="Normal"/>
    <w:link w:val="CARDChar1"/>
    <w:qFormat/>
    <w:rsid w:val="0018339A"/>
    <w:rPr>
      <w:rFonts w:eastAsia="Times New Roman"/>
      <w:u w:val="single"/>
    </w:rPr>
  </w:style>
  <w:style w:type="character" w:customStyle="1" w:styleId="CARDChar1">
    <w:name w:val="CARD Char"/>
    <w:basedOn w:val="DefaultParagraphFont"/>
    <w:link w:val="CARD0"/>
    <w:rsid w:val="0018339A"/>
    <w:rPr>
      <w:rFonts w:ascii="Calibri" w:eastAsia="Times New Roman" w:hAnsi="Calibri"/>
      <w:u w:val="single"/>
    </w:rPr>
  </w:style>
  <w:style w:type="paragraph" w:customStyle="1" w:styleId="Normal2">
    <w:name w:val="Normal2"/>
    <w:basedOn w:val="Normal"/>
    <w:qFormat/>
    <w:rsid w:val="0018339A"/>
    <w:rPr>
      <w:rFonts w:eastAsia="Times New Roman"/>
    </w:rPr>
  </w:style>
  <w:style w:type="character" w:customStyle="1" w:styleId="Style11ptThickunderline">
    <w:name w:val="Style 11 pt Thick underline"/>
    <w:rsid w:val="0018339A"/>
    <w:rPr>
      <w:rFonts w:ascii="Times New Roman" w:hAnsi="Times New Roman"/>
      <w:sz w:val="20"/>
      <w:u w:val="single"/>
    </w:rPr>
  </w:style>
  <w:style w:type="character" w:customStyle="1" w:styleId="Style11ptBoldThickunderline">
    <w:name w:val="Style 11 pt Bold Thick underline"/>
    <w:rsid w:val="0018339A"/>
    <w:rPr>
      <w:rFonts w:ascii="Times New Roman" w:hAnsi="Times New Roman"/>
      <w:b/>
      <w:bCs/>
      <w:sz w:val="20"/>
      <w:u w:val="single"/>
    </w:rPr>
  </w:style>
  <w:style w:type="character" w:styleId="FootnoteReference">
    <w:name w:val="footnote reference"/>
    <w:unhideWhenUsed/>
    <w:rsid w:val="0018339A"/>
    <w:rPr>
      <w:vertAlign w:val="superscript"/>
    </w:rPr>
  </w:style>
  <w:style w:type="character" w:customStyle="1" w:styleId="CharChar5">
    <w:name w:val="Char Char5"/>
    <w:rsid w:val="0018339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8339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8339A"/>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18339A"/>
    <w:rPr>
      <w:u w:val="single"/>
    </w:rPr>
  </w:style>
  <w:style w:type="character" w:customStyle="1" w:styleId="StyleUnderlineBoldIndent11ptChar">
    <w:name w:val="Style Underline + Bold Indent + 11 pt Char"/>
    <w:link w:val="StyleUnderlineBoldIndent11pt"/>
    <w:rsid w:val="0018339A"/>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18339A"/>
    <w:rPr>
      <w:b/>
      <w:bCs/>
      <w:u w:val="single"/>
    </w:rPr>
  </w:style>
  <w:style w:type="character" w:customStyle="1" w:styleId="StyleUnderlineBoldIndent11ptBoldChar">
    <w:name w:val="Style Underline + Bold Indent + 11 pt Bold Char"/>
    <w:link w:val="StyleUnderlineBoldIndent11ptBold"/>
    <w:rsid w:val="0018339A"/>
    <w:rPr>
      <w:rFonts w:ascii="Calibri" w:eastAsia="Times New Roman" w:hAnsi="Calibri"/>
      <w:b/>
      <w:bCs/>
      <w:szCs w:val="20"/>
      <w:u w:val="single"/>
    </w:rPr>
  </w:style>
  <w:style w:type="paragraph" w:customStyle="1" w:styleId="Normal20pt">
    <w:name w:val="Normal  + 20 pt"/>
    <w:basedOn w:val="Normal"/>
    <w:uiPriority w:val="6"/>
    <w:qFormat/>
    <w:rsid w:val="0018339A"/>
    <w:rPr>
      <w:bCs/>
      <w:u w:val="single"/>
    </w:rPr>
  </w:style>
  <w:style w:type="character" w:customStyle="1" w:styleId="StyleStyle4CharTimesNewRoman11pt">
    <w:name w:val="Style Style4 Char + Times New Roman 11 pt"/>
    <w:basedOn w:val="DefaultParagraphFont"/>
    <w:rsid w:val="0018339A"/>
    <w:rPr>
      <w:rFonts w:ascii="Times New Roman" w:hAnsi="Times New Roman"/>
      <w:sz w:val="20"/>
      <w:szCs w:val="24"/>
      <w:u w:val="single"/>
      <w:lang w:val="en-US" w:eastAsia="en-US" w:bidi="ar-SA"/>
    </w:rPr>
  </w:style>
  <w:style w:type="paragraph" w:customStyle="1" w:styleId="author-name">
    <w:name w:val="author-name"/>
    <w:basedOn w:val="Normal"/>
    <w:qFormat/>
    <w:rsid w:val="0018339A"/>
    <w:pPr>
      <w:spacing w:before="100" w:beforeAutospacing="1" w:after="100" w:afterAutospacing="1"/>
    </w:pPr>
    <w:rPr>
      <w:rFonts w:eastAsia="Times New Roman"/>
    </w:rPr>
  </w:style>
  <w:style w:type="paragraph" w:customStyle="1" w:styleId="author-credentials">
    <w:name w:val="author-credentials"/>
    <w:basedOn w:val="Normal"/>
    <w:rsid w:val="0018339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8339A"/>
    <w:rPr>
      <w:rFonts w:ascii="Consolas" w:hAnsi="Consolas" w:cs="Consolas"/>
      <w:sz w:val="20"/>
      <w:szCs w:val="20"/>
    </w:rPr>
  </w:style>
  <w:style w:type="character" w:customStyle="1" w:styleId="StyleStyle4CharTimesNewRoman11ptBold">
    <w:name w:val="Style Style4 Char + Times New Roman 11 pt Bold"/>
    <w:basedOn w:val="DefaultParagraphFont"/>
    <w:rsid w:val="0018339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8339A"/>
    <w:rPr>
      <w:rFonts w:ascii="Times New Roman" w:hAnsi="Times New Roman"/>
      <w:i/>
      <w:iCs/>
      <w:sz w:val="20"/>
      <w:szCs w:val="24"/>
      <w:u w:val="single"/>
      <w:lang w:val="en-US" w:eastAsia="en-US" w:bidi="ar-SA"/>
    </w:rPr>
  </w:style>
  <w:style w:type="character" w:customStyle="1" w:styleId="headline">
    <w:name w:val="headline"/>
    <w:basedOn w:val="DefaultParagraphFont"/>
    <w:rsid w:val="0018339A"/>
  </w:style>
  <w:style w:type="character" w:customStyle="1" w:styleId="CharChar4">
    <w:name w:val="Char Char4"/>
    <w:basedOn w:val="DefaultParagraphFont"/>
    <w:rsid w:val="0018339A"/>
    <w:rPr>
      <w:rFonts w:cs="Arial"/>
      <w:b/>
      <w:bCs/>
      <w:iCs/>
      <w:szCs w:val="28"/>
      <w:lang w:val="en-US" w:eastAsia="en-US" w:bidi="ar-SA"/>
    </w:rPr>
  </w:style>
  <w:style w:type="character" w:customStyle="1" w:styleId="yshortcuts">
    <w:name w:val="yshortcuts"/>
    <w:basedOn w:val="DefaultParagraphFont"/>
    <w:rsid w:val="0018339A"/>
  </w:style>
  <w:style w:type="character" w:customStyle="1" w:styleId="HotRouteChar0">
    <w:name w:val="Hot Route Char"/>
    <w:link w:val="HotRoute"/>
    <w:rsid w:val="0018339A"/>
    <w:rPr>
      <w:rFonts w:ascii="Calibri" w:eastAsia="Times New Roman" w:hAnsi="Calibri"/>
    </w:rPr>
  </w:style>
  <w:style w:type="paragraph" w:styleId="PlainText">
    <w:name w:val="Plain Text"/>
    <w:basedOn w:val="Normal"/>
    <w:link w:val="PlainTextChar"/>
    <w:rsid w:val="0018339A"/>
    <w:rPr>
      <w:rFonts w:ascii="Courier New" w:eastAsia="Times New Roman" w:hAnsi="Courier New" w:cs="Courier New"/>
      <w:szCs w:val="20"/>
    </w:rPr>
  </w:style>
  <w:style w:type="character" w:customStyle="1" w:styleId="PlainTextChar">
    <w:name w:val="Plain Text Char"/>
    <w:basedOn w:val="DefaultParagraphFont"/>
    <w:link w:val="PlainText"/>
    <w:rsid w:val="0018339A"/>
    <w:rPr>
      <w:rFonts w:ascii="Courier New" w:eastAsia="Times New Roman" w:hAnsi="Courier New" w:cs="Courier New"/>
      <w:szCs w:val="20"/>
    </w:rPr>
  </w:style>
  <w:style w:type="character" w:customStyle="1" w:styleId="senselabelstart">
    <w:name w:val="sense_label start"/>
    <w:basedOn w:val="DefaultParagraphFont"/>
    <w:rsid w:val="0018339A"/>
  </w:style>
  <w:style w:type="character" w:customStyle="1" w:styleId="sensecontent">
    <w:name w:val="sense_content"/>
    <w:basedOn w:val="DefaultParagraphFont"/>
    <w:rsid w:val="0018339A"/>
  </w:style>
  <w:style w:type="character" w:customStyle="1" w:styleId="vi">
    <w:name w:val="vi"/>
    <w:basedOn w:val="DefaultParagraphFont"/>
    <w:rsid w:val="0018339A"/>
  </w:style>
  <w:style w:type="character" w:customStyle="1" w:styleId="italic">
    <w:name w:val="italic"/>
    <w:basedOn w:val="DefaultParagraphFont"/>
    <w:rsid w:val="0018339A"/>
  </w:style>
  <w:style w:type="paragraph" w:customStyle="1" w:styleId="Microtext0">
    <w:name w:val="Microtext"/>
    <w:basedOn w:val="Normal"/>
    <w:next w:val="Normal"/>
    <w:link w:val="MicrotextChar0"/>
    <w:qFormat/>
    <w:rsid w:val="0018339A"/>
    <w:rPr>
      <w:sz w:val="12"/>
    </w:rPr>
  </w:style>
  <w:style w:type="character" w:customStyle="1" w:styleId="MicrotextChar0">
    <w:name w:val="Microtext Char"/>
    <w:link w:val="Microtext0"/>
    <w:rsid w:val="0018339A"/>
    <w:rPr>
      <w:rFonts w:ascii="Calibri" w:hAnsi="Calibri"/>
      <w:sz w:val="12"/>
    </w:rPr>
  </w:style>
  <w:style w:type="character" w:customStyle="1" w:styleId="st">
    <w:name w:val="st"/>
    <w:basedOn w:val="DefaultParagraphFont"/>
    <w:rsid w:val="0018339A"/>
  </w:style>
  <w:style w:type="paragraph" w:customStyle="1" w:styleId="Style6">
    <w:name w:val="Style6"/>
    <w:basedOn w:val="Normal"/>
    <w:link w:val="Style6Char"/>
    <w:autoRedefine/>
    <w:qFormat/>
    <w:rsid w:val="0018339A"/>
    <w:rPr>
      <w:b/>
    </w:rPr>
  </w:style>
  <w:style w:type="character" w:customStyle="1" w:styleId="Style6Char">
    <w:name w:val="Style6 Char"/>
    <w:basedOn w:val="DefaultParagraphFont"/>
    <w:link w:val="Style6"/>
    <w:rsid w:val="0018339A"/>
    <w:rPr>
      <w:rFonts w:ascii="Calibri" w:hAnsi="Calibri"/>
      <w:b/>
    </w:rPr>
  </w:style>
  <w:style w:type="paragraph" w:customStyle="1" w:styleId="Style11">
    <w:name w:val="Style11"/>
    <w:basedOn w:val="Normal"/>
    <w:link w:val="Style11Char"/>
    <w:qFormat/>
    <w:rsid w:val="0018339A"/>
    <w:rPr>
      <w:rFonts w:eastAsia="Times New Roman"/>
      <w:b/>
      <w:szCs w:val="20"/>
      <w:u w:val="thick"/>
    </w:rPr>
  </w:style>
  <w:style w:type="paragraph" w:customStyle="1" w:styleId="Style12">
    <w:name w:val="Style12"/>
    <w:basedOn w:val="Normal"/>
    <w:link w:val="Style12Char"/>
    <w:qFormat/>
    <w:rsid w:val="0018339A"/>
    <w:rPr>
      <w:rFonts w:eastAsia="Times New Roman"/>
      <w:b/>
      <w:u w:val="thick"/>
    </w:rPr>
  </w:style>
  <w:style w:type="character" w:customStyle="1" w:styleId="Style11Char">
    <w:name w:val="Style11 Char"/>
    <w:basedOn w:val="DefaultParagraphFont"/>
    <w:link w:val="Style11"/>
    <w:rsid w:val="0018339A"/>
    <w:rPr>
      <w:rFonts w:ascii="Calibri" w:eastAsia="Times New Roman" w:hAnsi="Calibri"/>
      <w:b/>
      <w:szCs w:val="20"/>
      <w:u w:val="thick"/>
    </w:rPr>
  </w:style>
  <w:style w:type="character" w:customStyle="1" w:styleId="Style12Char">
    <w:name w:val="Style12 Char"/>
    <w:basedOn w:val="DefaultParagraphFont"/>
    <w:link w:val="Style12"/>
    <w:rsid w:val="0018339A"/>
    <w:rPr>
      <w:rFonts w:ascii="Calibri" w:eastAsia="Times New Roman" w:hAnsi="Calibri"/>
      <w:b/>
      <w:u w:val="thick"/>
    </w:rPr>
  </w:style>
  <w:style w:type="character" w:customStyle="1" w:styleId="caps-label">
    <w:name w:val="caps-label"/>
    <w:basedOn w:val="DefaultParagraphFont"/>
    <w:rsid w:val="0018339A"/>
  </w:style>
  <w:style w:type="character" w:customStyle="1" w:styleId="wikiexternallink">
    <w:name w:val="wikiexternallink"/>
    <w:basedOn w:val="DefaultParagraphFont"/>
    <w:rsid w:val="0018339A"/>
  </w:style>
  <w:style w:type="character" w:customStyle="1" w:styleId="wikigeneratedlinkcontent">
    <w:name w:val="wikigeneratedlinkcontent"/>
    <w:basedOn w:val="DefaultParagraphFont"/>
    <w:rsid w:val="0018339A"/>
  </w:style>
  <w:style w:type="character" w:customStyle="1" w:styleId="ShrinkChar">
    <w:name w:val="Shrink Char"/>
    <w:link w:val="Shrink"/>
    <w:locked/>
    <w:rsid w:val="0018339A"/>
    <w:rPr>
      <w:rFonts w:ascii="Garamond" w:eastAsia="Times New Roman" w:hAnsi="Garamond"/>
      <w:sz w:val="12"/>
    </w:rPr>
  </w:style>
  <w:style w:type="paragraph" w:customStyle="1" w:styleId="Shrink">
    <w:name w:val="Shrink"/>
    <w:link w:val="ShrinkChar"/>
    <w:qFormat/>
    <w:rsid w:val="0018339A"/>
    <w:pPr>
      <w:spacing w:after="0" w:line="240" w:lineRule="auto"/>
      <w:ind w:left="288" w:right="288"/>
    </w:pPr>
    <w:rPr>
      <w:rFonts w:ascii="Garamond" w:eastAsia="Times New Roman" w:hAnsi="Garamond"/>
      <w:sz w:val="12"/>
    </w:rPr>
  </w:style>
  <w:style w:type="character" w:customStyle="1" w:styleId="aqj">
    <w:name w:val="aqj"/>
    <w:basedOn w:val="DefaultParagraphFont"/>
    <w:rsid w:val="0018339A"/>
  </w:style>
  <w:style w:type="character" w:customStyle="1" w:styleId="StyleStyleBoldUnderlineIntenseEmphasisUnderlineapple-style-s">
    <w:name w:val="Style Style Bold UnderlineIntense EmphasisUnderlineapple-style-s..."/>
    <w:basedOn w:val="DefaultParagraphFont"/>
    <w:rsid w:val="0018339A"/>
    <w:rPr>
      <w:b w:val="0"/>
      <w:bCs w:val="0"/>
      <w:sz w:val="22"/>
      <w:u w:val="single"/>
      <w:bdr w:val="none" w:sz="0" w:space="0" w:color="auto"/>
    </w:rPr>
  </w:style>
  <w:style w:type="paragraph" w:customStyle="1" w:styleId="blocktitle0">
    <w:name w:val="block title"/>
    <w:basedOn w:val="Normal"/>
    <w:link w:val="blocktitleChar"/>
    <w:autoRedefine/>
    <w:qFormat/>
    <w:rsid w:val="0018339A"/>
    <w:pPr>
      <w:spacing w:after="240"/>
      <w:jc w:val="center"/>
      <w:outlineLvl w:val="0"/>
    </w:pPr>
    <w:rPr>
      <w:rFonts w:eastAsia="Calibri"/>
      <w:b/>
      <w:caps/>
      <w:sz w:val="28"/>
      <w:szCs w:val="28"/>
      <w:lang w:val="es-ES"/>
    </w:rPr>
  </w:style>
  <w:style w:type="character" w:customStyle="1" w:styleId="Boxed">
    <w:name w:val="Boxed"/>
    <w:qFormat/>
    <w:rsid w:val="0018339A"/>
    <w:rPr>
      <w:rFonts w:ascii="Times New Roman" w:hAnsi="Times New Roman"/>
      <w:sz w:val="20"/>
      <w:bdr w:val="single" w:sz="6" w:space="0" w:color="auto"/>
    </w:rPr>
  </w:style>
  <w:style w:type="character" w:customStyle="1" w:styleId="UnderlineCard">
    <w:name w:val="Underline Card"/>
    <w:uiPriority w:val="6"/>
    <w:qFormat/>
    <w:rsid w:val="0018339A"/>
    <w:rPr>
      <w:rFonts w:ascii="Arial" w:hAnsi="Arial"/>
      <w:b w:val="0"/>
      <w:bCs/>
      <w:sz w:val="20"/>
      <w:u w:val="single"/>
    </w:rPr>
  </w:style>
  <w:style w:type="character" w:customStyle="1" w:styleId="story-author">
    <w:name w:val="story-author"/>
    <w:basedOn w:val="DefaultParagraphFont"/>
    <w:rsid w:val="0018339A"/>
  </w:style>
  <w:style w:type="paragraph" w:customStyle="1" w:styleId="type">
    <w:name w:val="type"/>
    <w:basedOn w:val="Normal"/>
    <w:qFormat/>
    <w:rsid w:val="0018339A"/>
    <w:pPr>
      <w:spacing w:before="100" w:beforeAutospacing="1" w:after="100" w:afterAutospacing="1"/>
    </w:pPr>
    <w:rPr>
      <w:rFonts w:eastAsia="Times New Roman"/>
    </w:rPr>
  </w:style>
  <w:style w:type="character" w:customStyle="1" w:styleId="institution">
    <w:name w:val="institution"/>
    <w:basedOn w:val="DefaultParagraphFont"/>
    <w:rsid w:val="0018339A"/>
  </w:style>
  <w:style w:type="character" w:customStyle="1" w:styleId="abodyblack3">
    <w:name w:val="abodyblack3"/>
    <w:basedOn w:val="DefaultParagraphFont"/>
    <w:rsid w:val="0018339A"/>
  </w:style>
  <w:style w:type="paragraph" w:customStyle="1" w:styleId="UnderlineChar2CharChar">
    <w:name w:val="Underline Char2 Char Char"/>
    <w:basedOn w:val="Normal"/>
    <w:link w:val="UnderlineChar2CharCharChar"/>
    <w:qFormat/>
    <w:rsid w:val="0018339A"/>
    <w:rPr>
      <w:rFonts w:eastAsia="MS Mincho"/>
      <w:szCs w:val="20"/>
      <w:u w:val="single"/>
    </w:rPr>
  </w:style>
  <w:style w:type="character" w:customStyle="1" w:styleId="UnderlineChar2CharCharChar">
    <w:name w:val="Underline Char2 Char Char Char"/>
    <w:link w:val="UnderlineChar2CharChar"/>
    <w:rsid w:val="0018339A"/>
    <w:rPr>
      <w:rFonts w:ascii="Calibri" w:eastAsia="MS Mincho" w:hAnsi="Calibri"/>
      <w:szCs w:val="20"/>
      <w:u w:val="single"/>
    </w:rPr>
  </w:style>
  <w:style w:type="character" w:customStyle="1" w:styleId="CharacterStyle1">
    <w:name w:val="Character Style 1"/>
    <w:rsid w:val="0018339A"/>
    <w:rPr>
      <w:sz w:val="20"/>
      <w:szCs w:val="20"/>
    </w:rPr>
  </w:style>
  <w:style w:type="character" w:customStyle="1" w:styleId="FontStyle177">
    <w:name w:val="Font Style177"/>
    <w:basedOn w:val="DefaultParagraphFont"/>
    <w:uiPriority w:val="99"/>
    <w:rsid w:val="0018339A"/>
    <w:rPr>
      <w:rFonts w:ascii="Times New Roman" w:hAnsi="Times New Roman" w:cs="Times New Roman"/>
      <w:sz w:val="20"/>
      <w:szCs w:val="20"/>
    </w:rPr>
  </w:style>
  <w:style w:type="character" w:customStyle="1" w:styleId="FontStyle173">
    <w:name w:val="Font Style173"/>
    <w:basedOn w:val="DefaultParagraphFont"/>
    <w:uiPriority w:val="99"/>
    <w:rsid w:val="0018339A"/>
    <w:rPr>
      <w:rFonts w:ascii="Times New Roman" w:hAnsi="Times New Roman" w:cs="Times New Roman"/>
      <w:sz w:val="14"/>
      <w:szCs w:val="14"/>
    </w:rPr>
  </w:style>
  <w:style w:type="character" w:customStyle="1" w:styleId="FontStyle151">
    <w:name w:val="Font Style151"/>
    <w:basedOn w:val="DefaultParagraphFont"/>
    <w:uiPriority w:val="99"/>
    <w:rsid w:val="0018339A"/>
    <w:rPr>
      <w:rFonts w:ascii="Arial Narrow" w:hAnsi="Arial Narrow" w:cs="Arial Narrow"/>
      <w:b/>
      <w:bCs/>
      <w:sz w:val="12"/>
      <w:szCs w:val="12"/>
    </w:rPr>
  </w:style>
  <w:style w:type="character" w:customStyle="1" w:styleId="FontStyle156">
    <w:name w:val="Font Style156"/>
    <w:basedOn w:val="DefaultParagraphFont"/>
    <w:uiPriority w:val="99"/>
    <w:rsid w:val="0018339A"/>
    <w:rPr>
      <w:rFonts w:ascii="Arial Narrow" w:hAnsi="Arial Narrow" w:cs="Arial Narrow"/>
      <w:sz w:val="8"/>
      <w:szCs w:val="8"/>
    </w:rPr>
  </w:style>
  <w:style w:type="character" w:customStyle="1" w:styleId="FontStyle160">
    <w:name w:val="Font Style160"/>
    <w:basedOn w:val="DefaultParagraphFont"/>
    <w:uiPriority w:val="99"/>
    <w:rsid w:val="0018339A"/>
    <w:rPr>
      <w:rFonts w:ascii="Times New Roman" w:hAnsi="Times New Roman" w:cs="Times New Roman"/>
      <w:b/>
      <w:bCs/>
      <w:sz w:val="20"/>
      <w:szCs w:val="20"/>
    </w:rPr>
  </w:style>
  <w:style w:type="character" w:customStyle="1" w:styleId="FontStyle178">
    <w:name w:val="Font Style178"/>
    <w:basedOn w:val="DefaultParagraphFont"/>
    <w:uiPriority w:val="99"/>
    <w:rsid w:val="0018339A"/>
    <w:rPr>
      <w:rFonts w:ascii="Times New Roman" w:hAnsi="Times New Roman" w:cs="Times New Roman"/>
      <w:sz w:val="18"/>
      <w:szCs w:val="18"/>
    </w:rPr>
  </w:style>
  <w:style w:type="paragraph" w:customStyle="1" w:styleId="Style14">
    <w:name w:val="Style14"/>
    <w:basedOn w:val="Normal"/>
    <w:uiPriority w:val="99"/>
    <w:qFormat/>
    <w:rsid w:val="0018339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8339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8339A"/>
    <w:rPr>
      <w:rFonts w:ascii="Times New Roman" w:hAnsi="Times New Roman" w:cs="Times New Roman"/>
      <w:sz w:val="12"/>
      <w:szCs w:val="12"/>
    </w:rPr>
  </w:style>
  <w:style w:type="paragraph" w:customStyle="1" w:styleId="Style9">
    <w:name w:val="Style9"/>
    <w:basedOn w:val="Normal"/>
    <w:uiPriority w:val="99"/>
    <w:qFormat/>
    <w:rsid w:val="0018339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8339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8339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8339A"/>
    <w:rPr>
      <w:rFonts w:ascii="Times New Roman" w:hAnsi="Times New Roman" w:cs="Times New Roman"/>
      <w:sz w:val="16"/>
      <w:szCs w:val="16"/>
    </w:rPr>
  </w:style>
  <w:style w:type="character" w:customStyle="1" w:styleId="f">
    <w:name w:val="f"/>
    <w:basedOn w:val="DefaultParagraphFont"/>
    <w:rsid w:val="0018339A"/>
  </w:style>
  <w:style w:type="character" w:customStyle="1" w:styleId="TagsChar2">
    <w:name w:val="Tags Char2"/>
    <w:rsid w:val="0018339A"/>
    <w:rPr>
      <w:b/>
      <w:sz w:val="24"/>
    </w:rPr>
  </w:style>
  <w:style w:type="paragraph" w:customStyle="1" w:styleId="CardsFont6ptChar">
    <w:name w:val="Cards + Font: 6 pt Char"/>
    <w:basedOn w:val="Normal"/>
    <w:link w:val="CardsFont6ptCharChar"/>
    <w:qFormat/>
    <w:rsid w:val="0018339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8339A"/>
    <w:rPr>
      <w:rFonts w:ascii="Calibri" w:eastAsia="Times New Roman" w:hAnsi="Calibri"/>
      <w:sz w:val="12"/>
    </w:rPr>
  </w:style>
  <w:style w:type="character" w:customStyle="1" w:styleId="FontStyle172">
    <w:name w:val="Font Style172"/>
    <w:basedOn w:val="DefaultParagraphFont"/>
    <w:uiPriority w:val="99"/>
    <w:rsid w:val="0018339A"/>
    <w:rPr>
      <w:rFonts w:ascii="Times New Roman" w:hAnsi="Times New Roman" w:cs="Times New Roman"/>
      <w:b/>
      <w:bCs/>
      <w:sz w:val="16"/>
      <w:szCs w:val="16"/>
    </w:rPr>
  </w:style>
  <w:style w:type="paragraph" w:customStyle="1" w:styleId="Style18">
    <w:name w:val="Style18"/>
    <w:basedOn w:val="Normal"/>
    <w:uiPriority w:val="99"/>
    <w:qFormat/>
    <w:rsid w:val="0018339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8339A"/>
    <w:rPr>
      <w:rFonts w:ascii="Times New Roman" w:hAnsi="Times New Roman" w:cs="Times New Roman"/>
      <w:i/>
      <w:iCs/>
      <w:sz w:val="16"/>
      <w:szCs w:val="16"/>
    </w:rPr>
  </w:style>
  <w:style w:type="character" w:customStyle="1" w:styleId="FontStyle162">
    <w:name w:val="Font Style162"/>
    <w:basedOn w:val="DefaultParagraphFont"/>
    <w:uiPriority w:val="99"/>
    <w:rsid w:val="0018339A"/>
    <w:rPr>
      <w:rFonts w:ascii="Times New Roman" w:hAnsi="Times New Roman" w:cs="Times New Roman"/>
      <w:b/>
      <w:bCs/>
      <w:sz w:val="18"/>
      <w:szCs w:val="18"/>
    </w:rPr>
  </w:style>
  <w:style w:type="character" w:customStyle="1" w:styleId="FontStyle167">
    <w:name w:val="Font Style167"/>
    <w:basedOn w:val="DefaultParagraphFont"/>
    <w:uiPriority w:val="99"/>
    <w:rsid w:val="0018339A"/>
    <w:rPr>
      <w:rFonts w:ascii="Times New Roman" w:hAnsi="Times New Roman" w:cs="Times New Roman"/>
      <w:sz w:val="10"/>
      <w:szCs w:val="10"/>
    </w:rPr>
  </w:style>
  <w:style w:type="character" w:customStyle="1" w:styleId="FontStyle174">
    <w:name w:val="Font Style174"/>
    <w:basedOn w:val="DefaultParagraphFont"/>
    <w:uiPriority w:val="99"/>
    <w:rsid w:val="0018339A"/>
    <w:rPr>
      <w:rFonts w:ascii="Arial Narrow" w:hAnsi="Arial Narrow" w:cs="Arial Narrow"/>
      <w:b/>
      <w:bCs/>
      <w:sz w:val="18"/>
      <w:szCs w:val="18"/>
    </w:rPr>
  </w:style>
  <w:style w:type="paragraph" w:customStyle="1" w:styleId="Style47">
    <w:name w:val="Style47"/>
    <w:basedOn w:val="Normal"/>
    <w:uiPriority w:val="99"/>
    <w:qFormat/>
    <w:rsid w:val="0018339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8339A"/>
    <w:rPr>
      <w:rFonts w:ascii="Times New Roman" w:hAnsi="Times New Roman" w:cs="Times New Roman"/>
      <w:sz w:val="12"/>
      <w:szCs w:val="12"/>
    </w:rPr>
  </w:style>
  <w:style w:type="paragraph" w:customStyle="1" w:styleId="Style24">
    <w:name w:val="Style24"/>
    <w:basedOn w:val="Normal"/>
    <w:uiPriority w:val="99"/>
    <w:qFormat/>
    <w:rsid w:val="0018339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8339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8339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8339A"/>
    <w:rPr>
      <w:rFonts w:ascii="Times New Roman" w:hAnsi="Times New Roman" w:cs="Times New Roman"/>
      <w:b/>
      <w:bCs/>
      <w:sz w:val="18"/>
      <w:szCs w:val="18"/>
    </w:rPr>
  </w:style>
  <w:style w:type="paragraph" w:customStyle="1" w:styleId="Style21">
    <w:name w:val="Style21"/>
    <w:basedOn w:val="Normal"/>
    <w:uiPriority w:val="99"/>
    <w:qFormat/>
    <w:rsid w:val="0018339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8339A"/>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18339A"/>
    <w:rPr>
      <w:rFonts w:ascii="Calibri" w:hAnsi="Calibri"/>
      <w:sz w:val="20"/>
      <w:szCs w:val="20"/>
    </w:rPr>
  </w:style>
  <w:style w:type="paragraph" w:customStyle="1" w:styleId="Standard">
    <w:name w:val="Standard"/>
    <w:qFormat/>
    <w:rsid w:val="0018339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8339A"/>
    <w:rPr>
      <w:color w:val="000000"/>
      <w:sz w:val="32"/>
      <w:szCs w:val="32"/>
    </w:rPr>
  </w:style>
  <w:style w:type="paragraph" w:customStyle="1" w:styleId="Cardnon-underlined">
    <w:name w:val="Card non-underlined"/>
    <w:basedOn w:val="Normal"/>
    <w:link w:val="Cardnon-underlinedChar"/>
    <w:autoRedefine/>
    <w:uiPriority w:val="99"/>
    <w:qFormat/>
    <w:rsid w:val="0018339A"/>
    <w:rPr>
      <w:rFonts w:eastAsia="Times New Roman"/>
      <w:szCs w:val="20"/>
    </w:rPr>
  </w:style>
  <w:style w:type="character" w:customStyle="1" w:styleId="Cardnon-underlinedChar">
    <w:name w:val="Card non-underlined Char"/>
    <w:basedOn w:val="DefaultParagraphFont"/>
    <w:link w:val="Cardnon-underlined"/>
    <w:uiPriority w:val="99"/>
    <w:rsid w:val="0018339A"/>
    <w:rPr>
      <w:rFonts w:ascii="Calibri" w:eastAsia="Times New Roman" w:hAnsi="Calibri"/>
      <w:szCs w:val="20"/>
    </w:rPr>
  </w:style>
  <w:style w:type="numbering" w:customStyle="1" w:styleId="NoList1">
    <w:name w:val="No List1"/>
    <w:next w:val="NoList"/>
    <w:semiHidden/>
    <w:unhideWhenUsed/>
    <w:rsid w:val="0018339A"/>
  </w:style>
  <w:style w:type="character" w:customStyle="1" w:styleId="TitleChar2">
    <w:name w:val="Title Char2"/>
    <w:basedOn w:val="DefaultParagraphFont"/>
    <w:uiPriority w:val="10"/>
    <w:qFormat/>
    <w:locked/>
    <w:rsid w:val="0018339A"/>
    <w:rPr>
      <w:b/>
      <w:bCs/>
      <w:u w:val="single"/>
    </w:rPr>
  </w:style>
  <w:style w:type="paragraph" w:styleId="TOC3">
    <w:name w:val="toc 3"/>
    <w:basedOn w:val="Normal"/>
    <w:next w:val="Normal"/>
    <w:autoRedefine/>
    <w:rsid w:val="0018339A"/>
    <w:pPr>
      <w:ind w:left="400"/>
    </w:pPr>
    <w:rPr>
      <w:rFonts w:eastAsia="Times New Roman"/>
      <w:szCs w:val="20"/>
    </w:rPr>
  </w:style>
  <w:style w:type="paragraph" w:styleId="TOC4">
    <w:name w:val="toc 4"/>
    <w:basedOn w:val="Normal"/>
    <w:next w:val="Normal"/>
    <w:autoRedefine/>
    <w:rsid w:val="0018339A"/>
    <w:pPr>
      <w:ind w:left="600"/>
    </w:pPr>
    <w:rPr>
      <w:rFonts w:eastAsia="Times New Roman"/>
      <w:szCs w:val="20"/>
    </w:rPr>
  </w:style>
  <w:style w:type="paragraph" w:styleId="TOC5">
    <w:name w:val="toc 5"/>
    <w:basedOn w:val="Normal"/>
    <w:next w:val="Normal"/>
    <w:autoRedefine/>
    <w:rsid w:val="0018339A"/>
    <w:pPr>
      <w:ind w:left="800"/>
    </w:pPr>
    <w:rPr>
      <w:rFonts w:eastAsia="Times New Roman"/>
      <w:szCs w:val="20"/>
    </w:rPr>
  </w:style>
  <w:style w:type="paragraph" w:styleId="TOC6">
    <w:name w:val="toc 6"/>
    <w:basedOn w:val="Normal"/>
    <w:next w:val="Normal"/>
    <w:autoRedefine/>
    <w:rsid w:val="0018339A"/>
    <w:pPr>
      <w:ind w:left="1000"/>
    </w:pPr>
    <w:rPr>
      <w:rFonts w:eastAsia="Times New Roman"/>
      <w:szCs w:val="20"/>
    </w:rPr>
  </w:style>
  <w:style w:type="paragraph" w:styleId="TOC7">
    <w:name w:val="toc 7"/>
    <w:basedOn w:val="Normal"/>
    <w:next w:val="Normal"/>
    <w:autoRedefine/>
    <w:rsid w:val="0018339A"/>
    <w:pPr>
      <w:ind w:left="1200"/>
    </w:pPr>
    <w:rPr>
      <w:rFonts w:eastAsia="Times New Roman"/>
      <w:szCs w:val="20"/>
    </w:rPr>
  </w:style>
  <w:style w:type="paragraph" w:styleId="TOC8">
    <w:name w:val="toc 8"/>
    <w:basedOn w:val="Normal"/>
    <w:next w:val="Normal"/>
    <w:autoRedefine/>
    <w:rsid w:val="0018339A"/>
    <w:pPr>
      <w:ind w:left="1400"/>
    </w:pPr>
    <w:rPr>
      <w:rFonts w:eastAsia="Times New Roman"/>
      <w:szCs w:val="20"/>
    </w:rPr>
  </w:style>
  <w:style w:type="character" w:customStyle="1" w:styleId="allocatoragentsleft">
    <w:name w:val="al_locatoragentsleft"/>
    <w:basedOn w:val="DefaultParagraphFont"/>
    <w:rsid w:val="0018339A"/>
  </w:style>
  <w:style w:type="character" w:styleId="HTMLTypewriter">
    <w:name w:val="HTML Typewriter"/>
    <w:basedOn w:val="DefaultParagraphFont"/>
    <w:unhideWhenUsed/>
    <w:rsid w:val="0018339A"/>
    <w:rPr>
      <w:rFonts w:ascii="Courier New" w:eastAsia="Times New Roman" w:hAnsi="Courier New" w:cs="Courier New"/>
      <w:sz w:val="20"/>
      <w:szCs w:val="20"/>
    </w:rPr>
  </w:style>
  <w:style w:type="character" w:customStyle="1" w:styleId="caps">
    <w:name w:val="caps"/>
    <w:basedOn w:val="DefaultParagraphFont"/>
    <w:rsid w:val="0018339A"/>
  </w:style>
  <w:style w:type="character" w:customStyle="1" w:styleId="UnderlinesCharChar">
    <w:name w:val="Underlines Char Char"/>
    <w:basedOn w:val="DefaultParagraphFont"/>
    <w:rsid w:val="0018339A"/>
    <w:rPr>
      <w:rFonts w:cs="Arial"/>
      <w:b/>
      <w:bCs/>
      <w:noProof w:val="0"/>
      <w:sz w:val="22"/>
      <w:szCs w:val="26"/>
      <w:u w:val="single"/>
      <w:lang w:val="en-US" w:eastAsia="en-US" w:bidi="ar-SA"/>
    </w:rPr>
  </w:style>
  <w:style w:type="paragraph" w:customStyle="1" w:styleId="Carding">
    <w:name w:val="Carding"/>
    <w:basedOn w:val="Normal"/>
    <w:uiPriority w:val="99"/>
    <w:qFormat/>
    <w:rsid w:val="0018339A"/>
    <w:rPr>
      <w:rFonts w:eastAsia="Times New Roman"/>
      <w:sz w:val="18"/>
    </w:rPr>
  </w:style>
  <w:style w:type="character" w:customStyle="1" w:styleId="aunderline">
    <w:name w:val="aunderline"/>
    <w:basedOn w:val="DefaultParagraphFont"/>
    <w:rsid w:val="0018339A"/>
    <w:rPr>
      <w:rFonts w:ascii="Times New Roman" w:hAnsi="Times New Roman"/>
      <w:sz w:val="20"/>
      <w:szCs w:val="24"/>
      <w:u w:val="thick"/>
    </w:rPr>
  </w:style>
  <w:style w:type="character" w:customStyle="1" w:styleId="tagChar1">
    <w:name w:val="tag Char1"/>
    <w:basedOn w:val="DefaultParagraphFont"/>
    <w:rsid w:val="0018339A"/>
    <w:rPr>
      <w:b/>
      <w:noProof w:val="0"/>
      <w:sz w:val="24"/>
      <w:lang w:val="en-US" w:eastAsia="en-US" w:bidi="ar-SA"/>
    </w:rPr>
  </w:style>
  <w:style w:type="character" w:customStyle="1" w:styleId="tagChar2">
    <w:name w:val="tag Char2"/>
    <w:basedOn w:val="DefaultParagraphFont"/>
    <w:qFormat/>
    <w:rsid w:val="0018339A"/>
    <w:rPr>
      <w:b/>
      <w:noProof w:val="0"/>
      <w:sz w:val="24"/>
      <w:lang w:val="en-US" w:eastAsia="en-US" w:bidi="ar-SA"/>
    </w:rPr>
  </w:style>
  <w:style w:type="character" w:customStyle="1" w:styleId="Taggin-New">
    <w:name w:val="Taggin - New"/>
    <w:basedOn w:val="DefaultParagraphFont"/>
    <w:rsid w:val="0018339A"/>
    <w:rPr>
      <w:rFonts w:ascii="Arial Narrow" w:hAnsi="Arial Narrow"/>
      <w:b/>
      <w:sz w:val="22"/>
    </w:rPr>
  </w:style>
  <w:style w:type="character" w:customStyle="1" w:styleId="Boxing-New">
    <w:name w:val="Boxing - New"/>
    <w:basedOn w:val="DefaultParagraphFont"/>
    <w:rsid w:val="0018339A"/>
    <w:rPr>
      <w:rFonts w:ascii="Arial Narrow" w:hAnsi="Arial Narrow"/>
      <w:sz w:val="16"/>
      <w:u w:val="none"/>
      <w:bdr w:val="single" w:sz="4" w:space="0" w:color="auto"/>
    </w:rPr>
  </w:style>
  <w:style w:type="character" w:customStyle="1" w:styleId="ilad">
    <w:name w:val="il_ad"/>
    <w:rsid w:val="0018339A"/>
  </w:style>
  <w:style w:type="paragraph" w:customStyle="1" w:styleId="CardsHighlighted">
    <w:name w:val="Cards Highlighted"/>
    <w:next w:val="Normal"/>
    <w:link w:val="CardsHighlightedChar"/>
    <w:qFormat/>
    <w:rsid w:val="0018339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8339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8339A"/>
    <w:rPr>
      <w:rFonts w:ascii="Garamond" w:hAnsi="Garamond"/>
      <w:sz w:val="22"/>
      <w:szCs w:val="24"/>
      <w:u w:val="single"/>
      <w:lang w:val="en-US" w:eastAsia="en-US" w:bidi="ar-SA"/>
    </w:rPr>
  </w:style>
  <w:style w:type="paragraph" w:customStyle="1" w:styleId="Style2">
    <w:name w:val="Style2"/>
    <w:basedOn w:val="Heading4"/>
    <w:qFormat/>
    <w:rsid w:val="0018339A"/>
    <w:pPr>
      <w:spacing w:before="0"/>
    </w:pPr>
    <w:rPr>
      <w:rFonts w:eastAsia="Times New Roman" w:cs="Times New Roman"/>
      <w:iCs w:val="0"/>
      <w:caps/>
      <w:szCs w:val="20"/>
    </w:rPr>
  </w:style>
  <w:style w:type="character" w:customStyle="1" w:styleId="pagetitle">
    <w:name w:val="pagetitle"/>
    <w:basedOn w:val="DefaultParagraphFont"/>
    <w:rsid w:val="0018339A"/>
  </w:style>
  <w:style w:type="paragraph" w:customStyle="1" w:styleId="text">
    <w:name w:val="text"/>
    <w:basedOn w:val="Normal"/>
    <w:uiPriority w:val="99"/>
    <w:qFormat/>
    <w:rsid w:val="0018339A"/>
    <w:pPr>
      <w:spacing w:before="100" w:beforeAutospacing="1" w:after="100" w:afterAutospacing="1"/>
    </w:pPr>
    <w:rPr>
      <w:rFonts w:eastAsia="Times New Roman"/>
    </w:rPr>
  </w:style>
  <w:style w:type="character" w:customStyle="1" w:styleId="StyleUnderlineCharChar9ptBold1">
    <w:name w:val="Style Underline Char Char + 9 pt Bold1"/>
    <w:rsid w:val="0018339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8339A"/>
    <w:rPr>
      <w:rFonts w:ascii="Times New Roman" w:hAnsi="Times New Roman"/>
      <w:sz w:val="20"/>
      <w:szCs w:val="24"/>
      <w:u w:val="single"/>
      <w:lang w:val="en-US" w:eastAsia="en-US" w:bidi="ar-SA"/>
    </w:rPr>
  </w:style>
  <w:style w:type="character" w:customStyle="1" w:styleId="Style9ptBoldUnderline">
    <w:name w:val="Style 9 pt Bold Underline"/>
    <w:rsid w:val="0018339A"/>
    <w:rPr>
      <w:b/>
      <w:bCs/>
      <w:sz w:val="20"/>
      <w:u w:val="single"/>
    </w:rPr>
  </w:style>
  <w:style w:type="paragraph" w:customStyle="1" w:styleId="StyleUnderline9pt0">
    <w:name w:val="Style Underline + 9 pt"/>
    <w:link w:val="StyleUnderline9ptChar"/>
    <w:qFormat/>
    <w:rsid w:val="0018339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8339A"/>
    <w:rPr>
      <w:rFonts w:ascii="Arial" w:eastAsia="Times New Roman" w:hAnsi="Arial" w:cs="Times New Roman"/>
      <w:szCs w:val="20"/>
      <w:u w:val="single"/>
    </w:rPr>
  </w:style>
  <w:style w:type="character" w:customStyle="1" w:styleId="StyleUnderlineChar1Bold">
    <w:name w:val="Style Underline Char1 + Bold"/>
    <w:rsid w:val="0018339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8339A"/>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18339A"/>
    <w:rPr>
      <w:rFonts w:ascii="Calibri" w:hAnsi="Calibri" w:cs="Calibri"/>
      <w:kern w:val="32"/>
      <w:szCs w:val="20"/>
      <w:u w:val="single"/>
      <w:lang w:eastAsia="ar-SA"/>
    </w:rPr>
  </w:style>
  <w:style w:type="character" w:customStyle="1" w:styleId="TagsCharCharChar">
    <w:name w:val="Tags Char Char Char"/>
    <w:basedOn w:val="DefaultParagraphFont"/>
    <w:rsid w:val="0018339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8339A"/>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8339A"/>
    <w:rPr>
      <w:color w:val="000000"/>
      <w:sz w:val="20"/>
      <w:u w:val="single"/>
    </w:rPr>
  </w:style>
  <w:style w:type="character" w:customStyle="1" w:styleId="Style11ptBlack">
    <w:name w:val="Style 11 pt Black"/>
    <w:basedOn w:val="DefaultParagraphFont"/>
    <w:rsid w:val="0018339A"/>
    <w:rPr>
      <w:color w:val="000000"/>
      <w:sz w:val="20"/>
    </w:rPr>
  </w:style>
  <w:style w:type="character" w:customStyle="1" w:styleId="StyleUnderlineCharTimesBold">
    <w:name w:val="Style Underline Char + Times Bold"/>
    <w:basedOn w:val="DefaultParagraphFont"/>
    <w:rsid w:val="0018339A"/>
    <w:rPr>
      <w:rFonts w:ascii="Times" w:hAnsi="Times"/>
      <w:b w:val="0"/>
      <w:bCs/>
      <w:sz w:val="20"/>
      <w:u w:val="single"/>
    </w:rPr>
  </w:style>
  <w:style w:type="character" w:customStyle="1" w:styleId="blubigktbiz">
    <w:name w:val="blubigktbiz"/>
    <w:rsid w:val="0018339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8339A"/>
  </w:style>
  <w:style w:type="character" w:customStyle="1" w:styleId="StyleevidencetextBorderSinglesolidlineAuto05ptLChar">
    <w:name w:val="Style evidence text + Border: : (Single solid line Auto  0.5 pt L... Char"/>
    <w:link w:val="StyleevidencetextBorderSinglesolidlineAuto05ptL"/>
    <w:rsid w:val="0018339A"/>
    <w:rPr>
      <w:rFonts w:ascii="Calibri" w:hAnsi="Calibri"/>
      <w:color w:val="000000"/>
      <w:lang w:val="x-none" w:eastAsia="x-none"/>
    </w:rPr>
  </w:style>
  <w:style w:type="character" w:customStyle="1" w:styleId="Style4CharChar">
    <w:name w:val="Style4 Char Char"/>
    <w:basedOn w:val="DefaultParagraphFont"/>
    <w:rsid w:val="0018339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8339A"/>
    <w:rPr>
      <w:rFonts w:ascii="Times New Roman" w:hAnsi="Times New Roman" w:cs="Times New Roman"/>
      <w:sz w:val="16"/>
      <w:szCs w:val="16"/>
    </w:rPr>
  </w:style>
  <w:style w:type="character" w:customStyle="1" w:styleId="StyleEmphasisArial12ptBold">
    <w:name w:val="Style Emphasis + Arial 12 pt Bold"/>
    <w:rsid w:val="0018339A"/>
    <w:rPr>
      <w:rFonts w:ascii="Arial" w:hAnsi="Arial"/>
      <w:b/>
      <w:bCs/>
      <w:i/>
      <w:iCs/>
      <w:sz w:val="24"/>
    </w:rPr>
  </w:style>
  <w:style w:type="character" w:customStyle="1" w:styleId="super">
    <w:name w:val="super"/>
    <w:rsid w:val="0018339A"/>
  </w:style>
  <w:style w:type="character" w:customStyle="1" w:styleId="text30">
    <w:name w:val="text30"/>
    <w:rsid w:val="0018339A"/>
  </w:style>
  <w:style w:type="character" w:customStyle="1" w:styleId="uppercase">
    <w:name w:val="uppercase"/>
    <w:rsid w:val="0018339A"/>
  </w:style>
  <w:style w:type="character" w:customStyle="1" w:styleId="bodytext0">
    <w:name w:val="bodytext"/>
    <w:rsid w:val="0018339A"/>
  </w:style>
  <w:style w:type="character" w:customStyle="1" w:styleId="entry-title">
    <w:name w:val="entry-title"/>
    <w:rsid w:val="0018339A"/>
  </w:style>
  <w:style w:type="character" w:customStyle="1" w:styleId="BodyTextIndentChar1">
    <w:name w:val="Body Text Indent Char1"/>
    <w:basedOn w:val="DefaultParagraphFont"/>
    <w:uiPriority w:val="99"/>
    <w:semiHidden/>
    <w:rsid w:val="0018339A"/>
    <w:rPr>
      <w:rFonts w:ascii="Times New Roman" w:hAnsi="Times New Roman" w:cs="Times New Roman"/>
      <w:sz w:val="20"/>
    </w:rPr>
  </w:style>
  <w:style w:type="character" w:customStyle="1" w:styleId="Style6pt">
    <w:name w:val="Style 6 pt"/>
    <w:basedOn w:val="DefaultParagraphFont"/>
    <w:qFormat/>
    <w:rsid w:val="0018339A"/>
    <w:rPr>
      <w:sz w:val="12"/>
    </w:rPr>
  </w:style>
  <w:style w:type="character" w:customStyle="1" w:styleId="CiteCharCharCharCharCharChar">
    <w:name w:val="Cite Char Char Char Char Char Char"/>
    <w:basedOn w:val="DefaultParagraphFont"/>
    <w:rsid w:val="0018339A"/>
    <w:rPr>
      <w:b/>
      <w:noProof w:val="0"/>
      <w:sz w:val="22"/>
      <w:szCs w:val="24"/>
      <w:u w:val="single"/>
      <w:lang w:val="en-US" w:eastAsia="en-US" w:bidi="ar-SA"/>
    </w:rPr>
  </w:style>
  <w:style w:type="character" w:customStyle="1" w:styleId="mainbody1">
    <w:name w:val="mainbody1"/>
    <w:basedOn w:val="DefaultParagraphFont"/>
    <w:rsid w:val="0018339A"/>
    <w:rPr>
      <w:rFonts w:ascii="Verdana" w:hAnsi="Verdana" w:hint="default"/>
      <w:color w:val="000000"/>
      <w:sz w:val="22"/>
      <w:szCs w:val="22"/>
    </w:rPr>
  </w:style>
  <w:style w:type="character" w:customStyle="1" w:styleId="ssl4">
    <w:name w:val="ss_l4"/>
    <w:basedOn w:val="DefaultParagraphFont"/>
    <w:rsid w:val="0018339A"/>
  </w:style>
  <w:style w:type="paragraph" w:customStyle="1" w:styleId="StyleNormalWeb11ptUnderline">
    <w:name w:val="Style Normal (Web) + 11 pt Underline"/>
    <w:basedOn w:val="NormalWeb"/>
    <w:link w:val="StyleNormalWeb11ptUnderlineChar"/>
    <w:qFormat/>
    <w:rsid w:val="0018339A"/>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8339A"/>
    <w:rPr>
      <w:rFonts w:ascii="Calibri" w:eastAsia="Calibri" w:hAnsi="Calibri"/>
      <w:u w:val="single"/>
    </w:rPr>
  </w:style>
  <w:style w:type="character" w:customStyle="1" w:styleId="cit-first-element">
    <w:name w:val="cit-first-element"/>
    <w:basedOn w:val="DefaultParagraphFont"/>
    <w:rsid w:val="0018339A"/>
  </w:style>
  <w:style w:type="character" w:customStyle="1" w:styleId="title1">
    <w:name w:val="title1"/>
    <w:basedOn w:val="DefaultParagraphFont"/>
    <w:rsid w:val="0018339A"/>
  </w:style>
  <w:style w:type="character" w:customStyle="1" w:styleId="StyleThickunderline1">
    <w:name w:val="Style Thick underline1"/>
    <w:basedOn w:val="DefaultParagraphFont"/>
    <w:rsid w:val="0018339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8339A"/>
    <w:rPr>
      <w:rFonts w:ascii="Georgia" w:hAnsi="Georgia"/>
    </w:rPr>
  </w:style>
  <w:style w:type="character" w:customStyle="1" w:styleId="FooterChar1">
    <w:name w:val="Footer Char1"/>
    <w:basedOn w:val="DefaultParagraphFont"/>
    <w:uiPriority w:val="99"/>
    <w:semiHidden/>
    <w:rsid w:val="0018339A"/>
    <w:rPr>
      <w:rFonts w:ascii="Georgia" w:hAnsi="Georgia"/>
    </w:rPr>
  </w:style>
  <w:style w:type="character" w:customStyle="1" w:styleId="AnalyticChar">
    <w:name w:val="Analytic Char"/>
    <w:basedOn w:val="DefaultParagraphFont"/>
    <w:link w:val="Analytic"/>
    <w:rsid w:val="0018339A"/>
    <w:rPr>
      <w:rFonts w:ascii="Calibri" w:hAnsi="Calibri"/>
      <w:b/>
      <w:sz w:val="24"/>
    </w:rPr>
  </w:style>
  <w:style w:type="character" w:customStyle="1" w:styleId="UnderlineBold0">
    <w:name w:val="Underline Bold"/>
    <w:uiPriority w:val="6"/>
    <w:qFormat/>
    <w:rsid w:val="0018339A"/>
    <w:rPr>
      <w:b/>
      <w:sz w:val="20"/>
      <w:u w:val="single"/>
    </w:rPr>
  </w:style>
  <w:style w:type="paragraph" w:customStyle="1" w:styleId="Underline20">
    <w:name w:val="Underline2"/>
    <w:basedOn w:val="Normal"/>
    <w:link w:val="Underline2Char"/>
    <w:autoRedefine/>
    <w:uiPriority w:val="4"/>
    <w:qFormat/>
    <w:rsid w:val="0018339A"/>
    <w:rPr>
      <w:b/>
      <w:u w:val="single"/>
    </w:rPr>
  </w:style>
  <w:style w:type="character" w:customStyle="1" w:styleId="Underline2Char">
    <w:name w:val="Underline2 Char"/>
    <w:basedOn w:val="DefaultParagraphFont"/>
    <w:link w:val="Underline20"/>
    <w:uiPriority w:val="4"/>
    <w:rsid w:val="0018339A"/>
    <w:rPr>
      <w:rFonts w:ascii="Calibri" w:hAnsi="Calibri"/>
      <w:b/>
      <w:u w:val="single"/>
    </w:rPr>
  </w:style>
  <w:style w:type="character" w:customStyle="1" w:styleId="NormalTextChar">
    <w:name w:val="Normal Text Char"/>
    <w:link w:val="NormalText"/>
    <w:rsid w:val="0018339A"/>
    <w:rPr>
      <w:rFonts w:ascii="Calibri" w:eastAsia="Times New Roman" w:hAnsi="Calibri"/>
      <w:szCs w:val="26"/>
    </w:rPr>
  </w:style>
  <w:style w:type="paragraph" w:customStyle="1" w:styleId="TableParagraph">
    <w:name w:val="Table Paragraph"/>
    <w:basedOn w:val="Normal"/>
    <w:uiPriority w:val="1"/>
    <w:qFormat/>
    <w:rsid w:val="0018339A"/>
    <w:pPr>
      <w:widowControl w:val="0"/>
    </w:pPr>
  </w:style>
  <w:style w:type="character" w:customStyle="1" w:styleId="UnderlineChar0">
    <w:name w:val="UnderlineChar"/>
    <w:rsid w:val="0018339A"/>
    <w:rPr>
      <w:sz w:val="24"/>
      <w:u w:val="single"/>
      <w:shd w:val="clear" w:color="auto" w:fill="auto"/>
    </w:rPr>
  </w:style>
  <w:style w:type="character" w:customStyle="1" w:styleId="foreground">
    <w:name w:val="foreground"/>
    <w:basedOn w:val="DefaultParagraphFont"/>
    <w:rsid w:val="0018339A"/>
  </w:style>
  <w:style w:type="paragraph" w:customStyle="1" w:styleId="StyleCircled11pt">
    <w:name w:val="Style Circled + 11 pt"/>
    <w:basedOn w:val="Normal"/>
    <w:link w:val="StyleCircled11ptChar"/>
    <w:qFormat/>
    <w:rsid w:val="0018339A"/>
    <w:rPr>
      <w:rFonts w:eastAsia="Times New Roman"/>
      <w:b/>
      <w:bCs/>
      <w:sz w:val="20"/>
      <w:u w:val="single"/>
    </w:rPr>
  </w:style>
  <w:style w:type="character" w:customStyle="1" w:styleId="StyleCircled11ptChar">
    <w:name w:val="Style Circled + 11 pt Char"/>
    <w:link w:val="StyleCircled11pt"/>
    <w:rsid w:val="0018339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18339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8339A"/>
    <w:rPr>
      <w:rFonts w:ascii="Times" w:eastAsia="Times New Roman" w:hAnsi="Times"/>
      <w:sz w:val="20"/>
      <w:szCs w:val="28"/>
      <w:u w:val="single"/>
    </w:rPr>
  </w:style>
  <w:style w:type="paragraph" w:customStyle="1" w:styleId="cite20">
    <w:name w:val="cite2"/>
    <w:basedOn w:val="Normal"/>
    <w:uiPriority w:val="99"/>
    <w:qFormat/>
    <w:rsid w:val="0018339A"/>
    <w:rPr>
      <w:rFonts w:eastAsia="Times New Roman"/>
      <w:color w:val="000000"/>
      <w:sz w:val="20"/>
      <w:szCs w:val="20"/>
    </w:rPr>
  </w:style>
  <w:style w:type="character" w:customStyle="1" w:styleId="postby">
    <w:name w:val="post_by"/>
    <w:basedOn w:val="DefaultParagraphFont"/>
    <w:rsid w:val="0018339A"/>
  </w:style>
  <w:style w:type="character" w:customStyle="1" w:styleId="Style11ptBorderSinglesolidlineAuto05ptLinewidth">
    <w:name w:val="Style 11 pt Border: : (Single solid line Auto  0.5 pt Line width)"/>
    <w:rsid w:val="0018339A"/>
    <w:rPr>
      <w:sz w:val="20"/>
      <w:bdr w:val="single" w:sz="4" w:space="0" w:color="auto" w:frame="1"/>
    </w:rPr>
  </w:style>
  <w:style w:type="character" w:customStyle="1" w:styleId="StyleUnderlineChar9ptBorderSinglesolidlineAuto0">
    <w:name w:val="Style Underline Char + 9 pt Border: : (Single solid line Auto  0..."/>
    <w:rsid w:val="0018339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8339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8339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8339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8339A"/>
    <w:rPr>
      <w:sz w:val="20"/>
      <w:szCs w:val="24"/>
      <w:u w:val="single"/>
      <w:bdr w:val="single" w:sz="4" w:space="0" w:color="auto"/>
      <w:lang w:val="en-US" w:eastAsia="en-US" w:bidi="ar-SA"/>
    </w:rPr>
  </w:style>
  <w:style w:type="character" w:customStyle="1" w:styleId="StyleLatinGaramondUnderline">
    <w:name w:val="Style (Latin) Garamond Underline"/>
    <w:rsid w:val="0018339A"/>
    <w:rPr>
      <w:rFonts w:ascii="Times New Roman" w:hAnsi="Times New Roman"/>
      <w:sz w:val="20"/>
      <w:u w:val="single"/>
    </w:rPr>
  </w:style>
  <w:style w:type="character" w:customStyle="1" w:styleId="StyleLatinGaramond">
    <w:name w:val="Style (Latin) Garamond"/>
    <w:rsid w:val="0018339A"/>
    <w:rPr>
      <w:rFonts w:ascii="Times New Roman" w:hAnsi="Times New Roman"/>
      <w:sz w:val="20"/>
    </w:rPr>
  </w:style>
  <w:style w:type="character" w:customStyle="1" w:styleId="styletimesnewroman12ptbold0">
    <w:name w:val="styletimesnewroman12ptbold"/>
    <w:basedOn w:val="DefaultParagraphFont"/>
    <w:rsid w:val="0018339A"/>
  </w:style>
  <w:style w:type="character" w:customStyle="1" w:styleId="CharCharCharCharChar">
    <w:name w:val="Char Char Char Char Char"/>
    <w:aliases w:val="Char Char Char Char,Char Char Char Char Char Char Char1,Heading 2 Char1 Char Char Char Char Char Char"/>
    <w:basedOn w:val="DefaultParagraphFont"/>
    <w:rsid w:val="0018339A"/>
    <w:rPr>
      <w:rFonts w:cs="Arial"/>
      <w:b/>
      <w:bCs/>
      <w:iCs/>
      <w:sz w:val="24"/>
      <w:szCs w:val="28"/>
      <w:lang w:val="en-US" w:eastAsia="en-US" w:bidi="ar-SA"/>
    </w:rPr>
  </w:style>
  <w:style w:type="character" w:customStyle="1" w:styleId="mainheading">
    <w:name w:val="mainheading"/>
    <w:basedOn w:val="DefaultParagraphFont"/>
    <w:rsid w:val="0018339A"/>
  </w:style>
  <w:style w:type="paragraph" w:customStyle="1" w:styleId="BoldandUnderlineChar2CharChar">
    <w:name w:val="Bold and Underline Char2 Char Char"/>
    <w:basedOn w:val="Normal"/>
    <w:link w:val="BoldandUnderlineChar2CharCharChar"/>
    <w:qFormat/>
    <w:rsid w:val="0018339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8339A"/>
    <w:rPr>
      <w:rFonts w:ascii="Calibri" w:eastAsia="Times New Roman" w:hAnsi="Calibri"/>
      <w:b/>
      <w:u w:val="single"/>
    </w:rPr>
  </w:style>
  <w:style w:type="character" w:customStyle="1" w:styleId="StyleUnderlineChar9ptChar">
    <w:name w:val="Style Underline Char + 9 pt Char"/>
    <w:basedOn w:val="UnderlineCharChar"/>
    <w:rsid w:val="0018339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8339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8339A"/>
    <w:rPr>
      <w:sz w:val="16"/>
    </w:rPr>
  </w:style>
  <w:style w:type="paragraph" w:customStyle="1" w:styleId="Reduce8pt">
    <w:name w:val="Reduce 8pt"/>
    <w:basedOn w:val="Normal"/>
    <w:link w:val="Reduce8ptCharChar"/>
    <w:qFormat/>
    <w:rsid w:val="0018339A"/>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18339A"/>
    <w:pPr>
      <w:contextualSpacing/>
    </w:pPr>
    <w:rPr>
      <w:rFonts w:eastAsia="Calibri"/>
    </w:rPr>
  </w:style>
  <w:style w:type="character" w:customStyle="1" w:styleId="CardIndentedChar">
    <w:name w:val="Card (Indented) Char"/>
    <w:link w:val="CardIndented"/>
    <w:locked/>
    <w:rsid w:val="0018339A"/>
    <w:rPr>
      <w:rFonts w:ascii="Calibri" w:hAnsi="Calibri"/>
    </w:rPr>
  </w:style>
  <w:style w:type="character" w:customStyle="1" w:styleId="citenon-boldChar">
    <w:name w:val="cite non-bold Char"/>
    <w:basedOn w:val="DefaultParagraphFont"/>
    <w:link w:val="citenon-bold"/>
    <w:locked/>
    <w:rsid w:val="0018339A"/>
    <w:rPr>
      <w:rFonts w:ascii="Garamond" w:eastAsia="Times New Roman" w:hAnsi="Garamond"/>
      <w:szCs w:val="20"/>
    </w:rPr>
  </w:style>
  <w:style w:type="character" w:customStyle="1" w:styleId="boldciteChar4">
    <w:name w:val="bold cite Char4"/>
    <w:link w:val="boldcite"/>
    <w:locked/>
    <w:rsid w:val="0018339A"/>
    <w:rPr>
      <w:rFonts w:eastAsia="Times New Roman" w:cs="Times New Roman"/>
      <w:b/>
      <w:color w:val="000000"/>
      <w:sz w:val="20"/>
      <w:u w:val="thick" w:color="000000"/>
    </w:rPr>
  </w:style>
  <w:style w:type="paragraph" w:customStyle="1" w:styleId="boldcite">
    <w:name w:val="bold cite"/>
    <w:basedOn w:val="Normal"/>
    <w:link w:val="boldciteChar4"/>
    <w:qFormat/>
    <w:rsid w:val="0018339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8339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8339A"/>
    <w:rPr>
      <w:rFonts w:eastAsia="Calibri"/>
      <w:b/>
    </w:rPr>
  </w:style>
  <w:style w:type="character" w:customStyle="1" w:styleId="HeadingsBaseChar">
    <w:name w:val="Headings Base Char"/>
    <w:basedOn w:val="DefaultParagraphFont"/>
    <w:link w:val="HeadingsBase"/>
    <w:locked/>
    <w:rsid w:val="0018339A"/>
    <w:rPr>
      <w:rFonts w:ascii="Times New Roman" w:hAnsi="Times New Roman" w:cs="Times New Roman"/>
      <w:b/>
      <w:sz w:val="32"/>
    </w:rPr>
  </w:style>
  <w:style w:type="paragraph" w:customStyle="1" w:styleId="HeadingsBase">
    <w:name w:val="Headings Base"/>
    <w:basedOn w:val="Normal"/>
    <w:link w:val="HeadingsBaseChar"/>
    <w:qFormat/>
    <w:rsid w:val="0018339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8339A"/>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18339A"/>
    <w:pPr>
      <w:spacing w:line="480" w:lineRule="auto"/>
      <w:ind w:firstLine="720"/>
    </w:pPr>
    <w:rPr>
      <w:rFonts w:eastAsia="Calibri"/>
    </w:rPr>
  </w:style>
  <w:style w:type="paragraph" w:customStyle="1" w:styleId="SchoolBlockQuote">
    <w:name w:val="School Block Quote"/>
    <w:basedOn w:val="SchoolPaper"/>
    <w:qFormat/>
    <w:rsid w:val="0018339A"/>
  </w:style>
  <w:style w:type="paragraph" w:customStyle="1" w:styleId="SchoolWorksCited">
    <w:name w:val="School Works Cited"/>
    <w:basedOn w:val="SchoolPaper"/>
    <w:qFormat/>
    <w:rsid w:val="0018339A"/>
  </w:style>
  <w:style w:type="paragraph" w:customStyle="1" w:styleId="BlockQuote">
    <w:name w:val="Block Quote"/>
    <w:basedOn w:val="Normal"/>
    <w:qFormat/>
    <w:rsid w:val="0018339A"/>
    <w:pPr>
      <w:ind w:left="720" w:right="720"/>
    </w:pPr>
    <w:rPr>
      <w:rFonts w:eastAsia="Calibri"/>
    </w:rPr>
  </w:style>
  <w:style w:type="paragraph" w:customStyle="1" w:styleId="PaperBody">
    <w:name w:val="Paper Body"/>
    <w:basedOn w:val="Normal"/>
    <w:qFormat/>
    <w:rsid w:val="0018339A"/>
    <w:pPr>
      <w:spacing w:line="480" w:lineRule="auto"/>
      <w:ind w:firstLine="720"/>
    </w:pPr>
    <w:rPr>
      <w:rFonts w:eastAsia="Calibri"/>
    </w:rPr>
  </w:style>
  <w:style w:type="paragraph" w:customStyle="1" w:styleId="PaperCitation">
    <w:name w:val="Paper Citation"/>
    <w:basedOn w:val="Normal"/>
    <w:qFormat/>
    <w:rsid w:val="0018339A"/>
    <w:pPr>
      <w:spacing w:line="480" w:lineRule="auto"/>
      <w:ind w:left="720" w:hanging="720"/>
    </w:pPr>
    <w:rPr>
      <w:rFonts w:eastAsia="Calibri"/>
    </w:rPr>
  </w:style>
  <w:style w:type="character" w:customStyle="1" w:styleId="hatChar">
    <w:name w:val="hat Char"/>
    <w:basedOn w:val="DefaultParagraphFont"/>
    <w:link w:val="hat"/>
    <w:locked/>
    <w:rsid w:val="0018339A"/>
    <w:rPr>
      <w:rFonts w:ascii="Calibri" w:eastAsia="Times New Roman" w:hAnsi="Calibri"/>
      <w:b/>
      <w:bCs/>
      <w:sz w:val="32"/>
      <w:u w:val="single"/>
      <w:lang w:bidi="en-US"/>
    </w:rPr>
  </w:style>
  <w:style w:type="paragraph" w:customStyle="1" w:styleId="WW-Default">
    <w:name w:val="WW-Default"/>
    <w:qFormat/>
    <w:rsid w:val="0018339A"/>
    <w:pPr>
      <w:suppressAutoHyphens/>
      <w:spacing w:after="0" w:line="240" w:lineRule="auto"/>
    </w:pPr>
    <w:rPr>
      <w:rFonts w:ascii="Georgia" w:eastAsia="Calibri" w:hAnsi="Georgia" w:cs="Calibri"/>
      <w:lang w:eastAsia="ar-SA"/>
    </w:rPr>
  </w:style>
  <w:style w:type="paragraph" w:customStyle="1" w:styleId="B-TagCite">
    <w:name w:val="B-TagCite"/>
    <w:qFormat/>
    <w:rsid w:val="0018339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8339A"/>
    <w:rPr>
      <w:rFonts w:ascii="Times New Roman" w:hAnsi="Times New Roman" w:cs="Times New Roman"/>
      <w:b/>
      <w:sz w:val="20"/>
    </w:rPr>
  </w:style>
  <w:style w:type="paragraph" w:customStyle="1" w:styleId="MicroText">
    <w:name w:val="MicroText"/>
    <w:basedOn w:val="Normal"/>
    <w:next w:val="Normal"/>
    <w:link w:val="MicroTextChar"/>
    <w:qFormat/>
    <w:rsid w:val="0018339A"/>
    <w:rPr>
      <w:rFonts w:ascii="Arial Narrow" w:hAnsi="Arial Narrow"/>
      <w:sz w:val="12"/>
    </w:rPr>
  </w:style>
  <w:style w:type="character" w:customStyle="1" w:styleId="Footnote2Char">
    <w:name w:val="Footnote2 Char"/>
    <w:link w:val="Footnote2"/>
    <w:locked/>
    <w:rsid w:val="0018339A"/>
  </w:style>
  <w:style w:type="paragraph" w:customStyle="1" w:styleId="Footnote2">
    <w:name w:val="Footnote2"/>
    <w:basedOn w:val="Normal"/>
    <w:next w:val="Normal"/>
    <w:link w:val="Footnote2Char"/>
    <w:autoRedefine/>
    <w:qFormat/>
    <w:rsid w:val="0018339A"/>
    <w:pPr>
      <w:spacing w:after="120" w:line="480" w:lineRule="auto"/>
    </w:pPr>
    <w:rPr>
      <w:rFonts w:asciiTheme="minorHAnsi" w:hAnsiTheme="minorHAnsi"/>
    </w:rPr>
  </w:style>
  <w:style w:type="paragraph" w:customStyle="1" w:styleId="indent">
    <w:name w:val="indent"/>
    <w:basedOn w:val="Normal"/>
    <w:qFormat/>
    <w:rsid w:val="0018339A"/>
    <w:pPr>
      <w:spacing w:before="100" w:beforeAutospacing="1" w:after="100" w:afterAutospacing="1"/>
    </w:pPr>
    <w:rPr>
      <w:rFonts w:eastAsia="Times New Roman"/>
    </w:rPr>
  </w:style>
  <w:style w:type="paragraph" w:customStyle="1" w:styleId="PageHeaderLine1">
    <w:name w:val="PageHeaderLine1"/>
    <w:basedOn w:val="Normal"/>
    <w:qFormat/>
    <w:rsid w:val="0018339A"/>
    <w:pPr>
      <w:tabs>
        <w:tab w:val="right" w:pos="10800"/>
      </w:tabs>
    </w:pPr>
    <w:rPr>
      <w:rFonts w:eastAsia="Calibri"/>
      <w:b/>
    </w:rPr>
  </w:style>
  <w:style w:type="paragraph" w:customStyle="1" w:styleId="PageHeaderLine2">
    <w:name w:val="PageHeaderLine2"/>
    <w:basedOn w:val="Normal"/>
    <w:next w:val="Normal"/>
    <w:link w:val="PageHeaderLine2Char"/>
    <w:qFormat/>
    <w:rsid w:val="0018339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8339A"/>
    <w:rPr>
      <w:rFonts w:ascii="Times New Roman" w:hAnsi="Times New Roman" w:cs="Times New Roman"/>
      <w:sz w:val="20"/>
    </w:rPr>
  </w:style>
  <w:style w:type="paragraph" w:customStyle="1" w:styleId="CardText1">
    <w:name w:val="CardText"/>
    <w:basedOn w:val="Normal"/>
    <w:link w:val="CardTextChar3"/>
    <w:qFormat/>
    <w:rsid w:val="0018339A"/>
    <w:pPr>
      <w:ind w:left="288"/>
    </w:pPr>
    <w:rPr>
      <w:rFonts w:ascii="Times New Roman" w:hAnsi="Times New Roman" w:cs="Times New Roman"/>
      <w:sz w:val="20"/>
    </w:rPr>
  </w:style>
  <w:style w:type="character" w:customStyle="1" w:styleId="stylestylebold12pt">
    <w:name w:val="stylestylebold12pt"/>
    <w:basedOn w:val="DefaultParagraphFont"/>
    <w:rsid w:val="0018339A"/>
  </w:style>
  <w:style w:type="character" w:customStyle="1" w:styleId="styleboldunderline">
    <w:name w:val="styleboldunderline"/>
    <w:basedOn w:val="DefaultParagraphFont"/>
    <w:rsid w:val="0018339A"/>
  </w:style>
  <w:style w:type="character" w:customStyle="1" w:styleId="box">
    <w:name w:val="box"/>
    <w:basedOn w:val="DefaultParagraphFont"/>
    <w:rsid w:val="0018339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8339A"/>
    <w:rPr>
      <w:rFonts w:ascii="Arial Narrow" w:hAnsi="Arial Narrow" w:cs="Arial Narrow" w:hint="default"/>
      <w:sz w:val="18"/>
      <w:szCs w:val="18"/>
    </w:rPr>
  </w:style>
  <w:style w:type="character" w:customStyle="1" w:styleId="FontStyle14">
    <w:name w:val="Font Style14"/>
    <w:basedOn w:val="DefaultParagraphFont"/>
    <w:uiPriority w:val="99"/>
    <w:rsid w:val="0018339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8339A"/>
    <w:rPr>
      <w:rFonts w:ascii="Arial Narrow" w:hAnsi="Arial Narrow" w:cs="Arial Narrow" w:hint="default"/>
      <w:b/>
      <w:bCs/>
      <w:sz w:val="10"/>
      <w:szCs w:val="10"/>
    </w:rPr>
  </w:style>
  <w:style w:type="character" w:customStyle="1" w:styleId="CardTagandCiteChar">
    <w:name w:val="Card Tag and Cite Char"/>
    <w:basedOn w:val="DefaultParagraphFont"/>
    <w:rsid w:val="0018339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8339A"/>
    <w:rPr>
      <w:rFonts w:ascii="Arial Narrow" w:hAnsi="Arial Narrow"/>
      <w:b/>
      <w:color w:val="000000"/>
      <w:sz w:val="22"/>
      <w:szCs w:val="22"/>
      <w:u w:val="single"/>
    </w:rPr>
  </w:style>
  <w:style w:type="character" w:customStyle="1" w:styleId="SmallText0">
    <w:name w:val="SmallText"/>
    <w:rsid w:val="0018339A"/>
    <w:rPr>
      <w:color w:val="000000"/>
    </w:rPr>
  </w:style>
  <w:style w:type="character" w:customStyle="1" w:styleId="CitesChar1">
    <w:name w:val="Cites Char1"/>
    <w:basedOn w:val="DefaultParagraphFont"/>
    <w:rsid w:val="0018339A"/>
    <w:rPr>
      <w:b/>
      <w:bCs w:val="0"/>
      <w:szCs w:val="24"/>
      <w:u w:val="single"/>
      <w:lang w:val="en-US" w:eastAsia="en-US" w:bidi="ar-SA"/>
    </w:rPr>
  </w:style>
  <w:style w:type="character" w:customStyle="1" w:styleId="CardUnderlinedChar">
    <w:name w:val="Card Underlined Char"/>
    <w:basedOn w:val="DefaultParagraphFont"/>
    <w:rsid w:val="0018339A"/>
    <w:rPr>
      <w:rFonts w:ascii="Arial Narrow" w:hAnsi="Arial Narrow" w:hint="default"/>
      <w:sz w:val="22"/>
      <w:szCs w:val="24"/>
      <w:u w:val="single"/>
      <w:lang w:val="en-US" w:eastAsia="en-US" w:bidi="ar-SA"/>
    </w:rPr>
  </w:style>
  <w:style w:type="character" w:customStyle="1" w:styleId="underline3">
    <w:name w:val="underline3"/>
    <w:basedOn w:val="underline2"/>
    <w:rsid w:val="0018339A"/>
    <w:rPr>
      <w:rFonts w:ascii="Arial" w:hAnsi="Arial"/>
      <w:sz w:val="18"/>
      <w:u w:val="single"/>
      <w:bdr w:val="none" w:sz="0" w:space="0" w:color="auto" w:frame="1"/>
      <w:shd w:val="clear" w:color="auto" w:fill="FFFF00"/>
    </w:rPr>
  </w:style>
  <w:style w:type="character" w:customStyle="1" w:styleId="menu">
    <w:name w:val="menu"/>
    <w:basedOn w:val="DefaultParagraphFont"/>
    <w:rsid w:val="0018339A"/>
  </w:style>
  <w:style w:type="character" w:customStyle="1" w:styleId="itxtrst">
    <w:name w:val="itxtrst"/>
    <w:rsid w:val="0018339A"/>
  </w:style>
  <w:style w:type="character" w:customStyle="1" w:styleId="A-Underlining">
    <w:name w:val="A-Underlining"/>
    <w:basedOn w:val="DefaultParagraphFont"/>
    <w:rsid w:val="0018339A"/>
    <w:rPr>
      <w:rFonts w:ascii="Garamond" w:hAnsi="Garamond" w:hint="default"/>
      <w:color w:val="auto"/>
      <w:sz w:val="24"/>
      <w:u w:val="single"/>
    </w:rPr>
  </w:style>
  <w:style w:type="character" w:customStyle="1" w:styleId="StyleUnderlineBold0">
    <w:name w:val="Style Underline + Bold"/>
    <w:rsid w:val="0018339A"/>
    <w:rPr>
      <w:b/>
      <w:bCs/>
      <w:u w:val="single"/>
    </w:rPr>
  </w:style>
  <w:style w:type="character" w:customStyle="1" w:styleId="Underline-Highlighted">
    <w:name w:val="Underline-Highlighted"/>
    <w:uiPriority w:val="1"/>
    <w:qFormat/>
    <w:rsid w:val="0018339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8339A"/>
  </w:style>
  <w:style w:type="character" w:customStyle="1" w:styleId="newsmain">
    <w:name w:val="news_main"/>
    <w:basedOn w:val="DefaultParagraphFont"/>
    <w:rsid w:val="0018339A"/>
  </w:style>
  <w:style w:type="character" w:customStyle="1" w:styleId="vitstoryheadline">
    <w:name w:val="vitstoryheadline"/>
    <w:rsid w:val="0018339A"/>
  </w:style>
  <w:style w:type="character" w:customStyle="1" w:styleId="AuthorDate0">
    <w:name w:val="Author Date"/>
    <w:rsid w:val="0018339A"/>
    <w:rPr>
      <w:b/>
      <w:bCs w:val="0"/>
      <w:sz w:val="24"/>
      <w:u w:val="thick"/>
    </w:rPr>
  </w:style>
  <w:style w:type="character" w:customStyle="1" w:styleId="red">
    <w:name w:val="red"/>
    <w:basedOn w:val="DefaultParagraphFont"/>
    <w:rsid w:val="0018339A"/>
  </w:style>
  <w:style w:type="character" w:customStyle="1" w:styleId="at">
    <w:name w:val="at"/>
    <w:rsid w:val="0018339A"/>
  </w:style>
  <w:style w:type="character" w:customStyle="1" w:styleId="org">
    <w:name w:val="org"/>
    <w:rsid w:val="0018339A"/>
  </w:style>
  <w:style w:type="character" w:customStyle="1" w:styleId="pnumber">
    <w:name w:val="pnumber"/>
    <w:rsid w:val="0018339A"/>
  </w:style>
  <w:style w:type="character" w:customStyle="1" w:styleId="ital">
    <w:name w:val="ital"/>
    <w:rsid w:val="0018339A"/>
  </w:style>
  <w:style w:type="character" w:customStyle="1" w:styleId="orgdiv">
    <w:name w:val="orgdiv"/>
    <w:rsid w:val="0018339A"/>
  </w:style>
  <w:style w:type="character" w:customStyle="1" w:styleId="orgname">
    <w:name w:val="orgname"/>
    <w:rsid w:val="0018339A"/>
  </w:style>
  <w:style w:type="character" w:customStyle="1" w:styleId="city">
    <w:name w:val="city"/>
    <w:rsid w:val="0018339A"/>
  </w:style>
  <w:style w:type="character" w:customStyle="1" w:styleId="state">
    <w:name w:val="state"/>
    <w:rsid w:val="0018339A"/>
  </w:style>
  <w:style w:type="character" w:customStyle="1" w:styleId="country">
    <w:name w:val="country"/>
    <w:rsid w:val="0018339A"/>
  </w:style>
  <w:style w:type="character" w:customStyle="1" w:styleId="articletitle">
    <w:name w:val="articletitle"/>
    <w:rsid w:val="0018339A"/>
    <w:rPr>
      <w:rFonts w:ascii="Times New Roman" w:hAnsi="Times New Roman" w:cs="Times New Roman" w:hint="default"/>
    </w:rPr>
  </w:style>
  <w:style w:type="character" w:customStyle="1" w:styleId="6pointChar">
    <w:name w:val="6 point Char"/>
    <w:rsid w:val="0018339A"/>
    <w:rPr>
      <w:rFonts w:ascii="Times New Roman" w:hAnsi="Times New Roman" w:cs="Times New Roman" w:hint="default"/>
      <w:sz w:val="12"/>
      <w:lang w:val="en-US" w:eastAsia="en-US"/>
    </w:rPr>
  </w:style>
  <w:style w:type="character" w:customStyle="1" w:styleId="StyleThickunderline">
    <w:name w:val="Style Thick underline"/>
    <w:qFormat/>
    <w:rsid w:val="0018339A"/>
    <w:rPr>
      <w:u w:val="thick"/>
    </w:rPr>
  </w:style>
  <w:style w:type="character" w:customStyle="1" w:styleId="Box0">
    <w:name w:val="Box!"/>
    <w:rsid w:val="0018339A"/>
    <w:rPr>
      <w:rFonts w:ascii="Garamond" w:hAnsi="Garamond" w:hint="default"/>
      <w:sz w:val="24"/>
      <w:u w:val="single"/>
      <w:bdr w:val="single" w:sz="4" w:space="0" w:color="auto" w:frame="1"/>
    </w:rPr>
  </w:style>
  <w:style w:type="character" w:customStyle="1" w:styleId="citechar">
    <w:name w:val="citechar"/>
    <w:basedOn w:val="DefaultParagraphFont"/>
    <w:rsid w:val="0018339A"/>
  </w:style>
  <w:style w:type="character" w:customStyle="1" w:styleId="underlinechar2">
    <w:name w:val="underlinechar"/>
    <w:basedOn w:val="DefaultParagraphFont"/>
    <w:rsid w:val="0018339A"/>
  </w:style>
  <w:style w:type="character" w:customStyle="1" w:styleId="CardUnderlineChar">
    <w:name w:val="Card Underline Char"/>
    <w:rsid w:val="0018339A"/>
    <w:rPr>
      <w:szCs w:val="24"/>
      <w:u w:val="single"/>
      <w:lang w:val="en-US" w:eastAsia="en-US" w:bidi="ar-SA"/>
    </w:rPr>
  </w:style>
  <w:style w:type="character" w:customStyle="1" w:styleId="tagciteChar">
    <w:name w:val="tag/cite Char"/>
    <w:basedOn w:val="DefaultParagraphFont"/>
    <w:rsid w:val="0018339A"/>
    <w:rPr>
      <w:b/>
      <w:bCs w:val="0"/>
      <w:sz w:val="24"/>
      <w:lang w:val="en-US" w:eastAsia="en-US" w:bidi="ar-SA"/>
    </w:rPr>
  </w:style>
  <w:style w:type="character" w:customStyle="1" w:styleId="8pointChar">
    <w:name w:val="8 point Char"/>
    <w:basedOn w:val="DefaultParagraphFont"/>
    <w:rsid w:val="0018339A"/>
    <w:rPr>
      <w:sz w:val="16"/>
      <w:lang w:val="en-US" w:eastAsia="en-US" w:bidi="ar-SA"/>
    </w:rPr>
  </w:style>
  <w:style w:type="character" w:customStyle="1" w:styleId="BoldText12pt">
    <w:name w:val="Bold Text 12 pt"/>
    <w:rsid w:val="0018339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8339A"/>
  </w:style>
  <w:style w:type="table" w:styleId="TableGrid">
    <w:name w:val="Table Grid"/>
    <w:basedOn w:val="TableNormal"/>
    <w:rsid w:val="001833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8339A"/>
    <w:rPr>
      <w:b/>
      <w:bCs w:val="0"/>
      <w:sz w:val="24"/>
      <w:lang w:val="en-US" w:eastAsia="en-US" w:bidi="ar-SA"/>
    </w:rPr>
  </w:style>
  <w:style w:type="character" w:customStyle="1" w:styleId="Mention11">
    <w:name w:val="Mention11"/>
    <w:basedOn w:val="DefaultParagraphFont"/>
    <w:uiPriority w:val="99"/>
    <w:semiHidden/>
    <w:unhideWhenUsed/>
    <w:rsid w:val="0018339A"/>
    <w:rPr>
      <w:color w:val="2B579A"/>
      <w:shd w:val="clear" w:color="auto" w:fill="E6E6E6"/>
    </w:rPr>
  </w:style>
  <w:style w:type="paragraph" w:customStyle="1" w:styleId="Emphasize">
    <w:name w:val="Emphasize"/>
    <w:basedOn w:val="Normal"/>
    <w:uiPriority w:val="7"/>
    <w:qFormat/>
    <w:rsid w:val="001833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8339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8339A"/>
  </w:style>
  <w:style w:type="character" w:customStyle="1" w:styleId="Heading3Char2">
    <w:name w:val="Heading 3 Char2"/>
    <w:aliases w:val="Heading 3 Char Char Char4, Char Char1, Char Char Char4"/>
    <w:basedOn w:val="DefaultParagraphFont"/>
    <w:rsid w:val="0018339A"/>
    <w:rPr>
      <w:rFonts w:cs="Arial"/>
      <w:bCs/>
      <w:szCs w:val="26"/>
      <w:u w:val="single"/>
      <w:lang w:val="en-US" w:eastAsia="en-US" w:bidi="ar-SA"/>
    </w:rPr>
  </w:style>
  <w:style w:type="character" w:customStyle="1" w:styleId="Mention2">
    <w:name w:val="Mention2"/>
    <w:basedOn w:val="DefaultParagraphFont"/>
    <w:uiPriority w:val="99"/>
    <w:semiHidden/>
    <w:unhideWhenUsed/>
    <w:rsid w:val="0018339A"/>
    <w:rPr>
      <w:color w:val="2B579A"/>
      <w:shd w:val="clear" w:color="auto" w:fill="E6E6E6"/>
    </w:rPr>
  </w:style>
  <w:style w:type="paragraph" w:customStyle="1" w:styleId="FlashTag">
    <w:name w:val="FlashTag"/>
    <w:basedOn w:val="Normal"/>
    <w:link w:val="FlashTagChar"/>
    <w:autoRedefine/>
    <w:uiPriority w:val="4"/>
    <w:qFormat/>
    <w:rsid w:val="0018339A"/>
    <w:rPr>
      <w:rFonts w:asciiTheme="majorHAnsi" w:hAnsiTheme="majorHAnsi"/>
      <w:b/>
      <w:sz w:val="28"/>
    </w:rPr>
  </w:style>
  <w:style w:type="character" w:customStyle="1" w:styleId="FlashTagChar">
    <w:name w:val="FlashTag Char"/>
    <w:basedOn w:val="DefaultParagraphFont"/>
    <w:link w:val="FlashTag"/>
    <w:uiPriority w:val="4"/>
    <w:rsid w:val="0018339A"/>
    <w:rPr>
      <w:rFonts w:asciiTheme="majorHAnsi" w:hAnsiTheme="majorHAnsi"/>
      <w:b/>
      <w:sz w:val="28"/>
    </w:rPr>
  </w:style>
  <w:style w:type="paragraph" w:customStyle="1" w:styleId="Warrant">
    <w:name w:val="Warrant"/>
    <w:autoRedefine/>
    <w:uiPriority w:val="4"/>
    <w:qFormat/>
    <w:rsid w:val="0018339A"/>
    <w:pPr>
      <w:ind w:left="720"/>
    </w:pPr>
    <w:rPr>
      <w:rFonts w:ascii="Calibri" w:hAnsi="Calibri" w:cs="Arial"/>
    </w:rPr>
  </w:style>
  <w:style w:type="character" w:customStyle="1" w:styleId="m-8793234324905335251gmail-style13ptbold">
    <w:name w:val="m_-8793234324905335251gmail-style13ptbold"/>
    <w:basedOn w:val="DefaultParagraphFont"/>
    <w:rsid w:val="0018339A"/>
  </w:style>
  <w:style w:type="character" w:customStyle="1" w:styleId="m3965771245576658108gmail-styleunderline">
    <w:name w:val="m_3965771245576658108gmail-styleunderline"/>
    <w:basedOn w:val="DefaultParagraphFont"/>
    <w:rsid w:val="0018339A"/>
  </w:style>
  <w:style w:type="paragraph" w:customStyle="1" w:styleId="Header1">
    <w:name w:val="Header1"/>
    <w:aliases w:val="Header Char Char,Header Char Char Char Char Char Char Char Cha,Header Char2,Header Char1 Char,Char Char Char Cha"/>
    <w:basedOn w:val="Normal"/>
    <w:qFormat/>
    <w:rsid w:val="0018339A"/>
    <w:pPr>
      <w:tabs>
        <w:tab w:val="center" w:pos="4680"/>
        <w:tab w:val="right" w:pos="9360"/>
      </w:tabs>
    </w:pPr>
  </w:style>
  <w:style w:type="character" w:customStyle="1" w:styleId="EndnoteTextChar">
    <w:name w:val="Endnote Text Char"/>
    <w:basedOn w:val="DefaultParagraphFont"/>
    <w:link w:val="EndnoteText"/>
    <w:locked/>
    <w:rsid w:val="0018339A"/>
    <w:rPr>
      <w:rFonts w:ascii="Georgia" w:eastAsia="Times New Roman" w:hAnsi="Georgia"/>
      <w:szCs w:val="20"/>
    </w:rPr>
  </w:style>
  <w:style w:type="paragraph" w:styleId="EndnoteText">
    <w:name w:val="endnote text"/>
    <w:basedOn w:val="Normal"/>
    <w:link w:val="EndnoteTextChar"/>
    <w:unhideWhenUsed/>
    <w:rsid w:val="0018339A"/>
    <w:rPr>
      <w:rFonts w:ascii="Georgia" w:eastAsia="Times New Roman" w:hAnsi="Georgia"/>
      <w:szCs w:val="20"/>
    </w:rPr>
  </w:style>
  <w:style w:type="character" w:customStyle="1" w:styleId="EndnoteTextChar1">
    <w:name w:val="Endnote Text Char1"/>
    <w:basedOn w:val="DefaultParagraphFont"/>
    <w:semiHidden/>
    <w:rsid w:val="0018339A"/>
    <w:rPr>
      <w:rFonts w:ascii="Calibri" w:hAnsi="Calibri"/>
      <w:sz w:val="20"/>
      <w:szCs w:val="20"/>
    </w:rPr>
  </w:style>
  <w:style w:type="character" w:customStyle="1" w:styleId="DateChar">
    <w:name w:val="Date Char"/>
    <w:aliases w:val="date Char"/>
    <w:basedOn w:val="DefaultParagraphFont"/>
    <w:link w:val="Date"/>
    <w:uiPriority w:val="99"/>
    <w:locked/>
    <w:rsid w:val="0018339A"/>
    <w:rPr>
      <w:rFonts w:ascii="Georgia" w:eastAsia="Times New Roman" w:hAnsi="Georgia"/>
    </w:rPr>
  </w:style>
  <w:style w:type="paragraph" w:styleId="Date">
    <w:name w:val="Date"/>
    <w:aliases w:val="date"/>
    <w:basedOn w:val="Normal"/>
    <w:next w:val="Normal"/>
    <w:link w:val="DateChar"/>
    <w:uiPriority w:val="99"/>
    <w:unhideWhenUsed/>
    <w:rsid w:val="0018339A"/>
    <w:rPr>
      <w:rFonts w:ascii="Georgia" w:eastAsia="Times New Roman" w:hAnsi="Georgia"/>
    </w:rPr>
  </w:style>
  <w:style w:type="character" w:customStyle="1" w:styleId="DateChar1">
    <w:name w:val="Date Char1"/>
    <w:basedOn w:val="DefaultParagraphFont"/>
    <w:uiPriority w:val="99"/>
    <w:semiHidden/>
    <w:rsid w:val="0018339A"/>
    <w:rPr>
      <w:rFonts w:ascii="Calibri" w:hAnsi="Calibri"/>
    </w:rPr>
  </w:style>
  <w:style w:type="character" w:customStyle="1" w:styleId="BodyTextFirstIndentChar">
    <w:name w:val="Body Text First Indent Char"/>
    <w:basedOn w:val="BodyTextChar"/>
    <w:link w:val="BodyTextFirstIndent"/>
    <w:locked/>
    <w:rsid w:val="0018339A"/>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18339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18339A"/>
    <w:rPr>
      <w:rFonts w:ascii="Calibri" w:hAnsi="Calibri"/>
    </w:rPr>
  </w:style>
  <w:style w:type="character" w:customStyle="1" w:styleId="BodyTextIndent2Char1">
    <w:name w:val="Body Text Indent 2 Char1"/>
    <w:basedOn w:val="DefaultParagraphFont"/>
    <w:semiHidden/>
    <w:rsid w:val="0018339A"/>
    <w:rPr>
      <w:rFonts w:ascii="Calibri" w:hAnsi="Calibri" w:cs="Calibri"/>
    </w:rPr>
  </w:style>
  <w:style w:type="character" w:customStyle="1" w:styleId="PlainTextChar1">
    <w:name w:val="Plain Text Char1"/>
    <w:basedOn w:val="DefaultParagraphFont"/>
    <w:semiHidden/>
    <w:rsid w:val="0018339A"/>
    <w:rPr>
      <w:rFonts w:ascii="Consolas" w:hAnsi="Consolas" w:cs="Calibri"/>
      <w:sz w:val="21"/>
      <w:szCs w:val="21"/>
    </w:rPr>
  </w:style>
  <w:style w:type="character" w:customStyle="1" w:styleId="NoSpacingChar">
    <w:name w:val="No Spacing Char"/>
    <w:link w:val="NoSpacing"/>
    <w:uiPriority w:val="1"/>
    <w:qFormat/>
    <w:locked/>
    <w:rsid w:val="0018339A"/>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18339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8339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8339A"/>
    <w:rPr>
      <w:rFonts w:ascii="Calibri" w:hAnsi="Calibri" w:cs="Calibri"/>
      <w:i/>
      <w:iCs/>
      <w:color w:val="000000" w:themeColor="text1"/>
    </w:rPr>
  </w:style>
  <w:style w:type="paragraph" w:customStyle="1" w:styleId="CiteSpacing">
    <w:name w:val="Cite Spacing"/>
    <w:basedOn w:val="Normal"/>
    <w:uiPriority w:val="4"/>
    <w:qFormat/>
    <w:rsid w:val="0018339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18339A"/>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18339A"/>
    <w:rPr>
      <w:rFonts w:ascii="Calibri" w:eastAsia="Calibri" w:hAnsi="Calibri"/>
      <w:b/>
    </w:rPr>
  </w:style>
  <w:style w:type="paragraph" w:customStyle="1" w:styleId="Heading2-Bold">
    <w:name w:val="Heading 2 - Bold"/>
    <w:basedOn w:val="Normal"/>
    <w:autoRedefine/>
    <w:uiPriority w:val="99"/>
    <w:qFormat/>
    <w:rsid w:val="0018339A"/>
    <w:rPr>
      <w:rFonts w:ascii="Garamond" w:eastAsia="Calibri" w:hAnsi="Garamond"/>
      <w:b/>
    </w:rPr>
  </w:style>
  <w:style w:type="paragraph" w:customStyle="1" w:styleId="tag">
    <w:name w:val="%tag"/>
    <w:basedOn w:val="Normal"/>
    <w:next w:val="Normal"/>
    <w:uiPriority w:val="99"/>
    <w:qFormat/>
    <w:rsid w:val="0018339A"/>
    <w:rPr>
      <w:rFonts w:ascii="Garamond" w:eastAsia="Calibri" w:hAnsi="Garamond"/>
      <w:bCs/>
      <w:sz w:val="18"/>
    </w:rPr>
  </w:style>
  <w:style w:type="character" w:customStyle="1" w:styleId="Style2Char">
    <w:name w:val="Style 2 Char"/>
    <w:link w:val="Style20"/>
    <w:uiPriority w:val="99"/>
    <w:locked/>
    <w:rsid w:val="0018339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8339A"/>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18339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8339A"/>
    <w:rPr>
      <w:rFonts w:ascii="Garamond" w:eastAsia="Times New Roman" w:hAnsi="Garamond"/>
      <w:szCs w:val="20"/>
      <w:u w:val="single"/>
      <w:lang w:val="x-none" w:eastAsia="x-none"/>
    </w:rPr>
  </w:style>
  <w:style w:type="character" w:customStyle="1" w:styleId="textsmallChar0">
    <w:name w:val="textsmall Char"/>
    <w:link w:val="textsmall0"/>
    <w:locked/>
    <w:rsid w:val="0018339A"/>
    <w:rPr>
      <w:rFonts w:ascii="Georgia" w:eastAsia="Times New Roman" w:hAnsi="Georgia"/>
      <w:sz w:val="18"/>
      <w:szCs w:val="20"/>
      <w:lang w:val="x-none" w:eastAsia="x-none"/>
    </w:rPr>
  </w:style>
  <w:style w:type="paragraph" w:customStyle="1" w:styleId="textsmall0">
    <w:name w:val="textsmall"/>
    <w:basedOn w:val="Normal"/>
    <w:link w:val="textsmallChar0"/>
    <w:qFormat/>
    <w:rsid w:val="0018339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8339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8339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8339A"/>
    <w:rPr>
      <w:rFonts w:ascii="Arial" w:eastAsia="Times New Roman" w:hAnsi="Arial" w:cs="Arial"/>
      <w:sz w:val="12"/>
    </w:rPr>
  </w:style>
  <w:style w:type="paragraph" w:customStyle="1" w:styleId="Micro">
    <w:name w:val="Micro"/>
    <w:basedOn w:val="Normal"/>
    <w:next w:val="Normal"/>
    <w:link w:val="MicroChar"/>
    <w:qFormat/>
    <w:rsid w:val="0018339A"/>
    <w:rPr>
      <w:rFonts w:ascii="Arial" w:eastAsia="Times New Roman" w:hAnsi="Arial" w:cs="Arial"/>
      <w:sz w:val="12"/>
    </w:rPr>
  </w:style>
  <w:style w:type="character" w:customStyle="1" w:styleId="CardNotUnderlinedChar1">
    <w:name w:val="Card Not Underlined Char1"/>
    <w:link w:val="CardNotUnderlined"/>
    <w:locked/>
    <w:rsid w:val="0018339A"/>
    <w:rPr>
      <w:rFonts w:ascii="Bell MT" w:eastAsia="Calibri" w:hAnsi="Bell MT"/>
      <w:szCs w:val="20"/>
    </w:rPr>
  </w:style>
  <w:style w:type="paragraph" w:customStyle="1" w:styleId="CardNotUnderlined">
    <w:name w:val="Card Not Underlined"/>
    <w:basedOn w:val="Normal"/>
    <w:link w:val="CardNotUnderlinedChar1"/>
    <w:autoRedefine/>
    <w:qFormat/>
    <w:rsid w:val="0018339A"/>
    <w:rPr>
      <w:rFonts w:ascii="Bell MT" w:eastAsia="Calibri" w:hAnsi="Bell MT"/>
      <w:szCs w:val="20"/>
    </w:rPr>
  </w:style>
  <w:style w:type="paragraph" w:customStyle="1" w:styleId="h-lead">
    <w:name w:val="h-lead"/>
    <w:basedOn w:val="Normal"/>
    <w:uiPriority w:val="99"/>
    <w:qFormat/>
    <w:rsid w:val="0018339A"/>
    <w:pPr>
      <w:spacing w:before="100" w:beforeAutospacing="1" w:after="100" w:afterAutospacing="1"/>
    </w:pPr>
    <w:rPr>
      <w:rFonts w:eastAsia="Times New Roman"/>
      <w:sz w:val="24"/>
    </w:rPr>
  </w:style>
  <w:style w:type="paragraph" w:customStyle="1" w:styleId="intro">
    <w:name w:val="intro"/>
    <w:basedOn w:val="Normal"/>
    <w:uiPriority w:val="99"/>
    <w:qFormat/>
    <w:rsid w:val="0018339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8339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8339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8339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8339A"/>
    <w:rPr>
      <w:rFonts w:eastAsia="Calibri"/>
    </w:rPr>
  </w:style>
  <w:style w:type="paragraph" w:customStyle="1" w:styleId="F3-TagAuthor">
    <w:name w:val="F3 - Tag/Author"/>
    <w:basedOn w:val="Normal"/>
    <w:uiPriority w:val="99"/>
    <w:qFormat/>
    <w:rsid w:val="0018339A"/>
    <w:rPr>
      <w:rFonts w:eastAsia="Times New Roman"/>
      <w:b/>
    </w:rPr>
  </w:style>
  <w:style w:type="paragraph" w:customStyle="1" w:styleId="F5-UnderlineNormal">
    <w:name w:val="F5 - Underline Normal"/>
    <w:basedOn w:val="Normal"/>
    <w:uiPriority w:val="99"/>
    <w:qFormat/>
    <w:rsid w:val="0018339A"/>
    <w:rPr>
      <w:rFonts w:eastAsia="Calibri"/>
      <w:u w:val="single"/>
    </w:rPr>
  </w:style>
  <w:style w:type="paragraph" w:customStyle="1" w:styleId="Brief-PrimarySource">
    <w:name w:val="Brief - Primary Source"/>
    <w:basedOn w:val="Normal"/>
    <w:uiPriority w:val="99"/>
    <w:qFormat/>
    <w:rsid w:val="0018339A"/>
    <w:rPr>
      <w:rFonts w:eastAsia="Times New Roman"/>
      <w:b/>
      <w:sz w:val="24"/>
      <w:u w:val="single"/>
    </w:rPr>
  </w:style>
  <w:style w:type="paragraph" w:customStyle="1" w:styleId="Brief-Underline">
    <w:name w:val="Brief - Underline"/>
    <w:basedOn w:val="Normal"/>
    <w:uiPriority w:val="99"/>
    <w:qFormat/>
    <w:rsid w:val="0018339A"/>
    <w:rPr>
      <w:rFonts w:eastAsia="Times New Roman"/>
      <w:u w:val="single"/>
    </w:rPr>
  </w:style>
  <w:style w:type="paragraph" w:customStyle="1" w:styleId="Brief">
    <w:name w:val="Brief"/>
    <w:basedOn w:val="Brief-PrimarySource"/>
    <w:uiPriority w:val="99"/>
    <w:qFormat/>
    <w:rsid w:val="0018339A"/>
    <w:rPr>
      <w:b w:val="0"/>
    </w:rPr>
  </w:style>
  <w:style w:type="paragraph" w:customStyle="1" w:styleId="CM2">
    <w:name w:val="CM2"/>
    <w:basedOn w:val="Normal"/>
    <w:next w:val="Normal"/>
    <w:uiPriority w:val="99"/>
    <w:qFormat/>
    <w:rsid w:val="0018339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8339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8339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8339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8339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8339A"/>
    <w:pPr>
      <w:widowControl w:val="0"/>
      <w:spacing w:line="276" w:lineRule="atLeast"/>
    </w:pPr>
    <w:rPr>
      <w:color w:val="auto"/>
    </w:rPr>
  </w:style>
  <w:style w:type="paragraph" w:customStyle="1" w:styleId="CM34">
    <w:name w:val="CM34"/>
    <w:basedOn w:val="Default"/>
    <w:next w:val="Default"/>
    <w:uiPriority w:val="99"/>
    <w:qFormat/>
    <w:rsid w:val="0018339A"/>
    <w:pPr>
      <w:widowControl w:val="0"/>
    </w:pPr>
    <w:rPr>
      <w:color w:val="auto"/>
    </w:rPr>
  </w:style>
  <w:style w:type="paragraph" w:customStyle="1" w:styleId="CM56">
    <w:name w:val="CM56"/>
    <w:basedOn w:val="Default"/>
    <w:next w:val="Default"/>
    <w:uiPriority w:val="99"/>
    <w:qFormat/>
    <w:rsid w:val="0018339A"/>
    <w:pPr>
      <w:widowControl w:val="0"/>
    </w:pPr>
    <w:rPr>
      <w:rFonts w:eastAsia="Calibri"/>
      <w:color w:val="auto"/>
    </w:rPr>
  </w:style>
  <w:style w:type="paragraph" w:customStyle="1" w:styleId="CM58">
    <w:name w:val="CM58"/>
    <w:basedOn w:val="Default"/>
    <w:next w:val="Default"/>
    <w:uiPriority w:val="99"/>
    <w:qFormat/>
    <w:rsid w:val="0018339A"/>
    <w:pPr>
      <w:widowControl w:val="0"/>
    </w:pPr>
    <w:rPr>
      <w:rFonts w:eastAsia="Calibri"/>
      <w:color w:val="auto"/>
    </w:rPr>
  </w:style>
  <w:style w:type="paragraph" w:customStyle="1" w:styleId="CM57">
    <w:name w:val="CM57"/>
    <w:basedOn w:val="Default"/>
    <w:next w:val="Default"/>
    <w:uiPriority w:val="99"/>
    <w:qFormat/>
    <w:rsid w:val="0018339A"/>
    <w:pPr>
      <w:widowControl w:val="0"/>
    </w:pPr>
    <w:rPr>
      <w:rFonts w:eastAsia="Calibri"/>
      <w:color w:val="auto"/>
    </w:rPr>
  </w:style>
  <w:style w:type="paragraph" w:customStyle="1" w:styleId="CM1">
    <w:name w:val="CM1"/>
    <w:basedOn w:val="Default"/>
    <w:next w:val="Default"/>
    <w:uiPriority w:val="99"/>
    <w:qFormat/>
    <w:rsid w:val="0018339A"/>
    <w:pPr>
      <w:widowControl w:val="0"/>
    </w:pPr>
    <w:rPr>
      <w:rFonts w:eastAsia="Calibri"/>
      <w:color w:val="auto"/>
    </w:rPr>
  </w:style>
  <w:style w:type="paragraph" w:customStyle="1" w:styleId="CM49">
    <w:name w:val="CM49"/>
    <w:basedOn w:val="Default"/>
    <w:next w:val="Default"/>
    <w:uiPriority w:val="99"/>
    <w:qFormat/>
    <w:rsid w:val="0018339A"/>
    <w:pPr>
      <w:widowControl w:val="0"/>
    </w:pPr>
    <w:rPr>
      <w:rFonts w:eastAsia="Calibri"/>
      <w:color w:val="auto"/>
    </w:rPr>
  </w:style>
  <w:style w:type="paragraph" w:customStyle="1" w:styleId="CM41">
    <w:name w:val="CM41"/>
    <w:basedOn w:val="Default"/>
    <w:next w:val="Default"/>
    <w:uiPriority w:val="99"/>
    <w:qFormat/>
    <w:rsid w:val="0018339A"/>
    <w:pPr>
      <w:widowControl w:val="0"/>
    </w:pPr>
    <w:rPr>
      <w:rFonts w:eastAsia="Calibri"/>
      <w:color w:val="auto"/>
    </w:rPr>
  </w:style>
  <w:style w:type="paragraph" w:customStyle="1" w:styleId="3rdOrderPara">
    <w:name w:val="3rd Order Para"/>
    <w:basedOn w:val="Default"/>
    <w:next w:val="Default"/>
    <w:rsid w:val="0018339A"/>
    <w:pPr>
      <w:widowControl w:val="0"/>
    </w:pPr>
    <w:rPr>
      <w:rFonts w:eastAsia="Calibri"/>
      <w:color w:val="auto"/>
    </w:rPr>
  </w:style>
  <w:style w:type="paragraph" w:customStyle="1" w:styleId="2ndOrderPara">
    <w:name w:val="2nd Order Para"/>
    <w:basedOn w:val="Default"/>
    <w:next w:val="Default"/>
    <w:rsid w:val="0018339A"/>
    <w:pPr>
      <w:widowControl w:val="0"/>
    </w:pPr>
    <w:rPr>
      <w:rFonts w:eastAsia="Calibri"/>
      <w:color w:val="auto"/>
    </w:rPr>
  </w:style>
  <w:style w:type="paragraph" w:customStyle="1" w:styleId="Normal-SIGN2">
    <w:name w:val="Normal-SIGN2"/>
    <w:basedOn w:val="Default"/>
    <w:next w:val="Default"/>
    <w:qFormat/>
    <w:rsid w:val="0018339A"/>
    <w:pPr>
      <w:widowControl w:val="0"/>
    </w:pPr>
    <w:rPr>
      <w:rFonts w:eastAsia="Calibri"/>
      <w:color w:val="auto"/>
    </w:rPr>
  </w:style>
  <w:style w:type="paragraph" w:customStyle="1" w:styleId="Normal-SIGN1">
    <w:name w:val="Normal-SIGN1"/>
    <w:basedOn w:val="Default"/>
    <w:next w:val="Default"/>
    <w:uiPriority w:val="99"/>
    <w:qFormat/>
    <w:rsid w:val="0018339A"/>
    <w:pPr>
      <w:widowControl w:val="0"/>
    </w:pPr>
    <w:rPr>
      <w:rFonts w:eastAsia="Calibri"/>
      <w:color w:val="auto"/>
    </w:rPr>
  </w:style>
  <w:style w:type="paragraph" w:customStyle="1" w:styleId="CM3">
    <w:name w:val="CM3"/>
    <w:basedOn w:val="Default"/>
    <w:next w:val="Default"/>
    <w:uiPriority w:val="99"/>
    <w:qFormat/>
    <w:rsid w:val="0018339A"/>
    <w:pPr>
      <w:widowControl w:val="0"/>
      <w:spacing w:line="553" w:lineRule="atLeast"/>
    </w:pPr>
    <w:rPr>
      <w:rFonts w:eastAsia="Calibri"/>
      <w:color w:val="auto"/>
    </w:rPr>
  </w:style>
  <w:style w:type="paragraph" w:customStyle="1" w:styleId="CM33">
    <w:name w:val="CM33"/>
    <w:basedOn w:val="Default"/>
    <w:next w:val="Default"/>
    <w:uiPriority w:val="99"/>
    <w:qFormat/>
    <w:rsid w:val="0018339A"/>
    <w:pPr>
      <w:widowControl w:val="0"/>
    </w:pPr>
    <w:rPr>
      <w:rFonts w:eastAsia="Calibri"/>
      <w:color w:val="auto"/>
    </w:rPr>
  </w:style>
  <w:style w:type="paragraph" w:customStyle="1" w:styleId="CM37">
    <w:name w:val="CM37"/>
    <w:basedOn w:val="Default"/>
    <w:next w:val="Default"/>
    <w:uiPriority w:val="99"/>
    <w:qFormat/>
    <w:rsid w:val="0018339A"/>
    <w:pPr>
      <w:widowControl w:val="0"/>
    </w:pPr>
    <w:rPr>
      <w:rFonts w:eastAsia="Calibri"/>
      <w:color w:val="auto"/>
    </w:rPr>
  </w:style>
  <w:style w:type="paragraph" w:customStyle="1" w:styleId="CM7">
    <w:name w:val="CM7"/>
    <w:basedOn w:val="Default"/>
    <w:next w:val="Default"/>
    <w:uiPriority w:val="99"/>
    <w:qFormat/>
    <w:rsid w:val="0018339A"/>
    <w:pPr>
      <w:widowControl w:val="0"/>
      <w:spacing w:line="553" w:lineRule="atLeast"/>
    </w:pPr>
    <w:rPr>
      <w:rFonts w:eastAsia="Calibri"/>
      <w:color w:val="auto"/>
    </w:rPr>
  </w:style>
  <w:style w:type="paragraph" w:customStyle="1" w:styleId="Brief-SecondarySource">
    <w:name w:val="Brief - Secondary Source"/>
    <w:basedOn w:val="Normal"/>
    <w:qFormat/>
    <w:rsid w:val="0018339A"/>
    <w:rPr>
      <w:rFonts w:eastAsia="Times New Roman"/>
      <w:sz w:val="14"/>
      <w:szCs w:val="20"/>
    </w:rPr>
  </w:style>
  <w:style w:type="paragraph" w:customStyle="1" w:styleId="Brief-Card">
    <w:name w:val="Brief - Card"/>
    <w:basedOn w:val="Normal"/>
    <w:uiPriority w:val="99"/>
    <w:qFormat/>
    <w:rsid w:val="0018339A"/>
    <w:rPr>
      <w:rFonts w:eastAsia="Times New Roman"/>
    </w:rPr>
  </w:style>
  <w:style w:type="paragraph" w:customStyle="1" w:styleId="Pa2">
    <w:name w:val="Pa2"/>
    <w:basedOn w:val="Default"/>
    <w:next w:val="Default"/>
    <w:uiPriority w:val="99"/>
    <w:qFormat/>
    <w:rsid w:val="0018339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8339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8339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8339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8339A"/>
    <w:pPr>
      <w:widowControl w:val="0"/>
    </w:pPr>
    <w:rPr>
      <w:rFonts w:ascii="Arial Black" w:hAnsi="Arial Black"/>
      <w:color w:val="auto"/>
    </w:rPr>
  </w:style>
  <w:style w:type="paragraph" w:customStyle="1" w:styleId="Cover1">
    <w:name w:val="Cover 1"/>
    <w:basedOn w:val="Normal"/>
    <w:next w:val="Normal"/>
    <w:uiPriority w:val="99"/>
    <w:qFormat/>
    <w:rsid w:val="0018339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8339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8339A"/>
    <w:pPr>
      <w:widowControl w:val="0"/>
    </w:pPr>
    <w:rPr>
      <w:color w:val="auto"/>
    </w:rPr>
  </w:style>
  <w:style w:type="paragraph" w:customStyle="1" w:styleId="Pa11">
    <w:name w:val="Pa11"/>
    <w:basedOn w:val="Normal"/>
    <w:next w:val="Normal"/>
    <w:uiPriority w:val="99"/>
    <w:qFormat/>
    <w:rsid w:val="0018339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8339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8339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18339A"/>
    <w:pPr>
      <w:widowControl w:val="0"/>
    </w:pPr>
    <w:rPr>
      <w:rFonts w:eastAsia="Calibri"/>
      <w:color w:val="auto"/>
    </w:rPr>
  </w:style>
  <w:style w:type="paragraph" w:customStyle="1" w:styleId="CM5">
    <w:name w:val="CM5"/>
    <w:basedOn w:val="Default"/>
    <w:next w:val="Default"/>
    <w:qFormat/>
    <w:rsid w:val="0018339A"/>
    <w:pPr>
      <w:widowControl w:val="0"/>
      <w:spacing w:line="553" w:lineRule="atLeast"/>
    </w:pPr>
    <w:rPr>
      <w:rFonts w:eastAsia="Calibri"/>
      <w:color w:val="auto"/>
    </w:rPr>
  </w:style>
  <w:style w:type="paragraph" w:customStyle="1" w:styleId="CM28">
    <w:name w:val="CM28"/>
    <w:basedOn w:val="Default"/>
    <w:next w:val="Default"/>
    <w:uiPriority w:val="99"/>
    <w:qFormat/>
    <w:rsid w:val="0018339A"/>
    <w:pPr>
      <w:widowControl w:val="0"/>
    </w:pPr>
    <w:rPr>
      <w:rFonts w:eastAsia="Calibri"/>
      <w:color w:val="auto"/>
    </w:rPr>
  </w:style>
  <w:style w:type="paragraph" w:customStyle="1" w:styleId="CM8">
    <w:name w:val="CM8"/>
    <w:basedOn w:val="Default"/>
    <w:next w:val="Default"/>
    <w:uiPriority w:val="99"/>
    <w:qFormat/>
    <w:rsid w:val="0018339A"/>
    <w:pPr>
      <w:widowControl w:val="0"/>
    </w:pPr>
    <w:rPr>
      <w:rFonts w:eastAsia="Calibri"/>
      <w:color w:val="auto"/>
    </w:rPr>
  </w:style>
  <w:style w:type="paragraph" w:customStyle="1" w:styleId="CM6">
    <w:name w:val="CM6"/>
    <w:basedOn w:val="Default"/>
    <w:next w:val="Default"/>
    <w:uiPriority w:val="99"/>
    <w:qFormat/>
    <w:rsid w:val="0018339A"/>
    <w:pPr>
      <w:widowControl w:val="0"/>
      <w:spacing w:line="553" w:lineRule="atLeast"/>
    </w:pPr>
    <w:rPr>
      <w:rFonts w:eastAsia="Calibri"/>
      <w:color w:val="auto"/>
    </w:rPr>
  </w:style>
  <w:style w:type="paragraph" w:customStyle="1" w:styleId="CM22">
    <w:name w:val="CM22"/>
    <w:basedOn w:val="Default"/>
    <w:next w:val="Default"/>
    <w:uiPriority w:val="99"/>
    <w:qFormat/>
    <w:rsid w:val="0018339A"/>
    <w:pPr>
      <w:widowControl w:val="0"/>
    </w:pPr>
    <w:rPr>
      <w:rFonts w:eastAsia="Calibri"/>
      <w:color w:val="auto"/>
    </w:rPr>
  </w:style>
  <w:style w:type="paragraph" w:customStyle="1" w:styleId="DoubleUnderlined">
    <w:name w:val="Double Underlined"/>
    <w:basedOn w:val="Heading2"/>
    <w:autoRedefine/>
    <w:uiPriority w:val="99"/>
    <w:qFormat/>
    <w:rsid w:val="0018339A"/>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18339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18339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8339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8339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8339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8339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8339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8339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8339A"/>
  </w:style>
  <w:style w:type="paragraph" w:customStyle="1" w:styleId="StyleUnderliningTimesNewRomanBoldNounderlineKernat16">
    <w:name w:val="Style Underlining + Times New Roman Bold No underline Kern at 16..."/>
    <w:basedOn w:val="Normal"/>
    <w:uiPriority w:val="99"/>
    <w:qFormat/>
    <w:rsid w:val="0018339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8339A"/>
    <w:rPr>
      <w:rFonts w:eastAsia="Times New Roman"/>
      <w:b/>
      <w:bCs/>
      <w:kern w:val="32"/>
      <w:sz w:val="32"/>
      <w:szCs w:val="32"/>
    </w:rPr>
  </w:style>
  <w:style w:type="paragraph" w:customStyle="1" w:styleId="StyleBoldUnderliningKernat16pt">
    <w:name w:val="Style Bold Underlining + Kern at 16 pt"/>
    <w:uiPriority w:val="99"/>
    <w:qFormat/>
    <w:rsid w:val="0018339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8339A"/>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8339A"/>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8339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8339A"/>
    <w:pPr>
      <w:ind w:left="400"/>
    </w:pPr>
    <w:rPr>
      <w:rFonts w:eastAsia="Times New Roman"/>
      <w:szCs w:val="20"/>
    </w:rPr>
  </w:style>
  <w:style w:type="paragraph" w:customStyle="1" w:styleId="Paste">
    <w:name w:val="Paste"/>
    <w:basedOn w:val="Normal"/>
    <w:qFormat/>
    <w:rsid w:val="0018339A"/>
    <w:rPr>
      <w:rFonts w:ascii="Arial Narrow" w:eastAsia="Times New Roman" w:hAnsi="Arial Narrow"/>
      <w:szCs w:val="20"/>
      <w:lang w:val="x-none" w:eastAsia="x-none"/>
    </w:rPr>
  </w:style>
  <w:style w:type="character" w:customStyle="1" w:styleId="UnderlineStyleChar">
    <w:name w:val="Underline Style Char"/>
    <w:link w:val="UnderlineStyle0"/>
    <w:locked/>
    <w:rsid w:val="0018339A"/>
    <w:rPr>
      <w:rFonts w:ascii="Georgia" w:eastAsia="Times New Roman" w:hAnsi="Georgia"/>
      <w:b/>
      <w:u w:val="single"/>
    </w:rPr>
  </w:style>
  <w:style w:type="paragraph" w:customStyle="1" w:styleId="UnderlineStyle0">
    <w:name w:val="Underline Style"/>
    <w:basedOn w:val="Normal"/>
    <w:link w:val="UnderlineStyleChar"/>
    <w:qFormat/>
    <w:rsid w:val="0018339A"/>
    <w:rPr>
      <w:rFonts w:ascii="Georgia" w:eastAsia="Times New Roman" w:hAnsi="Georgia"/>
      <w:b/>
      <w:u w:val="single"/>
    </w:rPr>
  </w:style>
  <w:style w:type="paragraph" w:customStyle="1" w:styleId="Normalization">
    <w:name w:val="Normalization"/>
    <w:basedOn w:val="Normal"/>
    <w:uiPriority w:val="99"/>
    <w:qFormat/>
    <w:rsid w:val="0018339A"/>
    <w:rPr>
      <w:rFonts w:eastAsia="Times New Roman"/>
      <w:sz w:val="18"/>
    </w:rPr>
  </w:style>
  <w:style w:type="paragraph" w:customStyle="1" w:styleId="BreifTitle">
    <w:name w:val="Breif Title"/>
    <w:basedOn w:val="Normal"/>
    <w:autoRedefine/>
    <w:uiPriority w:val="99"/>
    <w:qFormat/>
    <w:rsid w:val="0018339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8339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8339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8339A"/>
    <w:rPr>
      <w:rFonts w:eastAsia="Times New Roman"/>
      <w:color w:val="333333"/>
    </w:rPr>
  </w:style>
  <w:style w:type="paragraph" w:customStyle="1" w:styleId="StyleTagandCiteFranklinGothicDemi">
    <w:name w:val="Style Tag and Cite + Franklin Gothic Demi"/>
    <w:basedOn w:val="Normal"/>
    <w:autoRedefine/>
    <w:uiPriority w:val="99"/>
    <w:qFormat/>
    <w:rsid w:val="0018339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8339A"/>
    <w:rPr>
      <w:bCs/>
    </w:rPr>
  </w:style>
  <w:style w:type="paragraph" w:customStyle="1" w:styleId="tagCharCharCharCharCharCharChar">
    <w:name w:val="tag Char Char Char Char Char Char Char"/>
    <w:basedOn w:val="Normal"/>
    <w:uiPriority w:val="99"/>
    <w:qFormat/>
    <w:rsid w:val="0018339A"/>
    <w:rPr>
      <w:rFonts w:eastAsia="Times New Roman"/>
      <w:b/>
      <w:sz w:val="24"/>
      <w:szCs w:val="20"/>
    </w:rPr>
  </w:style>
  <w:style w:type="paragraph" w:customStyle="1" w:styleId="title-bold-medium">
    <w:name w:val="title-bold-medium"/>
    <w:basedOn w:val="Normal"/>
    <w:uiPriority w:val="99"/>
    <w:qFormat/>
    <w:rsid w:val="0018339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8339A"/>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8339A"/>
    <w:rPr>
      <w:rFonts w:ascii="Arial Narrow" w:eastAsia="Times New Roman" w:hAnsi="Arial Narrow"/>
      <w:b/>
      <w:sz w:val="24"/>
    </w:rPr>
  </w:style>
  <w:style w:type="paragraph" w:customStyle="1" w:styleId="BLOCKTITLE1">
    <w:name w:val="BLOCK TITLE"/>
    <w:basedOn w:val="Heading1"/>
    <w:uiPriority w:val="99"/>
    <w:qFormat/>
    <w:rsid w:val="0018339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8339A"/>
    <w:pPr>
      <w:widowControl w:val="0"/>
      <w:autoSpaceDE w:val="0"/>
      <w:autoSpaceDN w:val="0"/>
      <w:adjustRightInd w:val="0"/>
    </w:pPr>
    <w:rPr>
      <w:sz w:val="24"/>
      <w:szCs w:val="20"/>
    </w:rPr>
  </w:style>
  <w:style w:type="paragraph" w:customStyle="1" w:styleId="BriefTitle1">
    <w:name w:val="Brief Title 1"/>
    <w:basedOn w:val="Normal"/>
    <w:uiPriority w:val="99"/>
    <w:qFormat/>
    <w:rsid w:val="0018339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8339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8339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8339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8339A"/>
    <w:pPr>
      <w:spacing w:before="100" w:beforeAutospacing="1" w:after="100" w:afterAutospacing="1"/>
    </w:pPr>
    <w:rPr>
      <w:rFonts w:eastAsia="Times New Roman"/>
    </w:rPr>
  </w:style>
  <w:style w:type="paragraph" w:customStyle="1" w:styleId="ToRead">
    <w:name w:val="To Read"/>
    <w:basedOn w:val="Normal"/>
    <w:uiPriority w:val="99"/>
    <w:qFormat/>
    <w:rsid w:val="0018339A"/>
    <w:pPr>
      <w:ind w:left="720"/>
    </w:pPr>
    <w:rPr>
      <w:rFonts w:ascii="Verdana" w:eastAsia="Times New Roman" w:hAnsi="Verdana"/>
      <w:b/>
      <w:u w:val="single"/>
    </w:rPr>
  </w:style>
  <w:style w:type="paragraph" w:customStyle="1" w:styleId="Style1">
    <w:name w:val="Style 1"/>
    <w:basedOn w:val="Normal"/>
    <w:uiPriority w:val="99"/>
    <w:qFormat/>
    <w:rsid w:val="0018339A"/>
    <w:pPr>
      <w:widowControl w:val="0"/>
      <w:ind w:firstLine="216"/>
    </w:pPr>
    <w:rPr>
      <w:rFonts w:eastAsia="Times New Roman"/>
      <w:noProof/>
      <w:color w:val="000000"/>
      <w:szCs w:val="20"/>
    </w:rPr>
  </w:style>
  <w:style w:type="paragraph" w:customStyle="1" w:styleId="Style40">
    <w:name w:val="Style 4"/>
    <w:basedOn w:val="Normal"/>
    <w:uiPriority w:val="99"/>
    <w:qFormat/>
    <w:rsid w:val="0018339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8339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8339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8339A"/>
    <w:pPr>
      <w:ind w:left="1660"/>
    </w:pPr>
  </w:style>
  <w:style w:type="paragraph" w:customStyle="1" w:styleId="PageNumber1">
    <w:name w:val="Page Number1"/>
    <w:basedOn w:val="Normal"/>
    <w:next w:val="Normal"/>
    <w:uiPriority w:val="99"/>
    <w:qFormat/>
    <w:rsid w:val="0018339A"/>
    <w:rPr>
      <w:rFonts w:eastAsia="Times New Roman"/>
    </w:rPr>
  </w:style>
  <w:style w:type="paragraph" w:customStyle="1" w:styleId="Card1">
    <w:name w:val="Card1"/>
    <w:uiPriority w:val="99"/>
    <w:qFormat/>
    <w:rsid w:val="0018339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8339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8339A"/>
    <w:pPr>
      <w:ind w:left="288" w:right="288"/>
    </w:pPr>
    <w:rPr>
      <w:rFonts w:eastAsia="Times New Roman"/>
    </w:rPr>
  </w:style>
  <w:style w:type="paragraph" w:customStyle="1" w:styleId="CaseListNormal">
    <w:name w:val="Case List Normal"/>
    <w:basedOn w:val="Normal"/>
    <w:uiPriority w:val="99"/>
    <w:qFormat/>
    <w:rsid w:val="0018339A"/>
    <w:rPr>
      <w:rFonts w:ascii="Times" w:eastAsia="Times New Roman" w:hAnsi="Times"/>
      <w:szCs w:val="26"/>
    </w:rPr>
  </w:style>
  <w:style w:type="paragraph" w:customStyle="1" w:styleId="Body">
    <w:name w:val="Body"/>
    <w:basedOn w:val="Normal"/>
    <w:uiPriority w:val="99"/>
    <w:qFormat/>
    <w:rsid w:val="0018339A"/>
    <w:pPr>
      <w:outlineLvl w:val="3"/>
    </w:pPr>
    <w:rPr>
      <w:rFonts w:eastAsia="Times New Roman"/>
      <w:szCs w:val="20"/>
    </w:rPr>
  </w:style>
  <w:style w:type="paragraph" w:customStyle="1" w:styleId="3text">
    <w:name w:val="3text"/>
    <w:basedOn w:val="Normal"/>
    <w:uiPriority w:val="99"/>
    <w:qFormat/>
    <w:rsid w:val="0018339A"/>
    <w:pPr>
      <w:spacing w:before="100" w:beforeAutospacing="1" w:after="100" w:afterAutospacing="1"/>
    </w:pPr>
    <w:rPr>
      <w:rFonts w:eastAsia="Times New Roman"/>
      <w:sz w:val="24"/>
    </w:rPr>
  </w:style>
  <w:style w:type="paragraph" w:customStyle="1" w:styleId="TimesNewRoman12">
    <w:name w:val="TimesNewRoman12"/>
    <w:uiPriority w:val="99"/>
    <w:qFormat/>
    <w:rsid w:val="0018339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8339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8339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8339A"/>
    <w:rPr>
      <w:rFonts w:eastAsia="Times New Roman"/>
      <w:color w:val="000000"/>
      <w:sz w:val="18"/>
    </w:rPr>
  </w:style>
  <w:style w:type="paragraph" w:customStyle="1" w:styleId="text1">
    <w:name w:val="text1"/>
    <w:basedOn w:val="Normal"/>
    <w:autoRedefine/>
    <w:uiPriority w:val="99"/>
    <w:qFormat/>
    <w:rsid w:val="0018339A"/>
    <w:rPr>
      <w:rFonts w:eastAsia="Times New Roman"/>
      <w:szCs w:val="20"/>
    </w:rPr>
  </w:style>
  <w:style w:type="paragraph" w:customStyle="1" w:styleId="RepeatBlockHeading">
    <w:name w:val="Repeat Block Heading"/>
    <w:basedOn w:val="Normal"/>
    <w:autoRedefine/>
    <w:uiPriority w:val="99"/>
    <w:qFormat/>
    <w:rsid w:val="0018339A"/>
    <w:pPr>
      <w:jc w:val="center"/>
    </w:pPr>
    <w:rPr>
      <w:rFonts w:eastAsia="Times New Roman"/>
      <w:b/>
      <w:smallCaps/>
      <w:color w:val="000000"/>
      <w:sz w:val="24"/>
      <w:u w:val="thick"/>
    </w:rPr>
  </w:style>
  <w:style w:type="paragraph" w:customStyle="1" w:styleId="story-headline">
    <w:name w:val="story-headline"/>
    <w:basedOn w:val="Normal"/>
    <w:uiPriority w:val="99"/>
    <w:qFormat/>
    <w:rsid w:val="0018339A"/>
    <w:pPr>
      <w:spacing w:before="72" w:after="72"/>
    </w:pPr>
    <w:rPr>
      <w:rFonts w:eastAsia="Times New Roman"/>
      <w:b/>
      <w:bCs/>
      <w:sz w:val="26"/>
      <w:szCs w:val="26"/>
    </w:rPr>
  </w:style>
  <w:style w:type="paragraph" w:customStyle="1" w:styleId="story-body">
    <w:name w:val="story-body"/>
    <w:basedOn w:val="Normal"/>
    <w:uiPriority w:val="99"/>
    <w:qFormat/>
    <w:rsid w:val="0018339A"/>
    <w:pPr>
      <w:spacing w:before="100" w:beforeAutospacing="1" w:after="100" w:afterAutospacing="1"/>
    </w:pPr>
    <w:rPr>
      <w:rFonts w:eastAsia="Times New Roman"/>
    </w:rPr>
  </w:style>
  <w:style w:type="paragraph" w:customStyle="1" w:styleId="story-dateline">
    <w:name w:val="story-dateline"/>
    <w:basedOn w:val="Normal"/>
    <w:uiPriority w:val="99"/>
    <w:qFormat/>
    <w:rsid w:val="0018339A"/>
    <w:rPr>
      <w:rFonts w:eastAsia="Times New Roman"/>
      <w:b/>
      <w:bCs/>
    </w:rPr>
  </w:style>
  <w:style w:type="paragraph" w:customStyle="1" w:styleId="TextofCards">
    <w:name w:val="Text of Cards"/>
    <w:basedOn w:val="Normal"/>
    <w:uiPriority w:val="99"/>
    <w:qFormat/>
    <w:rsid w:val="0018339A"/>
    <w:rPr>
      <w:rFonts w:eastAsia="Times New Roman"/>
      <w:color w:val="000000"/>
      <w:spacing w:val="6"/>
      <w:szCs w:val="23"/>
    </w:rPr>
  </w:style>
  <w:style w:type="paragraph" w:customStyle="1" w:styleId="Corpotesto">
    <w:name w:val="Corpo testo"/>
    <w:basedOn w:val="Normal"/>
    <w:uiPriority w:val="99"/>
    <w:qFormat/>
    <w:rsid w:val="0018339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8339A"/>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18339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8339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8339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8339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8339A"/>
    <w:rPr>
      <w:rFonts w:ascii="Arial" w:hAnsi="Arial"/>
      <w:b w:val="0"/>
      <w:caps w:val="0"/>
      <w:sz w:val="20"/>
    </w:rPr>
  </w:style>
  <w:style w:type="paragraph" w:customStyle="1" w:styleId="ProjectTitleLine">
    <w:name w:val="Project Title Line"/>
    <w:basedOn w:val="Normal"/>
    <w:next w:val="Normal"/>
    <w:autoRedefine/>
    <w:uiPriority w:val="99"/>
    <w:qFormat/>
    <w:rsid w:val="0018339A"/>
    <w:pPr>
      <w:jc w:val="center"/>
    </w:pPr>
    <w:rPr>
      <w:rFonts w:eastAsia="Times New Roman"/>
      <w:caps/>
      <w:szCs w:val="20"/>
    </w:rPr>
  </w:style>
  <w:style w:type="paragraph" w:customStyle="1" w:styleId="LanguageStrike">
    <w:name w:val="Language Strike"/>
    <w:basedOn w:val="Normal"/>
    <w:next w:val="Normal"/>
    <w:uiPriority w:val="99"/>
    <w:qFormat/>
    <w:rsid w:val="0018339A"/>
    <w:rPr>
      <w:rFonts w:ascii="Arial Narrow" w:eastAsia="Times New Roman" w:hAnsi="Arial Narrow"/>
      <w:strike/>
    </w:rPr>
  </w:style>
  <w:style w:type="paragraph" w:customStyle="1" w:styleId="NormalVerdana">
    <w:name w:val="Normal + Verdana"/>
    <w:aliases w:val="10 pt,White,Normal + Arial"/>
    <w:basedOn w:val="Normal"/>
    <w:uiPriority w:val="99"/>
    <w:qFormat/>
    <w:rsid w:val="0018339A"/>
    <w:rPr>
      <w:rFonts w:eastAsia="Times New Roman"/>
      <w:szCs w:val="20"/>
      <w:u w:val="single"/>
    </w:rPr>
  </w:style>
  <w:style w:type="paragraph" w:customStyle="1" w:styleId="Normal10pt">
    <w:name w:val="Normal + 10 pt"/>
    <w:basedOn w:val="Normal"/>
    <w:uiPriority w:val="99"/>
    <w:qFormat/>
    <w:rsid w:val="0018339A"/>
    <w:rPr>
      <w:rFonts w:eastAsia="Times New Roman"/>
      <w:szCs w:val="20"/>
    </w:rPr>
  </w:style>
  <w:style w:type="paragraph" w:customStyle="1" w:styleId="cardChar1Char">
    <w:name w:val="card Char1 Char"/>
    <w:basedOn w:val="Normal"/>
    <w:uiPriority w:val="99"/>
    <w:qFormat/>
    <w:rsid w:val="0018339A"/>
    <w:pPr>
      <w:ind w:left="288" w:right="288"/>
    </w:pPr>
    <w:rPr>
      <w:rFonts w:eastAsia="Times New Roman"/>
      <w:szCs w:val="20"/>
    </w:rPr>
  </w:style>
  <w:style w:type="paragraph" w:customStyle="1" w:styleId="CM12">
    <w:name w:val="CM12"/>
    <w:basedOn w:val="Default"/>
    <w:next w:val="Default"/>
    <w:uiPriority w:val="99"/>
    <w:qFormat/>
    <w:rsid w:val="0018339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8339A"/>
    <w:pPr>
      <w:widowControl w:val="0"/>
      <w:spacing w:after="480"/>
    </w:pPr>
    <w:rPr>
      <w:rFonts w:ascii="Granjon LT Std" w:hAnsi="Granjon LT Std"/>
      <w:color w:val="auto"/>
    </w:rPr>
  </w:style>
  <w:style w:type="paragraph" w:customStyle="1" w:styleId="CM10">
    <w:name w:val="CM10"/>
    <w:basedOn w:val="Default"/>
    <w:next w:val="Default"/>
    <w:uiPriority w:val="99"/>
    <w:qFormat/>
    <w:rsid w:val="0018339A"/>
    <w:pPr>
      <w:widowControl w:val="0"/>
      <w:spacing w:line="320" w:lineRule="atLeast"/>
    </w:pPr>
    <w:rPr>
      <w:rFonts w:ascii="Granjon LT Std" w:hAnsi="Granjon LT Std"/>
      <w:color w:val="auto"/>
    </w:rPr>
  </w:style>
  <w:style w:type="paragraph" w:customStyle="1" w:styleId="bold">
    <w:name w:val="bold"/>
    <w:basedOn w:val="Normal"/>
    <w:uiPriority w:val="99"/>
    <w:qFormat/>
    <w:rsid w:val="0018339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8339A"/>
    <w:rPr>
      <w:rFonts w:ascii="Arial Narrow" w:eastAsia="Times New Roman" w:hAnsi="Arial Narrow"/>
      <w:strike/>
      <w:szCs w:val="20"/>
    </w:rPr>
  </w:style>
  <w:style w:type="paragraph" w:customStyle="1" w:styleId="textbodyblack">
    <w:name w:val="textbodyblack"/>
    <w:basedOn w:val="Normal"/>
    <w:uiPriority w:val="99"/>
    <w:qFormat/>
    <w:rsid w:val="0018339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8339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833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833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8339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8339A"/>
    <w:rPr>
      <w:rFonts w:ascii="Georgia" w:eastAsia="Times New Roman" w:hAnsi="Georgia"/>
      <w:b/>
      <w:bCs/>
      <w:szCs w:val="16"/>
      <w:u w:val="single"/>
    </w:rPr>
  </w:style>
  <w:style w:type="paragraph" w:customStyle="1" w:styleId="CiteCorrected">
    <w:name w:val="Cite Corrected"/>
    <w:basedOn w:val="Normal"/>
    <w:link w:val="CiteCorrectedChar"/>
    <w:qFormat/>
    <w:rsid w:val="0018339A"/>
    <w:rPr>
      <w:rFonts w:ascii="Georgia" w:eastAsia="Times New Roman" w:hAnsi="Georgia"/>
      <w:b/>
      <w:bCs/>
      <w:szCs w:val="16"/>
      <w:u w:val="single"/>
    </w:rPr>
  </w:style>
  <w:style w:type="paragraph" w:customStyle="1" w:styleId="CardText2">
    <w:name w:val="Card Text 2"/>
    <w:basedOn w:val="CardText10"/>
    <w:link w:val="CardText2Char"/>
    <w:qFormat/>
    <w:rsid w:val="0018339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18339A"/>
    <w:pPr>
      <w:ind w:left="288"/>
    </w:pPr>
    <w:rPr>
      <w:rFonts w:eastAsia="SimSun"/>
      <w:szCs w:val="20"/>
      <w:lang w:eastAsia="zh-CN"/>
    </w:rPr>
  </w:style>
  <w:style w:type="paragraph" w:customStyle="1" w:styleId="story-body-text">
    <w:name w:val="story-body-text"/>
    <w:basedOn w:val="Normal"/>
    <w:uiPriority w:val="99"/>
    <w:qFormat/>
    <w:rsid w:val="0018339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8339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8339A"/>
    <w:rPr>
      <w:u w:val="single"/>
    </w:rPr>
  </w:style>
  <w:style w:type="paragraph" w:customStyle="1" w:styleId="StyleCardText11ptUnderline">
    <w:name w:val="Style Card Text + 11 pt Underline"/>
    <w:link w:val="StyleCardText11ptUnderlineChar"/>
    <w:qFormat/>
    <w:rsid w:val="0018339A"/>
    <w:pPr>
      <w:spacing w:line="254" w:lineRule="auto"/>
    </w:pPr>
    <w:rPr>
      <w:u w:val="single"/>
    </w:rPr>
  </w:style>
  <w:style w:type="character" w:customStyle="1" w:styleId="StyleMinimizedText11ptChar">
    <w:name w:val="Style Minimized Text + 11 pt Char"/>
    <w:basedOn w:val="DefaultParagraphFont"/>
    <w:link w:val="StyleMinimizedText11pt"/>
    <w:locked/>
    <w:rsid w:val="0018339A"/>
    <w:rPr>
      <w:rFonts w:ascii="Georgia" w:hAnsi="Georgia"/>
      <w:sz w:val="16"/>
    </w:rPr>
  </w:style>
  <w:style w:type="paragraph" w:customStyle="1" w:styleId="StyleMinimizedText11pt">
    <w:name w:val="Style Minimized Text + 11 pt"/>
    <w:basedOn w:val="Normal"/>
    <w:link w:val="StyleMinimizedText11ptChar"/>
    <w:qFormat/>
    <w:rsid w:val="0018339A"/>
    <w:rPr>
      <w:rFonts w:ascii="Georgia" w:hAnsi="Georgia"/>
      <w:sz w:val="16"/>
    </w:rPr>
  </w:style>
  <w:style w:type="character" w:customStyle="1" w:styleId="StyleMinimizedText11pt1Char">
    <w:name w:val="Style Minimized Text + 11 pt1 Char"/>
    <w:basedOn w:val="DefaultParagraphFont"/>
    <w:link w:val="StyleMinimizedText11pt1"/>
    <w:locked/>
    <w:rsid w:val="0018339A"/>
    <w:rPr>
      <w:rFonts w:ascii="Georgia" w:hAnsi="Georgia"/>
      <w:sz w:val="16"/>
    </w:rPr>
  </w:style>
  <w:style w:type="paragraph" w:customStyle="1" w:styleId="StyleMinimizedText11pt1">
    <w:name w:val="Style Minimized Text + 11 pt1"/>
    <w:basedOn w:val="Normal"/>
    <w:link w:val="StyleMinimizedText11pt1Char"/>
    <w:qFormat/>
    <w:rsid w:val="0018339A"/>
    <w:rPr>
      <w:rFonts w:ascii="Georgia" w:hAnsi="Georgia"/>
      <w:sz w:val="16"/>
    </w:rPr>
  </w:style>
  <w:style w:type="character" w:customStyle="1" w:styleId="Debate-CardSmalltextF2Char">
    <w:name w:val="Debate- Card Small text F2 Char"/>
    <w:link w:val="Debate-CardSmalltextF2"/>
    <w:locked/>
    <w:rsid w:val="0018339A"/>
    <w:rPr>
      <w:rFonts w:ascii="Arial Narrow" w:hAnsi="Arial Narrow"/>
      <w:sz w:val="16"/>
    </w:rPr>
  </w:style>
  <w:style w:type="paragraph" w:customStyle="1" w:styleId="Debate-CardSmalltextF2">
    <w:name w:val="Debate- Card Small text F2"/>
    <w:basedOn w:val="Normal"/>
    <w:next w:val="Normal"/>
    <w:link w:val="Debate-CardSmalltextF2Char"/>
    <w:qFormat/>
    <w:rsid w:val="0018339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8339A"/>
    <w:rPr>
      <w:rFonts w:ascii="Arial Narrow" w:hAnsi="Arial Narrow"/>
      <w:b/>
      <w:sz w:val="18"/>
      <w:u w:val="single"/>
    </w:rPr>
  </w:style>
  <w:style w:type="paragraph" w:customStyle="1" w:styleId="Debate-EmphasizedText-F5">
    <w:name w:val="Debate- Emphasized Text- F5"/>
    <w:basedOn w:val="Normal"/>
    <w:link w:val="Debate-EmphasizedText-F5Char"/>
    <w:qFormat/>
    <w:rsid w:val="0018339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833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8339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8339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8339A"/>
    <w:rPr>
      <w:rFonts w:ascii="Times New Roman" w:eastAsia="Times New Roman" w:hAnsi="Times New Roman" w:cs="Calibri"/>
      <w:sz w:val="16"/>
    </w:rPr>
  </w:style>
  <w:style w:type="character" w:customStyle="1" w:styleId="CardStyleChar">
    <w:name w:val="Card Style Char"/>
    <w:link w:val="CardStyle"/>
    <w:locked/>
    <w:rsid w:val="0018339A"/>
    <w:rPr>
      <w:rFonts w:ascii="Calibri" w:eastAsia="Times New Roman" w:hAnsi="Calibri"/>
    </w:rPr>
  </w:style>
  <w:style w:type="paragraph" w:customStyle="1" w:styleId="emactive">
    <w:name w:val="emactive"/>
    <w:basedOn w:val="Normal"/>
    <w:uiPriority w:val="99"/>
    <w:qFormat/>
    <w:rsid w:val="0018339A"/>
    <w:pPr>
      <w:spacing w:before="100" w:beforeAutospacing="1" w:after="100" w:afterAutospacing="1"/>
    </w:pPr>
    <w:rPr>
      <w:rFonts w:eastAsia="Times New Roman"/>
      <w:sz w:val="24"/>
    </w:rPr>
  </w:style>
  <w:style w:type="paragraph" w:customStyle="1" w:styleId="emready">
    <w:name w:val="emready"/>
    <w:basedOn w:val="Normal"/>
    <w:uiPriority w:val="99"/>
    <w:qFormat/>
    <w:rsid w:val="0018339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8339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8339A"/>
    <w:rPr>
      <w:rFonts w:ascii="Georgia" w:eastAsia="Times New Roman" w:hAnsi="Georgia" w:cs="Times New Roman"/>
      <w:b/>
      <w:u w:val="single"/>
    </w:rPr>
  </w:style>
  <w:style w:type="character" w:customStyle="1" w:styleId="CardHighlightChar">
    <w:name w:val="Card Highlight Char"/>
    <w:link w:val="CardHighlight"/>
    <w:locked/>
    <w:rsid w:val="0018339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8339A"/>
    <w:pPr>
      <w:shd w:val="clear" w:color="auto" w:fill="66FFFF"/>
    </w:pPr>
    <w:rPr>
      <w:rFonts w:eastAsia="Calibri" w:cs="Calibri"/>
      <w:u w:val="single"/>
    </w:rPr>
  </w:style>
  <w:style w:type="character" w:customStyle="1" w:styleId="BlockHeaderHiddenChar">
    <w:name w:val="Block Header Hidden Char"/>
    <w:link w:val="BlockHeaderHidden"/>
    <w:locked/>
    <w:rsid w:val="0018339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8339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8339A"/>
    <w:pPr>
      <w:spacing w:before="100" w:beforeAutospacing="1" w:after="100" w:afterAutospacing="1"/>
    </w:pPr>
    <w:rPr>
      <w:rFonts w:eastAsia="Times New Roman"/>
      <w:sz w:val="24"/>
    </w:rPr>
  </w:style>
  <w:style w:type="paragraph" w:customStyle="1" w:styleId="norma">
    <w:name w:val="norma"/>
    <w:basedOn w:val="Heading3"/>
    <w:uiPriority w:val="99"/>
    <w:qFormat/>
    <w:rsid w:val="0018339A"/>
    <w:rPr>
      <w:rFonts w:eastAsia="MS Gothic" w:cs="Arial"/>
      <w:sz w:val="24"/>
    </w:rPr>
  </w:style>
  <w:style w:type="paragraph" w:customStyle="1" w:styleId="nromal">
    <w:name w:val="nromal"/>
    <w:basedOn w:val="Normal"/>
    <w:uiPriority w:val="99"/>
    <w:qFormat/>
    <w:rsid w:val="0018339A"/>
    <w:pPr>
      <w:keepNext/>
      <w:keepLines/>
      <w:spacing w:before="200"/>
      <w:outlineLvl w:val="3"/>
    </w:pPr>
    <w:rPr>
      <w:rFonts w:eastAsia="Times New Roman" w:cs="Cambria"/>
      <w:b/>
      <w:iCs/>
    </w:rPr>
  </w:style>
  <w:style w:type="paragraph" w:customStyle="1" w:styleId="natural">
    <w:name w:val="natural"/>
    <w:basedOn w:val="Normal"/>
    <w:uiPriority w:val="99"/>
    <w:qFormat/>
    <w:rsid w:val="0018339A"/>
    <w:pPr>
      <w:keepNext/>
      <w:keepLines/>
      <w:spacing w:before="200"/>
      <w:outlineLvl w:val="3"/>
    </w:pPr>
    <w:rPr>
      <w:rFonts w:eastAsia="Times New Roman"/>
      <w:b/>
      <w:iCs/>
    </w:rPr>
  </w:style>
  <w:style w:type="paragraph" w:customStyle="1" w:styleId="nroaml">
    <w:name w:val="nroaml"/>
    <w:basedOn w:val="Normal"/>
    <w:uiPriority w:val="99"/>
    <w:qFormat/>
    <w:rsid w:val="0018339A"/>
    <w:pPr>
      <w:keepNext/>
      <w:keepLines/>
      <w:spacing w:before="200"/>
      <w:outlineLvl w:val="3"/>
    </w:pPr>
    <w:rPr>
      <w:rFonts w:eastAsia="Times New Roman"/>
      <w:b/>
      <w:iCs/>
    </w:rPr>
  </w:style>
  <w:style w:type="paragraph" w:customStyle="1" w:styleId="noraml">
    <w:name w:val="noraml"/>
    <w:basedOn w:val="Normal"/>
    <w:uiPriority w:val="99"/>
    <w:qFormat/>
    <w:rsid w:val="0018339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8339A"/>
    <w:rPr>
      <w:rFonts w:ascii="Georgia" w:eastAsia="Calibri" w:hAnsi="Georgia"/>
      <w:sz w:val="16"/>
      <w:szCs w:val="16"/>
    </w:rPr>
  </w:style>
  <w:style w:type="paragraph" w:customStyle="1" w:styleId="SmallSizeParagraph">
    <w:name w:val="Small Size Paragraph"/>
    <w:basedOn w:val="Normal"/>
    <w:link w:val="SmallSizeParagraphChar"/>
    <w:qFormat/>
    <w:rsid w:val="0018339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8339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8339A"/>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18339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8339A"/>
    <w:rPr>
      <w:rFonts w:ascii="Times New Roman" w:eastAsia="Times New Roman" w:hAnsi="Times New Roman" w:cs="Times New Roman"/>
      <w:strike/>
      <w:sz w:val="20"/>
    </w:rPr>
  </w:style>
  <w:style w:type="character" w:customStyle="1" w:styleId="CardT1Char">
    <w:name w:val="CardT1 Char"/>
    <w:link w:val="CardT1"/>
    <w:locked/>
    <w:rsid w:val="0018339A"/>
    <w:rPr>
      <w:rFonts w:ascii="Arial" w:eastAsia="Calibri" w:hAnsi="Arial" w:cs="Arial"/>
      <w:kern w:val="2"/>
      <w:sz w:val="14"/>
      <w:szCs w:val="14"/>
      <w:lang w:eastAsia="zh-TW"/>
    </w:rPr>
  </w:style>
  <w:style w:type="paragraph" w:customStyle="1" w:styleId="CardT1">
    <w:name w:val="CardT1"/>
    <w:basedOn w:val="Normal"/>
    <w:link w:val="CardT1Char"/>
    <w:qFormat/>
    <w:rsid w:val="0018339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8339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8339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8339A"/>
    <w:pPr>
      <w:spacing w:before="100" w:beforeAutospacing="1" w:after="100" w:afterAutospacing="1"/>
    </w:pPr>
    <w:rPr>
      <w:rFonts w:eastAsia="Times New Roman"/>
      <w:sz w:val="24"/>
    </w:rPr>
  </w:style>
  <w:style w:type="paragraph" w:customStyle="1" w:styleId="CiteReal">
    <w:name w:val="Cite Real"/>
    <w:basedOn w:val="Normal"/>
    <w:next w:val="Normal"/>
    <w:qFormat/>
    <w:rsid w:val="0018339A"/>
    <w:rPr>
      <w:rFonts w:eastAsia="MS Mincho"/>
      <w:b/>
      <w:sz w:val="24"/>
      <w:u w:val="single"/>
    </w:rPr>
  </w:style>
  <w:style w:type="paragraph" w:customStyle="1" w:styleId="2909F619802848F09E01365C32F34654">
    <w:name w:val="2909F619802848F09E01365C32F34654"/>
    <w:uiPriority w:val="99"/>
    <w:qFormat/>
    <w:rsid w:val="0018339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8339A"/>
    <w:rPr>
      <w:rFonts w:ascii="Georgia" w:eastAsia="Calibri" w:hAnsi="Georgia"/>
      <w:u w:val="single"/>
      <w:lang w:val="x-none" w:eastAsia="zh-CN"/>
    </w:rPr>
  </w:style>
  <w:style w:type="paragraph" w:customStyle="1" w:styleId="UnderlineS">
    <w:name w:val="Underline S"/>
    <w:basedOn w:val="Normal"/>
    <w:link w:val="UnderlineSChar"/>
    <w:qFormat/>
    <w:rsid w:val="0018339A"/>
    <w:pPr>
      <w:spacing w:after="200"/>
    </w:pPr>
    <w:rPr>
      <w:rFonts w:ascii="Georgia" w:eastAsia="Calibri" w:hAnsi="Georgia"/>
      <w:u w:val="single"/>
      <w:lang w:val="x-none" w:eastAsia="zh-CN"/>
    </w:rPr>
  </w:style>
  <w:style w:type="character" w:customStyle="1" w:styleId="UnunderlinedChar">
    <w:name w:val="Ununderlined Char"/>
    <w:link w:val="Ununderlined"/>
    <w:locked/>
    <w:rsid w:val="0018339A"/>
    <w:rPr>
      <w:rFonts w:ascii="Georgia" w:eastAsia="SimSun" w:hAnsi="Georgia"/>
      <w:sz w:val="12"/>
    </w:rPr>
  </w:style>
  <w:style w:type="paragraph" w:customStyle="1" w:styleId="Ununderlined">
    <w:name w:val="Ununderlined"/>
    <w:basedOn w:val="Normal"/>
    <w:link w:val="UnunderlinedChar"/>
    <w:qFormat/>
    <w:rsid w:val="0018339A"/>
    <w:rPr>
      <w:rFonts w:ascii="Georgia" w:eastAsia="SimSun" w:hAnsi="Georgia"/>
      <w:sz w:val="12"/>
    </w:rPr>
  </w:style>
  <w:style w:type="character" w:customStyle="1" w:styleId="HighlightingChar">
    <w:name w:val="Highlighting Char"/>
    <w:link w:val="Highlighting"/>
    <w:locked/>
    <w:rsid w:val="0018339A"/>
    <w:rPr>
      <w:rFonts w:ascii="Georgia" w:eastAsia="SimSun" w:hAnsi="Georgia"/>
      <w:u w:val="thick"/>
    </w:rPr>
  </w:style>
  <w:style w:type="paragraph" w:customStyle="1" w:styleId="Highlighting">
    <w:name w:val="Highlighting"/>
    <w:basedOn w:val="Normal"/>
    <w:link w:val="HighlightingChar"/>
    <w:autoRedefine/>
    <w:qFormat/>
    <w:rsid w:val="0018339A"/>
    <w:rPr>
      <w:rFonts w:ascii="Georgia" w:eastAsia="SimSun" w:hAnsi="Georgia"/>
      <w:u w:val="thick"/>
    </w:rPr>
  </w:style>
  <w:style w:type="character" w:customStyle="1" w:styleId="CITEChar0">
    <w:name w:val="CITE Char"/>
    <w:link w:val="CITE"/>
    <w:locked/>
    <w:rsid w:val="0018339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8339A"/>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18339A"/>
    <w:pPr>
      <w:spacing w:before="100" w:beforeAutospacing="1" w:after="100" w:afterAutospacing="1"/>
    </w:pPr>
    <w:rPr>
      <w:rFonts w:eastAsia="Times New Roman"/>
      <w:sz w:val="24"/>
      <w:lang w:eastAsia="zh-CN"/>
    </w:rPr>
  </w:style>
  <w:style w:type="paragraph" w:customStyle="1" w:styleId="Analytics">
    <w:name w:val="Analytics"/>
    <w:basedOn w:val="Normal"/>
    <w:rsid w:val="0018339A"/>
    <w:rPr>
      <w:rFonts w:eastAsia="Calibri"/>
      <w:b/>
      <w:sz w:val="24"/>
    </w:rPr>
  </w:style>
  <w:style w:type="paragraph" w:customStyle="1" w:styleId="D345FF3D873148C5AE3FBF3267827368">
    <w:name w:val="D345FF3D873148C5AE3FBF3267827368"/>
    <w:uiPriority w:val="99"/>
    <w:qFormat/>
    <w:rsid w:val="0018339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8339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8339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8339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8339A"/>
    <w:rPr>
      <w:b/>
      <w:sz w:val="28"/>
    </w:rPr>
  </w:style>
  <w:style w:type="character" w:customStyle="1" w:styleId="SourcenameChar">
    <w:name w:val="Source name Char"/>
    <w:link w:val="Sourcename"/>
    <w:locked/>
    <w:rsid w:val="0018339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8339A"/>
    <w:rPr>
      <w:b/>
      <w:bCs/>
      <w:sz w:val="20"/>
    </w:rPr>
  </w:style>
  <w:style w:type="character" w:customStyle="1" w:styleId="underlinedcardChar">
    <w:name w:val="underlined card Char"/>
    <w:link w:val="underlinedcard0"/>
    <w:locked/>
    <w:rsid w:val="0018339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8339A"/>
    <w:rPr>
      <w:sz w:val="22"/>
      <w:u w:val="single"/>
    </w:rPr>
  </w:style>
  <w:style w:type="paragraph" w:customStyle="1" w:styleId="FullText">
    <w:name w:val="Full Text"/>
    <w:basedOn w:val="Normal"/>
    <w:uiPriority w:val="99"/>
    <w:qFormat/>
    <w:rsid w:val="0018339A"/>
    <w:rPr>
      <w:rFonts w:eastAsia="Times New Roman"/>
    </w:rPr>
  </w:style>
  <w:style w:type="character" w:customStyle="1" w:styleId="TextUnderlineChar">
    <w:name w:val="Text Underline Char"/>
    <w:link w:val="TextUnderline"/>
    <w:locked/>
    <w:rsid w:val="0018339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8339A"/>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18339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8339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8339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8339A"/>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18339A"/>
    <w:pPr>
      <w:spacing w:before="240"/>
      <w:outlineLvl w:val="2"/>
    </w:pPr>
    <w:rPr>
      <w:rFonts w:eastAsia="Times New Roman"/>
      <w:b/>
    </w:rPr>
  </w:style>
  <w:style w:type="character" w:customStyle="1" w:styleId="CiteCardChar">
    <w:name w:val="Cite_Card Char"/>
    <w:link w:val="CiteCard0"/>
    <w:locked/>
    <w:rsid w:val="0018339A"/>
    <w:rPr>
      <w:rFonts w:ascii="Times New Roman" w:eastAsia="Times New Roman" w:hAnsi="Times New Roman" w:cs="Arial"/>
      <w:bCs/>
      <w:sz w:val="20"/>
      <w:szCs w:val="20"/>
    </w:rPr>
  </w:style>
  <w:style w:type="paragraph" w:customStyle="1" w:styleId="CiteCard0">
    <w:name w:val="Cite_Card"/>
    <w:link w:val="CiteCardChar"/>
    <w:qFormat/>
    <w:rsid w:val="0018339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8339A"/>
    <w:pPr>
      <w:widowControl w:val="0"/>
    </w:pPr>
    <w:rPr>
      <w:rFonts w:eastAsia="MS Mincho"/>
      <w:color w:val="auto"/>
    </w:rPr>
  </w:style>
  <w:style w:type="paragraph" w:customStyle="1" w:styleId="dropcap">
    <w:name w:val="dropcap"/>
    <w:basedOn w:val="Normal"/>
    <w:uiPriority w:val="99"/>
    <w:qFormat/>
    <w:rsid w:val="0018339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8339A"/>
    <w:rPr>
      <w:rFonts w:ascii="Georgia" w:eastAsia="Times New Roman" w:hAnsi="Georgia"/>
      <w:u w:val="single"/>
    </w:rPr>
  </w:style>
  <w:style w:type="paragraph" w:customStyle="1" w:styleId="StyleStyle49pt6">
    <w:name w:val="Style Style4 + 9 pt6"/>
    <w:basedOn w:val="Style4"/>
    <w:link w:val="StyleStyle49pt6Char"/>
    <w:qFormat/>
    <w:rsid w:val="0018339A"/>
    <w:rPr>
      <w:rFonts w:ascii="Georgia" w:hAnsi="Georgia"/>
    </w:rPr>
  </w:style>
  <w:style w:type="character" w:customStyle="1" w:styleId="UnderlineCharCharCharCharChar">
    <w:name w:val="Underline Char Char Char Char Char"/>
    <w:link w:val="UnderlineCharCharCharChar"/>
    <w:locked/>
    <w:rsid w:val="0018339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8339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8339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8339A"/>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8339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8339A"/>
    <w:rPr>
      <w:rFonts w:ascii="Georgia" w:hAnsi="Georgia" w:cs="Calibri"/>
      <w:b/>
      <w:bCs/>
      <w:u w:val="single"/>
    </w:rPr>
  </w:style>
  <w:style w:type="character" w:customStyle="1" w:styleId="DebatenoramlChar">
    <w:name w:val="Debatenoraml Char"/>
    <w:link w:val="Debatenoraml"/>
    <w:locked/>
    <w:rsid w:val="0018339A"/>
    <w:rPr>
      <w:rFonts w:ascii="Times New Roman" w:hAnsi="Times New Roman" w:cs="Times New Roman"/>
    </w:rPr>
  </w:style>
  <w:style w:type="paragraph" w:customStyle="1" w:styleId="Debatenoraml">
    <w:name w:val="Debatenoraml"/>
    <w:basedOn w:val="NoSpacing"/>
    <w:link w:val="DebatenoramlChar"/>
    <w:qFormat/>
    <w:rsid w:val="0018339A"/>
    <w:rPr>
      <w:rFonts w:eastAsiaTheme="minorHAnsi"/>
      <w:sz w:val="22"/>
      <w:szCs w:val="22"/>
    </w:rPr>
  </w:style>
  <w:style w:type="paragraph" w:customStyle="1" w:styleId="SynergyTag">
    <w:name w:val="SynergyTag"/>
    <w:basedOn w:val="Normal"/>
    <w:uiPriority w:val="99"/>
    <w:qFormat/>
    <w:rsid w:val="0018339A"/>
    <w:rPr>
      <w:rFonts w:eastAsia="Calibri"/>
      <w:b/>
    </w:rPr>
  </w:style>
  <w:style w:type="character" w:customStyle="1" w:styleId="QualsChar">
    <w:name w:val="Quals Char"/>
    <w:link w:val="Quals"/>
    <w:locked/>
    <w:rsid w:val="0018339A"/>
    <w:rPr>
      <w:rFonts w:ascii="Georgia" w:eastAsia="Calibri" w:hAnsi="Georgia"/>
      <w:sz w:val="18"/>
    </w:rPr>
  </w:style>
  <w:style w:type="paragraph" w:customStyle="1" w:styleId="Quals">
    <w:name w:val="Quals"/>
    <w:basedOn w:val="Normal"/>
    <w:link w:val="QualsChar"/>
    <w:qFormat/>
    <w:rsid w:val="0018339A"/>
    <w:rPr>
      <w:rFonts w:ascii="Georgia" w:eastAsia="Calibri" w:hAnsi="Georgia"/>
      <w:sz w:val="18"/>
    </w:rPr>
  </w:style>
  <w:style w:type="paragraph" w:customStyle="1" w:styleId="times">
    <w:name w:val="times"/>
    <w:basedOn w:val="Normal"/>
    <w:qFormat/>
    <w:rsid w:val="0018339A"/>
    <w:pPr>
      <w:spacing w:before="100" w:beforeAutospacing="1" w:after="100" w:afterAutospacing="1"/>
    </w:pPr>
    <w:rPr>
      <w:rFonts w:eastAsia="Times New Roman"/>
      <w:sz w:val="24"/>
    </w:rPr>
  </w:style>
  <w:style w:type="paragraph" w:customStyle="1" w:styleId="BodyA">
    <w:name w:val="Body A"/>
    <w:uiPriority w:val="99"/>
    <w:qFormat/>
    <w:rsid w:val="0018339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8339A"/>
    <w:rPr>
      <w:rFonts w:ascii="Georgia" w:eastAsia="Times New Roman" w:hAnsi="Georgia"/>
      <w:b/>
      <w:caps/>
      <w:szCs w:val="28"/>
      <w:u w:val="single"/>
    </w:rPr>
  </w:style>
  <w:style w:type="paragraph" w:customStyle="1" w:styleId="Starred">
    <w:name w:val="Starred"/>
    <w:basedOn w:val="Normal"/>
    <w:link w:val="StarredChar"/>
    <w:qFormat/>
    <w:rsid w:val="0018339A"/>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18339A"/>
    <w:rPr>
      <w:rFonts w:ascii="Georgia" w:eastAsia="Times New Roman" w:hAnsi="Georgia"/>
      <w:b/>
      <w:caps/>
      <w:szCs w:val="28"/>
      <w:u w:val="single"/>
    </w:rPr>
  </w:style>
  <w:style w:type="paragraph" w:customStyle="1" w:styleId="NotStarred">
    <w:name w:val="NotStarred"/>
    <w:basedOn w:val="Normal"/>
    <w:link w:val="NotStarredChar"/>
    <w:qFormat/>
    <w:rsid w:val="0018339A"/>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18339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8339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8339A"/>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18339A"/>
    <w:rPr>
      <w:rFonts w:ascii="Georgia" w:eastAsia="Calibri" w:hAnsi="Georgia"/>
      <w:b/>
    </w:rPr>
  </w:style>
  <w:style w:type="paragraph" w:customStyle="1" w:styleId="H4Tag">
    <w:name w:val="H4 (Tag)"/>
    <w:basedOn w:val="Normal"/>
    <w:link w:val="H4TagChar1"/>
    <w:qFormat/>
    <w:rsid w:val="0018339A"/>
    <w:rPr>
      <w:rFonts w:ascii="Georgia" w:eastAsia="Calibri" w:hAnsi="Georgia"/>
      <w:b/>
    </w:rPr>
  </w:style>
  <w:style w:type="paragraph" w:customStyle="1" w:styleId="CM25">
    <w:name w:val="CM25"/>
    <w:basedOn w:val="Default"/>
    <w:next w:val="Default"/>
    <w:qFormat/>
    <w:rsid w:val="0018339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8339A"/>
    <w:rPr>
      <w:rFonts w:ascii="Georgia" w:hAnsi="Georgia"/>
      <w:b/>
    </w:rPr>
  </w:style>
  <w:style w:type="paragraph" w:customStyle="1" w:styleId="Debate-CardTagandCite-F6">
    <w:name w:val="Debate- Card Tag and Cite- F6"/>
    <w:basedOn w:val="Normal"/>
    <w:link w:val="Debate-CardTagandCite-F6Char"/>
    <w:qFormat/>
    <w:rsid w:val="0018339A"/>
    <w:pPr>
      <w:contextualSpacing/>
    </w:pPr>
    <w:rPr>
      <w:rFonts w:ascii="Georgia" w:hAnsi="Georgia"/>
      <w:b/>
    </w:rPr>
  </w:style>
  <w:style w:type="character" w:customStyle="1" w:styleId="CardtextChar4">
    <w:name w:val="Card text Char"/>
    <w:link w:val="Cardtext3"/>
    <w:locked/>
    <w:rsid w:val="0018339A"/>
    <w:rPr>
      <w:rFonts w:ascii="Arial Narrow" w:hAnsi="Arial Narrow"/>
      <w:u w:val="single"/>
    </w:rPr>
  </w:style>
  <w:style w:type="paragraph" w:customStyle="1" w:styleId="Cardtext3">
    <w:name w:val="Card text"/>
    <w:link w:val="CardtextChar4"/>
    <w:qFormat/>
    <w:rsid w:val="0018339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18339A"/>
    <w:rPr>
      <w:rFonts w:ascii="Georgia" w:eastAsia="Times New Roman" w:hAnsi="Georgia"/>
      <w:b/>
      <w:szCs w:val="28"/>
      <w:u w:val="single"/>
    </w:rPr>
  </w:style>
  <w:style w:type="paragraph" w:customStyle="1" w:styleId="NewHeading2">
    <w:name w:val="NewHeading2"/>
    <w:basedOn w:val="Normal"/>
    <w:link w:val="NewHeading2Char"/>
    <w:qFormat/>
    <w:rsid w:val="0018339A"/>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18339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8339A"/>
    <w:rPr>
      <w:rFonts w:eastAsia="Calibri"/>
    </w:rPr>
  </w:style>
  <w:style w:type="paragraph" w:customStyle="1" w:styleId="TagLine">
    <w:name w:val="Tag Line"/>
    <w:basedOn w:val="Normal"/>
    <w:next w:val="FullText"/>
    <w:uiPriority w:val="99"/>
    <w:qFormat/>
    <w:rsid w:val="0018339A"/>
    <w:rPr>
      <w:rFonts w:ascii="Arial Narrow" w:eastAsia="Times New Roman" w:hAnsi="Arial Narrow"/>
      <w:b/>
      <w:sz w:val="28"/>
    </w:rPr>
  </w:style>
  <w:style w:type="paragraph" w:customStyle="1" w:styleId="Card6pt">
    <w:name w:val="Card 6pt"/>
    <w:basedOn w:val="Normal"/>
    <w:uiPriority w:val="99"/>
    <w:qFormat/>
    <w:rsid w:val="0018339A"/>
    <w:pPr>
      <w:ind w:left="288" w:right="288"/>
    </w:pPr>
    <w:rPr>
      <w:rFonts w:eastAsia="Calibri"/>
      <w:color w:val="000000"/>
      <w:sz w:val="12"/>
      <w:szCs w:val="20"/>
    </w:rPr>
  </w:style>
  <w:style w:type="character" w:customStyle="1" w:styleId="FullCiteChar">
    <w:name w:val="Full Cite Char"/>
    <w:link w:val="FullCite"/>
    <w:locked/>
    <w:rsid w:val="0018339A"/>
    <w:rPr>
      <w:rFonts w:ascii="Garamond" w:eastAsia="Calibri" w:hAnsi="Garamond"/>
    </w:rPr>
  </w:style>
  <w:style w:type="paragraph" w:customStyle="1" w:styleId="FullCite">
    <w:name w:val="Full Cite"/>
    <w:basedOn w:val="Normal"/>
    <w:next w:val="Normal"/>
    <w:link w:val="FullCiteChar"/>
    <w:qFormat/>
    <w:rsid w:val="0018339A"/>
    <w:rPr>
      <w:rFonts w:ascii="Garamond" w:eastAsia="Calibri" w:hAnsi="Garamond"/>
    </w:rPr>
  </w:style>
  <w:style w:type="character" w:customStyle="1" w:styleId="StyleCardStyleBlackUnderlineChar">
    <w:name w:val="Style Card Style + Black Underline Char"/>
    <w:link w:val="StyleCardStyleBlackUnderline"/>
    <w:locked/>
    <w:rsid w:val="0018339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8339A"/>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18339A"/>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18339A"/>
    <w:rPr>
      <w:rFonts w:ascii="Century Gothic" w:eastAsia="Times New Roman" w:hAnsi="Century Gothic"/>
    </w:rPr>
  </w:style>
  <w:style w:type="character" w:customStyle="1" w:styleId="StylecardThickunderlineChar">
    <w:name w:val="Style card + Thick underline Char"/>
    <w:link w:val="StylecardThickunderline"/>
    <w:locked/>
    <w:rsid w:val="0018339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8339A"/>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18339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8339A"/>
    <w:pPr>
      <w:ind w:left="288" w:right="288"/>
    </w:pPr>
    <w:rPr>
      <w:rFonts w:ascii="Georgia" w:eastAsia="SimSun" w:hAnsi="Georgia"/>
      <w:b/>
      <w:bCs/>
      <w:u w:val="single"/>
      <w:lang w:eastAsia="zh-CN"/>
    </w:rPr>
  </w:style>
  <w:style w:type="paragraph" w:customStyle="1" w:styleId="CM27">
    <w:name w:val="CM27"/>
    <w:basedOn w:val="Default"/>
    <w:next w:val="Default"/>
    <w:qFormat/>
    <w:rsid w:val="0018339A"/>
    <w:pPr>
      <w:spacing w:after="200" w:line="276" w:lineRule="auto"/>
    </w:pPr>
    <w:rPr>
      <w:rFonts w:eastAsia="Calibri"/>
      <w:color w:val="auto"/>
      <w:sz w:val="22"/>
    </w:rPr>
  </w:style>
  <w:style w:type="paragraph" w:customStyle="1" w:styleId="font-null">
    <w:name w:val="font-null"/>
    <w:basedOn w:val="Normal"/>
    <w:uiPriority w:val="99"/>
    <w:qFormat/>
    <w:rsid w:val="0018339A"/>
    <w:pPr>
      <w:spacing w:before="100" w:beforeAutospacing="1" w:after="100" w:afterAutospacing="1"/>
    </w:pPr>
    <w:rPr>
      <w:rFonts w:eastAsia="Times New Roman"/>
      <w:sz w:val="24"/>
    </w:rPr>
  </w:style>
  <w:style w:type="paragraph" w:customStyle="1" w:styleId="rteindent1">
    <w:name w:val="rteindent1"/>
    <w:basedOn w:val="Normal"/>
    <w:uiPriority w:val="99"/>
    <w:qFormat/>
    <w:rsid w:val="0018339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8339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8339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8339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8339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8339A"/>
    <w:pPr>
      <w:spacing w:before="100" w:beforeAutospacing="1" w:after="100" w:afterAutospacing="1"/>
    </w:pPr>
    <w:rPr>
      <w:rFonts w:eastAsia="Times New Roman"/>
      <w:sz w:val="24"/>
    </w:rPr>
  </w:style>
  <w:style w:type="paragraph" w:customStyle="1" w:styleId="class">
    <w:name w:val="class"/>
    <w:basedOn w:val="Normal"/>
    <w:uiPriority w:val="99"/>
    <w:qFormat/>
    <w:rsid w:val="0018339A"/>
    <w:pPr>
      <w:spacing w:before="100" w:beforeAutospacing="1" w:after="100" w:afterAutospacing="1"/>
    </w:pPr>
    <w:rPr>
      <w:rFonts w:eastAsia="Times New Roman"/>
      <w:sz w:val="24"/>
    </w:rPr>
  </w:style>
  <w:style w:type="character" w:customStyle="1" w:styleId="blocktitleChar">
    <w:name w:val="block title Char"/>
    <w:link w:val="blocktitle0"/>
    <w:locked/>
    <w:rsid w:val="0018339A"/>
    <w:rPr>
      <w:rFonts w:ascii="Calibri" w:eastAsia="Calibri" w:hAnsi="Calibri"/>
      <w:b/>
      <w:caps/>
      <w:sz w:val="28"/>
      <w:szCs w:val="28"/>
      <w:lang w:val="es-ES"/>
    </w:rPr>
  </w:style>
  <w:style w:type="paragraph" w:customStyle="1" w:styleId="Pa6">
    <w:name w:val="Pa6"/>
    <w:basedOn w:val="Normal"/>
    <w:next w:val="Normal"/>
    <w:uiPriority w:val="99"/>
    <w:qFormat/>
    <w:rsid w:val="0018339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8339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8339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8339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8339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8339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8339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8339A"/>
    <w:rPr>
      <w:rFonts w:ascii="Georgia" w:eastAsia="SimSun" w:hAnsi="Georgia"/>
      <w:b/>
      <w:bCs/>
    </w:rPr>
  </w:style>
  <w:style w:type="paragraph" w:customStyle="1" w:styleId="summary">
    <w:name w:val="summary"/>
    <w:basedOn w:val="Normal"/>
    <w:uiPriority w:val="99"/>
    <w:qFormat/>
    <w:rsid w:val="0018339A"/>
    <w:pPr>
      <w:spacing w:before="100" w:beforeAutospacing="1" w:after="100" w:afterAutospacing="1"/>
    </w:pPr>
    <w:rPr>
      <w:rFonts w:eastAsia="Times New Roman"/>
      <w:sz w:val="24"/>
    </w:rPr>
  </w:style>
  <w:style w:type="paragraph" w:customStyle="1" w:styleId="Caption2">
    <w:name w:val="Caption2"/>
    <w:basedOn w:val="Normal"/>
    <w:uiPriority w:val="99"/>
    <w:qFormat/>
    <w:rsid w:val="0018339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8339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8339A"/>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18339A"/>
    <w:pPr>
      <w:jc w:val="center"/>
    </w:pPr>
    <w:rPr>
      <w:rFonts w:ascii="Book Antiqua" w:eastAsia="Times New Roman" w:hAnsi="Book Antiqua"/>
      <w:b/>
      <w:sz w:val="28"/>
    </w:rPr>
  </w:style>
  <w:style w:type="paragraph" w:customStyle="1" w:styleId="Little">
    <w:name w:val="Little"/>
    <w:basedOn w:val="Normal"/>
    <w:next w:val="Normal"/>
    <w:link w:val="LittleChar"/>
    <w:qFormat/>
    <w:rsid w:val="0018339A"/>
    <w:pPr>
      <w:ind w:left="288"/>
    </w:pPr>
    <w:rPr>
      <w:rFonts w:ascii="Garamond" w:eastAsia="Times New Roman" w:hAnsi="Garamond"/>
    </w:rPr>
  </w:style>
  <w:style w:type="paragraph" w:customStyle="1" w:styleId="AAAcard">
    <w:name w:val="AAAcard"/>
    <w:basedOn w:val="Normal"/>
    <w:uiPriority w:val="99"/>
    <w:qFormat/>
    <w:rsid w:val="0018339A"/>
    <w:pPr>
      <w:ind w:left="288" w:right="288"/>
    </w:pPr>
    <w:rPr>
      <w:rFonts w:eastAsia="Times New Roman"/>
    </w:rPr>
  </w:style>
  <w:style w:type="paragraph" w:customStyle="1" w:styleId="Caption3">
    <w:name w:val="Caption3"/>
    <w:basedOn w:val="Normal"/>
    <w:uiPriority w:val="99"/>
    <w:qFormat/>
    <w:rsid w:val="0018339A"/>
    <w:pPr>
      <w:spacing w:before="100" w:beforeAutospacing="1" w:after="100" w:afterAutospacing="1"/>
    </w:pPr>
    <w:rPr>
      <w:rFonts w:eastAsia="Times New Roman"/>
      <w:sz w:val="24"/>
    </w:rPr>
  </w:style>
  <w:style w:type="paragraph" w:customStyle="1" w:styleId="body-12-5">
    <w:name w:val="body-12-5"/>
    <w:basedOn w:val="Normal"/>
    <w:uiPriority w:val="99"/>
    <w:qFormat/>
    <w:rsid w:val="0018339A"/>
    <w:pPr>
      <w:spacing w:before="100" w:beforeAutospacing="1" w:after="100" w:afterAutospacing="1"/>
    </w:pPr>
    <w:rPr>
      <w:rFonts w:eastAsia="Times New Roman"/>
      <w:sz w:val="24"/>
    </w:rPr>
  </w:style>
  <w:style w:type="paragraph" w:customStyle="1" w:styleId="infuse">
    <w:name w:val="infuse"/>
    <w:basedOn w:val="Normal"/>
    <w:uiPriority w:val="99"/>
    <w:qFormat/>
    <w:rsid w:val="0018339A"/>
    <w:pPr>
      <w:spacing w:before="100" w:beforeAutospacing="1" w:after="100" w:afterAutospacing="1"/>
    </w:pPr>
    <w:rPr>
      <w:rFonts w:eastAsia="Times New Roman"/>
      <w:sz w:val="24"/>
    </w:rPr>
  </w:style>
  <w:style w:type="paragraph" w:customStyle="1" w:styleId="fontreg">
    <w:name w:val="font_reg"/>
    <w:basedOn w:val="Normal"/>
    <w:uiPriority w:val="99"/>
    <w:qFormat/>
    <w:rsid w:val="0018339A"/>
    <w:pPr>
      <w:spacing w:before="100" w:beforeAutospacing="1" w:after="100" w:afterAutospacing="1"/>
    </w:pPr>
    <w:rPr>
      <w:rFonts w:eastAsia="Times New Roman"/>
      <w:sz w:val="24"/>
    </w:rPr>
  </w:style>
  <w:style w:type="paragraph" w:customStyle="1" w:styleId="CITEF3">
    <w:name w:val="CITE F3"/>
    <w:uiPriority w:val="99"/>
    <w:qFormat/>
    <w:rsid w:val="0018339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8339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8339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8339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8339A"/>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8339A"/>
    <w:pPr>
      <w:ind w:left="144"/>
    </w:pPr>
    <w:rPr>
      <w:rFonts w:ascii="Cambria" w:eastAsia="Calibri" w:hAnsi="Cambria"/>
      <w:sz w:val="24"/>
    </w:rPr>
  </w:style>
  <w:style w:type="paragraph" w:customStyle="1" w:styleId="FreeFormA">
    <w:name w:val="Free Form A"/>
    <w:autoRedefine/>
    <w:uiPriority w:val="99"/>
    <w:qFormat/>
    <w:rsid w:val="0018339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8339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8339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8339A"/>
    <w:rPr>
      <w:rFonts w:ascii="Times New Roman" w:eastAsia="Times New Roman" w:hAnsi="Times New Roman" w:cs="Times New Roman"/>
      <w:sz w:val="10"/>
    </w:rPr>
  </w:style>
  <w:style w:type="paragraph" w:customStyle="1" w:styleId="subheader">
    <w:name w:val="subheader"/>
    <w:basedOn w:val="Normal"/>
    <w:uiPriority w:val="99"/>
    <w:qFormat/>
    <w:rsid w:val="0018339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8339A"/>
    <w:pPr>
      <w:spacing w:before="100" w:beforeAutospacing="1" w:after="100" w:afterAutospacing="1"/>
    </w:pPr>
    <w:rPr>
      <w:rFonts w:eastAsia="Times New Roman"/>
      <w:sz w:val="24"/>
    </w:rPr>
  </w:style>
  <w:style w:type="paragraph" w:customStyle="1" w:styleId="more">
    <w:name w:val="more"/>
    <w:basedOn w:val="Normal"/>
    <w:uiPriority w:val="99"/>
    <w:qFormat/>
    <w:rsid w:val="0018339A"/>
    <w:pPr>
      <w:spacing w:before="100" w:beforeAutospacing="1" w:after="100" w:afterAutospacing="1"/>
    </w:pPr>
    <w:rPr>
      <w:rFonts w:eastAsia="Times New Roman"/>
      <w:sz w:val="24"/>
    </w:rPr>
  </w:style>
  <w:style w:type="paragraph" w:customStyle="1" w:styleId="story">
    <w:name w:val="story"/>
    <w:basedOn w:val="Normal"/>
    <w:uiPriority w:val="99"/>
    <w:qFormat/>
    <w:rsid w:val="0018339A"/>
    <w:pPr>
      <w:spacing w:before="100" w:beforeAutospacing="1" w:after="100" w:afterAutospacing="1"/>
    </w:pPr>
    <w:rPr>
      <w:rFonts w:eastAsia="Times New Roman"/>
      <w:sz w:val="24"/>
    </w:rPr>
  </w:style>
  <w:style w:type="paragraph" w:customStyle="1" w:styleId="H1numbered">
    <w:name w:val="H1 numbered"/>
    <w:basedOn w:val="Normal"/>
    <w:uiPriority w:val="99"/>
    <w:qFormat/>
    <w:rsid w:val="0018339A"/>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8339A"/>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8339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8339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8339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8339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8339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8339A"/>
    <w:pPr>
      <w:widowControl w:val="0"/>
      <w:spacing w:after="63"/>
    </w:pPr>
    <w:rPr>
      <w:rFonts w:ascii="Arial" w:hAnsi="Arial"/>
      <w:color w:val="auto"/>
    </w:rPr>
  </w:style>
  <w:style w:type="paragraph" w:customStyle="1" w:styleId="CM35">
    <w:name w:val="CM35"/>
    <w:basedOn w:val="Default"/>
    <w:next w:val="Default"/>
    <w:uiPriority w:val="99"/>
    <w:qFormat/>
    <w:rsid w:val="0018339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8339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8339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8339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8339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8339A"/>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8339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8339A"/>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18339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8339A"/>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8339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8339A"/>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8339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8339A"/>
    <w:rPr>
      <w:rFonts w:ascii="Georgia" w:hAnsi="Georgia"/>
      <w:lang w:val="x-none" w:eastAsia="x-none"/>
    </w:rPr>
  </w:style>
  <w:style w:type="character" w:customStyle="1" w:styleId="NormalFontChar">
    <w:name w:val="Normal Font Char"/>
    <w:link w:val="NormalFont"/>
    <w:locked/>
    <w:rsid w:val="0018339A"/>
    <w:rPr>
      <w:rFonts w:ascii="Times New Roman" w:eastAsia="Times New Roman" w:hAnsi="Times New Roman" w:cs="Times New Roman"/>
      <w:sz w:val="20"/>
      <w:szCs w:val="20"/>
    </w:rPr>
  </w:style>
  <w:style w:type="paragraph" w:customStyle="1" w:styleId="NormalFont">
    <w:name w:val="Normal Font"/>
    <w:link w:val="NormalFontChar"/>
    <w:qFormat/>
    <w:rsid w:val="0018339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8339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8339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8339A"/>
    <w:rPr>
      <w:u w:val="single"/>
      <w:lang w:val="x-none" w:eastAsia="x-none"/>
    </w:rPr>
  </w:style>
  <w:style w:type="character" w:customStyle="1" w:styleId="StyleNormalFont11ptBoldUnderlineChar">
    <w:name w:val="Style Normal Font + 11 pt Bold Underline Char"/>
    <w:link w:val="StyleNormalFont11ptBoldUnderline"/>
    <w:locked/>
    <w:rsid w:val="0018339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8339A"/>
    <w:rPr>
      <w:b/>
      <w:bCs/>
      <w:u w:val="single"/>
      <w:lang w:val="x-none" w:eastAsia="x-none"/>
    </w:rPr>
  </w:style>
  <w:style w:type="paragraph" w:customStyle="1" w:styleId="Smallfont0">
    <w:name w:val="Smallfont"/>
    <w:basedOn w:val="Normal"/>
    <w:uiPriority w:val="99"/>
    <w:qFormat/>
    <w:rsid w:val="0018339A"/>
    <w:rPr>
      <w:rFonts w:eastAsia="Times New Roman"/>
      <w:sz w:val="15"/>
    </w:rPr>
  </w:style>
  <w:style w:type="paragraph" w:customStyle="1" w:styleId="formatvorlage2">
    <w:name w:val="formatvorlage2"/>
    <w:basedOn w:val="Normal"/>
    <w:uiPriority w:val="99"/>
    <w:qFormat/>
    <w:rsid w:val="0018339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8339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8339A"/>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18339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8339A"/>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18339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8339A"/>
    <w:pPr>
      <w:ind w:left="144"/>
    </w:pPr>
    <w:rPr>
      <w:rFonts w:ascii="Georgia" w:eastAsia="Times New Roman" w:hAnsi="Georgia"/>
      <w:lang w:val="x-none" w:eastAsia="x-none"/>
    </w:rPr>
  </w:style>
  <w:style w:type="paragraph" w:customStyle="1" w:styleId="deck">
    <w:name w:val="deck"/>
    <w:basedOn w:val="Normal"/>
    <w:uiPriority w:val="99"/>
    <w:qFormat/>
    <w:rsid w:val="0018339A"/>
    <w:pPr>
      <w:spacing w:before="100" w:beforeAutospacing="1" w:after="100" w:afterAutospacing="1"/>
    </w:pPr>
    <w:rPr>
      <w:rFonts w:eastAsia="Times New Roman"/>
      <w:sz w:val="24"/>
    </w:rPr>
  </w:style>
  <w:style w:type="paragraph" w:customStyle="1" w:styleId="i1">
    <w:name w:val="i1"/>
    <w:basedOn w:val="Normal"/>
    <w:uiPriority w:val="99"/>
    <w:qFormat/>
    <w:rsid w:val="0018339A"/>
    <w:pPr>
      <w:spacing w:before="100" w:beforeAutospacing="1" w:after="100" w:afterAutospacing="1"/>
    </w:pPr>
    <w:rPr>
      <w:rFonts w:eastAsia="Times New Roman"/>
      <w:sz w:val="24"/>
    </w:rPr>
  </w:style>
  <w:style w:type="paragraph" w:customStyle="1" w:styleId="question">
    <w:name w:val="question"/>
    <w:basedOn w:val="Normal"/>
    <w:uiPriority w:val="99"/>
    <w:qFormat/>
    <w:rsid w:val="0018339A"/>
    <w:pPr>
      <w:spacing w:before="100" w:beforeAutospacing="1" w:after="100" w:afterAutospacing="1"/>
    </w:pPr>
    <w:rPr>
      <w:rFonts w:eastAsia="Times New Roman"/>
      <w:sz w:val="24"/>
    </w:rPr>
  </w:style>
  <w:style w:type="paragraph" w:customStyle="1" w:styleId="bodycopy">
    <w:name w:val="bodycopy"/>
    <w:basedOn w:val="Normal"/>
    <w:uiPriority w:val="99"/>
    <w:qFormat/>
    <w:rsid w:val="0018339A"/>
    <w:pPr>
      <w:spacing w:before="100" w:beforeAutospacing="1" w:after="100" w:afterAutospacing="1"/>
    </w:pPr>
    <w:rPr>
      <w:rFonts w:eastAsia="Times New Roman"/>
      <w:sz w:val="24"/>
    </w:rPr>
  </w:style>
  <w:style w:type="paragraph" w:customStyle="1" w:styleId="Fifth">
    <w:name w:val="Fifth"/>
    <w:basedOn w:val="Normal"/>
    <w:link w:val="FifthChar"/>
    <w:qFormat/>
    <w:rsid w:val="0018339A"/>
    <w:rPr>
      <w:rFonts w:eastAsia="Calibri"/>
    </w:rPr>
  </w:style>
  <w:style w:type="paragraph" w:customStyle="1" w:styleId="NoteLevel22">
    <w:name w:val="Note Level 22"/>
    <w:basedOn w:val="Normal"/>
    <w:next w:val="Normal"/>
    <w:uiPriority w:val="99"/>
    <w:qFormat/>
    <w:rsid w:val="0018339A"/>
    <w:pPr>
      <w:keepNext/>
      <w:ind w:left="288" w:right="288"/>
    </w:pPr>
    <w:rPr>
      <w:rFonts w:eastAsia="MS Gothic"/>
      <w:szCs w:val="20"/>
    </w:rPr>
  </w:style>
  <w:style w:type="paragraph" w:customStyle="1" w:styleId="wp-caption-text">
    <w:name w:val="wp-caption-text"/>
    <w:basedOn w:val="Normal"/>
    <w:qFormat/>
    <w:rsid w:val="0018339A"/>
    <w:pPr>
      <w:spacing w:before="100" w:beforeAutospacing="1" w:after="100" w:afterAutospacing="1"/>
    </w:pPr>
    <w:rPr>
      <w:rFonts w:eastAsia="Times New Roman"/>
      <w:sz w:val="24"/>
    </w:rPr>
  </w:style>
  <w:style w:type="paragraph" w:customStyle="1" w:styleId="svarticle">
    <w:name w:val="svarticle"/>
    <w:basedOn w:val="Normal"/>
    <w:uiPriority w:val="99"/>
    <w:qFormat/>
    <w:rsid w:val="0018339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8339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8339A"/>
    <w:pPr>
      <w:spacing w:before="100" w:beforeAutospacing="1" w:after="100" w:afterAutospacing="1"/>
    </w:pPr>
  </w:style>
  <w:style w:type="paragraph" w:customStyle="1" w:styleId="description">
    <w:name w:val="description"/>
    <w:basedOn w:val="Normal"/>
    <w:uiPriority w:val="99"/>
    <w:qFormat/>
    <w:rsid w:val="0018339A"/>
    <w:pPr>
      <w:spacing w:before="100" w:beforeAutospacing="1" w:after="100" w:afterAutospacing="1"/>
    </w:pPr>
  </w:style>
  <w:style w:type="paragraph" w:customStyle="1" w:styleId="graf">
    <w:name w:val="graf"/>
    <w:basedOn w:val="Normal"/>
    <w:uiPriority w:val="99"/>
    <w:qFormat/>
    <w:rsid w:val="0018339A"/>
    <w:pPr>
      <w:spacing w:before="100" w:beforeAutospacing="1" w:after="100" w:afterAutospacing="1"/>
    </w:pPr>
  </w:style>
  <w:style w:type="paragraph" w:customStyle="1" w:styleId="column">
    <w:name w:val="column"/>
    <w:basedOn w:val="Normal"/>
    <w:uiPriority w:val="99"/>
    <w:qFormat/>
    <w:rsid w:val="0018339A"/>
    <w:pPr>
      <w:spacing w:before="100" w:beforeAutospacing="1" w:after="100" w:afterAutospacing="1"/>
    </w:pPr>
  </w:style>
  <w:style w:type="paragraph" w:customStyle="1" w:styleId="recirc-container">
    <w:name w:val="recirc-container"/>
    <w:basedOn w:val="Normal"/>
    <w:uiPriority w:val="99"/>
    <w:qFormat/>
    <w:rsid w:val="0018339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8339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8339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8339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8339A"/>
    <w:rPr>
      <w:rFonts w:ascii="Georgia" w:hAnsi="Georgia" w:hint="default"/>
      <w:i/>
      <w:iCs/>
      <w:color w:val="808080"/>
    </w:rPr>
  </w:style>
  <w:style w:type="character" w:customStyle="1" w:styleId="cardchar00">
    <w:name w:val="cardchar0"/>
    <w:basedOn w:val="DefaultParagraphFont"/>
    <w:rsid w:val="0018339A"/>
  </w:style>
  <w:style w:type="character" w:customStyle="1" w:styleId="UnderlineNon-bold">
    <w:name w:val="Underline Non - bold"/>
    <w:rsid w:val="0018339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8339A"/>
  </w:style>
  <w:style w:type="character" w:customStyle="1" w:styleId="StyleHeading4UnderlinedsmalltextGaramondChar">
    <w:name w:val="Style Heading 4Underlinedsmall text + Garamond Char"/>
    <w:link w:val="StyleHeading4UnderlinedsmalltextGaramond"/>
    <w:locked/>
    <w:rsid w:val="0018339A"/>
    <w:rPr>
      <w:rFonts w:ascii="Calibri" w:hAnsi="Calibri"/>
    </w:rPr>
  </w:style>
  <w:style w:type="character" w:customStyle="1" w:styleId="Heading5Char2">
    <w:name w:val="Heading 5 Char2"/>
    <w:rsid w:val="0018339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8339A"/>
    <w:rPr>
      <w:rFonts w:ascii="Arial" w:hAnsi="Arial" w:cs="Arial"/>
      <w:vanish/>
      <w:sz w:val="16"/>
      <w:szCs w:val="16"/>
    </w:rPr>
  </w:style>
  <w:style w:type="paragraph" w:styleId="z-TopofForm">
    <w:name w:val="HTML Top of Form"/>
    <w:basedOn w:val="Normal"/>
    <w:next w:val="Normal"/>
    <w:link w:val="z-TopofFormChar"/>
    <w:hidden/>
    <w:uiPriority w:val="99"/>
    <w:unhideWhenUsed/>
    <w:rsid w:val="0018339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8339A"/>
    <w:rPr>
      <w:rFonts w:ascii="Arial" w:hAnsi="Arial" w:cs="Arial"/>
      <w:vanish/>
      <w:sz w:val="16"/>
      <w:szCs w:val="16"/>
    </w:rPr>
  </w:style>
  <w:style w:type="character" w:customStyle="1" w:styleId="z-BottomofFormChar">
    <w:name w:val="z-Bottom of Form Char"/>
    <w:basedOn w:val="DefaultParagraphFont"/>
    <w:link w:val="z-BottomofForm"/>
    <w:uiPriority w:val="99"/>
    <w:rsid w:val="0018339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8339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8339A"/>
    <w:rPr>
      <w:rFonts w:ascii="Arial" w:hAnsi="Arial" w:cs="Arial"/>
      <w:vanish/>
      <w:sz w:val="16"/>
      <w:szCs w:val="16"/>
    </w:rPr>
  </w:style>
  <w:style w:type="character" w:customStyle="1" w:styleId="Style2CharChar">
    <w:name w:val="Style2 Char Char"/>
    <w:rsid w:val="0018339A"/>
    <w:rPr>
      <w:u w:val="thick"/>
      <w:lang w:val="en-US" w:eastAsia="en-US" w:bidi="ar-SA"/>
    </w:rPr>
  </w:style>
  <w:style w:type="character" w:customStyle="1" w:styleId="authordate1">
    <w:name w:val="authordate"/>
    <w:rsid w:val="0018339A"/>
  </w:style>
  <w:style w:type="character" w:customStyle="1" w:styleId="underline0">
    <w:name w:val="%underline"/>
    <w:rsid w:val="0018339A"/>
    <w:rPr>
      <w:rFonts w:ascii="Times New Roman" w:hAnsi="Times New Roman" w:cs="Times New Roman" w:hint="default"/>
      <w:strike w:val="0"/>
      <w:dstrike w:val="0"/>
      <w:sz w:val="16"/>
      <w:u w:val="none"/>
      <w:effect w:val="none"/>
    </w:rPr>
  </w:style>
  <w:style w:type="character" w:customStyle="1" w:styleId="AUNDERLINE0">
    <w:name w:val="AUNDERLINE"/>
    <w:qFormat/>
    <w:rsid w:val="0018339A"/>
    <w:rPr>
      <w:rFonts w:ascii="Times New Roman" w:hAnsi="Times New Roman" w:cs="Times New Roman" w:hint="default"/>
      <w:sz w:val="20"/>
      <w:u w:val="single"/>
    </w:rPr>
  </w:style>
  <w:style w:type="character" w:customStyle="1" w:styleId="UnderlinedCharChar">
    <w:name w:val="Underlined Char Char"/>
    <w:rsid w:val="0018339A"/>
    <w:rPr>
      <w:rFonts w:ascii="Garamond" w:hAnsi="Garamond" w:hint="default"/>
      <w:szCs w:val="28"/>
      <w:u w:val="single"/>
      <w:lang w:val="en-US" w:eastAsia="en-US" w:bidi="ar-SA"/>
    </w:rPr>
  </w:style>
  <w:style w:type="character" w:customStyle="1" w:styleId="slug-doi">
    <w:name w:val="slug-doi"/>
    <w:basedOn w:val="DefaultParagraphFont"/>
    <w:rsid w:val="0018339A"/>
  </w:style>
  <w:style w:type="character" w:customStyle="1" w:styleId="af">
    <w:name w:val="af"/>
    <w:basedOn w:val="DefaultParagraphFont"/>
    <w:rsid w:val="0018339A"/>
  </w:style>
  <w:style w:type="character" w:customStyle="1" w:styleId="ab">
    <w:name w:val="ab"/>
    <w:basedOn w:val="DefaultParagraphFont"/>
    <w:rsid w:val="0018339A"/>
  </w:style>
  <w:style w:type="character" w:customStyle="1" w:styleId="em">
    <w:name w:val="em"/>
    <w:basedOn w:val="DefaultParagraphFont"/>
    <w:rsid w:val="0018339A"/>
  </w:style>
  <w:style w:type="character" w:customStyle="1" w:styleId="au">
    <w:name w:val="au"/>
    <w:basedOn w:val="DefaultParagraphFont"/>
    <w:rsid w:val="0018339A"/>
  </w:style>
  <w:style w:type="character" w:customStyle="1" w:styleId="ti">
    <w:name w:val="ti"/>
    <w:basedOn w:val="DefaultParagraphFont"/>
    <w:rsid w:val="0018339A"/>
  </w:style>
  <w:style w:type="character" w:customStyle="1" w:styleId="subheadblue">
    <w:name w:val="subhead_blue"/>
    <w:basedOn w:val="DefaultParagraphFont"/>
    <w:rsid w:val="0018339A"/>
  </w:style>
  <w:style w:type="character" w:customStyle="1" w:styleId="affiliation">
    <w:name w:val="affiliation"/>
    <w:basedOn w:val="DefaultParagraphFont"/>
    <w:rsid w:val="0018339A"/>
  </w:style>
  <w:style w:type="character" w:customStyle="1" w:styleId="slug-doi-wrapper">
    <w:name w:val="slug-doi-wrapper"/>
    <w:basedOn w:val="DefaultParagraphFont"/>
    <w:rsid w:val="0018339A"/>
  </w:style>
  <w:style w:type="character" w:customStyle="1" w:styleId="slug-metadata-noteahead-of-print">
    <w:name w:val="slug-metadata-note ahead-of-print"/>
    <w:basedOn w:val="DefaultParagraphFont"/>
    <w:rsid w:val="0018339A"/>
  </w:style>
  <w:style w:type="character" w:customStyle="1" w:styleId="slug-ahead-of-print-date">
    <w:name w:val="slug-ahead-of-print-date"/>
    <w:basedOn w:val="DefaultParagraphFont"/>
    <w:rsid w:val="0018339A"/>
  </w:style>
  <w:style w:type="character" w:customStyle="1" w:styleId="medium-bold">
    <w:name w:val="medium-bold"/>
    <w:basedOn w:val="DefaultParagraphFont"/>
    <w:rsid w:val="0018339A"/>
  </w:style>
  <w:style w:type="character" w:customStyle="1" w:styleId="updated-short-citation">
    <w:name w:val="updated-short-citation"/>
    <w:basedOn w:val="DefaultParagraphFont"/>
    <w:rsid w:val="0018339A"/>
  </w:style>
  <w:style w:type="character" w:customStyle="1" w:styleId="goohl0">
    <w:name w:val="goohl0"/>
    <w:basedOn w:val="DefaultParagraphFont"/>
    <w:rsid w:val="0018339A"/>
  </w:style>
  <w:style w:type="character" w:customStyle="1" w:styleId="CharChar6">
    <w:name w:val="Char Char6"/>
    <w:rsid w:val="0018339A"/>
    <w:rPr>
      <w:rFonts w:ascii="Arial" w:hAnsi="Arial" w:cs="Arial" w:hint="default"/>
      <w:bCs/>
      <w:sz w:val="16"/>
      <w:szCs w:val="26"/>
      <w:lang w:val="en-US" w:eastAsia="en-US" w:bidi="ar-SA"/>
    </w:rPr>
  </w:style>
  <w:style w:type="character" w:customStyle="1" w:styleId="TagCharChar1">
    <w:name w:val="Tag Char Char1"/>
    <w:rsid w:val="0018339A"/>
    <w:rPr>
      <w:b/>
      <w:bCs w:val="0"/>
      <w:sz w:val="24"/>
      <w:szCs w:val="24"/>
      <w:lang w:val="en-US" w:eastAsia="en-US" w:bidi="ar-SA"/>
    </w:rPr>
  </w:style>
  <w:style w:type="character" w:customStyle="1" w:styleId="12TimesNewRoman">
    <w:name w:val="12 Times New Roman"/>
    <w:rsid w:val="0018339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8339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8339A"/>
    <w:rPr>
      <w:rFonts w:ascii="Times New Roman" w:hAnsi="Times New Roman" w:cs="Times New Roman" w:hint="default"/>
      <w:strike w:val="0"/>
      <w:dstrike w:val="0"/>
      <w:sz w:val="14"/>
      <w:u w:val="none"/>
      <w:effect w:val="none"/>
    </w:rPr>
  </w:style>
  <w:style w:type="character" w:customStyle="1" w:styleId="F8-UnderlineBold">
    <w:name w:val="F8 - Underline/Bold"/>
    <w:rsid w:val="0018339A"/>
    <w:rPr>
      <w:rFonts w:ascii="Times New Roman" w:hAnsi="Times New Roman" w:cs="Times New Roman" w:hint="default"/>
      <w:b/>
      <w:bCs w:val="0"/>
      <w:sz w:val="20"/>
      <w:u w:val="single"/>
    </w:rPr>
  </w:style>
  <w:style w:type="character" w:customStyle="1" w:styleId="F7-SmallFont">
    <w:name w:val="F7 - Small Font"/>
    <w:rsid w:val="0018339A"/>
    <w:rPr>
      <w:rFonts w:ascii="Times New Roman" w:hAnsi="Times New Roman" w:cs="Times New Roman" w:hint="default"/>
      <w:sz w:val="14"/>
    </w:rPr>
  </w:style>
  <w:style w:type="character" w:customStyle="1" w:styleId="Brief-Bold">
    <w:name w:val="Brief - Bold"/>
    <w:rsid w:val="0018339A"/>
    <w:rPr>
      <w:rFonts w:ascii="Times New Roman" w:hAnsi="Times New Roman" w:cs="Times New Roman" w:hint="default"/>
      <w:b/>
      <w:bCs w:val="0"/>
    </w:rPr>
  </w:style>
  <w:style w:type="character" w:customStyle="1" w:styleId="Card-Underline">
    <w:name w:val="Card - Underline"/>
    <w:rsid w:val="0018339A"/>
    <w:rPr>
      <w:rFonts w:ascii="Times New Roman" w:hAnsi="Times New Roman" w:cs="Times New Roman" w:hint="default"/>
      <w:u w:val="single"/>
    </w:rPr>
  </w:style>
  <w:style w:type="character" w:customStyle="1" w:styleId="beriefunderline">
    <w:name w:val="berief = underline"/>
    <w:rsid w:val="0018339A"/>
    <w:rPr>
      <w:rFonts w:ascii="Times New Roman" w:eastAsia="Times New Roman" w:hAnsi="Times New Roman" w:cs="Times New Roman" w:hint="default"/>
      <w:sz w:val="20"/>
      <w:u w:val="single"/>
    </w:rPr>
  </w:style>
  <w:style w:type="character" w:customStyle="1" w:styleId="BoldText10pt">
    <w:name w:val="Bold Text 10 pt"/>
    <w:rsid w:val="0018339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8339A"/>
    <w:rPr>
      <w:i/>
      <w:iCs w:val="0"/>
    </w:rPr>
  </w:style>
  <w:style w:type="character" w:customStyle="1" w:styleId="eoeaheader">
    <w:name w:val="eoea_header"/>
    <w:basedOn w:val="DefaultParagraphFont"/>
    <w:rsid w:val="0018339A"/>
  </w:style>
  <w:style w:type="character" w:customStyle="1" w:styleId="SC4208902">
    <w:name w:val="SC.4.208902"/>
    <w:rsid w:val="0018339A"/>
    <w:rPr>
      <w:rFonts w:ascii="Century" w:hAnsi="Century" w:cs="Century" w:hint="default"/>
      <w:color w:val="000000"/>
      <w:sz w:val="22"/>
      <w:szCs w:val="22"/>
    </w:rPr>
  </w:style>
  <w:style w:type="character" w:customStyle="1" w:styleId="SC4208915">
    <w:name w:val="SC.4.208915"/>
    <w:rsid w:val="0018339A"/>
    <w:rPr>
      <w:rFonts w:ascii="Century" w:hAnsi="Century" w:cs="Century" w:hint="default"/>
      <w:color w:val="000000"/>
      <w:sz w:val="13"/>
      <w:szCs w:val="13"/>
    </w:rPr>
  </w:style>
  <w:style w:type="character" w:customStyle="1" w:styleId="SC273764">
    <w:name w:val="SC.2.73764"/>
    <w:rsid w:val="0018339A"/>
    <w:rPr>
      <w:rFonts w:ascii="Century" w:hAnsi="Century" w:cs="Century" w:hint="default"/>
      <w:color w:val="000000"/>
      <w:sz w:val="72"/>
      <w:szCs w:val="72"/>
    </w:rPr>
  </w:style>
  <w:style w:type="character" w:customStyle="1" w:styleId="SC273779">
    <w:name w:val="SC.2.73779"/>
    <w:rsid w:val="0018339A"/>
    <w:rPr>
      <w:rFonts w:ascii="Century" w:hAnsi="Century" w:cs="Century" w:hint="default"/>
      <w:color w:val="000000"/>
      <w:sz w:val="40"/>
      <w:szCs w:val="40"/>
    </w:rPr>
  </w:style>
  <w:style w:type="character" w:customStyle="1" w:styleId="SC273763">
    <w:name w:val="SC.2.73763"/>
    <w:rsid w:val="0018339A"/>
    <w:rPr>
      <w:rFonts w:ascii="Century" w:hAnsi="Century" w:cs="Century" w:hint="default"/>
      <w:b/>
      <w:bCs/>
      <w:color w:val="000000"/>
    </w:rPr>
  </w:style>
  <w:style w:type="character" w:customStyle="1" w:styleId="SC4208910">
    <w:name w:val="SC.4.208910"/>
    <w:rsid w:val="0018339A"/>
    <w:rPr>
      <w:rFonts w:ascii="Century" w:hAnsi="Century" w:cs="Century" w:hint="default"/>
      <w:color w:val="000000"/>
      <w:sz w:val="28"/>
      <w:szCs w:val="28"/>
    </w:rPr>
  </w:style>
  <w:style w:type="character" w:customStyle="1" w:styleId="SC4208911">
    <w:name w:val="SC.4.208911"/>
    <w:rsid w:val="0018339A"/>
    <w:rPr>
      <w:rFonts w:ascii="Century" w:hAnsi="Century" w:cs="Century" w:hint="default"/>
      <w:color w:val="000000"/>
    </w:rPr>
  </w:style>
  <w:style w:type="character" w:customStyle="1" w:styleId="articlesubtitle">
    <w:name w:val="article_sub_title"/>
    <w:basedOn w:val="DefaultParagraphFont"/>
    <w:rsid w:val="0018339A"/>
  </w:style>
  <w:style w:type="character" w:customStyle="1" w:styleId="newsdate2">
    <w:name w:val="news_date2"/>
    <w:basedOn w:val="DefaultParagraphFont"/>
    <w:rsid w:val="0018339A"/>
  </w:style>
  <w:style w:type="character" w:customStyle="1" w:styleId="readarticleheader">
    <w:name w:val="readarticleheader"/>
    <w:basedOn w:val="DefaultParagraphFont"/>
    <w:rsid w:val="0018339A"/>
  </w:style>
  <w:style w:type="character" w:customStyle="1" w:styleId="UnderlineChar20">
    <w:name w:val="Underline Char2"/>
    <w:rsid w:val="0018339A"/>
    <w:rPr>
      <w:rFonts w:ascii="Trebuchet MS" w:hAnsi="Trebuchet MS" w:hint="default"/>
      <w:u w:val="thick"/>
      <w:lang w:val="en-US" w:eastAsia="zh-CN" w:bidi="ar-SA"/>
    </w:rPr>
  </w:style>
  <w:style w:type="character" w:customStyle="1" w:styleId="BoldUnderliningChar">
    <w:name w:val="Bold Underlining Char"/>
    <w:rsid w:val="0018339A"/>
    <w:rPr>
      <w:rFonts w:ascii="Arial Narrow" w:eastAsia="Times New Roman" w:hAnsi="Arial Narrow" w:hint="default"/>
      <w:b/>
      <w:bCs w:val="0"/>
      <w:szCs w:val="24"/>
      <w:u w:val="single"/>
      <w:lang w:val="en-GB" w:eastAsia="en-US" w:bidi="ar-SA"/>
    </w:rPr>
  </w:style>
  <w:style w:type="character" w:customStyle="1" w:styleId="medium-normal1">
    <w:name w:val="medium-normal1"/>
    <w:rsid w:val="0018339A"/>
    <w:rPr>
      <w:rFonts w:ascii="Arial" w:hAnsi="Arial" w:cs="Arial" w:hint="default"/>
      <w:b w:val="0"/>
      <w:bCs w:val="0"/>
      <w:i w:val="0"/>
      <w:iCs w:val="0"/>
      <w:sz w:val="20"/>
      <w:szCs w:val="20"/>
    </w:rPr>
  </w:style>
  <w:style w:type="character" w:customStyle="1" w:styleId="UnderlinedCardChar0">
    <w:name w:val="Underlined Card Char"/>
    <w:rsid w:val="0018339A"/>
    <w:rPr>
      <w:rFonts w:ascii="Palatino Linotype" w:hAnsi="Palatino Linotype" w:hint="default"/>
      <w:u w:val="single"/>
      <w:lang w:val="en-US" w:eastAsia="en-US" w:bidi="ar-SA"/>
    </w:rPr>
  </w:style>
  <w:style w:type="character" w:customStyle="1" w:styleId="char">
    <w:name w:val="char"/>
    <w:basedOn w:val="DefaultParagraphFont"/>
    <w:rsid w:val="0018339A"/>
  </w:style>
  <w:style w:type="character" w:customStyle="1" w:styleId="UnderlineCharCharCharCharCharChar">
    <w:name w:val="Underline Char Char Char Char Char Char"/>
    <w:rsid w:val="0018339A"/>
    <w:rPr>
      <w:rFonts w:ascii="Arial Narrow" w:hAnsi="Arial Narrow" w:hint="default"/>
      <w:szCs w:val="24"/>
      <w:u w:val="single"/>
      <w:lang w:val="en-US" w:eastAsia="en-US" w:bidi="ar-SA"/>
    </w:rPr>
  </w:style>
  <w:style w:type="character" w:customStyle="1" w:styleId="klink">
    <w:name w:val="klink"/>
    <w:basedOn w:val="DefaultParagraphFont"/>
    <w:rsid w:val="0018339A"/>
  </w:style>
  <w:style w:type="character" w:customStyle="1" w:styleId="date10">
    <w:name w:val="date1"/>
    <w:basedOn w:val="DefaultParagraphFont"/>
    <w:rsid w:val="0018339A"/>
  </w:style>
  <w:style w:type="character" w:customStyle="1" w:styleId="bolding1">
    <w:name w:val="bolding1"/>
    <w:rsid w:val="0018339A"/>
    <w:rPr>
      <w:b/>
      <w:bCs/>
    </w:rPr>
  </w:style>
  <w:style w:type="character" w:customStyle="1" w:styleId="bookoptions1">
    <w:name w:val="book_options1"/>
    <w:rsid w:val="0018339A"/>
    <w:rPr>
      <w:b/>
      <w:bCs/>
      <w:color w:val="333366"/>
    </w:rPr>
  </w:style>
  <w:style w:type="character" w:customStyle="1" w:styleId="descriptionblock">
    <w:name w:val="description block"/>
    <w:basedOn w:val="DefaultParagraphFont"/>
    <w:rsid w:val="0018339A"/>
  </w:style>
  <w:style w:type="character" w:customStyle="1" w:styleId="detailsboxblock">
    <w:name w:val="detailsbox block"/>
    <w:basedOn w:val="DefaultParagraphFont"/>
    <w:rsid w:val="0018339A"/>
  </w:style>
  <w:style w:type="character" w:customStyle="1" w:styleId="Char3">
    <w:name w:val="Char3"/>
    <w:rsid w:val="0018339A"/>
    <w:rPr>
      <w:rFonts w:ascii="Arial" w:hAnsi="Arial" w:cs="Arial" w:hint="default"/>
      <w:bCs/>
      <w:u w:val="thick"/>
      <w:lang w:val="en-US" w:eastAsia="en-US" w:bidi="ar-SA"/>
    </w:rPr>
  </w:style>
  <w:style w:type="character" w:customStyle="1" w:styleId="texto11">
    <w:name w:val="texto11"/>
    <w:rsid w:val="0018339A"/>
    <w:rPr>
      <w:rFonts w:ascii="Arial" w:hAnsi="Arial" w:cs="Arial" w:hint="default"/>
      <w:b w:val="0"/>
      <w:bCs w:val="0"/>
      <w:i w:val="0"/>
      <w:iCs w:val="0"/>
      <w:caps w:val="0"/>
      <w:color w:val="000000"/>
      <w:sz w:val="26"/>
      <w:szCs w:val="26"/>
    </w:rPr>
  </w:style>
  <w:style w:type="character" w:customStyle="1" w:styleId="CardTagChar">
    <w:name w:val="Card Tag Char"/>
    <w:rsid w:val="0018339A"/>
    <w:rPr>
      <w:rFonts w:ascii="Arial Narrow" w:hAnsi="Arial Narrow" w:hint="default"/>
      <w:b/>
      <w:bCs w:val="0"/>
      <w:sz w:val="24"/>
      <w:szCs w:val="24"/>
      <w:lang w:val="en-US" w:eastAsia="en-US" w:bidi="ar-SA"/>
    </w:rPr>
  </w:style>
  <w:style w:type="character" w:customStyle="1" w:styleId="DebateCiteCharCharChar">
    <w:name w:val="Debate Cite Char Char Char"/>
    <w:rsid w:val="0018339A"/>
    <w:rPr>
      <w:b/>
      <w:bCs w:val="0"/>
      <w:sz w:val="32"/>
      <w:szCs w:val="32"/>
      <w:lang w:val="en-US" w:eastAsia="en-US" w:bidi="ar-SA"/>
    </w:rPr>
  </w:style>
  <w:style w:type="character" w:customStyle="1" w:styleId="TagChar3">
    <w:name w:val="Tag Char3"/>
    <w:rsid w:val="0018339A"/>
    <w:rPr>
      <w:rFonts w:ascii="Palatino Linotype" w:hAnsi="Palatino Linotype" w:hint="default"/>
      <w:b/>
      <w:bCs w:val="0"/>
      <w:sz w:val="24"/>
      <w:szCs w:val="24"/>
      <w:lang w:val="en-US" w:eastAsia="en-US" w:bidi="ar-SA"/>
    </w:rPr>
  </w:style>
  <w:style w:type="character" w:customStyle="1" w:styleId="TagandCiteChar">
    <w:name w:val="Tag and Cite Char"/>
    <w:rsid w:val="0018339A"/>
    <w:rPr>
      <w:color w:val="333333"/>
      <w:sz w:val="22"/>
      <w:szCs w:val="22"/>
      <w:lang w:val="en-US" w:eastAsia="en-US" w:bidi="ar-SA"/>
    </w:rPr>
  </w:style>
  <w:style w:type="character" w:customStyle="1" w:styleId="Style10ptBold">
    <w:name w:val="Style 10 pt Bold"/>
    <w:rsid w:val="0018339A"/>
    <w:rPr>
      <w:b/>
      <w:bCs/>
      <w:sz w:val="20"/>
    </w:rPr>
  </w:style>
  <w:style w:type="character" w:customStyle="1" w:styleId="text9">
    <w:name w:val="text9"/>
    <w:basedOn w:val="DefaultParagraphFont"/>
    <w:rsid w:val="0018339A"/>
  </w:style>
  <w:style w:type="character" w:customStyle="1" w:styleId="text21">
    <w:name w:val="text21"/>
    <w:basedOn w:val="DefaultParagraphFont"/>
    <w:rsid w:val="0018339A"/>
  </w:style>
  <w:style w:type="character" w:customStyle="1" w:styleId="text19">
    <w:name w:val="text19"/>
    <w:basedOn w:val="DefaultParagraphFont"/>
    <w:rsid w:val="0018339A"/>
  </w:style>
  <w:style w:type="character" w:customStyle="1" w:styleId="term2">
    <w:name w:val="term2"/>
    <w:rsid w:val="0018339A"/>
    <w:rPr>
      <w:b/>
      <w:bCs/>
    </w:rPr>
  </w:style>
  <w:style w:type="character" w:customStyle="1" w:styleId="pmterms12">
    <w:name w:val="pmterms12"/>
    <w:rsid w:val="0018339A"/>
    <w:rPr>
      <w:b/>
      <w:bCs/>
      <w:i w:val="0"/>
      <w:iCs w:val="0"/>
      <w:color w:val="000000"/>
    </w:rPr>
  </w:style>
  <w:style w:type="character" w:customStyle="1" w:styleId="ToReadChar">
    <w:name w:val="To Read Char"/>
    <w:rsid w:val="0018339A"/>
    <w:rPr>
      <w:rFonts w:ascii="Verdana" w:hAnsi="Verdana" w:hint="default"/>
      <w:b/>
      <w:bCs w:val="0"/>
      <w:szCs w:val="24"/>
      <w:u w:val="single"/>
      <w:lang w:val="en-US" w:eastAsia="en-US" w:bidi="ar-SA"/>
    </w:rPr>
  </w:style>
  <w:style w:type="character" w:customStyle="1" w:styleId="ToReadCharChar">
    <w:name w:val="To Read Char Char"/>
    <w:rsid w:val="0018339A"/>
    <w:rPr>
      <w:rFonts w:ascii="Verdana" w:hAnsi="Verdana" w:hint="default"/>
      <w:b/>
      <w:bCs w:val="0"/>
      <w:szCs w:val="24"/>
      <w:u w:val="single"/>
      <w:lang w:val="en-US" w:eastAsia="en-US" w:bidi="ar-SA"/>
    </w:rPr>
  </w:style>
  <w:style w:type="character" w:customStyle="1" w:styleId="bio">
    <w:name w:val="bio"/>
    <w:basedOn w:val="DefaultParagraphFont"/>
    <w:rsid w:val="0018339A"/>
  </w:style>
  <w:style w:type="character" w:customStyle="1" w:styleId="storytextstyle">
    <w:name w:val="storytextstyle"/>
    <w:basedOn w:val="DefaultParagraphFont"/>
    <w:rsid w:val="0018339A"/>
  </w:style>
  <w:style w:type="character" w:customStyle="1" w:styleId="cardunderlinedCharChar">
    <w:name w:val="card underlined Char Char"/>
    <w:rsid w:val="0018339A"/>
    <w:rPr>
      <w:rFonts w:ascii="Arial" w:hAnsi="Arial" w:cs="Arial" w:hint="default"/>
      <w:sz w:val="22"/>
      <w:szCs w:val="24"/>
      <w:u w:val="single"/>
      <w:lang w:val="en-US" w:eastAsia="en-US" w:bidi="ar-SA"/>
    </w:rPr>
  </w:style>
  <w:style w:type="character" w:customStyle="1" w:styleId="Style2Char0">
    <w:name w:val="Style2 Char"/>
    <w:rsid w:val="0018339A"/>
    <w:rPr>
      <w:rFonts w:ascii="Book Antiqua" w:hAnsi="Book Antiqua" w:hint="default"/>
      <w:u w:val="thick"/>
      <w:lang w:val="en-US" w:eastAsia="en-US" w:bidi="ar-SA"/>
    </w:rPr>
  </w:style>
  <w:style w:type="character" w:customStyle="1" w:styleId="Style2Char1">
    <w:name w:val="Style2 Char1"/>
    <w:rsid w:val="0018339A"/>
    <w:rPr>
      <w:rFonts w:ascii="Book Antiqua" w:hAnsi="Book Antiqua" w:hint="default"/>
      <w:szCs w:val="24"/>
      <w:u w:val="thick"/>
      <w:lang w:val="en-US" w:eastAsia="en-US" w:bidi="ar-SA"/>
    </w:rPr>
  </w:style>
  <w:style w:type="character" w:customStyle="1" w:styleId="articlehead21">
    <w:name w:val="articlehead21"/>
    <w:rsid w:val="0018339A"/>
    <w:rPr>
      <w:rFonts w:ascii="Arial" w:hAnsi="Arial" w:cs="Arial" w:hint="default"/>
      <w:b/>
      <w:bCs/>
      <w:color w:val="660000"/>
      <w:sz w:val="20"/>
      <w:szCs w:val="20"/>
    </w:rPr>
  </w:style>
  <w:style w:type="character" w:customStyle="1" w:styleId="TagCiteChar1">
    <w:name w:val="Tag/Cite Char1"/>
    <w:rsid w:val="0018339A"/>
    <w:rPr>
      <w:b/>
      <w:bCs w:val="0"/>
      <w:lang w:val="en-US" w:eastAsia="en-US" w:bidi="ar-SA"/>
    </w:rPr>
  </w:style>
  <w:style w:type="character" w:customStyle="1" w:styleId="goohl2">
    <w:name w:val="goohl2"/>
    <w:basedOn w:val="DefaultParagraphFont"/>
    <w:rsid w:val="0018339A"/>
  </w:style>
  <w:style w:type="character" w:customStyle="1" w:styleId="CardCharChar0">
    <w:name w:val="Card Char Char"/>
    <w:rsid w:val="0018339A"/>
    <w:rPr>
      <w:lang w:val="en-US" w:eastAsia="en-US" w:bidi="ar-SA"/>
    </w:rPr>
  </w:style>
  <w:style w:type="character" w:customStyle="1" w:styleId="BriefTitle1Char">
    <w:name w:val="Brief Title 1 Char"/>
    <w:rsid w:val="0018339A"/>
    <w:rPr>
      <w:b/>
      <w:bCs w:val="0"/>
      <w:u w:val="single"/>
      <w:lang w:val="en-US" w:eastAsia="en-US" w:bidi="ar-SA"/>
    </w:rPr>
  </w:style>
  <w:style w:type="character" w:customStyle="1" w:styleId="TagCiteCharChar">
    <w:name w:val="Tag/Cite Char Char"/>
    <w:rsid w:val="0018339A"/>
    <w:rPr>
      <w:b/>
      <w:bCs w:val="0"/>
      <w:lang w:val="en-US" w:eastAsia="en-US" w:bidi="ar-SA"/>
    </w:rPr>
  </w:style>
  <w:style w:type="character" w:customStyle="1" w:styleId="btx">
    <w:name w:val="btx"/>
    <w:basedOn w:val="DefaultParagraphFont"/>
    <w:rsid w:val="0018339A"/>
  </w:style>
  <w:style w:type="character" w:customStyle="1" w:styleId="CardChar10">
    <w:name w:val="Card Char1"/>
    <w:rsid w:val="0018339A"/>
    <w:rPr>
      <w:lang w:val="en-US" w:eastAsia="en-US" w:bidi="ar-SA"/>
    </w:rPr>
  </w:style>
  <w:style w:type="character" w:customStyle="1" w:styleId="prodgeneral1">
    <w:name w:val="prodgeneral1"/>
    <w:rsid w:val="0018339A"/>
    <w:rPr>
      <w:rFonts w:ascii="Verdana" w:hAnsi="Verdana" w:hint="default"/>
      <w:b w:val="0"/>
      <w:bCs w:val="0"/>
      <w:caps w:val="0"/>
      <w:color w:val="000000"/>
      <w:spacing w:val="0"/>
      <w:sz w:val="16"/>
      <w:szCs w:val="16"/>
    </w:rPr>
  </w:style>
  <w:style w:type="character" w:customStyle="1" w:styleId="summary1">
    <w:name w:val="summary1"/>
    <w:rsid w:val="0018339A"/>
    <w:rPr>
      <w:rFonts w:ascii="Arial" w:hAnsi="Arial" w:cs="Arial" w:hint="default"/>
      <w:sz w:val="18"/>
      <w:szCs w:val="18"/>
    </w:rPr>
  </w:style>
  <w:style w:type="character" w:customStyle="1" w:styleId="text3">
    <w:name w:val="text3"/>
    <w:basedOn w:val="DefaultParagraphFont"/>
    <w:rsid w:val="0018339A"/>
  </w:style>
  <w:style w:type="character" w:customStyle="1" w:styleId="cardtextsmallChar">
    <w:name w:val="card text small Char"/>
    <w:rsid w:val="0018339A"/>
    <w:rPr>
      <w:rFonts w:ascii="Arial Narrow" w:hAnsi="Arial Narrow" w:hint="default"/>
      <w:sz w:val="16"/>
      <w:szCs w:val="24"/>
      <w:lang w:val="en-US" w:eastAsia="en-US" w:bidi="ar-SA"/>
    </w:rPr>
  </w:style>
  <w:style w:type="character" w:customStyle="1" w:styleId="countrytitle1">
    <w:name w:val="countrytitle1"/>
    <w:rsid w:val="0018339A"/>
    <w:rPr>
      <w:rFonts w:ascii="Verdana" w:hAnsi="Verdana" w:hint="default"/>
      <w:b/>
      <w:bCs/>
      <w:color w:val="293643"/>
      <w:sz w:val="24"/>
      <w:szCs w:val="24"/>
    </w:rPr>
  </w:style>
  <w:style w:type="character" w:customStyle="1" w:styleId="storyheader1">
    <w:name w:val="storyheader1"/>
    <w:rsid w:val="0018339A"/>
    <w:rPr>
      <w:rFonts w:ascii="Verdana" w:hAnsi="Verdana" w:hint="default"/>
      <w:b/>
      <w:bCs/>
      <w:color w:val="000000"/>
      <w:sz w:val="21"/>
      <w:szCs w:val="21"/>
    </w:rPr>
  </w:style>
  <w:style w:type="character" w:customStyle="1" w:styleId="cardunderlinedChar0">
    <w:name w:val="card underlined Char"/>
    <w:rsid w:val="0018339A"/>
    <w:rPr>
      <w:rFonts w:ascii="Arial" w:hAnsi="Arial" w:cs="Arial" w:hint="default"/>
      <w:sz w:val="22"/>
      <w:szCs w:val="24"/>
      <w:u w:val="single"/>
      <w:lang w:val="en-US" w:eastAsia="en-US" w:bidi="ar-SA"/>
    </w:rPr>
  </w:style>
  <w:style w:type="character" w:customStyle="1" w:styleId="article1">
    <w:name w:val="article1"/>
    <w:rsid w:val="0018339A"/>
    <w:rPr>
      <w:rFonts w:ascii="Verdana" w:hAnsi="Verdana" w:hint="default"/>
      <w:color w:val="333333"/>
      <w:sz w:val="16"/>
      <w:szCs w:val="16"/>
    </w:rPr>
  </w:style>
  <w:style w:type="character" w:customStyle="1" w:styleId="story-posted-date1">
    <w:name w:val="story-posted-date1"/>
    <w:rsid w:val="0018339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8339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8339A"/>
  </w:style>
  <w:style w:type="character" w:customStyle="1" w:styleId="textmedium">
    <w:name w:val="textmedium"/>
    <w:basedOn w:val="DefaultParagraphFont"/>
    <w:rsid w:val="0018339A"/>
  </w:style>
  <w:style w:type="character" w:customStyle="1" w:styleId="citation1">
    <w:name w:val="citation1"/>
    <w:rsid w:val="0018339A"/>
    <w:rPr>
      <w:rFonts w:ascii="Verdana" w:hAnsi="Verdana" w:hint="default"/>
      <w:sz w:val="17"/>
      <w:szCs w:val="17"/>
    </w:rPr>
  </w:style>
  <w:style w:type="character" w:customStyle="1" w:styleId="hithighlite">
    <w:name w:val="hithighlite"/>
    <w:basedOn w:val="DefaultParagraphFont"/>
    <w:rsid w:val="0018339A"/>
  </w:style>
  <w:style w:type="character" w:customStyle="1" w:styleId="articlecontent">
    <w:name w:val="articlecontent"/>
    <w:basedOn w:val="DefaultParagraphFont"/>
    <w:rsid w:val="0018339A"/>
  </w:style>
  <w:style w:type="character" w:customStyle="1" w:styleId="fource1">
    <w:name w:val="fource1"/>
    <w:rsid w:val="0018339A"/>
    <w:rPr>
      <w:sz w:val="34"/>
      <w:szCs w:val="34"/>
    </w:rPr>
  </w:style>
  <w:style w:type="character" w:customStyle="1" w:styleId="LanguageStrikeChar">
    <w:name w:val="Language Strike Char"/>
    <w:rsid w:val="0018339A"/>
    <w:rPr>
      <w:rFonts w:ascii="Arial Narrow" w:hAnsi="Arial Narrow" w:hint="default"/>
      <w:strike/>
      <w:szCs w:val="24"/>
      <w:lang w:val="en-US" w:eastAsia="en-US" w:bidi="ar-SA"/>
    </w:rPr>
  </w:style>
  <w:style w:type="character" w:customStyle="1" w:styleId="normal11">
    <w:name w:val="normal1"/>
    <w:basedOn w:val="DefaultParagraphFont"/>
    <w:rsid w:val="0018339A"/>
  </w:style>
  <w:style w:type="character" w:customStyle="1" w:styleId="ds">
    <w:name w:val="ds"/>
    <w:basedOn w:val="DefaultParagraphFont"/>
    <w:rsid w:val="0018339A"/>
  </w:style>
  <w:style w:type="character" w:customStyle="1" w:styleId="UnderliningChar1">
    <w:name w:val="Underlining Char1"/>
    <w:rsid w:val="0018339A"/>
    <w:rPr>
      <w:rFonts w:ascii="Arial Narrow" w:hAnsi="Arial Narrow" w:hint="default"/>
      <w:szCs w:val="24"/>
      <w:u w:val="single"/>
      <w:lang w:val="en-US" w:eastAsia="en-US" w:bidi="ar-SA"/>
    </w:rPr>
  </w:style>
  <w:style w:type="character" w:customStyle="1" w:styleId="UnderliningChar2">
    <w:name w:val="Underlining Char2"/>
    <w:rsid w:val="0018339A"/>
    <w:rPr>
      <w:rFonts w:ascii="Arial Narrow" w:hAnsi="Arial Narrow" w:hint="default"/>
      <w:szCs w:val="24"/>
      <w:u w:val="single"/>
      <w:lang w:val="en-US" w:eastAsia="en-US" w:bidi="ar-SA"/>
    </w:rPr>
  </w:style>
  <w:style w:type="character" w:customStyle="1" w:styleId="MicroTextChar1">
    <w:name w:val="MicroText Char1"/>
    <w:rsid w:val="0018339A"/>
    <w:rPr>
      <w:rFonts w:ascii="Arial Narrow" w:hAnsi="Arial Narrow" w:hint="default"/>
      <w:sz w:val="12"/>
      <w:szCs w:val="24"/>
      <w:lang w:val="en-US" w:eastAsia="en-US" w:bidi="ar-SA"/>
    </w:rPr>
  </w:style>
  <w:style w:type="character" w:customStyle="1" w:styleId="DefaultPara">
    <w:name w:val="Default Para"/>
    <w:rsid w:val="0018339A"/>
    <w:rPr>
      <w:sz w:val="20"/>
    </w:rPr>
  </w:style>
  <w:style w:type="character" w:customStyle="1" w:styleId="SYSHYPERTEXT">
    <w:name w:val="SYS_HYPERTEXT"/>
    <w:rsid w:val="0018339A"/>
    <w:rPr>
      <w:color w:val="0000FF"/>
      <w:u w:val="single"/>
    </w:rPr>
  </w:style>
  <w:style w:type="character" w:customStyle="1" w:styleId="Hyperlink1">
    <w:name w:val="Hyperlink1"/>
    <w:rsid w:val="0018339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8339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8339A"/>
    <w:rPr>
      <w:rFonts w:ascii="Arial Narrow" w:hAnsi="Arial Narrow" w:hint="default"/>
      <w:noProof w:val="0"/>
      <w:szCs w:val="24"/>
      <w:u w:val="single"/>
      <w:lang w:val="en-US" w:eastAsia="en-US" w:bidi="ar-SA"/>
    </w:rPr>
  </w:style>
  <w:style w:type="character" w:customStyle="1" w:styleId="BlockHeading1Char">
    <w:name w:val="Block Heading 1 Char"/>
    <w:rsid w:val="0018339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8339A"/>
    <w:rPr>
      <w:b/>
      <w:bCs w:val="0"/>
      <w:sz w:val="24"/>
      <w:szCs w:val="24"/>
      <w:u w:val="single"/>
      <w:lang w:val="en-US" w:eastAsia="en-US" w:bidi="ar-SA"/>
    </w:rPr>
  </w:style>
  <w:style w:type="character" w:customStyle="1" w:styleId="StyleTagTimesNewRomanChar">
    <w:name w:val="Style Tag + Times New Roman Char"/>
    <w:rsid w:val="0018339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8339A"/>
    <w:rPr>
      <w:rFonts w:ascii="Arial Narrow" w:hAnsi="Arial Narrow" w:cs="Arial" w:hint="default"/>
      <w:b/>
      <w:bCs/>
      <w:iCs/>
      <w:sz w:val="24"/>
      <w:szCs w:val="28"/>
      <w:lang w:val="en-US" w:eastAsia="en-US" w:bidi="ar-SA"/>
    </w:rPr>
  </w:style>
  <w:style w:type="character" w:customStyle="1" w:styleId="UnderliningCharChar">
    <w:name w:val="Underlining Char Char"/>
    <w:rsid w:val="0018339A"/>
    <w:rPr>
      <w:rFonts w:ascii="Arial Narrow" w:hAnsi="Arial Narrow" w:hint="default"/>
      <w:szCs w:val="24"/>
      <w:u w:val="single"/>
      <w:lang w:val="en-US" w:eastAsia="en-US" w:bidi="ar-SA"/>
    </w:rPr>
  </w:style>
  <w:style w:type="character" w:customStyle="1" w:styleId="StyleArialNarrow12ptBold">
    <w:name w:val="Style Arial Narrow 12 pt Bold"/>
    <w:rsid w:val="0018339A"/>
    <w:rPr>
      <w:rFonts w:ascii="Arial Narrow" w:hAnsi="Arial Narrow" w:hint="default"/>
      <w:b/>
      <w:bCs/>
      <w:sz w:val="24"/>
    </w:rPr>
  </w:style>
  <w:style w:type="character" w:customStyle="1" w:styleId="Style1CharChar">
    <w:name w:val="Style1 Char Char"/>
    <w:rsid w:val="0018339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8339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8339A"/>
    <w:rPr>
      <w:noProof w:val="0"/>
      <w:u w:val="single"/>
      <w:lang w:val="en-US" w:eastAsia="en-US" w:bidi="ar-SA"/>
    </w:rPr>
  </w:style>
  <w:style w:type="character" w:customStyle="1" w:styleId="UnderlinedCharChar1">
    <w:name w:val="Underlined Char Char1"/>
    <w:rsid w:val="0018339A"/>
    <w:rPr>
      <w:rFonts w:ascii="Bell MT" w:eastAsia="Times New Roman" w:hAnsi="Bell MT" w:hint="default"/>
      <w:bCs/>
      <w:iCs/>
      <w:sz w:val="22"/>
      <w:u w:val="single"/>
    </w:rPr>
  </w:style>
  <w:style w:type="character" w:customStyle="1" w:styleId="Heading2CharChar2">
    <w:name w:val="Heading 2 Char Char2"/>
    <w:rsid w:val="0018339A"/>
    <w:rPr>
      <w:rFonts w:ascii="Arial" w:hAnsi="Arial" w:cs="Arial" w:hint="default"/>
      <w:b/>
      <w:bCs/>
      <w:iCs/>
      <w:sz w:val="22"/>
      <w:szCs w:val="28"/>
      <w:lang w:val="en-US" w:eastAsia="en-US" w:bidi="ar-SA"/>
    </w:rPr>
  </w:style>
  <w:style w:type="character" w:customStyle="1" w:styleId="doctitle">
    <w:name w:val="doctitle"/>
    <w:rsid w:val="0018339A"/>
  </w:style>
  <w:style w:type="character" w:customStyle="1" w:styleId="cardtext-underlined0">
    <w:name w:val="card text- underlined"/>
    <w:rsid w:val="0018339A"/>
    <w:rPr>
      <w:rFonts w:ascii="Garamond" w:hAnsi="Garamond" w:hint="default"/>
      <w:u w:val="single"/>
    </w:rPr>
  </w:style>
  <w:style w:type="character" w:customStyle="1" w:styleId="BodyText1">
    <w:name w:val="Body Text1"/>
    <w:basedOn w:val="DefaultParagraphFont"/>
    <w:rsid w:val="0018339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8339A"/>
  </w:style>
  <w:style w:type="character" w:customStyle="1" w:styleId="BriefTitleChar">
    <w:name w:val="Brief Title Char"/>
    <w:basedOn w:val="DefaultParagraphFont"/>
    <w:rsid w:val="0018339A"/>
    <w:rPr>
      <w:b/>
      <w:bCs w:val="0"/>
      <w:sz w:val="24"/>
      <w:szCs w:val="24"/>
      <w:u w:val="single"/>
      <w:lang w:val="en-US" w:eastAsia="en-US" w:bidi="ar-SA"/>
    </w:rPr>
  </w:style>
  <w:style w:type="character" w:customStyle="1" w:styleId="BriefTitle2Char">
    <w:name w:val="Brief Title 2 Char"/>
    <w:basedOn w:val="BriefTitleChar"/>
    <w:rsid w:val="0018339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8339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8339A"/>
    <w:rPr>
      <w:rFonts w:ascii="Georgia" w:hAnsi="Georgia" w:hint="default"/>
      <w:b/>
      <w:bCs w:val="0"/>
      <w:sz w:val="24"/>
    </w:rPr>
  </w:style>
  <w:style w:type="character" w:customStyle="1" w:styleId="Emphasis20">
    <w:name w:val="Emphasis 2"/>
    <w:uiPriority w:val="1"/>
    <w:qFormat/>
    <w:rsid w:val="0018339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8339A"/>
    <w:rPr>
      <w:rFonts w:ascii="AGaramond" w:hAnsi="AGaramond" w:cs="AGaramond" w:hint="default"/>
      <w:color w:val="211D1E"/>
      <w:sz w:val="14"/>
      <w:szCs w:val="14"/>
    </w:rPr>
  </w:style>
  <w:style w:type="character" w:customStyle="1" w:styleId="CharacterStyle2">
    <w:name w:val="Character Style 2"/>
    <w:uiPriority w:val="99"/>
    <w:rsid w:val="0018339A"/>
    <w:rPr>
      <w:sz w:val="20"/>
      <w:szCs w:val="20"/>
    </w:rPr>
  </w:style>
  <w:style w:type="character" w:customStyle="1" w:styleId="cross-head">
    <w:name w:val="cross-head"/>
    <w:rsid w:val="0018339A"/>
  </w:style>
  <w:style w:type="character" w:customStyle="1" w:styleId="dateline">
    <w:name w:val="dateline"/>
    <w:rsid w:val="0018339A"/>
  </w:style>
  <w:style w:type="character" w:customStyle="1" w:styleId="Subtitle1">
    <w:name w:val="Subtitle1"/>
    <w:rsid w:val="0018339A"/>
  </w:style>
  <w:style w:type="character" w:customStyle="1" w:styleId="metaorigin">
    <w:name w:val="meta_origin"/>
    <w:rsid w:val="0018339A"/>
  </w:style>
  <w:style w:type="character" w:customStyle="1" w:styleId="mandelbrotrefrag">
    <w:name w:val="mandelbrot_refrag"/>
    <w:rsid w:val="0018339A"/>
  </w:style>
  <w:style w:type="character" w:customStyle="1" w:styleId="eminfo">
    <w:name w:val="eminfo"/>
    <w:rsid w:val="0018339A"/>
  </w:style>
  <w:style w:type="character" w:customStyle="1" w:styleId="emhighlight">
    <w:name w:val="emhighlight"/>
    <w:rsid w:val="0018339A"/>
  </w:style>
  <w:style w:type="character" w:customStyle="1" w:styleId="name">
    <w:name w:val="name"/>
    <w:rsid w:val="0018339A"/>
  </w:style>
  <w:style w:type="character" w:customStyle="1" w:styleId="tkrname">
    <w:name w:val="tkrname"/>
    <w:rsid w:val="0018339A"/>
  </w:style>
  <w:style w:type="character" w:customStyle="1" w:styleId="tkrchange">
    <w:name w:val="tkrchange"/>
    <w:rsid w:val="0018339A"/>
  </w:style>
  <w:style w:type="character" w:customStyle="1" w:styleId="source-org">
    <w:name w:val="source-org"/>
    <w:rsid w:val="0018339A"/>
  </w:style>
  <w:style w:type="character" w:customStyle="1" w:styleId="updated">
    <w:name w:val="updated"/>
    <w:rsid w:val="0018339A"/>
  </w:style>
  <w:style w:type="character" w:customStyle="1" w:styleId="last">
    <w:name w:val="last"/>
    <w:rsid w:val="0018339A"/>
  </w:style>
  <w:style w:type="character" w:customStyle="1" w:styleId="Style11ptBoldUnderline1">
    <w:name w:val="Style 11 pt Bold Underline1"/>
    <w:rsid w:val="0018339A"/>
    <w:rPr>
      <w:b/>
      <w:bCs/>
      <w:sz w:val="20"/>
      <w:u w:val="single"/>
    </w:rPr>
  </w:style>
  <w:style w:type="character" w:customStyle="1" w:styleId="StyleStyleunderlineBold11pt">
    <w:name w:val="Style Style underline + Bold + 11 pt"/>
    <w:rsid w:val="0018339A"/>
    <w:rPr>
      <w:bCs/>
      <w:sz w:val="20"/>
      <w:u w:val="single"/>
    </w:rPr>
  </w:style>
  <w:style w:type="character" w:customStyle="1" w:styleId="StyleunderlineAsianTimesNewRomanBold">
    <w:name w:val="Style underline + (Asian) Times New Roman Bold"/>
    <w:rsid w:val="0018339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8339A"/>
    <w:rPr>
      <w:b/>
      <w:bCs/>
      <w:sz w:val="20"/>
      <w:u w:val="single"/>
      <w:bdr w:val="single" w:sz="4" w:space="0" w:color="auto" w:frame="1"/>
    </w:rPr>
  </w:style>
  <w:style w:type="character" w:customStyle="1" w:styleId="A5">
    <w:name w:val="A5"/>
    <w:uiPriority w:val="99"/>
    <w:rsid w:val="0018339A"/>
    <w:rPr>
      <w:rFonts w:ascii="Times New Roman" w:hAnsi="Times New Roman" w:cs="Times New Roman" w:hint="default"/>
      <w:color w:val="000000"/>
      <w:sz w:val="13"/>
      <w:szCs w:val="13"/>
    </w:rPr>
  </w:style>
  <w:style w:type="character" w:customStyle="1" w:styleId="quotepeekbase">
    <w:name w:val="quotepeekbase"/>
    <w:rsid w:val="0018339A"/>
  </w:style>
  <w:style w:type="character" w:customStyle="1" w:styleId="cardChar11">
    <w:name w:val="card Char1"/>
    <w:rsid w:val="0018339A"/>
    <w:rPr>
      <w:rFonts w:ascii="Calibri" w:eastAsia="Calibri" w:hAnsi="Calibri" w:cs="Calibri" w:hint="default"/>
      <w:sz w:val="24"/>
      <w:szCs w:val="22"/>
      <w:lang w:val="x-none" w:eastAsia="x-none"/>
    </w:rPr>
  </w:style>
  <w:style w:type="character" w:customStyle="1" w:styleId="NormalCard">
    <w:name w:val="Normal Card"/>
    <w:uiPriority w:val="1"/>
    <w:qFormat/>
    <w:rsid w:val="0018339A"/>
    <w:rPr>
      <w:rFonts w:ascii="Times New Roman" w:hAnsi="Times New Roman" w:cs="Times New Roman" w:hint="default"/>
      <w:sz w:val="24"/>
    </w:rPr>
  </w:style>
  <w:style w:type="character" w:customStyle="1" w:styleId="HighlightedUnderline0">
    <w:name w:val="Highlighted Underline"/>
    <w:uiPriority w:val="1"/>
    <w:qFormat/>
    <w:rsid w:val="0018339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8339A"/>
    <w:rPr>
      <w:rFonts w:ascii="Times New Roman" w:hAnsi="Times New Roman" w:cs="Times New Roman" w:hint="default"/>
      <w:sz w:val="16"/>
      <w:szCs w:val="16"/>
    </w:rPr>
  </w:style>
  <w:style w:type="character" w:customStyle="1" w:styleId="timebox">
    <w:name w:val="timebox"/>
    <w:rsid w:val="0018339A"/>
  </w:style>
  <w:style w:type="character" w:customStyle="1" w:styleId="Heading2Subtext">
    <w:name w:val="Heading 2 Subtext"/>
    <w:rsid w:val="0018339A"/>
    <w:rPr>
      <w:rFonts w:ascii="Times New Roman" w:hAnsi="Times New Roman" w:cs="Times New Roman" w:hint="default"/>
      <w:sz w:val="16"/>
    </w:rPr>
  </w:style>
  <w:style w:type="character" w:customStyle="1" w:styleId="-SmallText-">
    <w:name w:val="-Small Text-"/>
    <w:rsid w:val="0018339A"/>
    <w:rPr>
      <w:rFonts w:ascii="Garamond" w:hAnsi="Garamond" w:hint="default"/>
      <w:sz w:val="16"/>
    </w:rPr>
  </w:style>
  <w:style w:type="character" w:customStyle="1" w:styleId="label">
    <w:name w:val="label"/>
    <w:rsid w:val="0018339A"/>
  </w:style>
  <w:style w:type="character" w:customStyle="1" w:styleId="BoldUnderlineCharChar">
    <w:name w:val="BoldUnderline Char Char"/>
    <w:rsid w:val="0018339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8339A"/>
  </w:style>
  <w:style w:type="character" w:customStyle="1" w:styleId="FontStyle477">
    <w:name w:val="Font Style477"/>
    <w:basedOn w:val="DefaultParagraphFont"/>
    <w:uiPriority w:val="99"/>
    <w:rsid w:val="0018339A"/>
    <w:rPr>
      <w:rFonts w:ascii="Times New Roman" w:hAnsi="Times New Roman" w:cs="Times New Roman" w:hint="default"/>
      <w:sz w:val="18"/>
      <w:szCs w:val="18"/>
    </w:rPr>
  </w:style>
  <w:style w:type="character" w:customStyle="1" w:styleId="FontStyle505">
    <w:name w:val="Font Style505"/>
    <w:basedOn w:val="DefaultParagraphFont"/>
    <w:uiPriority w:val="99"/>
    <w:rsid w:val="0018339A"/>
    <w:rPr>
      <w:rFonts w:ascii="Times New Roman" w:hAnsi="Times New Roman" w:cs="Times New Roman" w:hint="default"/>
      <w:sz w:val="18"/>
      <w:szCs w:val="18"/>
    </w:rPr>
  </w:style>
  <w:style w:type="character" w:customStyle="1" w:styleId="FontStyle514">
    <w:name w:val="Font Style514"/>
    <w:basedOn w:val="DefaultParagraphFont"/>
    <w:uiPriority w:val="99"/>
    <w:rsid w:val="0018339A"/>
    <w:rPr>
      <w:rFonts w:ascii="Times New Roman" w:hAnsi="Times New Roman" w:cs="Times New Roman" w:hint="default"/>
      <w:sz w:val="14"/>
      <w:szCs w:val="14"/>
    </w:rPr>
  </w:style>
  <w:style w:type="character" w:customStyle="1" w:styleId="FontStyle500">
    <w:name w:val="Font Style500"/>
    <w:basedOn w:val="DefaultParagraphFont"/>
    <w:uiPriority w:val="99"/>
    <w:rsid w:val="0018339A"/>
    <w:rPr>
      <w:rFonts w:ascii="Times New Roman" w:hAnsi="Times New Roman" w:cs="Times New Roman" w:hint="default"/>
      <w:b/>
      <w:bCs/>
      <w:sz w:val="16"/>
      <w:szCs w:val="16"/>
    </w:rPr>
  </w:style>
  <w:style w:type="character" w:customStyle="1" w:styleId="CardCite1">
    <w:name w:val="CardCite1"/>
    <w:qFormat/>
    <w:rsid w:val="0018339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8339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8339A"/>
    <w:rPr>
      <w:rFonts w:ascii="Times New Roman" w:hAnsi="Times New Roman" w:cs="Times New Roman" w:hint="default"/>
      <w:b/>
      <w:bCs/>
      <w:sz w:val="22"/>
      <w:szCs w:val="22"/>
    </w:rPr>
  </w:style>
  <w:style w:type="character" w:customStyle="1" w:styleId="CharacterStyle3">
    <w:name w:val="Character Style 3"/>
    <w:uiPriority w:val="99"/>
    <w:rsid w:val="0018339A"/>
    <w:rPr>
      <w:rFonts w:ascii="Bookman Old Style" w:hAnsi="Bookman Old Style" w:cs="Bookman Old Style" w:hint="default"/>
      <w:spacing w:val="-5"/>
      <w:sz w:val="18"/>
      <w:szCs w:val="18"/>
    </w:rPr>
  </w:style>
  <w:style w:type="character" w:customStyle="1" w:styleId="Style8pt1">
    <w:name w:val="Style 8 pt1"/>
    <w:rsid w:val="0018339A"/>
    <w:rPr>
      <w:rFonts w:ascii="Georgia" w:hAnsi="Georgia" w:hint="default"/>
      <w:sz w:val="16"/>
    </w:rPr>
  </w:style>
  <w:style w:type="character" w:customStyle="1" w:styleId="UnderlineStyleChar7">
    <w:name w:val="Underline Style Char7"/>
    <w:rsid w:val="0018339A"/>
    <w:rPr>
      <w:rFonts w:ascii="Garamond" w:hAnsi="Garamond" w:hint="default"/>
      <w:sz w:val="22"/>
      <w:szCs w:val="24"/>
      <w:u w:val="single"/>
      <w:lang w:val="en-US" w:eastAsia="en-US" w:bidi="ar-SA"/>
    </w:rPr>
  </w:style>
  <w:style w:type="character" w:customStyle="1" w:styleId="StyleArial6ptBold">
    <w:name w:val="Style Arial 6 pt Bold"/>
    <w:rsid w:val="0018339A"/>
    <w:rPr>
      <w:rFonts w:ascii="Arial" w:hAnsi="Arial" w:cs="Arial" w:hint="default"/>
      <w:bCs/>
      <w:sz w:val="12"/>
    </w:rPr>
  </w:style>
  <w:style w:type="character" w:customStyle="1" w:styleId="Heading2Char5">
    <w:name w:val="Heading 2 Char5"/>
    <w:rsid w:val="0018339A"/>
    <w:rPr>
      <w:rFonts w:ascii="Garamond" w:hAnsi="Garamond" w:cs="Arial" w:hint="default"/>
      <w:b/>
      <w:bCs/>
      <w:iCs/>
      <w:sz w:val="24"/>
      <w:szCs w:val="28"/>
      <w:lang w:val="en-US" w:eastAsia="en-US" w:bidi="ar-SA"/>
    </w:rPr>
  </w:style>
  <w:style w:type="character" w:customStyle="1" w:styleId="TagGreg">
    <w:name w:val="TagGreg"/>
    <w:uiPriority w:val="1"/>
    <w:qFormat/>
    <w:rsid w:val="0018339A"/>
    <w:rPr>
      <w:b/>
      <w:bCs w:val="0"/>
      <w:sz w:val="24"/>
    </w:rPr>
  </w:style>
  <w:style w:type="character" w:customStyle="1" w:styleId="StyleDebateUnderline10pt">
    <w:name w:val="Style Debate Underline + 10 pt"/>
    <w:rsid w:val="0018339A"/>
    <w:rPr>
      <w:rFonts w:ascii="Times New Roman" w:hAnsi="Times New Roman" w:cs="Times New Roman" w:hint="default"/>
      <w:sz w:val="20"/>
      <w:szCs w:val="20"/>
      <w:u w:val="single"/>
    </w:rPr>
  </w:style>
  <w:style w:type="character" w:customStyle="1" w:styleId="underlinedCharChar0">
    <w:name w:val="underlined Char Char"/>
    <w:locked/>
    <w:rsid w:val="0018339A"/>
    <w:rPr>
      <w:u w:val="single"/>
    </w:rPr>
  </w:style>
  <w:style w:type="character" w:customStyle="1" w:styleId="SourceBold">
    <w:name w:val="Source Bold"/>
    <w:rsid w:val="0018339A"/>
    <w:rPr>
      <w:rFonts w:ascii="Arial Narrow" w:hAnsi="Arial Narrow" w:hint="default"/>
      <w:b/>
      <w:bCs w:val="0"/>
      <w:strike w:val="0"/>
      <w:dstrike w:val="0"/>
      <w:sz w:val="24"/>
      <w:u w:val="none"/>
      <w:effect w:val="none"/>
    </w:rPr>
  </w:style>
  <w:style w:type="character" w:customStyle="1" w:styleId="2xBoldUnderline">
    <w:name w:val="2x_Bold_Underline"/>
    <w:rsid w:val="0018339A"/>
    <w:rPr>
      <w:b/>
      <w:bCs/>
      <w:sz w:val="24"/>
      <w:u w:val="thick"/>
    </w:rPr>
  </w:style>
  <w:style w:type="character" w:customStyle="1" w:styleId="Dottedunderline">
    <w:name w:val="Dotted underline"/>
    <w:rsid w:val="0018339A"/>
    <w:rPr>
      <w:u w:val="dotted"/>
    </w:rPr>
  </w:style>
  <w:style w:type="character" w:customStyle="1" w:styleId="readChar">
    <w:name w:val="read Char"/>
    <w:rsid w:val="0018339A"/>
    <w:rPr>
      <w:szCs w:val="22"/>
      <w:u w:val="single"/>
      <w:lang w:val="en-US" w:eastAsia="en-US" w:bidi="ar-SA"/>
    </w:rPr>
  </w:style>
  <w:style w:type="character" w:customStyle="1" w:styleId="underlining0">
    <w:name w:val="underlining"/>
    <w:rsid w:val="0018339A"/>
    <w:rPr>
      <w:u w:val="single"/>
    </w:rPr>
  </w:style>
  <w:style w:type="character" w:customStyle="1" w:styleId="btitle">
    <w:name w:val="btitle"/>
    <w:rsid w:val="0018339A"/>
  </w:style>
  <w:style w:type="character" w:customStyle="1" w:styleId="green">
    <w:name w:val="green"/>
    <w:rsid w:val="0018339A"/>
  </w:style>
  <w:style w:type="character" w:customStyle="1" w:styleId="BodyText20">
    <w:name w:val="Body Text2"/>
    <w:rsid w:val="001833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8339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833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8339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8339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8339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833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8339A"/>
    <w:rPr>
      <w:rFonts w:ascii="Sylfaen" w:hAnsi="Sylfaen" w:cs="Sylfaen" w:hint="default"/>
      <w:i/>
      <w:iCs/>
      <w:strike w:val="0"/>
      <w:dstrike w:val="0"/>
      <w:sz w:val="19"/>
      <w:szCs w:val="19"/>
      <w:u w:val="none"/>
      <w:effect w:val="none"/>
      <w:shd w:val="clear" w:color="auto" w:fill="FFFFFF"/>
    </w:rPr>
  </w:style>
  <w:style w:type="character" w:customStyle="1" w:styleId="1">
    <w:name w:val="1"/>
    <w:rsid w:val="0018339A"/>
    <w:rPr>
      <w:rFonts w:ascii="Arial" w:hAnsi="Arial" w:cs="Arial" w:hint="default"/>
      <w:bCs/>
      <w:sz w:val="20"/>
      <w:u w:val="single"/>
      <w:lang w:val="en-US" w:eastAsia="en-US" w:bidi="ar-SA"/>
    </w:rPr>
  </w:style>
  <w:style w:type="character" w:customStyle="1" w:styleId="CharChar31">
    <w:name w:val="Char Char31"/>
    <w:rsid w:val="0018339A"/>
    <w:rPr>
      <w:rFonts w:ascii="Arial" w:hAnsi="Arial" w:cs="Arial" w:hint="default"/>
      <w:b/>
      <w:bCs/>
      <w:iCs/>
      <w:lang w:val="en-US" w:eastAsia="en-US" w:bidi="ar-SA"/>
    </w:rPr>
  </w:style>
  <w:style w:type="character" w:customStyle="1" w:styleId="Subtitle2">
    <w:name w:val="Subtitle2"/>
    <w:rsid w:val="0018339A"/>
  </w:style>
  <w:style w:type="character" w:customStyle="1" w:styleId="drop">
    <w:name w:val="drop"/>
    <w:rsid w:val="0018339A"/>
  </w:style>
  <w:style w:type="character" w:customStyle="1" w:styleId="bioline">
    <w:name w:val="bioline"/>
    <w:rsid w:val="0018339A"/>
  </w:style>
  <w:style w:type="character" w:customStyle="1" w:styleId="articletitle0">
    <w:name w:val="article_title"/>
    <w:rsid w:val="0018339A"/>
  </w:style>
  <w:style w:type="character" w:customStyle="1" w:styleId="A4">
    <w:name w:val="A4"/>
    <w:uiPriority w:val="99"/>
    <w:rsid w:val="0018339A"/>
    <w:rPr>
      <w:color w:val="000000"/>
    </w:rPr>
  </w:style>
  <w:style w:type="character" w:customStyle="1" w:styleId="s2">
    <w:name w:val="s2"/>
    <w:rsid w:val="0018339A"/>
  </w:style>
  <w:style w:type="character" w:customStyle="1" w:styleId="s4">
    <w:name w:val="s4"/>
    <w:rsid w:val="0018339A"/>
  </w:style>
  <w:style w:type="character" w:customStyle="1" w:styleId="s5">
    <w:name w:val="s5"/>
    <w:rsid w:val="0018339A"/>
  </w:style>
  <w:style w:type="character" w:customStyle="1" w:styleId="cap">
    <w:name w:val="cap"/>
    <w:rsid w:val="0018339A"/>
  </w:style>
  <w:style w:type="character" w:customStyle="1" w:styleId="rightsnotice">
    <w:name w:val="rightsnotice"/>
    <w:rsid w:val="0018339A"/>
  </w:style>
  <w:style w:type="character" w:customStyle="1" w:styleId="Caption1">
    <w:name w:val="Caption1"/>
    <w:rsid w:val="0018339A"/>
  </w:style>
  <w:style w:type="character" w:customStyle="1" w:styleId="credit">
    <w:name w:val="credit"/>
    <w:rsid w:val="0018339A"/>
  </w:style>
  <w:style w:type="character" w:customStyle="1" w:styleId="scaps">
    <w:name w:val="scaps"/>
    <w:rsid w:val="0018339A"/>
  </w:style>
  <w:style w:type="character" w:customStyle="1" w:styleId="current-article">
    <w:name w:val="current-article"/>
    <w:rsid w:val="0018339A"/>
  </w:style>
  <w:style w:type="character" w:customStyle="1" w:styleId="related-current-indicator">
    <w:name w:val="related-current-indicator"/>
    <w:rsid w:val="0018339A"/>
  </w:style>
  <w:style w:type="character" w:customStyle="1" w:styleId="bylclear">
    <w:name w:val="bylclear"/>
    <w:rsid w:val="0018339A"/>
  </w:style>
  <w:style w:type="character" w:customStyle="1" w:styleId="timestamp">
    <w:name w:val="timestamp"/>
    <w:rsid w:val="0018339A"/>
  </w:style>
  <w:style w:type="character" w:customStyle="1" w:styleId="comments">
    <w:name w:val="comments"/>
    <w:rsid w:val="0018339A"/>
  </w:style>
  <w:style w:type="character" w:customStyle="1" w:styleId="essaytext">
    <w:name w:val="essaytext"/>
    <w:rsid w:val="0018339A"/>
  </w:style>
  <w:style w:type="character" w:customStyle="1" w:styleId="username">
    <w:name w:val="username"/>
    <w:rsid w:val="0018339A"/>
  </w:style>
  <w:style w:type="character" w:customStyle="1" w:styleId="toplinks">
    <w:name w:val="toplinks"/>
    <w:rsid w:val="0018339A"/>
  </w:style>
  <w:style w:type="character" w:customStyle="1" w:styleId="A3">
    <w:name w:val="A3"/>
    <w:uiPriority w:val="99"/>
    <w:rsid w:val="0018339A"/>
    <w:rPr>
      <w:rFonts w:ascii="Perpetua" w:hAnsi="Perpetua" w:cs="Perpetua" w:hint="default"/>
      <w:color w:val="000000"/>
      <w:sz w:val="15"/>
      <w:szCs w:val="15"/>
    </w:rPr>
  </w:style>
  <w:style w:type="character" w:customStyle="1" w:styleId="see">
    <w:name w:val="see"/>
    <w:rsid w:val="0018339A"/>
  </w:style>
  <w:style w:type="character" w:customStyle="1" w:styleId="first-letter">
    <w:name w:val="first-letter"/>
    <w:rsid w:val="0018339A"/>
  </w:style>
  <w:style w:type="character" w:customStyle="1" w:styleId="focusparagraph">
    <w:name w:val="focusparagraph"/>
    <w:rsid w:val="0018339A"/>
  </w:style>
  <w:style w:type="character" w:customStyle="1" w:styleId="lightblue">
    <w:name w:val="lightblue"/>
    <w:rsid w:val="0018339A"/>
  </w:style>
  <w:style w:type="character" w:customStyle="1" w:styleId="StyleUnderlineCharChar9pt">
    <w:name w:val="Style Underline Char Char + 9 pt"/>
    <w:rsid w:val="0018339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8339A"/>
  </w:style>
  <w:style w:type="character" w:customStyle="1" w:styleId="Title10">
    <w:name w:val="Title1"/>
    <w:rsid w:val="0018339A"/>
  </w:style>
  <w:style w:type="character" w:customStyle="1" w:styleId="BoldandUnderlineCharCharCharChar">
    <w:name w:val="Bold and Underline Char Char Char Char"/>
    <w:rsid w:val="0018339A"/>
    <w:rPr>
      <w:b/>
      <w:bCs w:val="0"/>
      <w:noProof w:val="0"/>
      <w:u w:val="single"/>
      <w:lang w:val="en-US" w:eastAsia="en-US" w:bidi="ar-SA"/>
    </w:rPr>
  </w:style>
  <w:style w:type="character" w:customStyle="1" w:styleId="FontStyle29">
    <w:name w:val="Font Style29"/>
    <w:uiPriority w:val="99"/>
    <w:rsid w:val="0018339A"/>
    <w:rPr>
      <w:rFonts w:ascii="Arial" w:hAnsi="Arial" w:cs="Arial" w:hint="default"/>
      <w:sz w:val="14"/>
      <w:szCs w:val="14"/>
    </w:rPr>
  </w:style>
  <w:style w:type="character" w:customStyle="1" w:styleId="CardsUnderlined">
    <w:name w:val="Cards Underlined"/>
    <w:rsid w:val="0018339A"/>
    <w:rPr>
      <w:rFonts w:ascii="Helvetica" w:hAnsi="Helvetica" w:cs="Helvetica" w:hint="default"/>
      <w:sz w:val="22"/>
      <w:szCs w:val="24"/>
      <w:u w:val="thick"/>
    </w:rPr>
  </w:style>
  <w:style w:type="character" w:customStyle="1" w:styleId="titles">
    <w:name w:val="titles"/>
    <w:rsid w:val="0018339A"/>
  </w:style>
  <w:style w:type="character" w:customStyle="1" w:styleId="articletext0">
    <w:name w:val="article_text"/>
    <w:rsid w:val="0018339A"/>
  </w:style>
  <w:style w:type="character" w:customStyle="1" w:styleId="contentauthor">
    <w:name w:val="contentauthor"/>
    <w:rsid w:val="0018339A"/>
  </w:style>
  <w:style w:type="character" w:customStyle="1" w:styleId="subarticleheader">
    <w:name w:val="subarticleheader"/>
    <w:rsid w:val="0018339A"/>
  </w:style>
  <w:style w:type="character" w:customStyle="1" w:styleId="spelle">
    <w:name w:val="spelle"/>
    <w:rsid w:val="0018339A"/>
  </w:style>
  <w:style w:type="character" w:customStyle="1" w:styleId="grame">
    <w:name w:val="grame"/>
    <w:rsid w:val="0018339A"/>
  </w:style>
  <w:style w:type="character" w:customStyle="1" w:styleId="newstitle1">
    <w:name w:val="newstitle1"/>
    <w:rsid w:val="0018339A"/>
  </w:style>
  <w:style w:type="character" w:customStyle="1" w:styleId="copy">
    <w:name w:val="copy"/>
    <w:rsid w:val="0018339A"/>
  </w:style>
  <w:style w:type="character" w:customStyle="1" w:styleId="topheadline">
    <w:name w:val="topheadline"/>
    <w:rsid w:val="0018339A"/>
  </w:style>
  <w:style w:type="character" w:customStyle="1" w:styleId="Stylereduce27pt">
    <w:name w:val="Style reduce2 + 7 pt"/>
    <w:rsid w:val="0018339A"/>
    <w:rPr>
      <w:rFonts w:ascii="Times New Roman" w:hAnsi="Times New Roman" w:cs="Arial" w:hint="default"/>
      <w:color w:val="000000"/>
      <w:sz w:val="14"/>
      <w:szCs w:val="22"/>
    </w:rPr>
  </w:style>
  <w:style w:type="character" w:customStyle="1" w:styleId="srtitle">
    <w:name w:val="srtitle"/>
    <w:rsid w:val="0018339A"/>
  </w:style>
  <w:style w:type="character" w:customStyle="1" w:styleId="st1">
    <w:name w:val="st1"/>
    <w:rsid w:val="0018339A"/>
  </w:style>
  <w:style w:type="character" w:customStyle="1" w:styleId="StyleStyleGaramond">
    <w:name w:val="Style Style Garamond +"/>
    <w:rsid w:val="0018339A"/>
    <w:rPr>
      <w:rFonts w:ascii="Garamond" w:hAnsi="Garamond" w:cs="Times New Roman" w:hint="default"/>
      <w:sz w:val="20"/>
    </w:rPr>
  </w:style>
  <w:style w:type="character" w:customStyle="1" w:styleId="quotechar0">
    <w:name w:val="quotechar"/>
    <w:rsid w:val="0018339A"/>
  </w:style>
  <w:style w:type="character" w:customStyle="1" w:styleId="boldunderline0">
    <w:name w:val="boldunderline"/>
    <w:rsid w:val="0018339A"/>
  </w:style>
  <w:style w:type="character" w:customStyle="1" w:styleId="A8">
    <w:name w:val="A8"/>
    <w:rsid w:val="0018339A"/>
    <w:rPr>
      <w:rFonts w:ascii="Scala" w:hAnsi="Scala" w:cs="Scala" w:hint="default"/>
      <w:color w:val="000000"/>
      <w:sz w:val="15"/>
      <w:szCs w:val="15"/>
    </w:rPr>
  </w:style>
  <w:style w:type="character" w:customStyle="1" w:styleId="A0">
    <w:name w:val="A0"/>
    <w:uiPriority w:val="99"/>
    <w:rsid w:val="0018339A"/>
    <w:rPr>
      <w:rFonts w:ascii="Scala" w:hAnsi="Scala" w:cs="Scala" w:hint="default"/>
      <w:color w:val="000000"/>
      <w:sz w:val="16"/>
      <w:szCs w:val="16"/>
    </w:rPr>
  </w:style>
  <w:style w:type="character" w:customStyle="1" w:styleId="Date11">
    <w:name w:val="Date11"/>
    <w:rsid w:val="0018339A"/>
  </w:style>
  <w:style w:type="character" w:customStyle="1" w:styleId="Boxout">
    <w:name w:val="Box out"/>
    <w:uiPriority w:val="1"/>
    <w:qFormat/>
    <w:rsid w:val="0018339A"/>
    <w:rPr>
      <w:rFonts w:ascii="Tahoma" w:hAnsi="Tahoma" w:cs="Tahoma" w:hint="default"/>
      <w:b/>
      <w:bCs w:val="0"/>
      <w:sz w:val="20"/>
      <w:u w:val="single"/>
      <w:bdr w:val="none" w:sz="0" w:space="0" w:color="auto" w:frame="1"/>
      <w:shd w:val="clear" w:color="auto" w:fill="A9E8F5"/>
    </w:rPr>
  </w:style>
  <w:style w:type="character" w:customStyle="1" w:styleId="metad">
    <w:name w:val="metad"/>
    <w:rsid w:val="0018339A"/>
  </w:style>
  <w:style w:type="character" w:customStyle="1" w:styleId="sifr-alternate">
    <w:name w:val="sifr-alternate"/>
    <w:rsid w:val="0018339A"/>
  </w:style>
  <w:style w:type="character" w:customStyle="1" w:styleId="justify1">
    <w:name w:val="justify1"/>
    <w:rsid w:val="0018339A"/>
  </w:style>
  <w:style w:type="character" w:customStyle="1" w:styleId="artbody1">
    <w:name w:val="art_body1"/>
    <w:rsid w:val="0018339A"/>
    <w:rPr>
      <w:rFonts w:ascii="Arial" w:hAnsi="Arial" w:cs="Arial" w:hint="default"/>
    </w:rPr>
  </w:style>
  <w:style w:type="character" w:customStyle="1" w:styleId="A1">
    <w:name w:val="A1"/>
    <w:uiPriority w:val="99"/>
    <w:rsid w:val="0018339A"/>
    <w:rPr>
      <w:rFonts w:ascii="Book Antiqua" w:hAnsi="Book Antiqua" w:cs="Book Antiqua" w:hint="default"/>
      <w:color w:val="221E1F"/>
      <w:sz w:val="22"/>
      <w:szCs w:val="22"/>
    </w:rPr>
  </w:style>
  <w:style w:type="character" w:customStyle="1" w:styleId="reality">
    <w:name w:val="reality"/>
    <w:rsid w:val="0018339A"/>
  </w:style>
  <w:style w:type="character" w:customStyle="1" w:styleId="text2">
    <w:name w:val="text2"/>
    <w:rsid w:val="0018339A"/>
  </w:style>
  <w:style w:type="character" w:customStyle="1" w:styleId="StyleUnderlineChar2CharChar11pt">
    <w:name w:val="Style Underline Char2 Char Char + 11 pt"/>
    <w:rsid w:val="0018339A"/>
    <w:rPr>
      <w:rFonts w:ascii="Times New Roman" w:hAnsi="Times New Roman" w:cs="Times New Roman" w:hint="default"/>
      <w:sz w:val="20"/>
      <w:u w:val="single"/>
    </w:rPr>
  </w:style>
  <w:style w:type="character" w:customStyle="1" w:styleId="StyleStyleBoldUnderline11pt">
    <w:name w:val="Style Style Bold Underline + 11 pt"/>
    <w:rsid w:val="0018339A"/>
    <w:rPr>
      <w:b/>
      <w:bCs/>
      <w:sz w:val="20"/>
      <w:u w:val="single"/>
    </w:rPr>
  </w:style>
  <w:style w:type="character" w:customStyle="1" w:styleId="articlehead2">
    <w:name w:val="articlehead2"/>
    <w:rsid w:val="0018339A"/>
  </w:style>
  <w:style w:type="character" w:customStyle="1" w:styleId="pronset">
    <w:name w:val="pronset"/>
    <w:rsid w:val="0018339A"/>
  </w:style>
  <w:style w:type="character" w:customStyle="1" w:styleId="prondelim">
    <w:name w:val="prondelim"/>
    <w:rsid w:val="0018339A"/>
  </w:style>
  <w:style w:type="character" w:customStyle="1" w:styleId="prontoggle">
    <w:name w:val="pron_toggle"/>
    <w:rsid w:val="0018339A"/>
  </w:style>
  <w:style w:type="character" w:customStyle="1" w:styleId="boldface">
    <w:name w:val="boldface"/>
    <w:rsid w:val="0018339A"/>
  </w:style>
  <w:style w:type="character" w:customStyle="1" w:styleId="secondary-bf">
    <w:name w:val="secondary-bf"/>
    <w:rsid w:val="0018339A"/>
  </w:style>
  <w:style w:type="table" w:styleId="ColorfulGrid-Accent1">
    <w:name w:val="Colorful Grid Accent 1"/>
    <w:basedOn w:val="TableNormal"/>
    <w:link w:val="ColorfulGrid-Accent1Char"/>
    <w:uiPriority w:val="29"/>
    <w:unhideWhenUsed/>
    <w:rsid w:val="0018339A"/>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8339A"/>
    <w:rPr>
      <w:rFonts w:ascii="Times New Roman" w:hAnsi="Times New Roman" w:cs="Times New Roman" w:hint="default"/>
      <w:iCs/>
      <w:color w:val="000000"/>
      <w:sz w:val="16"/>
    </w:rPr>
  </w:style>
  <w:style w:type="character" w:customStyle="1" w:styleId="Boxout0">
    <w:name w:val="Boxout"/>
    <w:uiPriority w:val="1"/>
    <w:qFormat/>
    <w:rsid w:val="0018339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8339A"/>
  </w:style>
  <w:style w:type="character" w:customStyle="1" w:styleId="pg">
    <w:name w:val="pg"/>
    <w:rsid w:val="0018339A"/>
  </w:style>
  <w:style w:type="character" w:customStyle="1" w:styleId="detailtitle">
    <w:name w:val="detailtitle"/>
    <w:rsid w:val="0018339A"/>
  </w:style>
  <w:style w:type="character" w:customStyle="1" w:styleId="storydate">
    <w:name w:val="storydate"/>
    <w:rsid w:val="0018339A"/>
  </w:style>
  <w:style w:type="character" w:customStyle="1" w:styleId="preloadwrap">
    <w:name w:val="preloadwrap"/>
    <w:rsid w:val="0018339A"/>
  </w:style>
  <w:style w:type="character" w:customStyle="1" w:styleId="creditwrap">
    <w:name w:val="creditwrap"/>
    <w:rsid w:val="0018339A"/>
  </w:style>
  <w:style w:type="character" w:customStyle="1" w:styleId="DefaultChar1">
    <w:name w:val="Default Char1"/>
    <w:rsid w:val="0018339A"/>
    <w:rPr>
      <w:noProof w:val="0"/>
      <w:color w:val="000000"/>
      <w:lang w:val="en-US" w:eastAsia="en-US" w:bidi="ar-SA"/>
    </w:rPr>
  </w:style>
  <w:style w:type="character" w:customStyle="1" w:styleId="textunderlineChar0">
    <w:name w:val="text underline Char"/>
    <w:rsid w:val="0018339A"/>
    <w:rPr>
      <w:sz w:val="24"/>
      <w:szCs w:val="22"/>
      <w:u w:val="thick"/>
      <w:lang w:val="en-US" w:eastAsia="en-US" w:bidi="ar-SA"/>
    </w:rPr>
  </w:style>
  <w:style w:type="character" w:customStyle="1" w:styleId="BoldChar">
    <w:name w:val="Bold Char"/>
    <w:rsid w:val="0018339A"/>
    <w:rPr>
      <w:rFonts w:ascii="Times New Roman" w:eastAsia="Times New Roman" w:hAnsi="Times New Roman" w:cs="Times New Roman" w:hint="default"/>
      <w:b/>
      <w:bCs w:val="0"/>
      <w:szCs w:val="24"/>
    </w:rPr>
  </w:style>
  <w:style w:type="character" w:customStyle="1" w:styleId="pmterms31">
    <w:name w:val="pmterms31"/>
    <w:rsid w:val="0018339A"/>
    <w:rPr>
      <w:b/>
      <w:bCs/>
      <w:i w:val="0"/>
      <w:iCs w:val="0"/>
      <w:color w:val="000000"/>
    </w:rPr>
  </w:style>
  <w:style w:type="character" w:customStyle="1" w:styleId="copyrightdescription">
    <w:name w:val="copyrightdescription"/>
    <w:rsid w:val="0018339A"/>
  </w:style>
  <w:style w:type="character" w:customStyle="1" w:styleId="ft01">
    <w:name w:val="ft01"/>
    <w:rsid w:val="0018339A"/>
    <w:rPr>
      <w:rFonts w:ascii="Times" w:hAnsi="Times" w:cs="Times" w:hint="default"/>
      <w:color w:val="000000"/>
      <w:sz w:val="14"/>
      <w:szCs w:val="14"/>
    </w:rPr>
  </w:style>
  <w:style w:type="character" w:customStyle="1" w:styleId="ft11">
    <w:name w:val="ft11"/>
    <w:rsid w:val="0018339A"/>
    <w:rPr>
      <w:rFonts w:ascii="Times" w:hAnsi="Times" w:cs="Times" w:hint="default"/>
      <w:color w:val="000000"/>
      <w:sz w:val="17"/>
      <w:szCs w:val="17"/>
    </w:rPr>
  </w:style>
  <w:style w:type="character" w:customStyle="1" w:styleId="ft21">
    <w:name w:val="ft21"/>
    <w:rsid w:val="0018339A"/>
    <w:rPr>
      <w:rFonts w:ascii="Times" w:hAnsi="Times" w:cs="Times" w:hint="default"/>
      <w:color w:val="000000"/>
      <w:sz w:val="15"/>
      <w:szCs w:val="15"/>
    </w:rPr>
  </w:style>
  <w:style w:type="character" w:customStyle="1" w:styleId="ft31">
    <w:name w:val="ft31"/>
    <w:rsid w:val="0018339A"/>
    <w:rPr>
      <w:rFonts w:ascii="Times" w:hAnsi="Times" w:cs="Times" w:hint="default"/>
      <w:color w:val="000000"/>
      <w:sz w:val="15"/>
      <w:szCs w:val="15"/>
    </w:rPr>
  </w:style>
  <w:style w:type="character" w:customStyle="1" w:styleId="dquo">
    <w:name w:val="dquo"/>
    <w:rsid w:val="0018339A"/>
  </w:style>
  <w:style w:type="character" w:customStyle="1" w:styleId="caps2">
    <w:name w:val="caps2"/>
    <w:rsid w:val="0018339A"/>
  </w:style>
  <w:style w:type="character" w:customStyle="1" w:styleId="CardsFont12ptCharCharCharChar">
    <w:name w:val="Cards + Font: 12 pt Char Char Char Char"/>
    <w:rsid w:val="0018339A"/>
    <w:rPr>
      <w:sz w:val="24"/>
      <w:szCs w:val="24"/>
      <w:u w:val="thick"/>
      <w:lang w:val="en-US" w:eastAsia="en-US" w:bidi="ar-SA"/>
    </w:rPr>
  </w:style>
  <w:style w:type="character" w:customStyle="1" w:styleId="ccs">
    <w:name w:val="c cs"/>
    <w:rsid w:val="0018339A"/>
  </w:style>
  <w:style w:type="character" w:customStyle="1" w:styleId="UnderlinedEvChar">
    <w:name w:val="Underlined Ev Char"/>
    <w:rsid w:val="0018339A"/>
    <w:rPr>
      <w:rFonts w:ascii="Times New Roman" w:eastAsia="Times New Roman" w:hAnsi="Times New Roman" w:cs="Times New Roman" w:hint="default"/>
      <w:szCs w:val="24"/>
      <w:u w:val="single"/>
    </w:rPr>
  </w:style>
  <w:style w:type="character" w:customStyle="1" w:styleId="dropshadow">
    <w:name w:val="dropshadow"/>
    <w:rsid w:val="0018339A"/>
  </w:style>
  <w:style w:type="character" w:customStyle="1" w:styleId="d05ws">
    <w:name w:val="d05ws"/>
    <w:rsid w:val="0018339A"/>
  </w:style>
  <w:style w:type="character" w:customStyle="1" w:styleId="rzibod">
    <w:name w:val="rzibod"/>
    <w:rsid w:val="0018339A"/>
  </w:style>
  <w:style w:type="character" w:customStyle="1" w:styleId="StyleBold1">
    <w:name w:val="Style Bold1"/>
    <w:rsid w:val="0018339A"/>
    <w:rPr>
      <w:rFonts w:ascii="Georgia" w:hAnsi="Georgia" w:hint="default"/>
      <w:b/>
      <w:bCs/>
      <w:sz w:val="22"/>
    </w:rPr>
  </w:style>
  <w:style w:type="character" w:customStyle="1" w:styleId="headertext">
    <w:name w:val="headertext"/>
    <w:rsid w:val="0018339A"/>
  </w:style>
  <w:style w:type="character" w:customStyle="1" w:styleId="endnote-reference">
    <w:name w:val="endnote-reference"/>
    <w:rsid w:val="0018339A"/>
  </w:style>
  <w:style w:type="character" w:customStyle="1" w:styleId="officialsname">
    <w:name w:val="official_s_name"/>
    <w:rsid w:val="0018339A"/>
  </w:style>
  <w:style w:type="character" w:customStyle="1" w:styleId="audience">
    <w:name w:val="audience"/>
    <w:rsid w:val="0018339A"/>
  </w:style>
  <w:style w:type="character" w:customStyle="1" w:styleId="A7">
    <w:name w:val="A7"/>
    <w:uiPriority w:val="99"/>
    <w:rsid w:val="0018339A"/>
    <w:rPr>
      <w:rFonts w:ascii="Myriad Pro" w:hAnsi="Myriad Pro" w:cs="Myriad Pro" w:hint="default"/>
      <w:color w:val="0066B1"/>
      <w:sz w:val="22"/>
      <w:szCs w:val="22"/>
    </w:rPr>
  </w:style>
  <w:style w:type="character" w:customStyle="1" w:styleId="normalchar">
    <w:name w:val="normal__char"/>
    <w:rsid w:val="0018339A"/>
  </w:style>
  <w:style w:type="character" w:customStyle="1" w:styleId="hyperlink002cheading0020100200028block0020title0029char">
    <w:name w:val="hyperlink_002cheading_00201_0020_0028block_0020title_0029__char"/>
    <w:rsid w:val="0018339A"/>
  </w:style>
  <w:style w:type="character" w:customStyle="1" w:styleId="underline002cstyle0020bold0020underlinechar">
    <w:name w:val="underline_002cstyle_0020bold_0020underline__char"/>
    <w:rsid w:val="0018339A"/>
  </w:style>
  <w:style w:type="character" w:customStyle="1" w:styleId="copyboldblack">
    <w:name w:val="copyboldblack"/>
    <w:rsid w:val="0018339A"/>
  </w:style>
  <w:style w:type="character" w:customStyle="1" w:styleId="copybold">
    <w:name w:val="copybold"/>
    <w:rsid w:val="0018339A"/>
  </w:style>
  <w:style w:type="character" w:customStyle="1" w:styleId="author-date0">
    <w:name w:val="author-date"/>
    <w:rsid w:val="0018339A"/>
  </w:style>
  <w:style w:type="character" w:customStyle="1" w:styleId="hidden">
    <w:name w:val="hidden"/>
    <w:rsid w:val="0018339A"/>
  </w:style>
  <w:style w:type="character" w:customStyle="1" w:styleId="articlebegin">
    <w:name w:val="articlebegin"/>
    <w:rsid w:val="0018339A"/>
  </w:style>
  <w:style w:type="character" w:customStyle="1" w:styleId="mediaoverlay">
    <w:name w:val="mediaoverlay"/>
    <w:rsid w:val="0018339A"/>
  </w:style>
  <w:style w:type="character" w:customStyle="1" w:styleId="blogcaption">
    <w:name w:val="blog_caption"/>
    <w:rsid w:val="0018339A"/>
  </w:style>
  <w:style w:type="character" w:customStyle="1" w:styleId="commnet-abuzz">
    <w:name w:val="commnet-abuzz"/>
    <w:rsid w:val="0018339A"/>
  </w:style>
  <w:style w:type="character" w:customStyle="1" w:styleId="fbconnectbuttontext">
    <w:name w:val="fbconnectbutton_text"/>
    <w:rsid w:val="0018339A"/>
  </w:style>
  <w:style w:type="character" w:customStyle="1" w:styleId="fbsharecountinner">
    <w:name w:val="fb_share_count_inner"/>
    <w:rsid w:val="0018339A"/>
  </w:style>
  <w:style w:type="character" w:customStyle="1" w:styleId="stbuttontext">
    <w:name w:val="stbuttontext"/>
    <w:rsid w:val="0018339A"/>
  </w:style>
  <w:style w:type="character" w:customStyle="1" w:styleId="source">
    <w:name w:val="source"/>
    <w:rsid w:val="0018339A"/>
  </w:style>
  <w:style w:type="character" w:customStyle="1" w:styleId="pubdate">
    <w:name w:val="pubdate"/>
    <w:rsid w:val="0018339A"/>
  </w:style>
  <w:style w:type="character" w:customStyle="1" w:styleId="grey">
    <w:name w:val="grey"/>
    <w:rsid w:val="0018339A"/>
  </w:style>
  <w:style w:type="character" w:customStyle="1" w:styleId="postdate">
    <w:name w:val="post_date"/>
    <w:rsid w:val="0018339A"/>
  </w:style>
  <w:style w:type="character" w:customStyle="1" w:styleId="bdx">
    <w:name w:val="bdx"/>
    <w:rsid w:val="0018339A"/>
  </w:style>
  <w:style w:type="character" w:customStyle="1" w:styleId="bdl">
    <w:name w:val="bdl"/>
    <w:rsid w:val="0018339A"/>
  </w:style>
  <w:style w:type="character" w:customStyle="1" w:styleId="breadcrumbitemcurrent">
    <w:name w:val="breadcrumbitemcurrent"/>
    <w:rsid w:val="0018339A"/>
  </w:style>
  <w:style w:type="character" w:customStyle="1" w:styleId="bbl">
    <w:name w:val="bbl"/>
    <w:rsid w:val="0018339A"/>
  </w:style>
  <w:style w:type="character" w:customStyle="1" w:styleId="Date2">
    <w:name w:val="Date2"/>
    <w:rsid w:val="0018339A"/>
  </w:style>
  <w:style w:type="character" w:customStyle="1" w:styleId="company">
    <w:name w:val="company"/>
    <w:rsid w:val="0018339A"/>
  </w:style>
  <w:style w:type="character" w:customStyle="1" w:styleId="itxtnewhookspan">
    <w:name w:val="itxtnewhookspan"/>
    <w:rsid w:val="0018339A"/>
  </w:style>
  <w:style w:type="character" w:customStyle="1" w:styleId="gstxthlt">
    <w:name w:val="gstxt_hlt"/>
    <w:rsid w:val="0018339A"/>
  </w:style>
  <w:style w:type="character" w:customStyle="1" w:styleId="SubtleEmphasis1">
    <w:name w:val="Subtle Emphasis1"/>
    <w:uiPriority w:val="19"/>
    <w:qFormat/>
    <w:rsid w:val="0018339A"/>
    <w:rPr>
      <w:rFonts w:ascii="Times New Roman" w:hAnsi="Times New Roman" w:cs="Times New Roman" w:hint="default"/>
      <w:b/>
      <w:bCs w:val="0"/>
      <w:iCs/>
      <w:color w:val="auto"/>
      <w:sz w:val="22"/>
    </w:rPr>
  </w:style>
  <w:style w:type="character" w:customStyle="1" w:styleId="StyleBoldRed">
    <w:name w:val="Style Bold Red"/>
    <w:rsid w:val="0018339A"/>
    <w:rPr>
      <w:b/>
      <w:bCs/>
      <w:color w:val="auto"/>
    </w:rPr>
  </w:style>
  <w:style w:type="character" w:customStyle="1" w:styleId="StyleTimesNewRoman8pt">
    <w:name w:val="Style Times New Roman 8 pt"/>
    <w:rsid w:val="0018339A"/>
    <w:rPr>
      <w:rFonts w:ascii="Georgia" w:hAnsi="Georgia" w:hint="default"/>
      <w:sz w:val="16"/>
    </w:rPr>
  </w:style>
  <w:style w:type="character" w:customStyle="1" w:styleId="StyleStyle7pt8pt">
    <w:name w:val="Style Style 7 pt + 8 pt"/>
    <w:rsid w:val="0018339A"/>
    <w:rPr>
      <w:sz w:val="16"/>
    </w:rPr>
  </w:style>
  <w:style w:type="character" w:customStyle="1" w:styleId="StyleStyleThickunderlineBold1">
    <w:name w:val="Style Style Thick underline + Bold1"/>
    <w:rsid w:val="0018339A"/>
    <w:rPr>
      <w:b/>
      <w:bCs/>
      <w:u w:val="thick"/>
    </w:rPr>
  </w:style>
  <w:style w:type="character" w:customStyle="1" w:styleId="StyleUnderline2">
    <w:name w:val="Style Underline2"/>
    <w:rsid w:val="0018339A"/>
    <w:rPr>
      <w:u w:val="single"/>
    </w:rPr>
  </w:style>
  <w:style w:type="character" w:customStyle="1" w:styleId="ShrinkText">
    <w:name w:val="Shrink Text"/>
    <w:rsid w:val="0018339A"/>
    <w:rPr>
      <w:sz w:val="16"/>
    </w:rPr>
  </w:style>
  <w:style w:type="character" w:customStyle="1" w:styleId="smallcaps">
    <w:name w:val="smallcaps"/>
    <w:rsid w:val="0018339A"/>
  </w:style>
  <w:style w:type="character" w:customStyle="1" w:styleId="goldbldtext">
    <w:name w:val="goldbldtext"/>
    <w:rsid w:val="0018339A"/>
  </w:style>
  <w:style w:type="character" w:customStyle="1" w:styleId="cardshighlight0">
    <w:name w:val="cardshighlight"/>
    <w:rsid w:val="0018339A"/>
  </w:style>
  <w:style w:type="character" w:customStyle="1" w:styleId="cardsfont12pt1">
    <w:name w:val="cardsfont12pt"/>
    <w:rsid w:val="0018339A"/>
  </w:style>
  <w:style w:type="character" w:customStyle="1" w:styleId="ft1">
    <w:name w:val="ft1"/>
    <w:rsid w:val="0018339A"/>
  </w:style>
  <w:style w:type="character" w:customStyle="1" w:styleId="ft6">
    <w:name w:val="ft6"/>
    <w:rsid w:val="0018339A"/>
  </w:style>
  <w:style w:type="character" w:customStyle="1" w:styleId="kicker">
    <w:name w:val="kicker"/>
    <w:rsid w:val="0018339A"/>
  </w:style>
  <w:style w:type="character" w:customStyle="1" w:styleId="backcontent">
    <w:name w:val="backcontent"/>
    <w:rsid w:val="0018339A"/>
  </w:style>
  <w:style w:type="character" w:customStyle="1" w:styleId="daystmp">
    <w:name w:val="daystmp"/>
    <w:rsid w:val="0018339A"/>
  </w:style>
  <w:style w:type="character" w:customStyle="1" w:styleId="cardsfont12ptchar">
    <w:name w:val="cardsfont12ptchar"/>
    <w:rsid w:val="0018339A"/>
  </w:style>
  <w:style w:type="character" w:customStyle="1" w:styleId="gal">
    <w:name w:val="gal"/>
    <w:rsid w:val="0018339A"/>
  </w:style>
  <w:style w:type="character" w:customStyle="1" w:styleId="submitted">
    <w:name w:val="submitted"/>
    <w:rsid w:val="0018339A"/>
  </w:style>
  <w:style w:type="character" w:customStyle="1" w:styleId="imagedateline">
    <w:name w:val="image_dateline"/>
    <w:rsid w:val="0018339A"/>
  </w:style>
  <w:style w:type="character" w:customStyle="1" w:styleId="authordatecharchar">
    <w:name w:val="authordatecharchar"/>
    <w:rsid w:val="0018339A"/>
  </w:style>
  <w:style w:type="character" w:customStyle="1" w:styleId="style1char0">
    <w:name w:val="style1char"/>
    <w:rsid w:val="0018339A"/>
  </w:style>
  <w:style w:type="character" w:customStyle="1" w:styleId="tagcharchar0">
    <w:name w:val="tagcharchar"/>
    <w:rsid w:val="0018339A"/>
  </w:style>
  <w:style w:type="character" w:customStyle="1" w:styleId="underlinedcharchar2">
    <w:name w:val="underlinedcharchar"/>
    <w:rsid w:val="0018339A"/>
  </w:style>
  <w:style w:type="character" w:customStyle="1" w:styleId="BoxedChar">
    <w:name w:val="Boxed Char"/>
    <w:rsid w:val="0018339A"/>
    <w:rPr>
      <w:rFonts w:ascii="Arial Narrow" w:hAnsi="Arial Narrow" w:hint="default"/>
      <w:b/>
      <w:bCs w:val="0"/>
      <w:sz w:val="18"/>
      <w:bdr w:val="single" w:sz="6" w:space="0" w:color="auto" w:frame="1"/>
    </w:rPr>
  </w:style>
  <w:style w:type="character" w:customStyle="1" w:styleId="Style11ptUnderline2">
    <w:name w:val="Style 11 pt Underline2"/>
    <w:rsid w:val="0018339A"/>
    <w:rPr>
      <w:sz w:val="20"/>
      <w:u w:val="single"/>
    </w:rPr>
  </w:style>
  <w:style w:type="character" w:customStyle="1" w:styleId="Style11ptBoldUnderline2">
    <w:name w:val="Style 11 pt Bold Underline2"/>
    <w:rsid w:val="0018339A"/>
    <w:rPr>
      <w:b/>
      <w:bCs/>
      <w:sz w:val="20"/>
      <w:u w:val="single"/>
    </w:rPr>
  </w:style>
  <w:style w:type="character" w:customStyle="1" w:styleId="nw">
    <w:name w:val="nw"/>
    <w:rsid w:val="0018339A"/>
  </w:style>
  <w:style w:type="character" w:customStyle="1" w:styleId="Styleunderline11ptBoldBorderSinglesolidlineAuto">
    <w:name w:val="Style underline + 11 pt Bold Border: : (Single solid line Auto ..."/>
    <w:rsid w:val="0018339A"/>
    <w:rPr>
      <w:b/>
      <w:bCs/>
      <w:sz w:val="20"/>
      <w:u w:val="single"/>
      <w:bdr w:val="single" w:sz="4" w:space="0" w:color="auto" w:frame="1"/>
    </w:rPr>
  </w:style>
  <w:style w:type="character" w:customStyle="1" w:styleId="cardCharCharChar1">
    <w:name w:val="card Char Char Char1"/>
    <w:rsid w:val="0018339A"/>
    <w:rPr>
      <w:lang w:val="en-US" w:eastAsia="en-US" w:bidi="ar-SA"/>
    </w:rPr>
  </w:style>
  <w:style w:type="character" w:customStyle="1" w:styleId="authors1">
    <w:name w:val="authors1"/>
    <w:rsid w:val="0018339A"/>
    <w:rPr>
      <w:rFonts w:ascii="Verdana" w:hAnsi="Verdana" w:hint="default"/>
      <w:b/>
      <w:bCs/>
      <w:color w:val="006699"/>
      <w:sz w:val="20"/>
      <w:szCs w:val="20"/>
    </w:rPr>
  </w:style>
  <w:style w:type="character" w:customStyle="1" w:styleId="headlinesectionlarge">
    <w:name w:val="headline_section_large"/>
    <w:rsid w:val="0018339A"/>
  </w:style>
  <w:style w:type="character" w:customStyle="1" w:styleId="Styleunderline11ptBlack">
    <w:name w:val="Style underline + 11 pt Black"/>
    <w:rsid w:val="0018339A"/>
    <w:rPr>
      <w:color w:val="000000"/>
      <w:sz w:val="20"/>
      <w:u w:val="single"/>
    </w:rPr>
  </w:style>
  <w:style w:type="character" w:customStyle="1" w:styleId="Styleunderline11ptBoldBlack">
    <w:name w:val="Style underline + 11 pt Bold Black"/>
    <w:rsid w:val="0018339A"/>
    <w:rPr>
      <w:b/>
      <w:bCs/>
      <w:color w:val="000000"/>
      <w:sz w:val="20"/>
      <w:u w:val="single"/>
    </w:rPr>
  </w:style>
  <w:style w:type="character" w:customStyle="1" w:styleId="Style11ptBoldBlackUnderline">
    <w:name w:val="Style 11 pt Bold Black Underline"/>
    <w:rsid w:val="0018339A"/>
    <w:rPr>
      <w:b/>
      <w:bCs/>
      <w:color w:val="000000"/>
      <w:sz w:val="20"/>
      <w:u w:val="single"/>
    </w:rPr>
  </w:style>
  <w:style w:type="character" w:customStyle="1" w:styleId="Style11ptBoldBlackUnderlineBorderSinglesolidline">
    <w:name w:val="Style 11 pt Bold Black Underline Border: : (Single solid line ..."/>
    <w:rsid w:val="0018339A"/>
    <w:rPr>
      <w:b/>
      <w:bCs/>
      <w:color w:val="000000"/>
      <w:sz w:val="20"/>
      <w:u w:val="single"/>
      <w:bdr w:val="single" w:sz="4" w:space="0" w:color="auto" w:frame="1"/>
    </w:rPr>
  </w:style>
  <w:style w:type="character" w:customStyle="1" w:styleId="StyleLatinMeridien-Italic11ptItalicUnderline">
    <w:name w:val="Style (Latin) Meridien-Italic 11 pt Italic Underline"/>
    <w:rsid w:val="0018339A"/>
    <w:rPr>
      <w:rFonts w:ascii="Meridien-Italic" w:hAnsi="Meridien-Italic" w:hint="default"/>
      <w:i/>
      <w:iCs/>
      <w:sz w:val="20"/>
      <w:u w:val="single"/>
    </w:rPr>
  </w:style>
  <w:style w:type="character" w:customStyle="1" w:styleId="Citation-AuthorDate">
    <w:name w:val="Citation - Author/Date"/>
    <w:rsid w:val="0018339A"/>
    <w:rPr>
      <w:b/>
      <w:bCs w:val="0"/>
      <w:smallCaps/>
      <w:sz w:val="24"/>
      <w:u w:val="single"/>
    </w:rPr>
  </w:style>
  <w:style w:type="character" w:customStyle="1" w:styleId="underlinestylechar0">
    <w:name w:val="underlinestylechar"/>
    <w:rsid w:val="0018339A"/>
  </w:style>
  <w:style w:type="character" w:customStyle="1" w:styleId="highlight">
    <w:name w:val="highlight"/>
    <w:rsid w:val="0018339A"/>
  </w:style>
  <w:style w:type="character" w:customStyle="1" w:styleId="DottedUnderline0">
    <w:name w:val="Dotted Underline"/>
    <w:rsid w:val="0018339A"/>
    <w:rPr>
      <w:rFonts w:ascii="Times New Roman" w:hAnsi="Times New Roman" w:cs="Times New Roman" w:hint="default"/>
      <w:sz w:val="20"/>
      <w:u w:val="dottedHeavy"/>
    </w:rPr>
  </w:style>
  <w:style w:type="character" w:customStyle="1" w:styleId="titleauthoretc">
    <w:name w:val="titleauthoretc"/>
    <w:rsid w:val="0018339A"/>
  </w:style>
  <w:style w:type="character" w:customStyle="1" w:styleId="labeltext">
    <w:name w:val="labeltext"/>
    <w:rsid w:val="0018339A"/>
  </w:style>
  <w:style w:type="character" w:customStyle="1" w:styleId="viewlink">
    <w:name w:val="viewlink"/>
    <w:rsid w:val="0018339A"/>
  </w:style>
  <w:style w:type="character" w:customStyle="1" w:styleId="share">
    <w:name w:val="share"/>
    <w:rsid w:val="0018339A"/>
  </w:style>
  <w:style w:type="character" w:customStyle="1" w:styleId="inlinkchart">
    <w:name w:val="inlink_chart"/>
    <w:rsid w:val="0018339A"/>
  </w:style>
  <w:style w:type="character" w:customStyle="1" w:styleId="underLight">
    <w:name w:val="underLight"/>
    <w:uiPriority w:val="1"/>
    <w:qFormat/>
    <w:rsid w:val="0018339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8339A"/>
  </w:style>
  <w:style w:type="character" w:customStyle="1" w:styleId="author-rss">
    <w:name w:val="author-rss"/>
    <w:rsid w:val="0018339A"/>
  </w:style>
  <w:style w:type="character" w:customStyle="1" w:styleId="fbsharecountwrapper">
    <w:name w:val="fb_share_count_wrapper"/>
    <w:rsid w:val="0018339A"/>
  </w:style>
  <w:style w:type="character" w:customStyle="1" w:styleId="fbbuttontext">
    <w:name w:val="fb_button_text"/>
    <w:rsid w:val="0018339A"/>
  </w:style>
  <w:style w:type="character" w:customStyle="1" w:styleId="hw">
    <w:name w:val="hw"/>
    <w:rsid w:val="0018339A"/>
  </w:style>
  <w:style w:type="character" w:customStyle="1" w:styleId="linktotop">
    <w:name w:val="linktotop"/>
    <w:rsid w:val="0018339A"/>
  </w:style>
  <w:style w:type="character" w:customStyle="1" w:styleId="maintextbldleft">
    <w:name w:val="maintextbldleft"/>
    <w:rsid w:val="0018339A"/>
  </w:style>
  <w:style w:type="character" w:customStyle="1" w:styleId="maintextleft">
    <w:name w:val="maintextleft"/>
    <w:rsid w:val="0018339A"/>
  </w:style>
  <w:style w:type="character" w:customStyle="1" w:styleId="descriptionstyle1block">
    <w:name w:val="description style1 block"/>
    <w:rsid w:val="0018339A"/>
  </w:style>
  <w:style w:type="character" w:customStyle="1" w:styleId="gutter-right-1">
    <w:name w:val="gutter-right-1"/>
    <w:basedOn w:val="DefaultParagraphFont"/>
    <w:rsid w:val="0018339A"/>
  </w:style>
  <w:style w:type="character" w:customStyle="1" w:styleId="ssl3">
    <w:name w:val="ss_l3"/>
    <w:rsid w:val="0018339A"/>
  </w:style>
  <w:style w:type="character" w:customStyle="1" w:styleId="FontStyle39">
    <w:name w:val="Font Style39"/>
    <w:uiPriority w:val="99"/>
    <w:rsid w:val="0018339A"/>
    <w:rPr>
      <w:rFonts w:ascii="Constantia" w:hAnsi="Constantia" w:cs="Constantia" w:hint="default"/>
      <w:b/>
      <w:bCs/>
      <w:sz w:val="18"/>
      <w:szCs w:val="18"/>
    </w:rPr>
  </w:style>
  <w:style w:type="character" w:customStyle="1" w:styleId="6">
    <w:name w:val="6"/>
    <w:rsid w:val="0018339A"/>
    <w:rPr>
      <w:rFonts w:ascii="Arial" w:hAnsi="Arial" w:cs="Arial" w:hint="default"/>
      <w:bCs/>
      <w:sz w:val="20"/>
      <w:u w:val="single"/>
      <w:lang w:val="en-US" w:eastAsia="en-US" w:bidi="ar-SA"/>
    </w:rPr>
  </w:style>
  <w:style w:type="character" w:customStyle="1" w:styleId="Header11">
    <w:name w:val="Header11"/>
    <w:rsid w:val="0018339A"/>
  </w:style>
  <w:style w:type="character" w:customStyle="1" w:styleId="posa">
    <w:name w:val="pos(a)"/>
    <w:basedOn w:val="DefaultParagraphFont"/>
    <w:rsid w:val="0018339A"/>
  </w:style>
  <w:style w:type="character" w:customStyle="1" w:styleId="u-hiddeninnarrowenv">
    <w:name w:val="u-hiddeninnarrowenv"/>
    <w:basedOn w:val="DefaultParagraphFont"/>
    <w:rsid w:val="0018339A"/>
  </w:style>
  <w:style w:type="character" w:customStyle="1" w:styleId="followbutton-bird">
    <w:name w:val="followbutton-bird"/>
    <w:basedOn w:val="DefaultParagraphFont"/>
    <w:rsid w:val="0018339A"/>
  </w:style>
  <w:style w:type="character" w:customStyle="1" w:styleId="tweetauthor-name">
    <w:name w:val="tweetauthor-name"/>
    <w:basedOn w:val="DefaultParagraphFont"/>
    <w:rsid w:val="0018339A"/>
  </w:style>
  <w:style w:type="character" w:customStyle="1" w:styleId="tweetauthor-verifiedbadge">
    <w:name w:val="tweetauthor-verifiedbadge"/>
    <w:basedOn w:val="DefaultParagraphFont"/>
    <w:rsid w:val="0018339A"/>
  </w:style>
  <w:style w:type="character" w:customStyle="1" w:styleId="tweetauthor-screenname">
    <w:name w:val="tweetauthor-screenname"/>
    <w:basedOn w:val="DefaultParagraphFont"/>
    <w:rsid w:val="0018339A"/>
  </w:style>
  <w:style w:type="character" w:customStyle="1" w:styleId="u-hiddenvisually">
    <w:name w:val="u-hiddenvisually"/>
    <w:basedOn w:val="DefaultParagraphFont"/>
    <w:rsid w:val="0018339A"/>
  </w:style>
  <w:style w:type="character" w:customStyle="1" w:styleId="tweetaction-stat">
    <w:name w:val="tweetaction-stat"/>
    <w:basedOn w:val="DefaultParagraphFont"/>
    <w:rsid w:val="0018339A"/>
  </w:style>
  <w:style w:type="character" w:customStyle="1" w:styleId="related">
    <w:name w:val="related"/>
    <w:basedOn w:val="DefaultParagraphFont"/>
    <w:rsid w:val="0018339A"/>
  </w:style>
  <w:style w:type="character" w:customStyle="1" w:styleId="related-content">
    <w:name w:val="related-content"/>
    <w:basedOn w:val="DefaultParagraphFont"/>
    <w:rsid w:val="0018339A"/>
  </w:style>
  <w:style w:type="character" w:customStyle="1" w:styleId="name-of-author">
    <w:name w:val="name-of-author"/>
    <w:basedOn w:val="DefaultParagraphFont"/>
    <w:rsid w:val="0018339A"/>
  </w:style>
  <w:style w:type="character" w:customStyle="1" w:styleId="first-name">
    <w:name w:val="first-name"/>
    <w:basedOn w:val="DefaultParagraphFont"/>
    <w:rsid w:val="0018339A"/>
  </w:style>
  <w:style w:type="character" w:customStyle="1" w:styleId="last-name">
    <w:name w:val="last-name"/>
    <w:basedOn w:val="DefaultParagraphFont"/>
    <w:rsid w:val="0018339A"/>
  </w:style>
  <w:style w:type="character" w:customStyle="1" w:styleId="caption10">
    <w:name w:val="caption1"/>
    <w:basedOn w:val="DefaultParagraphFont"/>
    <w:rsid w:val="0018339A"/>
  </w:style>
  <w:style w:type="character" w:customStyle="1" w:styleId="recirc-text">
    <w:name w:val="&quot;recirc-text”"/>
    <w:basedOn w:val="DefaultParagraphFont"/>
    <w:rsid w:val="0018339A"/>
  </w:style>
  <w:style w:type="character" w:customStyle="1" w:styleId="video-icon">
    <w:name w:val="video-icon"/>
    <w:basedOn w:val="DefaultParagraphFont"/>
    <w:rsid w:val="0018339A"/>
  </w:style>
  <w:style w:type="character" w:customStyle="1" w:styleId="powa-shot-play-btn-text">
    <w:name w:val="powa-shot-play-btn-text"/>
    <w:basedOn w:val="DefaultParagraphFont"/>
    <w:rsid w:val="0018339A"/>
  </w:style>
  <w:style w:type="character" w:customStyle="1" w:styleId="powa-shot-click">
    <w:name w:val="powa-shot-click"/>
    <w:basedOn w:val="DefaultParagraphFont"/>
    <w:rsid w:val="0018339A"/>
  </w:style>
  <w:style w:type="character" w:customStyle="1" w:styleId="wpv-blurb">
    <w:name w:val="wpv-blurb"/>
    <w:basedOn w:val="DefaultParagraphFont"/>
    <w:rsid w:val="0018339A"/>
  </w:style>
  <w:style w:type="character" w:customStyle="1" w:styleId="pb-caption">
    <w:name w:val="pb-caption"/>
    <w:basedOn w:val="DefaultParagraphFont"/>
    <w:rsid w:val="0018339A"/>
  </w:style>
  <w:style w:type="character" w:customStyle="1" w:styleId="Heading5Char1">
    <w:name w:val="Heading 5 Char1"/>
    <w:aliases w:val="Text Char1"/>
    <w:basedOn w:val="DefaultParagraphFont"/>
    <w:semiHidden/>
    <w:rsid w:val="0018339A"/>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8339A"/>
    <w:rPr>
      <w:vertAlign w:val="baseline"/>
    </w:rPr>
  </w:style>
  <w:style w:type="character" w:customStyle="1" w:styleId="Heading7Char1">
    <w:name w:val="Heading 7 Char1"/>
    <w:basedOn w:val="DefaultParagraphFont"/>
    <w:semiHidden/>
    <w:rsid w:val="0018339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8339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8339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8339A"/>
    <w:rPr>
      <w:rFonts w:ascii="Calibri" w:hAnsi="Calibri" w:cs="Calibri"/>
    </w:rPr>
  </w:style>
  <w:style w:type="numbering" w:customStyle="1" w:styleId="NoList2">
    <w:name w:val="No List2"/>
    <w:next w:val="NoList"/>
    <w:uiPriority w:val="99"/>
    <w:semiHidden/>
    <w:unhideWhenUsed/>
    <w:rsid w:val="0018339A"/>
  </w:style>
  <w:style w:type="numbering" w:customStyle="1" w:styleId="NoList3">
    <w:name w:val="No List3"/>
    <w:next w:val="NoList"/>
    <w:uiPriority w:val="99"/>
    <w:semiHidden/>
    <w:unhideWhenUsed/>
    <w:rsid w:val="0018339A"/>
  </w:style>
  <w:style w:type="numbering" w:customStyle="1" w:styleId="NoList4">
    <w:name w:val="No List4"/>
    <w:next w:val="NoList"/>
    <w:uiPriority w:val="99"/>
    <w:semiHidden/>
    <w:unhideWhenUsed/>
    <w:rsid w:val="0018339A"/>
  </w:style>
  <w:style w:type="numbering" w:customStyle="1" w:styleId="NoList5">
    <w:name w:val="No List5"/>
    <w:next w:val="NoList"/>
    <w:semiHidden/>
    <w:unhideWhenUsed/>
    <w:rsid w:val="0018339A"/>
  </w:style>
  <w:style w:type="paragraph" w:styleId="BlockText">
    <w:name w:val="Block Text"/>
    <w:basedOn w:val="Normal"/>
    <w:rsid w:val="0018339A"/>
    <w:pPr>
      <w:ind w:left="229" w:right="229"/>
    </w:pPr>
    <w:rPr>
      <w:rFonts w:ascii="Verdana" w:eastAsia="Times New Roman" w:hAnsi="Verdana"/>
      <w:szCs w:val="20"/>
    </w:rPr>
  </w:style>
  <w:style w:type="paragraph" w:styleId="NormalIndent">
    <w:name w:val="Normal Indent"/>
    <w:basedOn w:val="Normal"/>
    <w:rsid w:val="0018339A"/>
    <w:pPr>
      <w:ind w:left="720"/>
    </w:pPr>
    <w:rPr>
      <w:rFonts w:eastAsia="Times New Roman"/>
      <w:szCs w:val="20"/>
    </w:rPr>
  </w:style>
  <w:style w:type="paragraph" w:styleId="EnvelopeReturn">
    <w:name w:val="envelope return"/>
    <w:basedOn w:val="Normal"/>
    <w:rsid w:val="0018339A"/>
    <w:rPr>
      <w:rFonts w:eastAsia="Times New Roman"/>
      <w:sz w:val="24"/>
      <w:szCs w:val="20"/>
    </w:rPr>
  </w:style>
  <w:style w:type="paragraph" w:styleId="EnvelopeAddress">
    <w:name w:val="envelope address"/>
    <w:basedOn w:val="Normal"/>
    <w:rsid w:val="0018339A"/>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8339A"/>
  </w:style>
  <w:style w:type="numbering" w:customStyle="1" w:styleId="NoList7">
    <w:name w:val="No List7"/>
    <w:next w:val="NoList"/>
    <w:semiHidden/>
    <w:unhideWhenUsed/>
    <w:rsid w:val="0018339A"/>
  </w:style>
  <w:style w:type="paragraph" w:styleId="ListBullet">
    <w:name w:val="List Bullet"/>
    <w:basedOn w:val="Normal"/>
    <w:link w:val="ListBulletChar"/>
    <w:uiPriority w:val="99"/>
    <w:unhideWhenUsed/>
    <w:rsid w:val="0018339A"/>
    <w:pPr>
      <w:tabs>
        <w:tab w:val="num" w:pos="360"/>
      </w:tabs>
      <w:ind w:left="360" w:hanging="360"/>
      <w:contextualSpacing/>
    </w:pPr>
    <w:rPr>
      <w:rFonts w:eastAsia="Calibri"/>
    </w:rPr>
  </w:style>
  <w:style w:type="table" w:styleId="MediumGrid1">
    <w:name w:val="Medium Grid 1"/>
    <w:basedOn w:val="TableNormal"/>
    <w:uiPriority w:val="67"/>
    <w:rsid w:val="0018339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8339A"/>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18339A"/>
  </w:style>
  <w:style w:type="numbering" w:customStyle="1" w:styleId="NoList111">
    <w:name w:val="No List111"/>
    <w:next w:val="NoList"/>
    <w:uiPriority w:val="99"/>
    <w:semiHidden/>
    <w:unhideWhenUsed/>
    <w:rsid w:val="0018339A"/>
  </w:style>
  <w:style w:type="numbering" w:customStyle="1" w:styleId="NoList1111">
    <w:name w:val="No List1111"/>
    <w:next w:val="NoList"/>
    <w:uiPriority w:val="99"/>
    <w:semiHidden/>
    <w:unhideWhenUsed/>
    <w:rsid w:val="0018339A"/>
  </w:style>
  <w:style w:type="numbering" w:customStyle="1" w:styleId="NoList11111">
    <w:name w:val="No List11111"/>
    <w:next w:val="NoList"/>
    <w:uiPriority w:val="99"/>
    <w:semiHidden/>
    <w:unhideWhenUsed/>
    <w:rsid w:val="0018339A"/>
  </w:style>
  <w:style w:type="numbering" w:customStyle="1" w:styleId="NoList111111">
    <w:name w:val="No List111111"/>
    <w:next w:val="NoList"/>
    <w:uiPriority w:val="99"/>
    <w:semiHidden/>
    <w:unhideWhenUsed/>
    <w:rsid w:val="0018339A"/>
  </w:style>
  <w:style w:type="numbering" w:customStyle="1" w:styleId="NoList1111111">
    <w:name w:val="No List1111111"/>
    <w:next w:val="NoList"/>
    <w:uiPriority w:val="99"/>
    <w:semiHidden/>
    <w:unhideWhenUsed/>
    <w:rsid w:val="0018339A"/>
  </w:style>
  <w:style w:type="numbering" w:customStyle="1" w:styleId="NoList11111111">
    <w:name w:val="No List11111111"/>
    <w:next w:val="NoList"/>
    <w:uiPriority w:val="99"/>
    <w:semiHidden/>
    <w:unhideWhenUsed/>
    <w:rsid w:val="0018339A"/>
  </w:style>
  <w:style w:type="numbering" w:customStyle="1" w:styleId="NoList111111111">
    <w:name w:val="No List111111111"/>
    <w:next w:val="NoList"/>
    <w:uiPriority w:val="99"/>
    <w:semiHidden/>
    <w:unhideWhenUsed/>
    <w:rsid w:val="0018339A"/>
  </w:style>
  <w:style w:type="numbering" w:customStyle="1" w:styleId="NoList1111111111">
    <w:name w:val="No List1111111111"/>
    <w:next w:val="NoList"/>
    <w:uiPriority w:val="99"/>
    <w:semiHidden/>
    <w:unhideWhenUsed/>
    <w:rsid w:val="0018339A"/>
  </w:style>
  <w:style w:type="numbering" w:customStyle="1" w:styleId="NoList11111111111">
    <w:name w:val="No List11111111111"/>
    <w:next w:val="NoList"/>
    <w:uiPriority w:val="99"/>
    <w:semiHidden/>
    <w:unhideWhenUsed/>
    <w:rsid w:val="0018339A"/>
  </w:style>
  <w:style w:type="numbering" w:customStyle="1" w:styleId="NoList111111111111">
    <w:name w:val="No List111111111111"/>
    <w:next w:val="NoList"/>
    <w:uiPriority w:val="99"/>
    <w:semiHidden/>
    <w:unhideWhenUsed/>
    <w:rsid w:val="0018339A"/>
  </w:style>
  <w:style w:type="numbering" w:customStyle="1" w:styleId="NoList1111111111111">
    <w:name w:val="No List1111111111111"/>
    <w:next w:val="NoList"/>
    <w:uiPriority w:val="99"/>
    <w:semiHidden/>
    <w:unhideWhenUsed/>
    <w:rsid w:val="0018339A"/>
  </w:style>
  <w:style w:type="numbering" w:customStyle="1" w:styleId="NoList11111111111111">
    <w:name w:val="No List11111111111111"/>
    <w:next w:val="NoList"/>
    <w:uiPriority w:val="99"/>
    <w:semiHidden/>
    <w:unhideWhenUsed/>
    <w:rsid w:val="0018339A"/>
  </w:style>
  <w:style w:type="numbering" w:customStyle="1" w:styleId="NoList111111111111111">
    <w:name w:val="No List111111111111111"/>
    <w:next w:val="NoList"/>
    <w:uiPriority w:val="99"/>
    <w:semiHidden/>
    <w:unhideWhenUsed/>
    <w:rsid w:val="0018339A"/>
  </w:style>
  <w:style w:type="numbering" w:customStyle="1" w:styleId="NoList1111111111111111">
    <w:name w:val="No List1111111111111111"/>
    <w:next w:val="NoList"/>
    <w:uiPriority w:val="99"/>
    <w:semiHidden/>
    <w:unhideWhenUsed/>
    <w:rsid w:val="0018339A"/>
  </w:style>
  <w:style w:type="numbering" w:customStyle="1" w:styleId="NoList11111111111111111">
    <w:name w:val="No List11111111111111111"/>
    <w:next w:val="NoList"/>
    <w:uiPriority w:val="99"/>
    <w:semiHidden/>
    <w:unhideWhenUsed/>
    <w:rsid w:val="0018339A"/>
  </w:style>
  <w:style w:type="character" w:customStyle="1" w:styleId="FontStyle220">
    <w:name w:val="Font Style220"/>
    <w:basedOn w:val="DefaultParagraphFont"/>
    <w:uiPriority w:val="99"/>
    <w:rsid w:val="0018339A"/>
    <w:rPr>
      <w:rFonts w:ascii="Candara" w:hAnsi="Candara" w:cs="Candara" w:hint="default"/>
      <w:i/>
      <w:iCs/>
      <w:sz w:val="18"/>
      <w:szCs w:val="18"/>
    </w:rPr>
  </w:style>
  <w:style w:type="character" w:customStyle="1" w:styleId="FontStyle290">
    <w:name w:val="Font Style290"/>
    <w:basedOn w:val="DefaultParagraphFont"/>
    <w:uiPriority w:val="99"/>
    <w:rsid w:val="0018339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8339A"/>
    <w:rPr>
      <w:rFonts w:ascii="Arial" w:hAnsi="Arial" w:cs="Arial"/>
      <w:b/>
      <w:bCs/>
      <w:sz w:val="16"/>
      <w:szCs w:val="16"/>
    </w:rPr>
  </w:style>
  <w:style w:type="paragraph" w:customStyle="1" w:styleId="analytic0">
    <w:name w:val="analytic"/>
    <w:basedOn w:val="Normal"/>
    <w:link w:val="analyticChar0"/>
    <w:uiPriority w:val="4"/>
    <w:qFormat/>
    <w:rsid w:val="0018339A"/>
    <w:pPr>
      <w:spacing w:before="120"/>
    </w:pPr>
    <w:rPr>
      <w:b/>
      <w:sz w:val="20"/>
    </w:rPr>
  </w:style>
  <w:style w:type="character" w:customStyle="1" w:styleId="analyticChar0">
    <w:name w:val="analytic Char"/>
    <w:basedOn w:val="DefaultParagraphFont"/>
    <w:link w:val="analytic0"/>
    <w:uiPriority w:val="4"/>
    <w:rsid w:val="0018339A"/>
    <w:rPr>
      <w:rFonts w:ascii="Calibri" w:hAnsi="Calibri"/>
      <w:b/>
      <w:sz w:val="20"/>
    </w:rPr>
  </w:style>
  <w:style w:type="character" w:customStyle="1" w:styleId="m-5498913268213319940gmail-styleunderline">
    <w:name w:val="m_-5498913268213319940gmail-styleunderline"/>
    <w:basedOn w:val="DefaultParagraphFont"/>
    <w:rsid w:val="0018339A"/>
  </w:style>
  <w:style w:type="paragraph" w:customStyle="1" w:styleId="speakable">
    <w:name w:val="speakable"/>
    <w:basedOn w:val="Normal"/>
    <w:uiPriority w:val="99"/>
    <w:qFormat/>
    <w:rsid w:val="0018339A"/>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8339A"/>
  </w:style>
  <w:style w:type="character" w:customStyle="1" w:styleId="copyright">
    <w:name w:val="copyright"/>
    <w:basedOn w:val="DefaultParagraphFont"/>
    <w:rsid w:val="0018339A"/>
  </w:style>
  <w:style w:type="character" w:customStyle="1" w:styleId="TagCharCharCharChar">
    <w:name w:val="Tag Char Char Char Char"/>
    <w:basedOn w:val="DefaultParagraphFont"/>
    <w:rsid w:val="0018339A"/>
    <w:rPr>
      <w:rFonts w:ascii="Calibri" w:hAnsi="Calibri" w:cs="Calibri"/>
      <w:b/>
      <w:sz w:val="24"/>
    </w:rPr>
  </w:style>
  <w:style w:type="paragraph" w:customStyle="1" w:styleId="g-body">
    <w:name w:val="g-body"/>
    <w:basedOn w:val="Normal"/>
    <w:uiPriority w:val="99"/>
    <w:qFormat/>
    <w:rsid w:val="0018339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8339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8339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8339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8339A"/>
    <w:pPr>
      <w:spacing w:before="100" w:beforeAutospacing="1" w:after="100" w:afterAutospacing="1"/>
    </w:pPr>
    <w:rPr>
      <w:sz w:val="24"/>
    </w:rPr>
  </w:style>
  <w:style w:type="paragraph" w:customStyle="1" w:styleId="style41">
    <w:name w:val="style4"/>
    <w:basedOn w:val="Normal"/>
    <w:uiPriority w:val="99"/>
    <w:qFormat/>
    <w:rsid w:val="0018339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8339A"/>
    <w:pPr>
      <w:spacing w:before="100" w:beforeAutospacing="1" w:after="100" w:afterAutospacing="1"/>
    </w:pPr>
    <w:rPr>
      <w:rFonts w:ascii="Times New Roman" w:hAnsi="Times New Roman"/>
      <w:sz w:val="24"/>
    </w:rPr>
  </w:style>
  <w:style w:type="character" w:customStyle="1" w:styleId="adtext">
    <w:name w:val="adtext"/>
    <w:basedOn w:val="DefaultParagraphFont"/>
    <w:rsid w:val="0018339A"/>
  </w:style>
  <w:style w:type="character" w:customStyle="1" w:styleId="UL-Bold">
    <w:name w:val="UL-Bold"/>
    <w:basedOn w:val="DefaultParagraphFont"/>
    <w:rsid w:val="0018339A"/>
    <w:rPr>
      <w:u w:val="thick"/>
    </w:rPr>
  </w:style>
  <w:style w:type="character" w:customStyle="1" w:styleId="UL-None">
    <w:name w:val="UL-None"/>
    <w:basedOn w:val="DefaultParagraphFont"/>
    <w:rsid w:val="0018339A"/>
    <w:rPr>
      <w:strike w:val="0"/>
      <w:dstrike w:val="0"/>
      <w:u w:val="none"/>
      <w:effect w:val="none"/>
    </w:rPr>
  </w:style>
  <w:style w:type="character" w:customStyle="1" w:styleId="gl">
    <w:name w:val="gl"/>
    <w:basedOn w:val="DefaultParagraphFont"/>
    <w:rsid w:val="0018339A"/>
  </w:style>
  <w:style w:type="character" w:customStyle="1" w:styleId="qu730rj69h">
    <w:name w:val="qu730rj69h"/>
    <w:basedOn w:val="DefaultParagraphFont"/>
    <w:rsid w:val="0018339A"/>
  </w:style>
  <w:style w:type="paragraph" w:customStyle="1" w:styleId="optext">
    <w:name w:val="optext"/>
    <w:basedOn w:val="Normal"/>
    <w:uiPriority w:val="99"/>
    <w:qFormat/>
    <w:rsid w:val="0018339A"/>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8339A"/>
  </w:style>
  <w:style w:type="character" w:customStyle="1" w:styleId="icr880">
    <w:name w:val="icr880"/>
    <w:basedOn w:val="DefaultParagraphFont"/>
    <w:rsid w:val="0018339A"/>
  </w:style>
  <w:style w:type="character" w:customStyle="1" w:styleId="hx23q54">
    <w:name w:val="hx23q54"/>
    <w:basedOn w:val="DefaultParagraphFont"/>
    <w:rsid w:val="0018339A"/>
  </w:style>
  <w:style w:type="character" w:customStyle="1" w:styleId="m-5348258726587825636gmail-style13ptbold">
    <w:name w:val="m_-5348258726587825636gmail-style13ptbold"/>
    <w:basedOn w:val="DefaultParagraphFont"/>
    <w:rsid w:val="0018339A"/>
  </w:style>
  <w:style w:type="character" w:customStyle="1" w:styleId="m-5348258726587825636gmail-styleunderline">
    <w:name w:val="m_-5348258726587825636gmail-styleunderline"/>
    <w:basedOn w:val="DefaultParagraphFont"/>
    <w:rsid w:val="0018339A"/>
  </w:style>
  <w:style w:type="character" w:customStyle="1" w:styleId="UnderlineCharChar1">
    <w:name w:val="Underline Char Char1"/>
    <w:basedOn w:val="DefaultParagraphFont"/>
    <w:rsid w:val="0018339A"/>
    <w:rPr>
      <w:u w:val="single"/>
      <w:lang w:val="en-US" w:eastAsia="en-US" w:bidi="ar-SA"/>
    </w:rPr>
  </w:style>
  <w:style w:type="character" w:customStyle="1" w:styleId="m4385445901877740177gmail-styleunderline">
    <w:name w:val="m_4385445901877740177gmail-styleunderline"/>
    <w:basedOn w:val="DefaultParagraphFont"/>
    <w:rsid w:val="0018339A"/>
  </w:style>
  <w:style w:type="character" w:customStyle="1" w:styleId="CardsFont12ptCharChar">
    <w:name w:val="Cards + Font: 12 pt Char Char"/>
    <w:basedOn w:val="DefaultParagraphFont"/>
    <w:rsid w:val="0018339A"/>
    <w:rPr>
      <w:sz w:val="24"/>
      <w:szCs w:val="24"/>
      <w:u w:val="thick"/>
      <w:lang w:val="en-US" w:eastAsia="en-US" w:bidi="ar-SA"/>
    </w:rPr>
  </w:style>
  <w:style w:type="character" w:customStyle="1" w:styleId="NothingChar1">
    <w:name w:val="Nothing Char1"/>
    <w:basedOn w:val="DefaultParagraphFont"/>
    <w:rsid w:val="0018339A"/>
    <w:rPr>
      <w:lang w:val="en-US" w:eastAsia="en-US" w:bidi="ar-SA"/>
    </w:rPr>
  </w:style>
  <w:style w:type="paragraph" w:customStyle="1" w:styleId="useless">
    <w:name w:val="useless"/>
    <w:basedOn w:val="Normal"/>
    <w:uiPriority w:val="99"/>
    <w:qFormat/>
    <w:rsid w:val="0018339A"/>
    <w:rPr>
      <w:rFonts w:ascii="Times New Roman" w:eastAsia="Times New Roman" w:hAnsi="Times New Roman"/>
      <w:sz w:val="12"/>
    </w:rPr>
  </w:style>
  <w:style w:type="character" w:customStyle="1" w:styleId="DDIUnderline">
    <w:name w:val="DDI Underline"/>
    <w:qFormat/>
    <w:rsid w:val="0018339A"/>
    <w:rPr>
      <w:rFonts w:ascii="Times New Roman" w:hAnsi="Times New Roman"/>
      <w:sz w:val="24"/>
      <w:u w:val="single"/>
    </w:rPr>
  </w:style>
  <w:style w:type="character" w:customStyle="1" w:styleId="Char1">
    <w:name w:val="Char1"/>
    <w:basedOn w:val="DefaultParagraphFont"/>
    <w:rsid w:val="0018339A"/>
    <w:rPr>
      <w:rFonts w:cs="Arial"/>
      <w:b/>
      <w:bCs/>
      <w:iCs/>
      <w:sz w:val="24"/>
      <w:szCs w:val="28"/>
      <w:lang w:val="en-US" w:eastAsia="en-US" w:bidi="ar-SA"/>
    </w:rPr>
  </w:style>
  <w:style w:type="paragraph" w:customStyle="1" w:styleId="ALLCAPS">
    <w:name w:val="ALL CAPS"/>
    <w:basedOn w:val="Normal"/>
    <w:link w:val="ALLCAPSChar"/>
    <w:rsid w:val="0018339A"/>
    <w:rPr>
      <w:rFonts w:ascii="Times New Roman" w:eastAsia="Times New Roman" w:hAnsi="Times New Roman"/>
      <w:b/>
      <w:caps/>
    </w:rPr>
  </w:style>
  <w:style w:type="character" w:customStyle="1" w:styleId="ALLCAPSChar">
    <w:name w:val="ALL CAPS Char"/>
    <w:basedOn w:val="DefaultParagraphFont"/>
    <w:link w:val="ALLCAPS"/>
    <w:rsid w:val="0018339A"/>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18339A"/>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8339A"/>
    <w:rPr>
      <w:rFonts w:ascii="Times New Roman" w:eastAsia="Times New Roman" w:hAnsi="Times New Roman"/>
      <w:b/>
      <w:sz w:val="24"/>
    </w:rPr>
  </w:style>
  <w:style w:type="character" w:customStyle="1" w:styleId="10ptnotbold">
    <w:name w:val="10ptnotbold"/>
    <w:basedOn w:val="DefaultParagraphFont"/>
    <w:rsid w:val="0018339A"/>
    <w:rPr>
      <w:sz w:val="20"/>
    </w:rPr>
  </w:style>
  <w:style w:type="character" w:customStyle="1" w:styleId="Cites-AuthorDate">
    <w:name w:val="Cites-Author/Date"/>
    <w:rsid w:val="0018339A"/>
    <w:rPr>
      <w:rFonts w:ascii="Helvetica" w:hAnsi="Helvetica"/>
      <w:b/>
      <w:sz w:val="22"/>
      <w:szCs w:val="24"/>
      <w:u w:val="thick"/>
    </w:rPr>
  </w:style>
  <w:style w:type="paragraph" w:customStyle="1" w:styleId="CiteTag">
    <w:name w:val="Cite/Tag"/>
    <w:basedOn w:val="Normal"/>
    <w:uiPriority w:val="99"/>
    <w:qFormat/>
    <w:rsid w:val="0018339A"/>
    <w:rPr>
      <w:rFonts w:ascii="Times New Roman" w:eastAsia="Cambria" w:hAnsi="Times New Roman"/>
      <w:b/>
    </w:rPr>
  </w:style>
  <w:style w:type="character" w:customStyle="1" w:styleId="CardsFont6ptChar1">
    <w:name w:val="Cards + Font: 6 pt Char1"/>
    <w:basedOn w:val="CardsChar"/>
    <w:link w:val="CardsFont6pt"/>
    <w:rsid w:val="0018339A"/>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8339A"/>
  </w:style>
  <w:style w:type="character" w:customStyle="1" w:styleId="m489902567989944824gmail-styleunderline">
    <w:name w:val="m_489902567989944824gmail-styleunderline"/>
    <w:basedOn w:val="DefaultParagraphFont"/>
    <w:rsid w:val="0018339A"/>
  </w:style>
  <w:style w:type="character" w:customStyle="1" w:styleId="UnresolvedMention2">
    <w:name w:val="Unresolved Mention2"/>
    <w:basedOn w:val="DefaultParagraphFont"/>
    <w:uiPriority w:val="99"/>
    <w:semiHidden/>
    <w:rsid w:val="0018339A"/>
    <w:rPr>
      <w:color w:val="808080"/>
      <w:shd w:val="clear" w:color="auto" w:fill="E6E6E6"/>
    </w:rPr>
  </w:style>
  <w:style w:type="character" w:customStyle="1" w:styleId="swauthor">
    <w:name w:val="sw_author"/>
    <w:rsid w:val="0018339A"/>
  </w:style>
  <w:style w:type="character" w:customStyle="1" w:styleId="UnderlineCharChar3">
    <w:name w:val="Underline Char Char3"/>
    <w:rsid w:val="0018339A"/>
    <w:rPr>
      <w:szCs w:val="24"/>
      <w:u w:val="single"/>
      <w:lang w:val="en-US" w:eastAsia="en-US" w:bidi="ar-SA"/>
    </w:rPr>
  </w:style>
  <w:style w:type="character" w:customStyle="1" w:styleId="tl8wme">
    <w:name w:val="tl8wme"/>
    <w:basedOn w:val="DefaultParagraphFont"/>
    <w:rsid w:val="0018339A"/>
  </w:style>
  <w:style w:type="character" w:customStyle="1" w:styleId="Mention3">
    <w:name w:val="Mention3"/>
    <w:basedOn w:val="DefaultParagraphFont"/>
    <w:uiPriority w:val="99"/>
    <w:semiHidden/>
    <w:unhideWhenUsed/>
    <w:rsid w:val="0018339A"/>
    <w:rPr>
      <w:color w:val="2B579A"/>
      <w:shd w:val="clear" w:color="auto" w:fill="E6E6E6"/>
    </w:rPr>
  </w:style>
  <w:style w:type="character" w:customStyle="1" w:styleId="m-5251091010484660064gmail-style13ptbold">
    <w:name w:val="m_-5251091010484660064gmail-style13ptbold"/>
    <w:basedOn w:val="DefaultParagraphFont"/>
    <w:rsid w:val="0018339A"/>
  </w:style>
  <w:style w:type="character" w:customStyle="1" w:styleId="m-5251091010484660064gmail-styleunderline">
    <w:name w:val="m_-5251091010484660064gmail-styleunderline"/>
    <w:basedOn w:val="DefaultParagraphFont"/>
    <w:rsid w:val="0018339A"/>
  </w:style>
  <w:style w:type="character" w:customStyle="1" w:styleId="tablecaption">
    <w:name w:val="tablecaption"/>
    <w:basedOn w:val="DefaultParagraphFont"/>
    <w:rsid w:val="0018339A"/>
  </w:style>
  <w:style w:type="character" w:customStyle="1" w:styleId="StyleLatinHelvetica105ptBlack">
    <w:name w:val="Style (Latin) Helvetica 10.5 pt Black"/>
    <w:basedOn w:val="DefaultParagraphFont"/>
    <w:rsid w:val="0018339A"/>
    <w:rPr>
      <w:rFonts w:ascii="Times New Roman" w:hAnsi="Times New Roman"/>
      <w:color w:val="000000"/>
      <w:sz w:val="21"/>
    </w:rPr>
  </w:style>
  <w:style w:type="character" w:customStyle="1" w:styleId="m-413333960618644972gmail-style13ptbold">
    <w:name w:val="m_-413333960618644972gmail-style13ptbold"/>
    <w:basedOn w:val="DefaultParagraphFont"/>
    <w:rsid w:val="0018339A"/>
  </w:style>
  <w:style w:type="character" w:customStyle="1" w:styleId="m-413333960618644972gmail-styleunderline">
    <w:name w:val="m_-413333960618644972gmail-styleunderline"/>
    <w:basedOn w:val="DefaultParagraphFont"/>
    <w:rsid w:val="0018339A"/>
  </w:style>
  <w:style w:type="character" w:customStyle="1" w:styleId="m8314098763611656848gmail-stylestylebold12pt">
    <w:name w:val="m_8314098763611656848gmail-stylestylebold12pt"/>
    <w:basedOn w:val="DefaultParagraphFont"/>
    <w:rsid w:val="0018339A"/>
  </w:style>
  <w:style w:type="character" w:customStyle="1" w:styleId="m8314098763611656848gmail-styleboldunderline">
    <w:name w:val="m_8314098763611656848gmail-styleboldunderline"/>
    <w:basedOn w:val="DefaultParagraphFont"/>
    <w:rsid w:val="0018339A"/>
  </w:style>
  <w:style w:type="paragraph" w:customStyle="1" w:styleId="Spacer">
    <w:name w:val="Spacer"/>
    <w:basedOn w:val="Heading1"/>
    <w:link w:val="SpacerChar"/>
    <w:autoRedefine/>
    <w:uiPriority w:val="4"/>
    <w:qFormat/>
    <w:rsid w:val="0018339A"/>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8339A"/>
    <w:rPr>
      <w:rFonts w:ascii="Calibri" w:eastAsiaTheme="majorEastAsia" w:hAnsi="Calibri" w:cstheme="majorBidi"/>
      <w:b/>
      <w:sz w:val="24"/>
      <w:szCs w:val="32"/>
    </w:rPr>
  </w:style>
  <w:style w:type="paragraph" w:customStyle="1" w:styleId="msonormal0">
    <w:name w:val="msonormal"/>
    <w:basedOn w:val="Normal"/>
    <w:rsid w:val="0018339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8339A"/>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8339A"/>
    <w:rPr>
      <w:rFonts w:ascii="Georgia" w:eastAsia="Times New Roman" w:hAnsi="Georgia" w:cs="Arial" w:hint="default"/>
      <w:b/>
      <w:bCs/>
      <w:kern w:val="32"/>
      <w:sz w:val="28"/>
      <w:szCs w:val="32"/>
    </w:rPr>
  </w:style>
  <w:style w:type="character" w:customStyle="1" w:styleId="SmallChar0">
    <w:name w:val="Small Char"/>
    <w:qFormat/>
    <w:rsid w:val="0018339A"/>
    <w:rPr>
      <w:rFonts w:ascii="Arial Narrow" w:hAnsi="Arial Narrow" w:cs="Times New Roman"/>
      <w:color w:val="000000"/>
      <w:sz w:val="16"/>
    </w:rPr>
  </w:style>
  <w:style w:type="character" w:customStyle="1" w:styleId="CiteReal0">
    <w:name w:val="CiteReal"/>
    <w:uiPriority w:val="1"/>
    <w:qFormat/>
    <w:rsid w:val="0018339A"/>
    <w:rPr>
      <w:rFonts w:ascii="Arial" w:hAnsi="Arial"/>
      <w:b/>
      <w:sz w:val="24"/>
      <w:u w:val="single"/>
    </w:rPr>
  </w:style>
  <w:style w:type="character" w:customStyle="1" w:styleId="dropcap1">
    <w:name w:val="dropcap1"/>
    <w:rsid w:val="0018339A"/>
  </w:style>
  <w:style w:type="paragraph" w:customStyle="1" w:styleId="Style31">
    <w:name w:val="Style31"/>
    <w:basedOn w:val="Normal"/>
    <w:uiPriority w:val="99"/>
    <w:rsid w:val="0018339A"/>
    <w:pPr>
      <w:spacing w:line="197" w:lineRule="exact"/>
      <w:jc w:val="both"/>
    </w:pPr>
    <w:rPr>
      <w:rFonts w:ascii="Palatino Linotype" w:hAnsi="Palatino Linotype" w:cs="Palatino Linotype"/>
    </w:rPr>
  </w:style>
  <w:style w:type="paragraph" w:customStyle="1" w:styleId="Style42">
    <w:name w:val="Style42"/>
    <w:basedOn w:val="Normal"/>
    <w:uiPriority w:val="99"/>
    <w:rsid w:val="0018339A"/>
    <w:pPr>
      <w:spacing w:line="202" w:lineRule="exact"/>
      <w:jc w:val="both"/>
    </w:pPr>
    <w:rPr>
      <w:rFonts w:ascii="Palatino Linotype" w:hAnsi="Palatino Linotype" w:cs="Palatino Linotype"/>
    </w:rPr>
  </w:style>
  <w:style w:type="paragraph" w:customStyle="1" w:styleId="Style51">
    <w:name w:val="Style51"/>
    <w:basedOn w:val="Normal"/>
    <w:uiPriority w:val="99"/>
    <w:rsid w:val="0018339A"/>
    <w:pPr>
      <w:spacing w:line="200" w:lineRule="exact"/>
      <w:jc w:val="both"/>
    </w:pPr>
    <w:rPr>
      <w:rFonts w:ascii="Palatino Linotype" w:hAnsi="Palatino Linotype" w:cs="Palatino Linotype"/>
    </w:rPr>
  </w:style>
  <w:style w:type="character" w:customStyle="1" w:styleId="FontStyle72">
    <w:name w:val="Font Style72"/>
    <w:uiPriority w:val="99"/>
    <w:rsid w:val="0018339A"/>
    <w:rPr>
      <w:rFonts w:ascii="Cambria" w:hAnsi="Cambria" w:cs="Cambria" w:hint="default"/>
      <w:sz w:val="16"/>
      <w:szCs w:val="16"/>
    </w:rPr>
  </w:style>
  <w:style w:type="character" w:customStyle="1" w:styleId="FontStyle73">
    <w:name w:val="Font Style73"/>
    <w:uiPriority w:val="99"/>
    <w:rsid w:val="0018339A"/>
    <w:rPr>
      <w:rFonts w:ascii="Cambria" w:hAnsi="Cambria" w:cs="Cambria" w:hint="default"/>
      <w:i/>
      <w:iCs/>
      <w:sz w:val="16"/>
      <w:szCs w:val="16"/>
    </w:rPr>
  </w:style>
  <w:style w:type="character" w:customStyle="1" w:styleId="UnderlinestyleChar2">
    <w:name w:val="Underline style Char2"/>
    <w:rsid w:val="0018339A"/>
    <w:rPr>
      <w:sz w:val="22"/>
      <w:szCs w:val="24"/>
      <w:u w:val="single"/>
      <w:lang w:val="en-US" w:eastAsia="en-US" w:bidi="ar-SA"/>
    </w:rPr>
  </w:style>
  <w:style w:type="paragraph" w:customStyle="1" w:styleId="CitationCharChar">
    <w:name w:val="Citation Char Char"/>
    <w:basedOn w:val="Normal"/>
    <w:uiPriority w:val="6"/>
    <w:qFormat/>
    <w:rsid w:val="0018339A"/>
    <w:pPr>
      <w:ind w:left="1440" w:right="1440"/>
    </w:pPr>
    <w:rPr>
      <w:rFonts w:ascii="Cambria" w:eastAsia="Verdana" w:hAnsi="Cambria" w:cs="Cambria"/>
      <w:szCs w:val="20"/>
      <w:u w:val="single"/>
    </w:rPr>
  </w:style>
  <w:style w:type="character" w:customStyle="1" w:styleId="FontStyle49">
    <w:name w:val="Font Style49"/>
    <w:uiPriority w:val="99"/>
    <w:rsid w:val="0018339A"/>
    <w:rPr>
      <w:rFonts w:ascii="Cambria" w:hAnsi="Cambria" w:cs="Cambria"/>
      <w:sz w:val="20"/>
      <w:szCs w:val="20"/>
    </w:rPr>
  </w:style>
  <w:style w:type="character" w:customStyle="1" w:styleId="FontStyle50">
    <w:name w:val="Font Style50"/>
    <w:uiPriority w:val="99"/>
    <w:rsid w:val="0018339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8339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8339A"/>
    <w:rPr>
      <w:rFonts w:ascii="Cambria" w:eastAsia="Cambria" w:hAnsi="Cambria" w:cs="Cambria"/>
      <w:spacing w:val="-3"/>
      <w:szCs w:val="20"/>
    </w:rPr>
  </w:style>
  <w:style w:type="character" w:customStyle="1" w:styleId="kn">
    <w:name w:val="kn"/>
    <w:basedOn w:val="DefaultParagraphFont"/>
    <w:rsid w:val="0018339A"/>
  </w:style>
  <w:style w:type="character" w:customStyle="1" w:styleId="StyleStyleUnderlineUnderlineStyleBoldUnderlineIntenseEmphas">
    <w:name w:val="Style Style UnderlineUnderlineStyle Bold UnderlineIntense Emphas..."/>
    <w:basedOn w:val="DefaultParagraphFont"/>
    <w:rsid w:val="0018339A"/>
    <w:rPr>
      <w:b/>
      <w:bCs/>
      <w:sz w:val="26"/>
      <w:u w:val="single"/>
    </w:rPr>
  </w:style>
  <w:style w:type="character" w:customStyle="1" w:styleId="articoloinside">
    <w:name w:val="articolo_inside"/>
    <w:rsid w:val="0018339A"/>
  </w:style>
  <w:style w:type="paragraph" w:customStyle="1" w:styleId="pagetools">
    <w:name w:val="pagetools"/>
    <w:basedOn w:val="Normal"/>
    <w:rsid w:val="0018339A"/>
    <w:pPr>
      <w:spacing w:before="100" w:beforeAutospacing="1" w:after="100" w:afterAutospacing="1"/>
    </w:pPr>
    <w:rPr>
      <w:rFonts w:ascii="Cambria" w:eastAsia="Cambria" w:hAnsi="Cambria"/>
      <w:sz w:val="24"/>
    </w:rPr>
  </w:style>
  <w:style w:type="character" w:customStyle="1" w:styleId="desc">
    <w:name w:val="desc"/>
    <w:basedOn w:val="DefaultParagraphFont"/>
    <w:rsid w:val="0018339A"/>
  </w:style>
  <w:style w:type="character" w:customStyle="1" w:styleId="job">
    <w:name w:val="job"/>
    <w:basedOn w:val="DefaultParagraphFont"/>
    <w:rsid w:val="0018339A"/>
  </w:style>
  <w:style w:type="character" w:customStyle="1" w:styleId="publisher">
    <w:name w:val="publisher"/>
    <w:basedOn w:val="DefaultParagraphFont"/>
    <w:rsid w:val="0018339A"/>
  </w:style>
  <w:style w:type="character" w:customStyle="1" w:styleId="pubyear">
    <w:name w:val="pubyear"/>
    <w:basedOn w:val="DefaultParagraphFont"/>
    <w:rsid w:val="0018339A"/>
  </w:style>
  <w:style w:type="character" w:customStyle="1" w:styleId="pubcity">
    <w:name w:val="pubcity"/>
    <w:basedOn w:val="DefaultParagraphFont"/>
    <w:rsid w:val="0018339A"/>
  </w:style>
  <w:style w:type="character" w:customStyle="1" w:styleId="bodycontentlink">
    <w:name w:val="bodycontentlink"/>
    <w:basedOn w:val="DefaultParagraphFont"/>
    <w:rsid w:val="0018339A"/>
  </w:style>
  <w:style w:type="paragraph" w:customStyle="1" w:styleId="C-Text">
    <w:name w:val="C-Text"/>
    <w:basedOn w:val="Normal"/>
    <w:rsid w:val="0018339A"/>
    <w:pPr>
      <w:tabs>
        <w:tab w:val="num" w:pos="720"/>
      </w:tabs>
      <w:ind w:left="720" w:hanging="360"/>
    </w:pPr>
    <w:rPr>
      <w:rFonts w:ascii="Book Antiqua" w:hAnsi="Book Antiqua"/>
      <w:sz w:val="24"/>
    </w:rPr>
  </w:style>
  <w:style w:type="character" w:customStyle="1" w:styleId="ecdate">
    <w:name w:val="ec_date"/>
    <w:basedOn w:val="DefaultParagraphFont"/>
    <w:rsid w:val="0018339A"/>
    <w:rPr>
      <w:rFonts w:ascii="Symbol" w:hAnsi="Symbol" w:hint="default"/>
      <w:sz w:val="20"/>
      <w:szCs w:val="20"/>
      <w:shd w:val="clear" w:color="auto" w:fill="FFFFFF"/>
    </w:rPr>
  </w:style>
  <w:style w:type="paragraph" w:customStyle="1" w:styleId="ecmsonormal">
    <w:name w:val="ec_msonormal"/>
    <w:basedOn w:val="Normal"/>
    <w:rsid w:val="0018339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8339A"/>
  </w:style>
  <w:style w:type="character" w:customStyle="1" w:styleId="articleheadline">
    <w:name w:val="articleheadline"/>
    <w:basedOn w:val="DefaultParagraphFont"/>
    <w:rsid w:val="0018339A"/>
  </w:style>
  <w:style w:type="paragraph" w:customStyle="1" w:styleId="u-intro">
    <w:name w:val="u-intro"/>
    <w:basedOn w:val="Normal"/>
    <w:rsid w:val="0018339A"/>
    <w:pPr>
      <w:spacing w:before="100" w:beforeAutospacing="1" w:after="100" w:afterAutospacing="1"/>
    </w:pPr>
    <w:rPr>
      <w:sz w:val="24"/>
    </w:rPr>
  </w:style>
  <w:style w:type="character" w:customStyle="1" w:styleId="u-byline">
    <w:name w:val="u-byline"/>
    <w:basedOn w:val="DefaultParagraphFont"/>
    <w:rsid w:val="0018339A"/>
  </w:style>
  <w:style w:type="character" w:customStyle="1" w:styleId="articlebya">
    <w:name w:val="articleby_a"/>
    <w:basedOn w:val="DefaultParagraphFont"/>
    <w:rsid w:val="0018339A"/>
  </w:style>
  <w:style w:type="character" w:customStyle="1" w:styleId="popupwinby">
    <w:name w:val="popupwinby"/>
    <w:basedOn w:val="DefaultParagraphFont"/>
    <w:rsid w:val="0018339A"/>
  </w:style>
  <w:style w:type="character" w:customStyle="1" w:styleId="storyheader">
    <w:name w:val="storyheader"/>
    <w:basedOn w:val="DefaultParagraphFont"/>
    <w:rsid w:val="0018339A"/>
  </w:style>
  <w:style w:type="character" w:customStyle="1" w:styleId="marron">
    <w:name w:val="marron"/>
    <w:basedOn w:val="DefaultParagraphFont"/>
    <w:rsid w:val="0018339A"/>
  </w:style>
  <w:style w:type="paragraph" w:customStyle="1" w:styleId="StyleNormalWeb10pt">
    <w:name w:val="Style Normal (Web) + 10 pt"/>
    <w:basedOn w:val="NormalWeb"/>
    <w:next w:val="Normal"/>
    <w:rsid w:val="0018339A"/>
    <w:rPr>
      <w:rFonts w:ascii="Bookman Old Style" w:eastAsiaTheme="minorHAnsi" w:hAnsi="Bookman Old Style"/>
      <w:sz w:val="20"/>
      <w:lang w:bidi="ar-SA"/>
    </w:rPr>
  </w:style>
  <w:style w:type="character" w:customStyle="1" w:styleId="StyleNormalWeb10ptChar">
    <w:name w:val="Style Normal (Web) + 10 pt Char"/>
    <w:basedOn w:val="DefaultParagraphFont"/>
    <w:rsid w:val="0018339A"/>
    <w:rPr>
      <w:szCs w:val="24"/>
      <w:lang w:val="en-US" w:eastAsia="en-US" w:bidi="ar-SA"/>
    </w:rPr>
  </w:style>
  <w:style w:type="paragraph" w:customStyle="1" w:styleId="TagCiteShells">
    <w:name w:val="Tag/Cite/Shells"/>
    <w:basedOn w:val="Normal"/>
    <w:rsid w:val="0018339A"/>
    <w:rPr>
      <w:b/>
    </w:rPr>
  </w:style>
  <w:style w:type="paragraph" w:customStyle="1" w:styleId="DefinitionTerm">
    <w:name w:val="Definition Term"/>
    <w:basedOn w:val="Normal"/>
    <w:next w:val="Normal"/>
    <w:rsid w:val="0018339A"/>
    <w:rPr>
      <w:snapToGrid w:val="0"/>
      <w:sz w:val="24"/>
    </w:rPr>
  </w:style>
  <w:style w:type="character" w:customStyle="1" w:styleId="Style3CharChar">
    <w:name w:val="Style3 Char Char"/>
    <w:basedOn w:val="DefaultParagraphFont"/>
    <w:rsid w:val="0018339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8339A"/>
    <w:pPr>
      <w:spacing w:after="60"/>
    </w:pPr>
    <w:rPr>
      <w:rFonts w:eastAsia="Segoe UI" w:cs="Cambria"/>
      <w:caps/>
      <w:sz w:val="20"/>
      <w:lang w:eastAsia="zh-CN"/>
    </w:rPr>
  </w:style>
  <w:style w:type="character" w:customStyle="1" w:styleId="NormalChar0">
    <w:name w:val="Normal Char"/>
    <w:basedOn w:val="DefaultParagraphFont"/>
    <w:rsid w:val="0018339A"/>
    <w:rPr>
      <w:lang w:eastAsia="en-US"/>
    </w:rPr>
  </w:style>
  <w:style w:type="character" w:customStyle="1" w:styleId="BoldUnderlineChar2">
    <w:name w:val="Bold + Underline Char"/>
    <w:basedOn w:val="DefaultParagraphFont"/>
    <w:rsid w:val="0018339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8339A"/>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18339A"/>
  </w:style>
  <w:style w:type="character" w:customStyle="1" w:styleId="CharacterStyle7">
    <w:name w:val="Character Style 7"/>
    <w:rsid w:val="0018339A"/>
    <w:rPr>
      <w:rFonts w:ascii="Trebuchet MS" w:hAnsi="Trebuchet MS" w:cs="Trebuchet MS"/>
      <w:sz w:val="20"/>
      <w:szCs w:val="20"/>
      <w:u w:val="single"/>
    </w:rPr>
  </w:style>
  <w:style w:type="character" w:customStyle="1" w:styleId="StyleStyle4Char">
    <w:name w:val="Style Style4 + Char"/>
    <w:basedOn w:val="DefaultParagraphFont"/>
    <w:rsid w:val="0018339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8339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8339A"/>
    <w:rPr>
      <w:rFonts w:ascii="Symbol" w:hAnsi="Symbol"/>
      <w:sz w:val="21"/>
      <w:szCs w:val="21"/>
      <w:u w:val="thick"/>
    </w:rPr>
  </w:style>
  <w:style w:type="character" w:customStyle="1" w:styleId="UnderlinedEvidenceCharChar">
    <w:name w:val="Underlined Evidence Char Char"/>
    <w:basedOn w:val="DefaultParagraphFont"/>
    <w:rsid w:val="0018339A"/>
    <w:rPr>
      <w:rFonts w:ascii="Symbol" w:hAnsi="Symbol"/>
      <w:sz w:val="21"/>
      <w:szCs w:val="21"/>
      <w:u w:val="thick"/>
      <w:lang w:val="en-US" w:eastAsia="en-US" w:bidi="ar-SA"/>
    </w:rPr>
  </w:style>
  <w:style w:type="character" w:styleId="PlaceholderText">
    <w:name w:val="Placeholder Text"/>
    <w:basedOn w:val="DefaultParagraphFont"/>
    <w:uiPriority w:val="99"/>
    <w:rsid w:val="0018339A"/>
    <w:rPr>
      <w:color w:val="808080"/>
    </w:rPr>
  </w:style>
  <w:style w:type="paragraph" w:customStyle="1" w:styleId="Cite8">
    <w:name w:val="Cite8"/>
    <w:basedOn w:val="Normal"/>
    <w:autoRedefine/>
    <w:qFormat/>
    <w:rsid w:val="0018339A"/>
    <w:rPr>
      <w:rFonts w:ascii="Trebuchet MS" w:eastAsia="Verdana" w:hAnsi="Trebuchet MS" w:cs="Cambria"/>
    </w:rPr>
  </w:style>
  <w:style w:type="paragraph" w:customStyle="1" w:styleId="8font">
    <w:name w:val="8font"/>
    <w:basedOn w:val="Normal"/>
    <w:next w:val="Normal"/>
    <w:autoRedefine/>
    <w:rsid w:val="0018339A"/>
    <w:rPr>
      <w:rFonts w:eastAsia="Cambria Math" w:cs="Cambria"/>
      <w:szCs w:val="16"/>
    </w:rPr>
  </w:style>
  <w:style w:type="character" w:customStyle="1" w:styleId="NoterefInText">
    <w:name w:val="_NoterefInText"/>
    <w:uiPriority w:val="99"/>
    <w:rsid w:val="0018339A"/>
    <w:rPr>
      <w:rFonts w:cs="AKDPE C+ Utopia"/>
      <w:color w:val="000000"/>
    </w:rPr>
  </w:style>
  <w:style w:type="character" w:customStyle="1" w:styleId="postauthor">
    <w:name w:val="postauthor"/>
    <w:basedOn w:val="DefaultParagraphFont"/>
    <w:rsid w:val="0018339A"/>
  </w:style>
  <w:style w:type="paragraph" w:customStyle="1" w:styleId="notes-source-hasnotes">
    <w:name w:val="notes-source-hasnotes"/>
    <w:basedOn w:val="Normal"/>
    <w:rsid w:val="0018339A"/>
    <w:pPr>
      <w:spacing w:before="100" w:beforeAutospacing="1" w:after="100" w:afterAutospacing="1"/>
    </w:pPr>
    <w:rPr>
      <w:rFonts w:ascii="Tahoma" w:hAnsi="Tahoma"/>
      <w:szCs w:val="20"/>
    </w:rPr>
  </w:style>
  <w:style w:type="character" w:customStyle="1" w:styleId="span">
    <w:name w:val="span"/>
    <w:basedOn w:val="DefaultParagraphFont"/>
    <w:rsid w:val="0018339A"/>
  </w:style>
  <w:style w:type="character" w:customStyle="1" w:styleId="maintitle">
    <w:name w:val="maintitle"/>
    <w:basedOn w:val="DefaultParagraphFont"/>
    <w:rsid w:val="0018339A"/>
  </w:style>
  <w:style w:type="character" w:customStyle="1" w:styleId="thirdparty-logo">
    <w:name w:val="thirdparty-logo"/>
    <w:basedOn w:val="DefaultParagraphFont"/>
    <w:rsid w:val="0018339A"/>
  </w:style>
  <w:style w:type="character" w:customStyle="1" w:styleId="posted">
    <w:name w:val="posted"/>
    <w:basedOn w:val="DefaultParagraphFont"/>
    <w:rsid w:val="0018339A"/>
  </w:style>
  <w:style w:type="character" w:customStyle="1" w:styleId="ticker">
    <w:name w:val="ticker"/>
    <w:basedOn w:val="DefaultParagraphFont"/>
    <w:rsid w:val="0018339A"/>
  </w:style>
  <w:style w:type="paragraph" w:customStyle="1" w:styleId="articlemeta">
    <w:name w:val="articlemeta"/>
    <w:basedOn w:val="Normal"/>
    <w:rsid w:val="0018339A"/>
    <w:pPr>
      <w:spacing w:before="100" w:beforeAutospacing="1" w:after="100" w:afterAutospacing="1"/>
    </w:pPr>
    <w:rPr>
      <w:rFonts w:ascii="Tahoma" w:hAnsi="Tahoma"/>
      <w:szCs w:val="20"/>
    </w:rPr>
  </w:style>
  <w:style w:type="character" w:customStyle="1" w:styleId="vcard">
    <w:name w:val="vcard"/>
    <w:basedOn w:val="DefaultParagraphFont"/>
    <w:rsid w:val="0018339A"/>
  </w:style>
  <w:style w:type="character" w:customStyle="1" w:styleId="print-footnote">
    <w:name w:val="print-footnote"/>
    <w:basedOn w:val="DefaultParagraphFont"/>
    <w:rsid w:val="0018339A"/>
  </w:style>
  <w:style w:type="character" w:customStyle="1" w:styleId="datestring">
    <w:name w:val="datestring"/>
    <w:basedOn w:val="DefaultParagraphFont"/>
    <w:rsid w:val="0018339A"/>
  </w:style>
  <w:style w:type="paragraph" w:customStyle="1" w:styleId="noindent0">
    <w:name w:val="no_indent"/>
    <w:basedOn w:val="Normal"/>
    <w:rsid w:val="0018339A"/>
    <w:pPr>
      <w:spacing w:before="100" w:beforeAutospacing="1" w:after="100" w:afterAutospacing="1"/>
    </w:pPr>
    <w:rPr>
      <w:rFonts w:ascii="Tahoma" w:hAnsi="Tahoma"/>
      <w:szCs w:val="20"/>
    </w:rPr>
  </w:style>
  <w:style w:type="character" w:customStyle="1" w:styleId="email">
    <w:name w:val="email"/>
    <w:basedOn w:val="DefaultParagraphFont"/>
    <w:rsid w:val="0018339A"/>
  </w:style>
  <w:style w:type="paragraph" w:customStyle="1" w:styleId="left">
    <w:name w:val="left"/>
    <w:basedOn w:val="Normal"/>
    <w:rsid w:val="0018339A"/>
    <w:pPr>
      <w:spacing w:before="100" w:beforeAutospacing="1" w:after="100" w:afterAutospacing="1"/>
    </w:pPr>
    <w:rPr>
      <w:rFonts w:ascii="Tahoma" w:hAnsi="Tahoma"/>
      <w:szCs w:val="20"/>
    </w:rPr>
  </w:style>
  <w:style w:type="paragraph" w:customStyle="1" w:styleId="right">
    <w:name w:val="right"/>
    <w:basedOn w:val="Normal"/>
    <w:rsid w:val="0018339A"/>
    <w:pPr>
      <w:spacing w:before="100" w:beforeAutospacing="1" w:after="100" w:afterAutospacing="1"/>
    </w:pPr>
    <w:rPr>
      <w:rFonts w:ascii="Tahoma" w:hAnsi="Tahoma"/>
      <w:szCs w:val="20"/>
    </w:rPr>
  </w:style>
  <w:style w:type="character" w:customStyle="1" w:styleId="gptad">
    <w:name w:val="gptad"/>
    <w:basedOn w:val="DefaultParagraphFont"/>
    <w:rsid w:val="0018339A"/>
  </w:style>
  <w:style w:type="paragraph" w:customStyle="1" w:styleId="creditpostedmodified">
    <w:name w:val="credit_posted_modified"/>
    <w:basedOn w:val="Normal"/>
    <w:rsid w:val="0018339A"/>
    <w:pPr>
      <w:spacing w:before="100" w:beforeAutospacing="1" w:after="100" w:afterAutospacing="1"/>
    </w:pPr>
    <w:rPr>
      <w:rFonts w:ascii="Tahoma" w:hAnsi="Tahoma"/>
      <w:szCs w:val="20"/>
    </w:rPr>
  </w:style>
  <w:style w:type="character" w:customStyle="1" w:styleId="creditline">
    <w:name w:val="creditline"/>
    <w:basedOn w:val="DefaultParagraphFont"/>
    <w:rsid w:val="0018339A"/>
  </w:style>
  <w:style w:type="character" w:customStyle="1" w:styleId="grd">
    <w:name w:val="grd"/>
    <w:basedOn w:val="DefaultParagraphFont"/>
    <w:rsid w:val="0018339A"/>
  </w:style>
  <w:style w:type="paragraph" w:customStyle="1" w:styleId="hs-text-container">
    <w:name w:val="hs-text-container"/>
    <w:basedOn w:val="Normal"/>
    <w:rsid w:val="0018339A"/>
    <w:pPr>
      <w:spacing w:before="100" w:beforeAutospacing="1" w:after="100" w:afterAutospacing="1"/>
    </w:pPr>
    <w:rPr>
      <w:rFonts w:ascii="Tahoma" w:hAnsi="Tahoma"/>
      <w:szCs w:val="20"/>
    </w:rPr>
  </w:style>
  <w:style w:type="character" w:customStyle="1" w:styleId="created">
    <w:name w:val="created"/>
    <w:basedOn w:val="DefaultParagraphFont"/>
    <w:rsid w:val="0018339A"/>
  </w:style>
  <w:style w:type="character" w:customStyle="1" w:styleId="changed">
    <w:name w:val="changed"/>
    <w:basedOn w:val="DefaultParagraphFont"/>
    <w:rsid w:val="0018339A"/>
  </w:style>
  <w:style w:type="character" w:customStyle="1" w:styleId="article-author-name">
    <w:name w:val="article-author-name"/>
    <w:basedOn w:val="DefaultParagraphFont"/>
    <w:rsid w:val="0018339A"/>
  </w:style>
  <w:style w:type="character" w:customStyle="1" w:styleId="bioexcerpt">
    <w:name w:val="bio_excerpt"/>
    <w:basedOn w:val="DefaultParagraphFont"/>
    <w:rsid w:val="0018339A"/>
  </w:style>
  <w:style w:type="character" w:customStyle="1" w:styleId="commentcount">
    <w:name w:val="comment_count"/>
    <w:basedOn w:val="DefaultParagraphFont"/>
    <w:rsid w:val="0018339A"/>
  </w:style>
  <w:style w:type="character" w:customStyle="1" w:styleId="searchtermshighlighted">
    <w:name w:val="searchtermshighlighted"/>
    <w:basedOn w:val="DefaultParagraphFont"/>
    <w:rsid w:val="0018339A"/>
  </w:style>
  <w:style w:type="character" w:customStyle="1" w:styleId="contributornametrigger">
    <w:name w:val="contributornametrigger"/>
    <w:basedOn w:val="DefaultParagraphFont"/>
    <w:rsid w:val="0018339A"/>
  </w:style>
  <w:style w:type="character" w:customStyle="1" w:styleId="bylinepipe">
    <w:name w:val="bylinepipe"/>
    <w:basedOn w:val="DefaultParagraphFont"/>
    <w:rsid w:val="0018339A"/>
  </w:style>
  <w:style w:type="character" w:customStyle="1" w:styleId="lucenesearchresulturlb">
    <w:name w:val="lucene_search_result_url_b"/>
    <w:basedOn w:val="DefaultParagraphFont"/>
    <w:rsid w:val="0018339A"/>
  </w:style>
  <w:style w:type="character" w:customStyle="1" w:styleId="faculty-title">
    <w:name w:val="faculty-title"/>
    <w:basedOn w:val="DefaultParagraphFont"/>
    <w:rsid w:val="0018339A"/>
  </w:style>
  <w:style w:type="character" w:customStyle="1" w:styleId="count">
    <w:name w:val="count"/>
    <w:basedOn w:val="DefaultParagraphFont"/>
    <w:rsid w:val="0018339A"/>
  </w:style>
  <w:style w:type="character" w:customStyle="1" w:styleId="volume">
    <w:name w:val="volume"/>
    <w:basedOn w:val="DefaultParagraphFont"/>
    <w:rsid w:val="0018339A"/>
  </w:style>
  <w:style w:type="character" w:customStyle="1" w:styleId="issue">
    <w:name w:val="issue"/>
    <w:basedOn w:val="DefaultParagraphFont"/>
    <w:rsid w:val="0018339A"/>
  </w:style>
  <w:style w:type="character" w:customStyle="1" w:styleId="pages">
    <w:name w:val="pages"/>
    <w:basedOn w:val="DefaultParagraphFont"/>
    <w:rsid w:val="0018339A"/>
  </w:style>
  <w:style w:type="character" w:customStyle="1" w:styleId="field-content">
    <w:name w:val="field-content"/>
    <w:basedOn w:val="DefaultParagraphFont"/>
    <w:rsid w:val="0018339A"/>
  </w:style>
  <w:style w:type="character" w:customStyle="1" w:styleId="person">
    <w:name w:val="person"/>
    <w:basedOn w:val="DefaultParagraphFont"/>
    <w:rsid w:val="0018339A"/>
  </w:style>
  <w:style w:type="character" w:customStyle="1" w:styleId="corresponding">
    <w:name w:val="corresponding"/>
    <w:basedOn w:val="DefaultParagraphFont"/>
    <w:rsid w:val="0018339A"/>
  </w:style>
  <w:style w:type="character" w:customStyle="1" w:styleId="entry-date">
    <w:name w:val="entry-date"/>
    <w:basedOn w:val="DefaultParagraphFont"/>
    <w:rsid w:val="0018339A"/>
  </w:style>
  <w:style w:type="paragraph" w:customStyle="1" w:styleId="entry-meta">
    <w:name w:val="entry-meta"/>
    <w:basedOn w:val="Normal"/>
    <w:rsid w:val="0018339A"/>
    <w:pPr>
      <w:spacing w:before="100" w:beforeAutospacing="1" w:after="100" w:afterAutospacing="1"/>
    </w:pPr>
    <w:rPr>
      <w:rFonts w:ascii="Tahoma" w:hAnsi="Tahoma"/>
      <w:szCs w:val="20"/>
    </w:rPr>
  </w:style>
  <w:style w:type="character" w:customStyle="1" w:styleId="post-time">
    <w:name w:val="post-time"/>
    <w:basedOn w:val="DefaultParagraphFont"/>
    <w:rsid w:val="0018339A"/>
  </w:style>
  <w:style w:type="character" w:customStyle="1" w:styleId="post-category">
    <w:name w:val="post-category"/>
    <w:basedOn w:val="DefaultParagraphFont"/>
    <w:rsid w:val="0018339A"/>
  </w:style>
  <w:style w:type="character" w:customStyle="1" w:styleId="post-author">
    <w:name w:val="post-author"/>
    <w:basedOn w:val="DefaultParagraphFont"/>
    <w:rsid w:val="0018339A"/>
  </w:style>
  <w:style w:type="character" w:customStyle="1" w:styleId="A10">
    <w:name w:val="A10"/>
    <w:uiPriority w:val="99"/>
    <w:rsid w:val="0018339A"/>
    <w:rPr>
      <w:rFonts w:cs="MS Mincho"/>
      <w:color w:val="000000"/>
      <w:sz w:val="11"/>
      <w:szCs w:val="11"/>
    </w:rPr>
  </w:style>
  <w:style w:type="paragraph" w:customStyle="1" w:styleId="Pa10">
    <w:name w:val="Pa10"/>
    <w:basedOn w:val="Default"/>
    <w:next w:val="Default"/>
    <w:uiPriority w:val="99"/>
    <w:rsid w:val="0018339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8339A"/>
    <w:pPr>
      <w:widowControl w:val="0"/>
      <w:spacing w:line="241" w:lineRule="atLeast"/>
    </w:pPr>
    <w:rPr>
      <w:rFonts w:ascii="Verdana" w:eastAsiaTheme="minorEastAsia" w:hAnsi="Verdana" w:cs="Cambria"/>
      <w:color w:val="auto"/>
    </w:rPr>
  </w:style>
  <w:style w:type="character" w:customStyle="1" w:styleId="A9">
    <w:name w:val="A9"/>
    <w:uiPriority w:val="99"/>
    <w:rsid w:val="0018339A"/>
    <w:rPr>
      <w:rFonts w:cs="MS Mincho"/>
      <w:color w:val="000000"/>
      <w:sz w:val="14"/>
      <w:szCs w:val="14"/>
    </w:rPr>
  </w:style>
  <w:style w:type="paragraph" w:customStyle="1" w:styleId="articledetails">
    <w:name w:val="articledetails"/>
    <w:basedOn w:val="Normal"/>
    <w:rsid w:val="0018339A"/>
    <w:pPr>
      <w:spacing w:before="100" w:beforeAutospacing="1" w:after="100" w:afterAutospacing="1"/>
    </w:pPr>
    <w:rPr>
      <w:rFonts w:ascii="Tahoma" w:hAnsi="Tahoma"/>
      <w:szCs w:val="20"/>
    </w:rPr>
  </w:style>
  <w:style w:type="character" w:customStyle="1" w:styleId="posted-and-updated">
    <w:name w:val="posted-and-updated"/>
    <w:basedOn w:val="DefaultParagraphFont"/>
    <w:rsid w:val="0018339A"/>
  </w:style>
  <w:style w:type="paragraph" w:customStyle="1" w:styleId="aff">
    <w:name w:val="aff"/>
    <w:basedOn w:val="Normal"/>
    <w:rsid w:val="0018339A"/>
    <w:pPr>
      <w:spacing w:before="100" w:beforeAutospacing="1" w:after="100" w:afterAutospacing="1"/>
    </w:pPr>
    <w:rPr>
      <w:rFonts w:ascii="Tahoma" w:hAnsi="Tahoma"/>
      <w:szCs w:val="20"/>
    </w:rPr>
  </w:style>
  <w:style w:type="character" w:customStyle="1" w:styleId="entry-author">
    <w:name w:val="entry-author"/>
    <w:basedOn w:val="DefaultParagraphFont"/>
    <w:rsid w:val="0018339A"/>
  </w:style>
  <w:style w:type="character" w:customStyle="1" w:styleId="entry-author-name">
    <w:name w:val="entry-author-name"/>
    <w:basedOn w:val="DefaultParagraphFont"/>
    <w:rsid w:val="0018339A"/>
  </w:style>
  <w:style w:type="character" w:customStyle="1" w:styleId="arial11">
    <w:name w:val="arial_11"/>
    <w:basedOn w:val="DefaultParagraphFont"/>
    <w:rsid w:val="0018339A"/>
  </w:style>
  <w:style w:type="character" w:customStyle="1" w:styleId="contrib-degrees">
    <w:name w:val="contrib-degrees"/>
    <w:basedOn w:val="DefaultParagraphFont"/>
    <w:rsid w:val="0018339A"/>
  </w:style>
  <w:style w:type="character" w:customStyle="1" w:styleId="contrib-on-behalf-of">
    <w:name w:val="contrib-on-behalf-of"/>
    <w:basedOn w:val="DefaultParagraphFont"/>
    <w:rsid w:val="0018339A"/>
  </w:style>
  <w:style w:type="character" w:customStyle="1" w:styleId="pubtime">
    <w:name w:val="pubtime"/>
    <w:basedOn w:val="DefaultParagraphFont"/>
    <w:rsid w:val="0018339A"/>
  </w:style>
  <w:style w:type="character" w:customStyle="1" w:styleId="time">
    <w:name w:val="time"/>
    <w:basedOn w:val="DefaultParagraphFont"/>
    <w:rsid w:val="0018339A"/>
  </w:style>
  <w:style w:type="character" w:customStyle="1" w:styleId="fbcommentscount">
    <w:name w:val="fb_comments_count"/>
    <w:basedOn w:val="DefaultParagraphFont"/>
    <w:rsid w:val="0018339A"/>
  </w:style>
  <w:style w:type="character" w:customStyle="1" w:styleId="stsharethiscustom">
    <w:name w:val="st_sharethis_custom"/>
    <w:basedOn w:val="DefaultParagraphFont"/>
    <w:rsid w:val="0018339A"/>
  </w:style>
  <w:style w:type="paragraph" w:customStyle="1" w:styleId="permalinkable">
    <w:name w:val="permalinkable"/>
    <w:basedOn w:val="Normal"/>
    <w:rsid w:val="0018339A"/>
    <w:pPr>
      <w:spacing w:before="100" w:beforeAutospacing="1" w:after="100" w:afterAutospacing="1"/>
    </w:pPr>
    <w:rPr>
      <w:rFonts w:ascii="Tahoma" w:hAnsi="Tahoma"/>
      <w:szCs w:val="20"/>
    </w:rPr>
  </w:style>
  <w:style w:type="character" w:customStyle="1" w:styleId="post-date">
    <w:name w:val="post-date"/>
    <w:basedOn w:val="DefaultParagraphFont"/>
    <w:rsid w:val="0018339A"/>
  </w:style>
  <w:style w:type="character" w:customStyle="1" w:styleId="link-external">
    <w:name w:val="link-external"/>
    <w:basedOn w:val="DefaultParagraphFont"/>
    <w:rsid w:val="0018339A"/>
  </w:style>
  <w:style w:type="character" w:customStyle="1" w:styleId="articleauthor">
    <w:name w:val="article_author"/>
    <w:basedOn w:val="DefaultParagraphFont"/>
    <w:rsid w:val="0018339A"/>
  </w:style>
  <w:style w:type="character" w:customStyle="1" w:styleId="articleissue">
    <w:name w:val="article_issue"/>
    <w:basedOn w:val="DefaultParagraphFont"/>
    <w:rsid w:val="0018339A"/>
  </w:style>
  <w:style w:type="character" w:customStyle="1" w:styleId="a-size-large">
    <w:name w:val="a-size-large"/>
    <w:basedOn w:val="DefaultParagraphFont"/>
    <w:rsid w:val="0018339A"/>
  </w:style>
  <w:style w:type="character" w:customStyle="1" w:styleId="a-size-medium">
    <w:name w:val="a-size-medium"/>
    <w:basedOn w:val="DefaultParagraphFont"/>
    <w:rsid w:val="0018339A"/>
  </w:style>
  <w:style w:type="character" w:customStyle="1" w:styleId="contribution">
    <w:name w:val="contribution"/>
    <w:basedOn w:val="DefaultParagraphFont"/>
    <w:rsid w:val="0018339A"/>
  </w:style>
  <w:style w:type="character" w:customStyle="1" w:styleId="a-color-secondary">
    <w:name w:val="a-color-secondary"/>
    <w:basedOn w:val="DefaultParagraphFont"/>
    <w:rsid w:val="0018339A"/>
  </w:style>
  <w:style w:type="paragraph" w:customStyle="1" w:styleId="sbyline">
    <w:name w:val="sbyline"/>
    <w:basedOn w:val="Normal"/>
    <w:rsid w:val="0018339A"/>
    <w:pPr>
      <w:spacing w:before="100" w:beforeAutospacing="1" w:after="100" w:afterAutospacing="1"/>
    </w:pPr>
    <w:rPr>
      <w:rFonts w:ascii="Tahoma" w:hAnsi="Tahoma"/>
      <w:szCs w:val="20"/>
    </w:rPr>
  </w:style>
  <w:style w:type="character" w:customStyle="1" w:styleId="ui-author">
    <w:name w:val="ui-author"/>
    <w:basedOn w:val="DefaultParagraphFont"/>
    <w:rsid w:val="0018339A"/>
  </w:style>
  <w:style w:type="character" w:customStyle="1" w:styleId="ui-staffline">
    <w:name w:val="ui-staffline"/>
    <w:basedOn w:val="DefaultParagraphFont"/>
    <w:rsid w:val="0018339A"/>
  </w:style>
  <w:style w:type="paragraph" w:customStyle="1" w:styleId="promotion-tag-p">
    <w:name w:val="promotion-tag-p"/>
    <w:basedOn w:val="Normal"/>
    <w:rsid w:val="0018339A"/>
    <w:pPr>
      <w:spacing w:before="100" w:beforeAutospacing="1" w:after="100" w:afterAutospacing="1"/>
    </w:pPr>
    <w:rPr>
      <w:rFonts w:ascii="Tahoma" w:hAnsi="Tahoma"/>
      <w:szCs w:val="20"/>
    </w:rPr>
  </w:style>
  <w:style w:type="paragraph" w:customStyle="1" w:styleId="heading">
    <w:name w:val="heading"/>
    <w:basedOn w:val="Normal"/>
    <w:rsid w:val="0018339A"/>
    <w:pPr>
      <w:spacing w:before="100" w:beforeAutospacing="1" w:after="100" w:afterAutospacing="1"/>
    </w:pPr>
    <w:rPr>
      <w:rFonts w:ascii="Tahoma" w:hAnsi="Tahoma"/>
      <w:szCs w:val="20"/>
    </w:rPr>
  </w:style>
  <w:style w:type="character" w:customStyle="1" w:styleId="value">
    <w:name w:val="value"/>
    <w:basedOn w:val="DefaultParagraphFont"/>
    <w:rsid w:val="0018339A"/>
  </w:style>
  <w:style w:type="character" w:customStyle="1" w:styleId="specialissuelabel">
    <w:name w:val="specialissuelabel"/>
    <w:basedOn w:val="DefaultParagraphFont"/>
    <w:rsid w:val="0018339A"/>
  </w:style>
  <w:style w:type="character" w:customStyle="1" w:styleId="referencediv">
    <w:name w:val="referencediv"/>
    <w:basedOn w:val="DefaultParagraphFont"/>
    <w:rsid w:val="0018339A"/>
  </w:style>
  <w:style w:type="character" w:customStyle="1" w:styleId="wp-smiley">
    <w:name w:val="wp-smiley"/>
    <w:basedOn w:val="DefaultParagraphFont"/>
    <w:rsid w:val="0018339A"/>
  </w:style>
  <w:style w:type="character" w:customStyle="1" w:styleId="meta-prep">
    <w:name w:val="meta-prep"/>
    <w:basedOn w:val="DefaultParagraphFont"/>
    <w:rsid w:val="0018339A"/>
  </w:style>
  <w:style w:type="character" w:customStyle="1" w:styleId="artjournal">
    <w:name w:val="art_journal"/>
    <w:basedOn w:val="DefaultParagraphFont"/>
    <w:rsid w:val="0018339A"/>
  </w:style>
  <w:style w:type="character" w:customStyle="1" w:styleId="artdatevolumeissuepart">
    <w:name w:val="art_datevolumeissuepart"/>
    <w:basedOn w:val="DefaultParagraphFont"/>
    <w:rsid w:val="0018339A"/>
  </w:style>
  <w:style w:type="character" w:customStyle="1" w:styleId="artpages">
    <w:name w:val="art_pages"/>
    <w:basedOn w:val="DefaultParagraphFont"/>
    <w:rsid w:val="0018339A"/>
  </w:style>
  <w:style w:type="character" w:customStyle="1" w:styleId="singlehighlightclass">
    <w:name w:val="single_highlight_class"/>
    <w:basedOn w:val="DefaultParagraphFont"/>
    <w:rsid w:val="0018339A"/>
  </w:style>
  <w:style w:type="character" w:customStyle="1" w:styleId="degree">
    <w:name w:val="degree"/>
    <w:basedOn w:val="DefaultParagraphFont"/>
    <w:rsid w:val="0018339A"/>
  </w:style>
  <w:style w:type="character" w:customStyle="1" w:styleId="major">
    <w:name w:val="major"/>
    <w:basedOn w:val="DefaultParagraphFont"/>
    <w:rsid w:val="0018339A"/>
  </w:style>
  <w:style w:type="character" w:customStyle="1" w:styleId="authors">
    <w:name w:val="authors"/>
    <w:basedOn w:val="DefaultParagraphFont"/>
    <w:rsid w:val="0018339A"/>
  </w:style>
  <w:style w:type="character" w:customStyle="1" w:styleId="views">
    <w:name w:val="views"/>
    <w:basedOn w:val="DefaultParagraphFont"/>
    <w:rsid w:val="0018339A"/>
  </w:style>
  <w:style w:type="character" w:customStyle="1" w:styleId="stmainservices">
    <w:name w:val="stmainservices"/>
    <w:basedOn w:val="DefaultParagraphFont"/>
    <w:rsid w:val="0018339A"/>
  </w:style>
  <w:style w:type="character" w:customStyle="1" w:styleId="stbubblehcount">
    <w:name w:val="stbubble_hcount"/>
    <w:basedOn w:val="DefaultParagraphFont"/>
    <w:rsid w:val="0018339A"/>
  </w:style>
  <w:style w:type="paragraph" w:customStyle="1" w:styleId="Document">
    <w:name w:val="_Document"/>
    <w:basedOn w:val="Default"/>
    <w:next w:val="Default"/>
    <w:uiPriority w:val="99"/>
    <w:rsid w:val="0018339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8339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8339A"/>
    <w:pPr>
      <w:widowControl w:val="0"/>
    </w:pPr>
    <w:rPr>
      <w:rFonts w:ascii="AKDPE C+ Utopia" w:eastAsiaTheme="minorEastAsia" w:hAnsi="AKDPE C+ Utopia" w:cs="Cambria"/>
      <w:color w:val="auto"/>
    </w:rPr>
  </w:style>
  <w:style w:type="paragraph" w:customStyle="1" w:styleId="collapsed-hide">
    <w:name w:val="collapsed-hide"/>
    <w:basedOn w:val="Normal"/>
    <w:rsid w:val="0018339A"/>
    <w:pPr>
      <w:spacing w:before="100" w:beforeAutospacing="1" w:after="100" w:afterAutospacing="1"/>
    </w:pPr>
    <w:rPr>
      <w:rFonts w:ascii="Tahoma" w:hAnsi="Tahoma"/>
      <w:szCs w:val="20"/>
    </w:rPr>
  </w:style>
  <w:style w:type="paragraph" w:customStyle="1" w:styleId="Pa7">
    <w:name w:val="Pa7"/>
    <w:basedOn w:val="Default"/>
    <w:next w:val="Default"/>
    <w:uiPriority w:val="99"/>
    <w:rsid w:val="0018339A"/>
    <w:pPr>
      <w:widowControl w:val="0"/>
      <w:spacing w:line="211" w:lineRule="atLeast"/>
    </w:pPr>
    <w:rPr>
      <w:rFonts w:ascii="Courier New" w:eastAsiaTheme="minorEastAsia" w:hAnsi="Courier New" w:cs="Cambria"/>
      <w:color w:val="auto"/>
    </w:rPr>
  </w:style>
  <w:style w:type="paragraph" w:customStyle="1" w:styleId="odd">
    <w:name w:val="odd"/>
    <w:basedOn w:val="Normal"/>
    <w:rsid w:val="0018339A"/>
    <w:pPr>
      <w:spacing w:before="100" w:beforeAutospacing="1" w:after="100" w:afterAutospacing="1"/>
    </w:pPr>
    <w:rPr>
      <w:rFonts w:ascii="Tahoma" w:hAnsi="Tahoma"/>
      <w:szCs w:val="20"/>
    </w:rPr>
  </w:style>
  <w:style w:type="character" w:customStyle="1" w:styleId="article-date">
    <w:name w:val="article-date"/>
    <w:basedOn w:val="DefaultParagraphFont"/>
    <w:rsid w:val="0018339A"/>
  </w:style>
  <w:style w:type="character" w:customStyle="1" w:styleId="article-author">
    <w:name w:val="article-author"/>
    <w:basedOn w:val="DefaultParagraphFont"/>
    <w:rsid w:val="0018339A"/>
  </w:style>
  <w:style w:type="character" w:customStyle="1" w:styleId="tolocaltime">
    <w:name w:val="tolocaltime"/>
    <w:basedOn w:val="DefaultParagraphFont"/>
    <w:rsid w:val="0018339A"/>
  </w:style>
  <w:style w:type="character" w:customStyle="1" w:styleId="pb-byline">
    <w:name w:val="pb-byline"/>
    <w:basedOn w:val="DefaultParagraphFont"/>
    <w:rsid w:val="0018339A"/>
  </w:style>
  <w:style w:type="character" w:customStyle="1" w:styleId="pb-timestamp">
    <w:name w:val="pb-timestamp"/>
    <w:basedOn w:val="DefaultParagraphFont"/>
    <w:rsid w:val="0018339A"/>
  </w:style>
  <w:style w:type="paragraph" w:customStyle="1" w:styleId="Pa8">
    <w:name w:val="Pa8"/>
    <w:basedOn w:val="Default"/>
    <w:next w:val="Default"/>
    <w:uiPriority w:val="99"/>
    <w:rsid w:val="0018339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8339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8339A"/>
  </w:style>
  <w:style w:type="character" w:customStyle="1" w:styleId="even">
    <w:name w:val="even"/>
    <w:basedOn w:val="DefaultParagraphFont"/>
    <w:rsid w:val="0018339A"/>
  </w:style>
  <w:style w:type="paragraph" w:customStyle="1" w:styleId="volissue">
    <w:name w:val="volissue"/>
    <w:basedOn w:val="Normal"/>
    <w:rsid w:val="0018339A"/>
    <w:pPr>
      <w:spacing w:before="100" w:beforeAutospacing="1" w:after="100" w:afterAutospacing="1"/>
    </w:pPr>
    <w:rPr>
      <w:rFonts w:ascii="Tahoma" w:hAnsi="Tahoma"/>
      <w:szCs w:val="20"/>
    </w:rPr>
  </w:style>
  <w:style w:type="character" w:customStyle="1" w:styleId="view-count">
    <w:name w:val="view-count"/>
    <w:basedOn w:val="DefaultParagraphFont"/>
    <w:rsid w:val="0018339A"/>
  </w:style>
  <w:style w:type="character" w:customStyle="1" w:styleId="tChar">
    <w:name w:val="t Char"/>
    <w:rsid w:val="0018339A"/>
    <w:rPr>
      <w:rFonts w:ascii="Georgia" w:eastAsia="Times New Roman" w:hAnsi="Georgia" w:cs="Calibri"/>
      <w:b/>
      <w:lang w:val="x-none" w:eastAsia="x-none"/>
    </w:rPr>
  </w:style>
  <w:style w:type="paragraph" w:customStyle="1" w:styleId="BoldUnderlineChar20">
    <w:name w:val="BoldUnderline Char2"/>
    <w:link w:val="BoldUnderlineChar2Char"/>
    <w:rsid w:val="0018339A"/>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8339A"/>
    <w:rPr>
      <w:rFonts w:ascii="Times New Roman" w:eastAsia="Times New Roman" w:hAnsi="Times New Roman" w:cs="Times New Roman"/>
      <w:b/>
      <w:sz w:val="20"/>
      <w:szCs w:val="24"/>
      <w:u w:val="single"/>
    </w:rPr>
  </w:style>
  <w:style w:type="character" w:customStyle="1" w:styleId="UnderlineCharChar4">
    <w:name w:val="Underline Char Char4"/>
    <w:rsid w:val="0018339A"/>
    <w:rPr>
      <w:szCs w:val="24"/>
      <w:u w:val="single"/>
      <w:lang w:val="en-US" w:eastAsia="en-US" w:bidi="ar-SA"/>
    </w:rPr>
  </w:style>
  <w:style w:type="character" w:customStyle="1" w:styleId="BoldUnderlineCharChar3">
    <w:name w:val="BoldUnderline Char Char3"/>
    <w:rsid w:val="0018339A"/>
    <w:rPr>
      <w:b/>
      <w:szCs w:val="24"/>
      <w:u w:val="single"/>
      <w:lang w:val="en-US" w:eastAsia="en-US" w:bidi="ar-SA"/>
    </w:rPr>
  </w:style>
  <w:style w:type="character" w:customStyle="1" w:styleId="BoldUnderlineCharChar2">
    <w:name w:val="BoldUnderline Char Char2"/>
    <w:rsid w:val="0018339A"/>
    <w:rPr>
      <w:b/>
      <w:szCs w:val="24"/>
      <w:u w:val="single"/>
      <w:lang w:val="en-US" w:eastAsia="en-US" w:bidi="ar-SA"/>
    </w:rPr>
  </w:style>
  <w:style w:type="paragraph" w:customStyle="1" w:styleId="UnderlineCard0">
    <w:name w:val="UnderlineCard"/>
    <w:basedOn w:val="Heading3"/>
    <w:link w:val="UnderlineCardChar"/>
    <w:qFormat/>
    <w:rsid w:val="0018339A"/>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18339A"/>
    <w:rPr>
      <w:rFonts w:ascii="Calibri" w:eastAsia="Calibri" w:hAnsi="Calibri" w:cs="Times New Roman"/>
      <w:bCs/>
      <w:sz w:val="20"/>
      <w:szCs w:val="20"/>
      <w:u w:val="single"/>
      <w:lang w:val="x-none" w:eastAsia="x-none"/>
    </w:rPr>
  </w:style>
  <w:style w:type="character" w:customStyle="1" w:styleId="5Notunderlined">
    <w:name w:val="5 Not underlined"/>
    <w:rsid w:val="0018339A"/>
    <w:rPr>
      <w:rFonts w:ascii="Times New Roman" w:hAnsi="Times New Roman"/>
      <w:sz w:val="16"/>
    </w:rPr>
  </w:style>
  <w:style w:type="character" w:customStyle="1" w:styleId="volume-issue">
    <w:name w:val="volume-issue"/>
    <w:rsid w:val="0018339A"/>
    <w:rPr>
      <w:rFonts w:cs="Times New Roman"/>
    </w:rPr>
  </w:style>
  <w:style w:type="character" w:customStyle="1" w:styleId="i">
    <w:name w:val="i"/>
    <w:basedOn w:val="DefaultParagraphFont"/>
    <w:uiPriority w:val="99"/>
    <w:rsid w:val="0018339A"/>
  </w:style>
  <w:style w:type="character" w:customStyle="1" w:styleId="storytext">
    <w:name w:val="storytext"/>
    <w:basedOn w:val="DefaultParagraphFont"/>
    <w:rsid w:val="0018339A"/>
  </w:style>
  <w:style w:type="character" w:customStyle="1" w:styleId="heading3char0">
    <w:name w:val="heading3char"/>
    <w:rsid w:val="0018339A"/>
  </w:style>
  <w:style w:type="character" w:customStyle="1" w:styleId="boldness1">
    <w:name w:val="boldness1"/>
    <w:rsid w:val="0018339A"/>
  </w:style>
  <w:style w:type="paragraph" w:customStyle="1" w:styleId="Cardd">
    <w:name w:val="Cardd"/>
    <w:basedOn w:val="Normal"/>
    <w:uiPriority w:val="4"/>
    <w:qFormat/>
    <w:rsid w:val="0018339A"/>
    <w:pPr>
      <w:ind w:left="288" w:right="288"/>
    </w:pPr>
  </w:style>
  <w:style w:type="paragraph" w:customStyle="1" w:styleId="document0">
    <w:name w:val="document"/>
    <w:basedOn w:val="Normal"/>
    <w:rsid w:val="0018339A"/>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18339A"/>
    <w:rPr>
      <w:rFonts w:cs="Arial"/>
      <w:bCs/>
      <w:szCs w:val="26"/>
      <w:u w:val="single"/>
      <w:lang w:val="en-US" w:eastAsia="en-US" w:bidi="ar-SA"/>
    </w:rPr>
  </w:style>
  <w:style w:type="character" w:customStyle="1" w:styleId="current-selection">
    <w:name w:val="current-selection"/>
    <w:basedOn w:val="DefaultParagraphFont"/>
    <w:rsid w:val="0018339A"/>
  </w:style>
  <w:style w:type="character" w:customStyle="1" w:styleId="a2">
    <w:name w:val="_"/>
    <w:basedOn w:val="DefaultParagraphFont"/>
    <w:rsid w:val="0018339A"/>
  </w:style>
  <w:style w:type="paragraph" w:customStyle="1" w:styleId="Shrink6">
    <w:name w:val="Shrink 6"/>
    <w:basedOn w:val="Normal"/>
    <w:qFormat/>
    <w:rsid w:val="0018339A"/>
    <w:rPr>
      <w:rFonts w:eastAsia="Calibri" w:cs="Times New Roman"/>
      <w:sz w:val="12"/>
    </w:rPr>
  </w:style>
  <w:style w:type="character" w:customStyle="1" w:styleId="messagecontent">
    <w:name w:val="message_content"/>
    <w:rsid w:val="0018339A"/>
  </w:style>
  <w:style w:type="character" w:customStyle="1" w:styleId="StyleUnderlineChar">
    <w:name w:val="Style Underline Char"/>
    <w:basedOn w:val="DefaultParagraphFont"/>
    <w:rsid w:val="0018339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8339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18339A"/>
    <w:rPr>
      <w:rFonts w:ascii="Calibri" w:eastAsia="Times New Roman" w:hAnsi="Calibri" w:cs="Arial"/>
      <w:b/>
      <w:kern w:val="32"/>
      <w:sz w:val="24"/>
      <w:szCs w:val="32"/>
      <w:u w:val="single"/>
    </w:rPr>
  </w:style>
  <w:style w:type="character" w:customStyle="1" w:styleId="twelptblackblack1">
    <w:name w:val="twelptblackblack1"/>
    <w:basedOn w:val="DefaultParagraphFont"/>
    <w:rsid w:val="0018339A"/>
    <w:rPr>
      <w:rFonts w:ascii="Verdana" w:hAnsi="Verdana" w:hint="default"/>
      <w:color w:val="000000"/>
      <w:sz w:val="16"/>
      <w:szCs w:val="16"/>
    </w:rPr>
  </w:style>
  <w:style w:type="character" w:customStyle="1" w:styleId="Heading3CharCharCharChar1">
    <w:name w:val="Heading 3 Char Char Char Char1"/>
    <w:rsid w:val="0018339A"/>
    <w:rPr>
      <w:rFonts w:cs="Arial"/>
      <w:bCs/>
      <w:szCs w:val="26"/>
      <w:u w:val="single"/>
      <w:lang w:val="en-US" w:eastAsia="en-US" w:bidi="ar-SA"/>
    </w:rPr>
  </w:style>
  <w:style w:type="paragraph" w:customStyle="1" w:styleId="conintrotext">
    <w:name w:val="conintrotext"/>
    <w:basedOn w:val="Normal"/>
    <w:uiPriority w:val="99"/>
    <w:rsid w:val="0018339A"/>
    <w:pPr>
      <w:spacing w:before="100" w:beforeAutospacing="1" w:after="100" w:afterAutospacing="1"/>
    </w:pPr>
    <w:rPr>
      <w:rFonts w:eastAsia="Times New Roman"/>
      <w:sz w:val="24"/>
    </w:rPr>
  </w:style>
  <w:style w:type="character" w:customStyle="1" w:styleId="comment-body">
    <w:name w:val="comment-body"/>
    <w:rsid w:val="0018339A"/>
  </w:style>
  <w:style w:type="character" w:customStyle="1" w:styleId="UnderlineCharCharChar1">
    <w:name w:val="Underline Char Char Char1"/>
    <w:rsid w:val="0018339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8339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8339A"/>
    <w:rPr>
      <w:rFonts w:asciiTheme="minorHAnsi" w:eastAsia="MS Mincho" w:hAnsiTheme="minorHAnsi"/>
      <w:b/>
      <w:u w:val="single"/>
    </w:rPr>
  </w:style>
  <w:style w:type="character" w:customStyle="1" w:styleId="mw-headline">
    <w:name w:val="mw-headline"/>
    <w:rsid w:val="0018339A"/>
  </w:style>
  <w:style w:type="character" w:customStyle="1" w:styleId="flagicon">
    <w:name w:val="flagicon"/>
    <w:rsid w:val="0018339A"/>
  </w:style>
  <w:style w:type="paragraph" w:customStyle="1" w:styleId="assert">
    <w:name w:val="assert"/>
    <w:basedOn w:val="Normal"/>
    <w:uiPriority w:val="99"/>
    <w:rsid w:val="0018339A"/>
    <w:pPr>
      <w:spacing w:before="100" w:beforeAutospacing="1" w:after="100" w:afterAutospacing="1"/>
    </w:pPr>
    <w:rPr>
      <w:rFonts w:eastAsia="Times New Roman"/>
      <w:sz w:val="24"/>
    </w:rPr>
  </w:style>
  <w:style w:type="character" w:customStyle="1" w:styleId="apturelink">
    <w:name w:val="apturelink"/>
    <w:rsid w:val="0018339A"/>
  </w:style>
  <w:style w:type="character" w:customStyle="1" w:styleId="apturelinkicon">
    <w:name w:val="apturelinkicon"/>
    <w:rsid w:val="0018339A"/>
  </w:style>
  <w:style w:type="paragraph" w:customStyle="1" w:styleId="Default1">
    <w:name w:val="Default1"/>
    <w:basedOn w:val="Default"/>
    <w:next w:val="Default"/>
    <w:uiPriority w:val="99"/>
    <w:rsid w:val="0018339A"/>
    <w:rPr>
      <w:color w:val="auto"/>
    </w:rPr>
  </w:style>
  <w:style w:type="paragraph" w:customStyle="1" w:styleId="center">
    <w:name w:val="center"/>
    <w:basedOn w:val="Normal"/>
    <w:uiPriority w:val="99"/>
    <w:rsid w:val="0018339A"/>
    <w:pPr>
      <w:spacing w:before="100" w:beforeAutospacing="1" w:after="100" w:afterAutospacing="1"/>
    </w:pPr>
    <w:rPr>
      <w:rFonts w:eastAsia="Times New Roman"/>
      <w:sz w:val="24"/>
    </w:rPr>
  </w:style>
  <w:style w:type="character" w:customStyle="1" w:styleId="LittleChar">
    <w:name w:val="Little Char"/>
    <w:link w:val="Little"/>
    <w:rsid w:val="0018339A"/>
    <w:rPr>
      <w:rFonts w:ascii="Garamond" w:eastAsia="Times New Roman" w:hAnsi="Garamond"/>
    </w:rPr>
  </w:style>
  <w:style w:type="character" w:customStyle="1" w:styleId="UnderlineChar1Char">
    <w:name w:val="Underline Char1 Char"/>
    <w:rsid w:val="0018339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8339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8339A"/>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8339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8339A"/>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8339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8339A"/>
    <w:rPr>
      <w:rFonts w:asciiTheme="minorHAnsi" w:eastAsia="MS Mincho" w:hAnsiTheme="minorHAnsi"/>
      <w:b/>
      <w:u w:val="single"/>
    </w:rPr>
  </w:style>
  <w:style w:type="paragraph" w:customStyle="1" w:styleId="CardBody">
    <w:name w:val="Card Body"/>
    <w:basedOn w:val="Normal"/>
    <w:link w:val="CardBodyChar"/>
    <w:rsid w:val="0018339A"/>
    <w:rPr>
      <w:rFonts w:eastAsia="Times New Roman"/>
    </w:rPr>
  </w:style>
  <w:style w:type="character" w:customStyle="1" w:styleId="CardBodyChar">
    <w:name w:val="Card Body Char"/>
    <w:link w:val="CardBody"/>
    <w:rsid w:val="0018339A"/>
    <w:rPr>
      <w:rFonts w:ascii="Calibri" w:eastAsia="Times New Roman" w:hAnsi="Calibri"/>
    </w:rPr>
  </w:style>
  <w:style w:type="character" w:customStyle="1" w:styleId="ptitleinside">
    <w:name w:val="p_title_inside"/>
    <w:rsid w:val="0018339A"/>
  </w:style>
  <w:style w:type="paragraph" w:customStyle="1" w:styleId="StyleBoldandUnderlineChar11ptBorderSinglesolidline">
    <w:name w:val="Style Bold and Underline Char + 11 pt Border: : (Single solid line..."/>
    <w:link w:val="StyleBoldandUnderlineChar11ptBorderSinglesolidlineChar"/>
    <w:rsid w:val="0018339A"/>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8339A"/>
    <w:rPr>
      <w:rFonts w:eastAsia="Times New Roman"/>
      <w:b/>
      <w:bCs/>
      <w:szCs w:val="20"/>
      <w:u w:val="single"/>
      <w:bdr w:val="single" w:sz="4" w:space="0" w:color="auto"/>
    </w:rPr>
  </w:style>
  <w:style w:type="character" w:customStyle="1" w:styleId="Heading1CharChar1">
    <w:name w:val="Heading 1 Char Char1"/>
    <w:rsid w:val="0018339A"/>
    <w:rPr>
      <w:rFonts w:cs="Arial"/>
      <w:b/>
      <w:bCs/>
      <w:szCs w:val="32"/>
      <w:lang w:val="en-US" w:eastAsia="en-US" w:bidi="ar-SA"/>
    </w:rPr>
  </w:style>
  <w:style w:type="paragraph" w:customStyle="1" w:styleId="Indentation">
    <w:name w:val="Indentation"/>
    <w:basedOn w:val="Normal"/>
    <w:uiPriority w:val="99"/>
    <w:rsid w:val="0018339A"/>
    <w:pPr>
      <w:ind w:left="288" w:right="288"/>
    </w:pPr>
  </w:style>
  <w:style w:type="character" w:customStyle="1" w:styleId="StyleUnderlineCharChar9ptBold">
    <w:name w:val="Style Underline Char Char + 9 pt Bold"/>
    <w:rsid w:val="0018339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8339A"/>
    <w:rPr>
      <w:rFonts w:eastAsia="Times New Roman"/>
      <w:u w:val="single"/>
    </w:rPr>
  </w:style>
  <w:style w:type="character" w:customStyle="1" w:styleId="StyleStyle4ArialNarrow9ptChar">
    <w:name w:val="Style Style4 + Arial Narrow 9 pt Char"/>
    <w:link w:val="StyleStyle4ArialNarrow9pt"/>
    <w:rsid w:val="0018339A"/>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18339A"/>
    <w:rPr>
      <w:rFonts w:eastAsia="Times New Roman"/>
      <w:b/>
      <w:bCs/>
      <w:u w:val="single"/>
    </w:rPr>
  </w:style>
  <w:style w:type="character" w:customStyle="1" w:styleId="StyleStyle4ArialNarrow9ptBoldChar">
    <w:name w:val="Style Style4 + Arial Narrow 9 pt Bold Char"/>
    <w:link w:val="StyleStyle4ArialNarrow9ptBold"/>
    <w:rsid w:val="0018339A"/>
    <w:rPr>
      <w:rFonts w:ascii="Calibri" w:eastAsia="Times New Roman" w:hAnsi="Calibri"/>
      <w:b/>
      <w:bCs/>
      <w:u w:val="single"/>
    </w:rPr>
  </w:style>
  <w:style w:type="character" w:customStyle="1" w:styleId="StyleBoldandUnderlineCharChar29pt">
    <w:name w:val="Style Bold and Underline Char Char2 + 9 pt"/>
    <w:rsid w:val="0018339A"/>
    <w:rPr>
      <w:rFonts w:ascii="Times New Roman" w:hAnsi="Times New Roman"/>
      <w:b/>
      <w:bCs/>
      <w:noProof w:val="0"/>
      <w:sz w:val="20"/>
      <w:u w:val="single"/>
    </w:rPr>
  </w:style>
  <w:style w:type="character" w:customStyle="1" w:styleId="StyleUnderlineCharChar19pt">
    <w:name w:val="Style Underline Char Char1 + 9 pt"/>
    <w:rsid w:val="0018339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8339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8339A"/>
    <w:rPr>
      <w:rFonts w:ascii="Georgia" w:eastAsia="Times New Roman" w:hAnsi="Georgia"/>
      <w:b/>
      <w:smallCaps/>
      <w:sz w:val="24"/>
      <w:szCs w:val="24"/>
      <w:u w:val="single"/>
    </w:rPr>
  </w:style>
  <w:style w:type="character" w:customStyle="1" w:styleId="CardTextCharChar">
    <w:name w:val="Card Text Char Char"/>
    <w:rsid w:val="0018339A"/>
    <w:rPr>
      <w:rFonts w:ascii="Times New Roman" w:eastAsia="Times New Roman" w:hAnsi="Times New Roman" w:cs="Times New Roman"/>
      <w:sz w:val="20"/>
      <w:szCs w:val="20"/>
    </w:rPr>
  </w:style>
  <w:style w:type="character" w:customStyle="1" w:styleId="citeChar1">
    <w:name w:val="cite Char"/>
    <w:locked/>
    <w:rsid w:val="0018339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8339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8339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8339A"/>
    <w:rPr>
      <w:i/>
      <w:iCs/>
      <w:sz w:val="20"/>
      <w:u w:val="single"/>
    </w:rPr>
  </w:style>
  <w:style w:type="character" w:customStyle="1" w:styleId="HIGHLIGHT0">
    <w:name w:val="HIGHLIGHT"/>
    <w:uiPriority w:val="1"/>
    <w:rsid w:val="0018339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8339A"/>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8339A"/>
    <w:rPr>
      <w:rFonts w:ascii="Times New Roman" w:eastAsia="Times New Roman" w:hAnsi="Times New Roman" w:cs="Times New Roman"/>
      <w:b/>
      <w:sz w:val="28"/>
      <w:szCs w:val="24"/>
    </w:rPr>
  </w:style>
  <w:style w:type="character" w:customStyle="1" w:styleId="FifthChar">
    <w:name w:val="Fifth Char"/>
    <w:link w:val="Fifth"/>
    <w:rsid w:val="0018339A"/>
    <w:rPr>
      <w:rFonts w:ascii="Calibri" w:eastAsia="Calibri" w:hAnsi="Calibri"/>
    </w:rPr>
  </w:style>
  <w:style w:type="paragraph" w:customStyle="1" w:styleId="Third">
    <w:name w:val="Third"/>
    <w:basedOn w:val="Normal"/>
    <w:link w:val="ThirdChar"/>
    <w:rsid w:val="0018339A"/>
    <w:rPr>
      <w:rFonts w:eastAsia="Times New Roman"/>
      <w:b/>
      <w:u w:val="single"/>
      <w:lang w:val="x-none" w:eastAsia="x-none"/>
    </w:rPr>
  </w:style>
  <w:style w:type="character" w:customStyle="1" w:styleId="ThirdChar">
    <w:name w:val="Third Char"/>
    <w:link w:val="Third"/>
    <w:rsid w:val="0018339A"/>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1833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18339A"/>
    <w:rPr>
      <w:rFonts w:ascii="Times New Roman" w:eastAsia="Times New Roman" w:hAnsi="Times New Roman"/>
      <w:szCs w:val="24"/>
    </w:rPr>
  </w:style>
  <w:style w:type="character" w:customStyle="1" w:styleId="article-record-publication-volume-issue">
    <w:name w:val="article-record-publication-volume-issue"/>
    <w:rsid w:val="0018339A"/>
  </w:style>
  <w:style w:type="character" w:customStyle="1" w:styleId="NothingCharChar">
    <w:name w:val="Nothing Char Char"/>
    <w:link w:val="NothingCharCharChar"/>
    <w:rsid w:val="0018339A"/>
  </w:style>
  <w:style w:type="paragraph" w:customStyle="1" w:styleId="DebateUnderlineBoldChar">
    <w:name w:val="Debate Underline Bold Char"/>
    <w:basedOn w:val="Normal"/>
    <w:link w:val="DebateUnderlineBoldCharChar"/>
    <w:rsid w:val="0018339A"/>
    <w:pPr>
      <w:jc w:val="both"/>
    </w:pPr>
    <w:rPr>
      <w:rFonts w:eastAsia="Times New Roman"/>
      <w:b/>
      <w:u w:val="thick"/>
    </w:rPr>
  </w:style>
  <w:style w:type="character" w:customStyle="1" w:styleId="DebateUnderlineBoldCharChar">
    <w:name w:val="Debate Underline Bold Char Char"/>
    <w:link w:val="DebateUnderlineBoldChar"/>
    <w:rsid w:val="0018339A"/>
    <w:rPr>
      <w:rFonts w:ascii="Calibri" w:eastAsia="Times New Roman" w:hAnsi="Calibri"/>
      <w:b/>
      <w:u w:val="thick"/>
    </w:rPr>
  </w:style>
  <w:style w:type="character" w:customStyle="1" w:styleId="resultbodyblack">
    <w:name w:val="resultbodyblack"/>
    <w:rsid w:val="0018339A"/>
    <w:rPr>
      <w:rFonts w:cs="Times New Roman"/>
    </w:rPr>
  </w:style>
  <w:style w:type="paragraph" w:customStyle="1" w:styleId="bloctitles">
    <w:name w:val="bloc titles"/>
    <w:basedOn w:val="Heading1"/>
    <w:next w:val="Normal"/>
    <w:link w:val="bloctitlesChar"/>
    <w:autoRedefine/>
    <w:rsid w:val="0018339A"/>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18339A"/>
    <w:rPr>
      <w:rFonts w:ascii="Calibri" w:eastAsia="Malgun Gothic" w:hAnsi="Calibri" w:cs="Arial"/>
      <w:b/>
      <w:sz w:val="28"/>
      <w:szCs w:val="32"/>
      <w:u w:val="single"/>
    </w:rPr>
  </w:style>
  <w:style w:type="paragraph" w:customStyle="1" w:styleId="CiteSmallText">
    <w:name w:val="Cite Small Text"/>
    <w:basedOn w:val="Normal"/>
    <w:uiPriority w:val="99"/>
    <w:rsid w:val="0018339A"/>
    <w:pPr>
      <w:widowControl w:val="0"/>
      <w:spacing w:after="200"/>
    </w:pPr>
    <w:rPr>
      <w:rFonts w:ascii="Helvetica Neue" w:hAnsi="Helvetica Neue"/>
      <w:b/>
      <w:sz w:val="18"/>
    </w:rPr>
  </w:style>
  <w:style w:type="character" w:customStyle="1" w:styleId="3TagCite">
    <w:name w:val="3 Tag/Cite"/>
    <w:rsid w:val="0018339A"/>
    <w:rPr>
      <w:rFonts w:ascii="Times New Roman" w:hAnsi="Times New Roman"/>
      <w:b/>
    </w:rPr>
  </w:style>
  <w:style w:type="character" w:customStyle="1" w:styleId="4Qualifications">
    <w:name w:val="4 Qualifications"/>
    <w:rsid w:val="0018339A"/>
    <w:rPr>
      <w:rFonts w:ascii="Times New Roman" w:hAnsi="Times New Roman"/>
      <w:sz w:val="19"/>
    </w:rPr>
  </w:style>
  <w:style w:type="character" w:customStyle="1" w:styleId="6Underlined">
    <w:name w:val="6 Underlined"/>
    <w:rsid w:val="0018339A"/>
    <w:rPr>
      <w:rFonts w:ascii="Times New Roman" w:hAnsi="Times New Roman"/>
      <w:b/>
      <w:sz w:val="21"/>
      <w:u w:val="single"/>
    </w:rPr>
  </w:style>
  <w:style w:type="paragraph" w:customStyle="1" w:styleId="Cards1CharChar">
    <w:name w:val="Cards1 Char Char"/>
    <w:basedOn w:val="Normal"/>
    <w:link w:val="Cards1CharCharChar"/>
    <w:rsid w:val="0018339A"/>
    <w:pPr>
      <w:autoSpaceDE w:val="0"/>
      <w:autoSpaceDN w:val="0"/>
      <w:adjustRightInd w:val="0"/>
      <w:ind w:left="432" w:right="432"/>
      <w:jc w:val="both"/>
    </w:pPr>
    <w:rPr>
      <w:lang w:val="x-none"/>
    </w:rPr>
  </w:style>
  <w:style w:type="character" w:customStyle="1" w:styleId="Cards1CharCharChar">
    <w:name w:val="Cards1 Char Char Char"/>
    <w:link w:val="Cards1CharChar"/>
    <w:rsid w:val="0018339A"/>
    <w:rPr>
      <w:rFonts w:ascii="Calibri" w:hAnsi="Calibri"/>
      <w:lang w:val="x-none"/>
    </w:rPr>
  </w:style>
  <w:style w:type="character" w:customStyle="1" w:styleId="UnderlineCharCharCharCharCharCharCharChar">
    <w:name w:val="Underline Char Char Char Char Char Char Char Char"/>
    <w:link w:val="UnderlineCharCharCharCharCharCharChar"/>
    <w:rsid w:val="0018339A"/>
    <w:rPr>
      <w:u w:val="single"/>
    </w:rPr>
  </w:style>
  <w:style w:type="paragraph" w:customStyle="1" w:styleId="UnderlineCharCharCharCharCharCharChar">
    <w:name w:val="Underline Char Char Char Char Char Char Char"/>
    <w:basedOn w:val="Normal"/>
    <w:link w:val="UnderlineCharCharCharCharCharCharCharChar"/>
    <w:rsid w:val="0018339A"/>
    <w:rPr>
      <w:rFonts w:asciiTheme="minorHAnsi" w:hAnsiTheme="minorHAnsi"/>
      <w:u w:val="single"/>
    </w:rPr>
  </w:style>
  <w:style w:type="paragraph" w:customStyle="1" w:styleId="CitesCharChar">
    <w:name w:val="Cites Char Char"/>
    <w:next w:val="Normal"/>
    <w:link w:val="CitesCharCharChar"/>
    <w:rsid w:val="0018339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8339A"/>
    <w:rPr>
      <w:rFonts w:ascii="Times New Roman" w:eastAsia="Times New Roman" w:hAnsi="Times New Roman" w:cs="Times New Roman"/>
      <w:sz w:val="20"/>
      <w:szCs w:val="24"/>
    </w:rPr>
  </w:style>
  <w:style w:type="character" w:customStyle="1" w:styleId="nohighlighting">
    <w:name w:val="no highlighting"/>
    <w:rsid w:val="0018339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8339A"/>
    <w:rPr>
      <w:rFonts w:ascii="Cambria" w:hAnsi="Cambria" w:hint="default"/>
      <w:sz w:val="21"/>
      <w:u w:val="single"/>
    </w:rPr>
  </w:style>
  <w:style w:type="paragraph" w:customStyle="1" w:styleId="Swag">
    <w:name w:val="Swag"/>
    <w:basedOn w:val="Normal"/>
    <w:link w:val="SwagChar"/>
    <w:qFormat/>
    <w:rsid w:val="0018339A"/>
    <w:rPr>
      <w:color w:val="0000FF"/>
      <w:sz w:val="12"/>
      <w:u w:val="single"/>
    </w:rPr>
  </w:style>
  <w:style w:type="character" w:customStyle="1" w:styleId="SwagChar">
    <w:name w:val="Swag Char"/>
    <w:link w:val="Swag"/>
    <w:rsid w:val="0018339A"/>
    <w:rPr>
      <w:rFonts w:ascii="Calibri" w:hAnsi="Calibri"/>
      <w:color w:val="0000FF"/>
      <w:sz w:val="12"/>
      <w:u w:val="single"/>
    </w:rPr>
  </w:style>
  <w:style w:type="paragraph" w:customStyle="1" w:styleId="StyleUnderlineTimesNewRoman1">
    <w:name w:val="Style Underline + Times New Roman1"/>
    <w:link w:val="StyleUnderlineTimesNewRoman1Char"/>
    <w:rsid w:val="0018339A"/>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8339A"/>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8339A"/>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8339A"/>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18339A"/>
    <w:rPr>
      <w:rFonts w:ascii="Garamond" w:eastAsia="MS Mincho" w:hAnsi="Garamond"/>
    </w:rPr>
  </w:style>
  <w:style w:type="character" w:customStyle="1" w:styleId="StyleStyleCardTextLeft-075Right0Char">
    <w:name w:val="Style Style Card Text + Left:  -0.75&quot; + Right:  0&quot; Char"/>
    <w:link w:val="StyleStyleCardTextLeft-075Right0"/>
    <w:rsid w:val="0018339A"/>
    <w:rPr>
      <w:rFonts w:ascii="Garamond" w:eastAsia="MS Mincho" w:hAnsi="Garamond"/>
    </w:rPr>
  </w:style>
  <w:style w:type="character" w:customStyle="1" w:styleId="CharChar61">
    <w:name w:val="Char Char61"/>
    <w:rsid w:val="0018339A"/>
    <w:rPr>
      <w:rFonts w:cs="Arial"/>
      <w:bCs/>
      <w:sz w:val="16"/>
      <w:szCs w:val="26"/>
      <w:lang w:val="en-US" w:eastAsia="en-US" w:bidi="ar-SA"/>
    </w:rPr>
  </w:style>
  <w:style w:type="character" w:customStyle="1" w:styleId="ListBulletChar">
    <w:name w:val="List Bullet Char"/>
    <w:link w:val="ListBullet"/>
    <w:uiPriority w:val="99"/>
    <w:rsid w:val="0018339A"/>
    <w:rPr>
      <w:rFonts w:ascii="Calibri" w:eastAsia="Calibri" w:hAnsi="Calibri"/>
    </w:rPr>
  </w:style>
  <w:style w:type="paragraph" w:customStyle="1" w:styleId="subhead10">
    <w:name w:val="subhead1"/>
    <w:basedOn w:val="Normal"/>
    <w:uiPriority w:val="99"/>
    <w:rsid w:val="0018339A"/>
    <w:pPr>
      <w:spacing w:before="100" w:beforeAutospacing="1" w:after="100" w:afterAutospacing="1"/>
    </w:pPr>
    <w:rPr>
      <w:rFonts w:eastAsia="Times New Roman"/>
      <w:sz w:val="24"/>
    </w:rPr>
  </w:style>
  <w:style w:type="character" w:customStyle="1" w:styleId="styledate">
    <w:name w:val="styledate"/>
    <w:rsid w:val="0018339A"/>
  </w:style>
  <w:style w:type="character" w:customStyle="1" w:styleId="BoldandUnderlineChar1">
    <w:name w:val="Bold and Underline Char1"/>
    <w:rsid w:val="0018339A"/>
    <w:rPr>
      <w:b/>
      <w:szCs w:val="24"/>
      <w:u w:val="single"/>
      <w:lang w:val="en-US" w:eastAsia="en-US" w:bidi="ar-SA"/>
    </w:rPr>
  </w:style>
  <w:style w:type="character" w:customStyle="1" w:styleId="BoldandUnderlineChar1Char2">
    <w:name w:val="Bold and Underline Char1 Char2"/>
    <w:rsid w:val="0018339A"/>
    <w:rPr>
      <w:b/>
      <w:szCs w:val="24"/>
      <w:u w:val="single"/>
      <w:lang w:val="en-US" w:eastAsia="en-US" w:bidi="ar-SA"/>
    </w:rPr>
  </w:style>
  <w:style w:type="character" w:customStyle="1" w:styleId="BoldandUnderlineCharChar1">
    <w:name w:val="Bold and Underline Char Char1"/>
    <w:rsid w:val="0018339A"/>
    <w:rPr>
      <w:b/>
      <w:szCs w:val="24"/>
      <w:u w:val="single"/>
      <w:lang w:val="en-US" w:eastAsia="en-US" w:bidi="ar-SA"/>
    </w:rPr>
  </w:style>
  <w:style w:type="character" w:customStyle="1" w:styleId="BoldandUnderlineChar6">
    <w:name w:val="Bold and Underline Char6"/>
    <w:rsid w:val="0018339A"/>
    <w:rPr>
      <w:b/>
      <w:szCs w:val="24"/>
      <w:u w:val="single"/>
      <w:lang w:val="en-US" w:eastAsia="en-US" w:bidi="ar-SA"/>
    </w:rPr>
  </w:style>
  <w:style w:type="character" w:customStyle="1" w:styleId="title-link-wrapper">
    <w:name w:val="title-link-wrapper"/>
    <w:rsid w:val="0018339A"/>
  </w:style>
  <w:style w:type="character" w:customStyle="1" w:styleId="medium-font">
    <w:name w:val="medium-font"/>
    <w:rsid w:val="0018339A"/>
  </w:style>
  <w:style w:type="paragraph" w:customStyle="1" w:styleId="abstract">
    <w:name w:val="abstract"/>
    <w:basedOn w:val="Normal"/>
    <w:uiPriority w:val="99"/>
    <w:rsid w:val="0018339A"/>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18339A"/>
    <w:rPr>
      <w:rFonts w:eastAsia="Times New Roman"/>
      <w:b/>
      <w:bCs/>
      <w:u w:val="single"/>
    </w:rPr>
  </w:style>
  <w:style w:type="character" w:customStyle="1" w:styleId="StyleUnderlineChar11ptBold2Char">
    <w:name w:val="Style Underline Char + 11 pt Bold2 Char"/>
    <w:link w:val="StyleUnderlineChar11ptBold2"/>
    <w:rsid w:val="0018339A"/>
    <w:rPr>
      <w:rFonts w:ascii="Calibri" w:eastAsia="Times New Roman" w:hAnsi="Calibri"/>
      <w:b/>
      <w:bCs/>
      <w:u w:val="single"/>
    </w:rPr>
  </w:style>
  <w:style w:type="character" w:customStyle="1" w:styleId="ReallySamllTextChar">
    <w:name w:val="ReallySamllText Char"/>
    <w:rsid w:val="0018339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8339A"/>
    <w:rPr>
      <w:rFonts w:eastAsia="Times New Roman"/>
      <w:u w:val="single"/>
    </w:rPr>
  </w:style>
  <w:style w:type="character" w:customStyle="1" w:styleId="StyleStyleUnderlineTimesNewRoman11ptChar">
    <w:name w:val="Style Style Underline + Times New Roman + 11 pt Char"/>
    <w:link w:val="StyleStyleUnderlineTimesNewRoman11pt"/>
    <w:rsid w:val="0018339A"/>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8339A"/>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18339A"/>
    <w:rPr>
      <w:rFonts w:ascii="Calibri" w:eastAsia="Times New Roman" w:hAnsi="Calibri"/>
      <w:u w:val="single"/>
    </w:rPr>
  </w:style>
  <w:style w:type="character" w:customStyle="1" w:styleId="style10">
    <w:name w:val="style1"/>
    <w:rsid w:val="0018339A"/>
  </w:style>
  <w:style w:type="character" w:customStyle="1" w:styleId="pmtermsel">
    <w:name w:val="pmtermsel"/>
    <w:rsid w:val="0018339A"/>
  </w:style>
  <w:style w:type="character" w:customStyle="1" w:styleId="showipapr">
    <w:name w:val="show_ipapr"/>
    <w:rsid w:val="0018339A"/>
  </w:style>
  <w:style w:type="character" w:customStyle="1" w:styleId="dnindex">
    <w:name w:val="dnindex"/>
    <w:rsid w:val="0018339A"/>
  </w:style>
  <w:style w:type="character" w:customStyle="1" w:styleId="23">
    <w:name w:val="23"/>
    <w:rsid w:val="0018339A"/>
    <w:rPr>
      <w:rFonts w:ascii="Times New Roman" w:hAnsi="Times New Roman" w:cs="Arial"/>
      <w:bCs/>
      <w:sz w:val="20"/>
      <w:u w:val="single"/>
      <w:lang w:val="en-US" w:eastAsia="en-US" w:bidi="ar-SA"/>
    </w:rPr>
  </w:style>
  <w:style w:type="character" w:customStyle="1" w:styleId="33">
    <w:name w:val="33"/>
    <w:rsid w:val="0018339A"/>
    <w:rPr>
      <w:rFonts w:ascii="Times New Roman" w:hAnsi="Times New Roman" w:cs="Arial"/>
      <w:b/>
      <w:bCs/>
      <w:sz w:val="20"/>
      <w:u w:val="single"/>
      <w:lang w:val="en-US" w:eastAsia="en-US" w:bidi="ar-SA"/>
    </w:rPr>
  </w:style>
  <w:style w:type="character" w:customStyle="1" w:styleId="55">
    <w:name w:val="55"/>
    <w:rsid w:val="0018339A"/>
    <w:rPr>
      <w:rFonts w:cs="Arial"/>
      <w:bCs/>
      <w:sz w:val="20"/>
      <w:u w:val="single"/>
      <w:lang w:val="en-US" w:eastAsia="en-US" w:bidi="ar-SA"/>
    </w:rPr>
  </w:style>
  <w:style w:type="character" w:customStyle="1" w:styleId="authoraffil">
    <w:name w:val="authoraffil"/>
    <w:rsid w:val="0018339A"/>
  </w:style>
  <w:style w:type="character" w:customStyle="1" w:styleId="CharChar8">
    <w:name w:val="Char Char8"/>
    <w:rsid w:val="0018339A"/>
    <w:rPr>
      <w:rFonts w:ascii="Georgia" w:eastAsia="Times New Roman" w:hAnsi="Georgia"/>
      <w:b/>
      <w:bCs/>
      <w:sz w:val="30"/>
      <w:szCs w:val="28"/>
      <w:u w:val="single"/>
    </w:rPr>
  </w:style>
  <w:style w:type="character" w:customStyle="1" w:styleId="FontStyle13">
    <w:name w:val="Font Style13"/>
    <w:uiPriority w:val="99"/>
    <w:rsid w:val="0018339A"/>
    <w:rPr>
      <w:rFonts w:ascii="Constantia" w:hAnsi="Constantia" w:cs="Constantia"/>
      <w:sz w:val="18"/>
      <w:szCs w:val="18"/>
    </w:rPr>
  </w:style>
  <w:style w:type="character" w:customStyle="1" w:styleId="TagsCharCharCharChar">
    <w:name w:val="Tags Char Char Char Char"/>
    <w:rsid w:val="0018339A"/>
    <w:rPr>
      <w:rFonts w:ascii="Times New Roman" w:eastAsia="Times New Roman" w:hAnsi="Times New Roman" w:cs="Times New Roman"/>
      <w:b/>
      <w:sz w:val="24"/>
      <w:szCs w:val="24"/>
    </w:rPr>
  </w:style>
  <w:style w:type="character" w:customStyle="1" w:styleId="Citation1Char">
    <w:name w:val="Citation1 Char"/>
    <w:link w:val="Citation10"/>
    <w:locked/>
    <w:rsid w:val="0018339A"/>
    <w:rPr>
      <w:rFonts w:ascii="Georgia" w:hAnsi="Georgia"/>
      <w:b/>
      <w:u w:val="single"/>
    </w:rPr>
  </w:style>
  <w:style w:type="paragraph" w:customStyle="1" w:styleId="Citation10">
    <w:name w:val="Citation1"/>
    <w:basedOn w:val="Normal"/>
    <w:link w:val="Citation1Char"/>
    <w:qFormat/>
    <w:rsid w:val="0018339A"/>
    <w:rPr>
      <w:rFonts w:ascii="Georgia" w:hAnsi="Georgia"/>
      <w:b/>
      <w:u w:val="single"/>
    </w:rPr>
  </w:style>
  <w:style w:type="character" w:customStyle="1" w:styleId="TaglineChar">
    <w:name w:val="Tagline Char"/>
    <w:link w:val="Tagline0"/>
    <w:locked/>
    <w:rsid w:val="0018339A"/>
    <w:rPr>
      <w:rFonts w:ascii="Georgia" w:hAnsi="Georgia"/>
      <w:b/>
    </w:rPr>
  </w:style>
  <w:style w:type="paragraph" w:customStyle="1" w:styleId="Tagline0">
    <w:name w:val="Tagline"/>
    <w:basedOn w:val="Normal"/>
    <w:link w:val="TaglineChar"/>
    <w:qFormat/>
    <w:rsid w:val="0018339A"/>
    <w:rPr>
      <w:rFonts w:ascii="Georgia" w:hAnsi="Georgia"/>
      <w:b/>
    </w:rPr>
  </w:style>
  <w:style w:type="paragraph" w:customStyle="1" w:styleId="NothingCharCharChar">
    <w:name w:val="Nothing Char Char Char"/>
    <w:link w:val="NothingCharChar"/>
    <w:rsid w:val="0018339A"/>
    <w:pPr>
      <w:spacing w:after="0" w:line="240" w:lineRule="auto"/>
      <w:jc w:val="both"/>
    </w:pPr>
  </w:style>
  <w:style w:type="paragraph" w:customStyle="1" w:styleId="StyleLeft021">
    <w:name w:val="Style Left:  0.2&quot;1"/>
    <w:basedOn w:val="Normal"/>
    <w:uiPriority w:val="99"/>
    <w:rsid w:val="0018339A"/>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8339A"/>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8339A"/>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8339A"/>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8339A"/>
    <w:rPr>
      <w:rFonts w:ascii="Calibri" w:eastAsia="Times New Roman" w:hAnsi="Calibri"/>
      <w:u w:val="single"/>
      <w:bdr w:val="single" w:sz="4" w:space="0" w:color="auto"/>
    </w:rPr>
  </w:style>
  <w:style w:type="character" w:customStyle="1" w:styleId="boldcitationChar">
    <w:name w:val="bold citation Char"/>
    <w:rsid w:val="0018339A"/>
    <w:rPr>
      <w:rFonts w:ascii="Arial" w:hAnsi="Arial"/>
      <w:b/>
      <w:sz w:val="28"/>
      <w:szCs w:val="24"/>
      <w:u w:val="thick"/>
      <w:lang w:val="en-US" w:eastAsia="en-US" w:bidi="ar-SA"/>
    </w:rPr>
  </w:style>
  <w:style w:type="paragraph" w:customStyle="1" w:styleId="BlockTitle20">
    <w:name w:val="Block Title #2"/>
    <w:basedOn w:val="Normal"/>
    <w:uiPriority w:val="99"/>
    <w:rsid w:val="0018339A"/>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18339A"/>
    <w:rPr>
      <w:b/>
    </w:rPr>
  </w:style>
  <w:style w:type="character" w:customStyle="1" w:styleId="BoldunderlineChar3">
    <w:name w:val="Bold/underline Char"/>
    <w:rsid w:val="0018339A"/>
    <w:rPr>
      <w:rFonts w:eastAsia="SimSun"/>
      <w:b/>
      <w:noProof w:val="0"/>
      <w:sz w:val="24"/>
      <w:szCs w:val="24"/>
      <w:u w:val="single"/>
      <w:lang w:val="en-US" w:eastAsia="zh-CN" w:bidi="ar-SA"/>
    </w:rPr>
  </w:style>
  <w:style w:type="character" w:customStyle="1" w:styleId="underlinetextchar0">
    <w:name w:val="underlinetextchar"/>
    <w:rsid w:val="0018339A"/>
  </w:style>
  <w:style w:type="character" w:customStyle="1" w:styleId="boldciteChar1">
    <w:name w:val="bold cite Char1"/>
    <w:rsid w:val="0018339A"/>
    <w:rPr>
      <w:b/>
      <w:sz w:val="28"/>
      <w:u w:val="thick" w:color="000000"/>
    </w:rPr>
  </w:style>
  <w:style w:type="character" w:customStyle="1" w:styleId="tagCharCharChar1">
    <w:name w:val="tag Char Char Char1"/>
    <w:rsid w:val="0018339A"/>
    <w:rPr>
      <w:b/>
      <w:sz w:val="24"/>
      <w:lang w:val="en-US" w:eastAsia="en-US" w:bidi="ar-SA"/>
    </w:rPr>
  </w:style>
  <w:style w:type="character" w:customStyle="1" w:styleId="underlinecardChar0">
    <w:name w:val="underline card Char"/>
    <w:rsid w:val="0018339A"/>
    <w:rPr>
      <w:rFonts w:ascii="Arial" w:hAnsi="Arial"/>
      <w:sz w:val="18"/>
      <w:szCs w:val="24"/>
      <w:u w:val="single"/>
      <w:lang w:val="en-US" w:eastAsia="en-US" w:bidi="ar-SA"/>
    </w:rPr>
  </w:style>
  <w:style w:type="paragraph" w:customStyle="1" w:styleId="date-comments">
    <w:name w:val="date-comments"/>
    <w:basedOn w:val="Normal"/>
    <w:uiPriority w:val="99"/>
    <w:rsid w:val="0018339A"/>
    <w:pPr>
      <w:spacing w:before="100" w:beforeAutospacing="1" w:after="100" w:afterAutospacing="1"/>
    </w:pPr>
    <w:rPr>
      <w:rFonts w:ascii="Times" w:hAnsi="Times"/>
      <w:szCs w:val="20"/>
    </w:rPr>
  </w:style>
  <w:style w:type="character" w:customStyle="1" w:styleId="articleauthor0">
    <w:name w:val="articleauthor"/>
    <w:rsid w:val="0018339A"/>
  </w:style>
  <w:style w:type="character" w:customStyle="1" w:styleId="bodysubtoc">
    <w:name w:val="bodysubtoc"/>
    <w:rsid w:val="0018339A"/>
  </w:style>
  <w:style w:type="character" w:customStyle="1" w:styleId="lefttitlesmaller">
    <w:name w:val="lefttitlesmaller"/>
    <w:rsid w:val="0018339A"/>
  </w:style>
  <w:style w:type="character" w:customStyle="1" w:styleId="mb">
    <w:name w:val="mb"/>
    <w:rsid w:val="0018339A"/>
  </w:style>
  <w:style w:type="character" w:customStyle="1" w:styleId="submitted-date">
    <w:name w:val="submitted-date"/>
    <w:rsid w:val="0018339A"/>
  </w:style>
  <w:style w:type="character" w:customStyle="1" w:styleId="submitted-time">
    <w:name w:val="submitted-time"/>
    <w:rsid w:val="0018339A"/>
  </w:style>
  <w:style w:type="character" w:customStyle="1" w:styleId="A20">
    <w:name w:val="A2"/>
    <w:uiPriority w:val="99"/>
    <w:rsid w:val="0018339A"/>
    <w:rPr>
      <w:rFonts w:ascii="Sabon LT Std" w:hAnsi="Sabon LT Std" w:cs="Sabon LT Std" w:hint="default"/>
      <w:color w:val="000000"/>
      <w:sz w:val="15"/>
      <w:szCs w:val="15"/>
    </w:rPr>
  </w:style>
  <w:style w:type="character" w:customStyle="1" w:styleId="searchword">
    <w:name w:val="searchword"/>
    <w:rsid w:val="0018339A"/>
  </w:style>
  <w:style w:type="paragraph" w:customStyle="1" w:styleId="Heading2Char2CharChar12">
    <w:name w:val="Heading 2 Char2 Char Char12"/>
    <w:aliases w:val="Char Char Char Char Char Char1 Char Char Char Char Char1,Char Char22"/>
    <w:next w:val="Normal"/>
    <w:uiPriority w:val="99"/>
    <w:rsid w:val="001833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8339A"/>
    <w:rPr>
      <w:rFonts w:ascii="Times New Roman" w:hAnsi="Times New Roman" w:cs="Times New Roman"/>
      <w:sz w:val="18"/>
      <w:szCs w:val="18"/>
    </w:rPr>
  </w:style>
  <w:style w:type="character" w:customStyle="1" w:styleId="bylines">
    <w:name w:val="bylines"/>
    <w:basedOn w:val="DefaultParagraphFont"/>
    <w:rsid w:val="0018339A"/>
  </w:style>
  <w:style w:type="character" w:customStyle="1" w:styleId="StyleStyleBoldUnderlineUnderlineIntenseEmphasis1apple-style-2">
    <w:name w:val="Style Style Bold UnderlineUnderlineIntense Emphasis1apple-style-...2"/>
    <w:basedOn w:val="DefaultParagraphFont"/>
    <w:rsid w:val="0018339A"/>
    <w:rPr>
      <w:b w:val="0"/>
      <w:bCs/>
      <w:sz w:val="22"/>
      <w:u w:val="single"/>
    </w:rPr>
  </w:style>
  <w:style w:type="character" w:customStyle="1" w:styleId="FontStyle57">
    <w:name w:val="Font Style57"/>
    <w:rsid w:val="0018339A"/>
    <w:rPr>
      <w:rFonts w:ascii="Georgia" w:hAnsi="Georgia" w:cs="Georgia"/>
      <w:b/>
      <w:bCs/>
      <w:sz w:val="14"/>
      <w:szCs w:val="14"/>
    </w:rPr>
  </w:style>
  <w:style w:type="character" w:customStyle="1" w:styleId="FontStyle89">
    <w:name w:val="Font Style89"/>
    <w:rsid w:val="0018339A"/>
    <w:rPr>
      <w:rFonts w:ascii="Times New Roman" w:hAnsi="Times New Roman" w:cs="Times New Roman"/>
      <w:b/>
      <w:bCs/>
      <w:smallCaps/>
      <w:spacing w:val="40"/>
      <w:sz w:val="16"/>
      <w:szCs w:val="16"/>
    </w:rPr>
  </w:style>
  <w:style w:type="character" w:customStyle="1" w:styleId="style3Char0">
    <w:name w:val="style 3 Char"/>
    <w:rsid w:val="0018339A"/>
    <w:rPr>
      <w:sz w:val="18"/>
      <w:szCs w:val="24"/>
      <w:lang w:val="en-US" w:eastAsia="en-US" w:bidi="ar-SA"/>
    </w:rPr>
  </w:style>
  <w:style w:type="paragraph" w:customStyle="1" w:styleId="003Cite">
    <w:name w:val="003Cite"/>
    <w:basedOn w:val="Normal"/>
    <w:rsid w:val="0018339A"/>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8339A"/>
    <w:pPr>
      <w:jc w:val="both"/>
    </w:pPr>
    <w:rPr>
      <w:b/>
      <w:color w:val="000000"/>
      <w:u w:val="single"/>
    </w:rPr>
  </w:style>
  <w:style w:type="character" w:customStyle="1" w:styleId="NormalBoldChar">
    <w:name w:val="Normal + Bold Char"/>
    <w:aliases w:val="Double Underline Char"/>
    <w:basedOn w:val="DefaultParagraphFont"/>
    <w:link w:val="NormalBold"/>
    <w:rsid w:val="0018339A"/>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18339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8339A"/>
    <w:rPr>
      <w:rFonts w:ascii="Times New Roman" w:eastAsia="Times New Roman" w:hAnsi="Times New Roman" w:cs="Times New Roman"/>
      <w:sz w:val="24"/>
      <w:u w:val="thick"/>
      <w:lang w:val="x-none" w:eastAsia="x-none"/>
    </w:rPr>
  </w:style>
  <w:style w:type="character" w:customStyle="1" w:styleId="BlockHeadingsChar1">
    <w:name w:val="Block Headings Char1"/>
    <w:rsid w:val="0018339A"/>
    <w:rPr>
      <w:b/>
      <w:caps/>
    </w:rPr>
  </w:style>
  <w:style w:type="character" w:customStyle="1" w:styleId="Longcite">
    <w:name w:val="Longcite"/>
    <w:rsid w:val="0018339A"/>
    <w:rPr>
      <w:sz w:val="16"/>
    </w:rPr>
  </w:style>
  <w:style w:type="paragraph" w:customStyle="1" w:styleId="NormalUnderline0">
    <w:name w:val="Normal + Underline"/>
    <w:basedOn w:val="Normal"/>
    <w:link w:val="NormalUnderlineChar0"/>
    <w:rsid w:val="0018339A"/>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8339A"/>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18339A"/>
    <w:rPr>
      <w:rFonts w:ascii="Bookman Old Style" w:hAnsi="Bookman Old Style" w:cs="Bookman Old Style"/>
      <w:sz w:val="16"/>
      <w:szCs w:val="16"/>
    </w:rPr>
  </w:style>
  <w:style w:type="character" w:customStyle="1" w:styleId="FontStyle17">
    <w:name w:val="Font Style17"/>
    <w:uiPriority w:val="99"/>
    <w:rsid w:val="0018339A"/>
    <w:rPr>
      <w:rFonts w:ascii="Book Antiqua" w:hAnsi="Book Antiqua" w:cs="Book Antiqua"/>
      <w:i/>
      <w:iCs/>
      <w:spacing w:val="10"/>
      <w:sz w:val="22"/>
      <w:szCs w:val="22"/>
    </w:rPr>
  </w:style>
  <w:style w:type="character" w:customStyle="1" w:styleId="FontStyle329">
    <w:name w:val="Font Style329"/>
    <w:basedOn w:val="DefaultParagraphFont"/>
    <w:uiPriority w:val="99"/>
    <w:rsid w:val="0018339A"/>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18339A"/>
  </w:style>
  <w:style w:type="character" w:customStyle="1" w:styleId="DateTimeChar">
    <w:name w:val="DateTime Char"/>
    <w:basedOn w:val="DefaultParagraphFont"/>
    <w:link w:val="DateTime"/>
    <w:uiPriority w:val="4"/>
    <w:rsid w:val="0018339A"/>
    <w:rPr>
      <w:rFonts w:ascii="Calibri" w:hAnsi="Calibri"/>
    </w:rPr>
  </w:style>
  <w:style w:type="paragraph" w:customStyle="1" w:styleId="Lecture">
    <w:name w:val="Lecture"/>
    <w:next w:val="BodyText"/>
    <w:link w:val="LectureChar"/>
    <w:autoRedefine/>
    <w:uiPriority w:val="4"/>
    <w:qFormat/>
    <w:rsid w:val="0018339A"/>
    <w:pPr>
      <w:spacing w:after="0"/>
      <w:outlineLvl w:val="5"/>
    </w:pPr>
    <w:rPr>
      <w:rFonts w:ascii="Arial" w:hAnsi="Arial" w:cs="Arial"/>
      <w:spacing w:val="-10"/>
    </w:rPr>
  </w:style>
  <w:style w:type="character" w:customStyle="1" w:styleId="LectureChar">
    <w:name w:val="Lecture Char"/>
    <w:basedOn w:val="DateTimeChar"/>
    <w:link w:val="Lecture"/>
    <w:uiPriority w:val="4"/>
    <w:rsid w:val="0018339A"/>
    <w:rPr>
      <w:rFonts w:ascii="Arial" w:hAnsi="Arial" w:cs="Arial"/>
      <w:spacing w:val="-10"/>
    </w:rPr>
  </w:style>
  <w:style w:type="character" w:customStyle="1" w:styleId="m3262662096238345512gmail-style13ptbold">
    <w:name w:val="m_3262662096238345512gmail-style13ptbold"/>
    <w:basedOn w:val="DefaultParagraphFont"/>
    <w:rsid w:val="0018339A"/>
  </w:style>
  <w:style w:type="character" w:customStyle="1" w:styleId="m-8559461887574130099gmail-styleunderline">
    <w:name w:val="m_-8559461887574130099gmail-styleunderline"/>
    <w:basedOn w:val="DefaultParagraphFont"/>
    <w:rsid w:val="0018339A"/>
  </w:style>
  <w:style w:type="paragraph" w:styleId="NoSpacing">
    <w:name w:val="No Spacing"/>
    <w:link w:val="NoSpacingChar"/>
    <w:uiPriority w:val="1"/>
    <w:semiHidden/>
    <w:unhideWhenUsed/>
    <w:qFormat/>
    <w:rsid w:val="0018339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stackexchange.com/questions/8608/why-is-resolved-used-ahead-of-a-question-in-a-debate-title-instead-of-saying" TargetMode="External"/><Relationship Id="rId13" Type="http://schemas.openxmlformats.org/officeDocument/2006/relationships/hyperlink" Target="https://www.iss.europa.eu/content/space-security-europe" TargetMode="External"/><Relationship Id="rId18" Type="http://schemas.openxmlformats.org/officeDocument/2006/relationships/hyperlink" Target="https://www.19fortyfive.com/2022/01/does-a-space-war-mean-a-nuclear-wa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ncbi.nlm.nih.gov/pmc/articles/PMC7293599/" TargetMode="Externa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www.cambridge.org/core/books/food-or-war/food-as-an-existential-risk/8C45279588CD572FE805B7E240DE7368" TargetMode="External"/><Relationship Id="rId2" Type="http://schemas.openxmlformats.org/officeDocument/2006/relationships/numbering" Target="numbering.xml"/><Relationship Id="rId16" Type="http://schemas.openxmlformats.org/officeDocument/2006/relationships/hyperlink" Target="https://www.researchgate.net/publication/328655146_Precision_Agriculture_in_Terms_of_Food_Security_Needs_for_The_Futu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www.nature.com/articles/s41598-021-89909-7" TargetMode="External"/><Relationship Id="rId5" Type="http://schemas.openxmlformats.org/officeDocument/2006/relationships/webSettings" Target="webSettings.xml"/><Relationship Id="rId15" Type="http://schemas.openxmlformats.org/officeDocument/2006/relationships/hyperlink" Target="https://www.theguardian.com/environment/2019/oct/21/ocean-acidification-can-cause-mass-extinctions-fossils-reveal" TargetMode="External"/><Relationship Id="rId10" Type="http://schemas.openxmlformats.org/officeDocument/2006/relationships/hyperlink" Target="https://sci-hub.se/10.1016/j.actaastro.2016.03.034"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en.reset.org/satellite-technology-could-hold-key-measuring-oceans-increasing-acidification-0811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24</Pages>
  <Words>17896</Words>
  <Characters>102012</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2022-02-19T21:56:00Z</dcterms:created>
  <dcterms:modified xsi:type="dcterms:W3CDTF">2022-02-19T21:56:00Z</dcterms:modified>
</cp:coreProperties>
</file>