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3A655" w14:textId="48A798FF" w:rsidR="00E42E4C" w:rsidRDefault="00ED5699" w:rsidP="00ED5699">
      <w:pPr>
        <w:pStyle w:val="Heading2"/>
      </w:pPr>
      <w:r>
        <w:t>1</w:t>
      </w:r>
    </w:p>
    <w:p w14:paraId="40D456BE" w14:textId="77777777" w:rsidR="00ED5699" w:rsidRDefault="00ED5699" w:rsidP="00ED5699">
      <w:pPr>
        <w:pStyle w:val="Heading4"/>
      </w:pPr>
      <w:r w:rsidRPr="00A353FF">
        <w:t xml:space="preserve">Interpretation: The affirmative may not specify a </w:t>
      </w:r>
      <w:r>
        <w:t>just government in which a right to strike ought to be recognized</w:t>
      </w:r>
    </w:p>
    <w:p w14:paraId="2D108327" w14:textId="77777777" w:rsidR="00ED5699" w:rsidRPr="003E5015" w:rsidRDefault="00ED5699" w:rsidP="00ED5699">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6D84379F" w14:textId="77777777" w:rsidR="00ED5699" w:rsidRPr="003E5015" w:rsidRDefault="00ED5699" w:rsidP="00ED5699">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456C168" w14:textId="77777777" w:rsidR="00ED5699" w:rsidRDefault="00ED5699" w:rsidP="00ED5699">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0F4662F7" w14:textId="77777777" w:rsidR="00ED5699" w:rsidRDefault="00ED5699" w:rsidP="00ED5699">
      <w:pPr>
        <w:pStyle w:val="Heading4"/>
      </w:pPr>
      <w:r w:rsidRPr="00A353FF">
        <w:lastRenderedPageBreak/>
        <w:t>Violation: they spec</w:t>
      </w:r>
      <w:r>
        <w:t xml:space="preserve"> [x]</w:t>
      </w:r>
    </w:p>
    <w:p w14:paraId="1A4F4957" w14:textId="77777777" w:rsidR="00ED5699" w:rsidRPr="00A353FF" w:rsidRDefault="00ED5699" w:rsidP="00ED5699">
      <w:pPr>
        <w:pStyle w:val="Heading4"/>
      </w:pPr>
      <w:r w:rsidRPr="00A353FF">
        <w:t>Standards:</w:t>
      </w:r>
    </w:p>
    <w:p w14:paraId="6EBD5D81" w14:textId="77777777" w:rsidR="00ED5699" w:rsidRDefault="00ED5699" w:rsidP="00ED5699">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1B901F7" w14:textId="74F663FA" w:rsidR="00ED5699" w:rsidRDefault="00ED5699" w:rsidP="00ED5699">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 xml:space="preserve">. There’s been China, Hungary, EU, Kazakhstan, US, India, UK, Egypt </w:t>
      </w:r>
      <w:r w:rsidR="00BB41EA">
        <w:t>and now brazil</w:t>
      </w:r>
    </w:p>
    <w:p w14:paraId="618D5458" w14:textId="77777777" w:rsidR="00ED5699" w:rsidRDefault="00ED5699" w:rsidP="00ED5699">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05E9984D" w14:textId="77777777" w:rsidR="00ED5699" w:rsidRDefault="00ED5699" w:rsidP="00ED569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D847DC3" w14:textId="77777777" w:rsidR="00ED5699" w:rsidRDefault="00ED5699" w:rsidP="00ED5699">
      <w:pPr>
        <w:pStyle w:val="Heading4"/>
      </w:pPr>
      <w:r>
        <w:t>Drop the debater – a] deter future abuse and b] set better norms for debate.</w:t>
      </w:r>
    </w:p>
    <w:p w14:paraId="0ED9A019" w14:textId="77777777" w:rsidR="00ED5699" w:rsidRDefault="00ED5699" w:rsidP="00ED569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DDF951B" w14:textId="142D7282" w:rsidR="00ED5699" w:rsidRDefault="00ED5699" w:rsidP="00ED569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r w:rsidR="00BB41EA">
        <w:t xml:space="preserve"> c] creates a chilling affect where people are scared to check abuse which also leads to maximally </w:t>
      </w:r>
      <w:proofErr w:type="spellStart"/>
      <w:r w:rsidR="00BB41EA">
        <w:t>abusvie</w:t>
      </w:r>
      <w:proofErr w:type="spellEnd"/>
      <w:r w:rsidR="00BB41EA">
        <w:t xml:space="preserve"> </w:t>
      </w:r>
      <w:proofErr w:type="spellStart"/>
      <w:r w:rsidR="00BB41EA">
        <w:t>practcies</w:t>
      </w:r>
      <w:proofErr w:type="spellEnd"/>
    </w:p>
    <w:p w14:paraId="60A54EFE" w14:textId="529D426F" w:rsidR="00ED5699" w:rsidRDefault="00ED5699" w:rsidP="00ED5699">
      <w:pPr>
        <w:pStyle w:val="Heading2"/>
      </w:pPr>
      <w:r>
        <w:lastRenderedPageBreak/>
        <w:t>2</w:t>
      </w:r>
    </w:p>
    <w:p w14:paraId="19A39259" w14:textId="3ABF3AB5" w:rsidR="00ED5699" w:rsidRDefault="00ED5699" w:rsidP="00ED5699">
      <w:pPr>
        <w:pStyle w:val="Heading4"/>
      </w:pPr>
      <w:r>
        <w:t xml:space="preserve">Permissibility </w:t>
      </w:r>
      <w:proofErr w:type="gramStart"/>
      <w:r>
        <w:t>presumption</w:t>
      </w:r>
      <w:proofErr w:type="gramEnd"/>
      <w:r>
        <w:t xml:space="preserve"> negate – a. res indicates the </w:t>
      </w:r>
      <w:proofErr w:type="spellStart"/>
      <w:r>
        <w:t>aff</w:t>
      </w:r>
      <w:proofErr w:type="spellEnd"/>
      <w:r>
        <w:t xml:space="preserve"> has to prove an obligation, </w:t>
      </w:r>
      <w:proofErr w:type="spellStart"/>
      <w:r>
        <w:t>permisiblit</w:t>
      </w:r>
      <w:proofErr w:type="spellEnd"/>
      <w:r>
        <w:t xml:space="preserve"> denies the existence of one b – statements are more often false than true because any part can be false c – safety – you shouldn’t pursue action if you’re unsure if it’s good or not</w:t>
      </w:r>
    </w:p>
    <w:p w14:paraId="4D39A2B2" w14:textId="51CBFC86" w:rsidR="00ED5699" w:rsidRPr="00010B7D" w:rsidRDefault="00ED5699" w:rsidP="00ED5699">
      <w:pPr>
        <w:pStyle w:val="Heading4"/>
      </w:pPr>
      <w:r>
        <w:t xml:space="preserve">Ethics must begin </w:t>
      </w:r>
      <w:proofErr w:type="gramStart"/>
      <w:r>
        <w:t>a priori</w:t>
      </w:r>
      <w:proofErr w:type="gramEnd"/>
      <w:r>
        <w:t xml:space="preserve"> and the meta-ethic is bindingness.</w:t>
      </w:r>
    </w:p>
    <w:p w14:paraId="37236958" w14:textId="77777777" w:rsidR="00ED5699" w:rsidRDefault="00ED5699" w:rsidP="00ED569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48D3746" w14:textId="77777777" w:rsidR="00ED5699" w:rsidRDefault="00ED5699" w:rsidP="00ED569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88E5E43" w14:textId="77777777" w:rsidR="00ED5699" w:rsidRDefault="00ED5699" w:rsidP="00ED569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28C2DE0C" w14:textId="77777777" w:rsidR="00ED5699" w:rsidRDefault="00ED5699" w:rsidP="00ED5699">
      <w:pPr>
        <w:pStyle w:val="Heading4"/>
      </w:pPr>
      <w:r w:rsidRPr="000A5608">
        <w:t xml:space="preserve">Thus, the standard is consistency with the categorical imperative. </w:t>
      </w:r>
    </w:p>
    <w:p w14:paraId="56CD448E" w14:textId="77777777" w:rsidR="00ED5699" w:rsidRDefault="00ED5699" w:rsidP="00ED5699">
      <w:pPr>
        <w:pStyle w:val="Heading4"/>
      </w:pPr>
      <w:r>
        <w:t xml:space="preserve">Prefer – </w:t>
      </w:r>
    </w:p>
    <w:p w14:paraId="1BCBDF65" w14:textId="77777777" w:rsidR="00ED5699" w:rsidRDefault="00ED5699" w:rsidP="00ED569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745D711" w14:textId="553C14E2" w:rsidR="00ED5699" w:rsidRDefault="00ED5699" w:rsidP="00ED569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CFA07DA" w14:textId="52AE8A7B" w:rsidR="00ED5699" w:rsidRPr="00ED5699" w:rsidRDefault="00ED5699" w:rsidP="00ED5699">
      <w:pPr>
        <w:pStyle w:val="Heading4"/>
      </w:pPr>
      <w:r>
        <w:t>Clarify of weighing – clear categories - resolvability</w:t>
      </w:r>
    </w:p>
    <w:p w14:paraId="5B6239D8" w14:textId="77777777" w:rsidR="00ED5699" w:rsidRDefault="00ED5699" w:rsidP="00ED5699">
      <w:pPr>
        <w:pStyle w:val="Heading4"/>
      </w:pPr>
      <w:r>
        <w:t>Negate:</w:t>
      </w:r>
    </w:p>
    <w:p w14:paraId="62520B81" w14:textId="77777777" w:rsidR="00ED5699" w:rsidRDefault="00ED5699" w:rsidP="00ED5699">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0902D42" w14:textId="77777777" w:rsidR="00ED5699" w:rsidRDefault="00ED5699" w:rsidP="00ED5699">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3624E4D7" w14:textId="77777777" w:rsidR="00ED5699" w:rsidRPr="00B7182E" w:rsidRDefault="00ED5699" w:rsidP="00ED5699">
      <w:r>
        <w:t>**Edited for ableist language</w:t>
      </w:r>
    </w:p>
    <w:p w14:paraId="406BD7DC" w14:textId="77777777" w:rsidR="00ED5699" w:rsidRPr="00491885" w:rsidRDefault="00ED5699" w:rsidP="00ED5699">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w:t>
      </w:r>
      <w:r w:rsidRPr="00B7182E">
        <w:rPr>
          <w:u w:val="single"/>
        </w:rPr>
        <w:lastRenderedPageBreak/>
        <w:t>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44EA5E" w14:textId="77777777" w:rsidR="00ED5699" w:rsidRPr="00491885" w:rsidRDefault="00ED5699" w:rsidP="00ED569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bookmarkEnd w:id="0"/>
    <w:p w14:paraId="3E6E2C7A" w14:textId="074B6902" w:rsidR="00ED5699" w:rsidRDefault="004E1FA3" w:rsidP="00ED5699">
      <w:pPr>
        <w:pStyle w:val="Heading4"/>
      </w:pPr>
      <w:r>
        <w:t>2</w:t>
      </w:r>
      <w:r w:rsidR="00ED5699">
        <w:t xml:space="preserve">] </w:t>
      </w:r>
      <w:r w:rsidR="00ED5699" w:rsidRPr="002D7BF0">
        <w:rPr>
          <w:u w:val="single"/>
        </w:rPr>
        <w:t>Free-riding</w:t>
      </w:r>
      <w:r w:rsidR="00ED5699">
        <w:t>: strikes are a form of free-riding since those who don’t participate still reap the benefits.</w:t>
      </w:r>
    </w:p>
    <w:p w14:paraId="23AD2CEC" w14:textId="77777777" w:rsidR="00ED5699" w:rsidRPr="00AB7671" w:rsidRDefault="00ED5699" w:rsidP="00ED5699">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45A12317" w14:textId="04E340A5" w:rsidR="00ED5699" w:rsidRDefault="00ED5699" w:rsidP="00ED5699">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4FEB25DB" w14:textId="0B180FF7" w:rsidR="004E1FA3" w:rsidRDefault="004E1FA3" w:rsidP="004E1FA3">
      <w:pPr>
        <w:pStyle w:val="Heading2"/>
      </w:pPr>
      <w:r>
        <w:lastRenderedPageBreak/>
        <w:t>3</w:t>
      </w:r>
    </w:p>
    <w:p w14:paraId="4908AA75" w14:textId="75138124" w:rsidR="004E1FA3" w:rsidRPr="001F7168" w:rsidRDefault="002901F4" w:rsidP="004E1FA3">
      <w:pPr>
        <w:pStyle w:val="Heading4"/>
        <w:rPr>
          <w:rFonts w:cs="Calibri"/>
          <w:color w:val="000000" w:themeColor="text1"/>
        </w:rPr>
      </w:pPr>
      <w:r>
        <w:rPr>
          <w:rFonts w:cs="Calibri"/>
          <w:color w:val="000000" w:themeColor="text1"/>
        </w:rPr>
        <w:t xml:space="preserve">The </w:t>
      </w:r>
      <w:proofErr w:type="spellStart"/>
      <w:r>
        <w:rPr>
          <w:rFonts w:cs="Calibri"/>
          <w:color w:val="000000" w:themeColor="text1"/>
        </w:rPr>
        <w:t>aff</w:t>
      </w:r>
      <w:proofErr w:type="spellEnd"/>
      <w:r>
        <w:rPr>
          <w:rFonts w:cs="Calibri"/>
          <w:color w:val="000000" w:themeColor="text1"/>
        </w:rPr>
        <w:t xml:space="preserve"> burden is to prove that the </w:t>
      </w:r>
      <w:proofErr w:type="spellStart"/>
      <w:r>
        <w:rPr>
          <w:rFonts w:cs="Calibri"/>
          <w:color w:val="000000" w:themeColor="text1"/>
        </w:rPr>
        <w:t>aff</w:t>
      </w:r>
      <w:proofErr w:type="spellEnd"/>
      <w:r>
        <w:rPr>
          <w:rFonts w:cs="Calibri"/>
          <w:color w:val="000000" w:themeColor="text1"/>
        </w:rPr>
        <w:t xml:space="preserve"> will logically happen in the status quo</w:t>
      </w:r>
    </w:p>
    <w:p w14:paraId="6C802264" w14:textId="77777777" w:rsidR="004E1FA3" w:rsidRPr="00F63D3C" w:rsidRDefault="004E1FA3" w:rsidP="004E1FA3">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0AB45902" w14:textId="77777777" w:rsidR="004E1FA3" w:rsidRPr="00F63D3C" w:rsidRDefault="004E1FA3" w:rsidP="004E1FA3">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43C74CCF" w14:textId="77777777" w:rsidR="004E1FA3" w:rsidRPr="00F63D3C" w:rsidRDefault="004E1FA3" w:rsidP="004E1FA3">
      <w:pPr>
        <w:pStyle w:val="Heading4"/>
        <w:rPr>
          <w:rFonts w:cs="Calibri"/>
        </w:rPr>
      </w:pPr>
      <w:r w:rsidRPr="00F63D3C">
        <w:rPr>
          <w:rFonts w:cs="Calibri"/>
        </w:rPr>
        <w:t>Prefer:</w:t>
      </w:r>
    </w:p>
    <w:p w14:paraId="4FDA8C0C" w14:textId="77777777" w:rsidR="004E1FA3" w:rsidRPr="00F63D3C" w:rsidRDefault="004E1FA3" w:rsidP="004E1FA3">
      <w:pPr>
        <w:pStyle w:val="Heading4"/>
        <w:rPr>
          <w:rFonts w:cs="Calibri"/>
        </w:rPr>
      </w:pPr>
      <w:r w:rsidRPr="00F63D3C">
        <w:rPr>
          <w:rFonts w:cs="Calibri"/>
        </w:rPr>
        <w:t>1] Text –</w:t>
      </w:r>
    </w:p>
    <w:p w14:paraId="0E3B82F3" w14:textId="77777777" w:rsidR="004E1FA3" w:rsidRPr="00F63D3C" w:rsidRDefault="004E1FA3" w:rsidP="004E1FA3">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1C1B6EE9" w14:textId="77777777" w:rsidR="004E1FA3" w:rsidRPr="00F63D3C" w:rsidRDefault="004E1FA3" w:rsidP="004E1FA3">
      <w:pPr>
        <w:rPr>
          <w:szCs w:val="16"/>
        </w:rPr>
      </w:pPr>
      <w:r w:rsidRPr="00F63D3C">
        <w:rPr>
          <w:szCs w:val="16"/>
        </w:rPr>
        <w:t>(</w:t>
      </w:r>
      <w:hyperlink r:id="rId11" w:history="1">
        <w:r w:rsidRPr="00F63D3C">
          <w:rPr>
            <w:rStyle w:val="Hyperlink"/>
            <w:szCs w:val="16"/>
          </w:rPr>
          <w:t>http://www.merriam-webster.com/dictionary/ought</w:t>
        </w:r>
      </w:hyperlink>
      <w:r w:rsidRPr="00F63D3C">
        <w:rPr>
          <w:szCs w:val="16"/>
        </w:rPr>
        <w:t>) //Massa</w:t>
      </w:r>
    </w:p>
    <w:p w14:paraId="637A90D2" w14:textId="77777777" w:rsidR="004E1FA3" w:rsidRPr="00F63D3C" w:rsidRDefault="004E1FA3" w:rsidP="004E1FA3">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7012C09F" w14:textId="77777777" w:rsidR="004E1FA3" w:rsidRPr="00F63D3C" w:rsidRDefault="004E1FA3" w:rsidP="004E1FA3">
      <w:pPr>
        <w:rPr>
          <w:szCs w:val="16"/>
        </w:rPr>
      </w:pPr>
      <w:hyperlink r:id="rId12" w:history="1">
        <w:r w:rsidRPr="00F63D3C">
          <w:rPr>
            <w:rStyle w:val="Hyperlink"/>
            <w:szCs w:val="16"/>
          </w:rPr>
          <w:t>https://en.oxforddictionaries.com/definition/ought</w:t>
        </w:r>
      </w:hyperlink>
      <w:r w:rsidRPr="00F63D3C">
        <w:rPr>
          <w:szCs w:val="16"/>
        </w:rPr>
        <w:t xml:space="preserve"> //Massa</w:t>
      </w:r>
    </w:p>
    <w:p w14:paraId="00BD90A5" w14:textId="65E4E0B7" w:rsidR="004E1FA3" w:rsidRPr="00F36FEA" w:rsidRDefault="004E1FA3" w:rsidP="004E1FA3">
      <w:pPr>
        <w:pStyle w:val="Heading4"/>
        <w:rPr>
          <w:sz w:val="14"/>
        </w:rPr>
      </w:pPr>
      <w:r w:rsidRPr="00F63D3C">
        <w:rPr>
          <w:rFonts w:cs="Calibri"/>
        </w:rPr>
        <w:t xml:space="preserve">2] </w:t>
      </w:r>
      <w:proofErr w:type="spellStart"/>
      <w:r w:rsidRPr="00F63D3C">
        <w:rPr>
          <w:rFonts w:cs="Calibri"/>
        </w:rPr>
        <w:t>Debatability</w:t>
      </w:r>
      <w:proofErr w:type="spellEnd"/>
      <w:r w:rsidRPr="00F63D3C">
        <w:rPr>
          <w:rFonts w:cs="Calibri"/>
        </w:rPr>
        <w:t xml:space="preserve"> –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p>
    <w:p w14:paraId="0362C3B7" w14:textId="77777777" w:rsidR="004E1FA3" w:rsidRPr="00F63D3C" w:rsidRDefault="004E1FA3" w:rsidP="004E1FA3">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7EFAF8AD" w14:textId="77777777" w:rsidR="004E1FA3" w:rsidRPr="00F63D3C" w:rsidRDefault="004E1FA3" w:rsidP="004E1FA3">
      <w:pPr>
        <w:pStyle w:val="Heading4"/>
        <w:rPr>
          <w:rFonts w:cs="Calibri"/>
        </w:rPr>
      </w:pPr>
      <w:r w:rsidRPr="00F63D3C">
        <w:rPr>
          <w:rFonts w:cs="Calibri"/>
        </w:rPr>
        <w:t>Now negate:</w:t>
      </w:r>
    </w:p>
    <w:p w14:paraId="7D230F32" w14:textId="77777777" w:rsidR="004E1FA3" w:rsidRDefault="004E1FA3" w:rsidP="004E1FA3">
      <w:pPr>
        <w:spacing w:line="276" w:lineRule="auto"/>
        <w:rPr>
          <w:rFonts w:eastAsia="MS Mincho"/>
          <w:b/>
          <w:sz w:val="26"/>
          <w:szCs w:val="26"/>
        </w:rPr>
      </w:pPr>
    </w:p>
    <w:p w14:paraId="450AE5FA" w14:textId="77777777" w:rsidR="004E1FA3" w:rsidRDefault="004E1FA3" w:rsidP="004E1FA3">
      <w:pPr>
        <w:spacing w:line="276" w:lineRule="auto"/>
        <w:rPr>
          <w:rFonts w:eastAsia="MS Mincho"/>
          <w:b/>
          <w:sz w:val="26"/>
          <w:szCs w:val="26"/>
        </w:rPr>
      </w:pPr>
      <w:r>
        <w:rPr>
          <w:rFonts w:eastAsia="MS Mincho"/>
          <w:b/>
          <w:sz w:val="26"/>
          <w:szCs w:val="26"/>
        </w:rPr>
        <w:t>Negate:</w:t>
      </w:r>
    </w:p>
    <w:p w14:paraId="4E25888D" w14:textId="77777777" w:rsidR="004E1FA3" w:rsidRPr="00F63D3C" w:rsidRDefault="004E1FA3" w:rsidP="004E1FA3">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1D33A002" w14:textId="77777777" w:rsidR="004E1FA3" w:rsidRDefault="004E1FA3" w:rsidP="00ED5699">
      <w:pPr>
        <w:rPr>
          <w:u w:val="single"/>
        </w:rPr>
      </w:pPr>
    </w:p>
    <w:p w14:paraId="760A7749" w14:textId="7315844F" w:rsidR="00ED5699" w:rsidRDefault="00307A16" w:rsidP="00307A16">
      <w:pPr>
        <w:pStyle w:val="Heading2"/>
      </w:pPr>
      <w:r>
        <w:lastRenderedPageBreak/>
        <w:t>Case</w:t>
      </w:r>
    </w:p>
    <w:p w14:paraId="5CC7D7DF" w14:textId="77777777" w:rsidR="009909FD" w:rsidRPr="00C471E8" w:rsidRDefault="009909FD" w:rsidP="009909FD">
      <w:pPr>
        <w:rPr>
          <w:sz w:val="14"/>
        </w:rPr>
      </w:pPr>
      <w:r w:rsidRPr="00C471E8">
        <w:rPr>
          <w:b/>
          <w:sz w:val="26"/>
          <w:szCs w:val="26"/>
        </w:rPr>
        <w:t>The word “stupid” is ableist an</w:t>
      </w:r>
      <w:r>
        <w:rPr>
          <w:b/>
          <w:sz w:val="26"/>
          <w:szCs w:val="26"/>
        </w:rPr>
        <w:t>d normalizes violence against disabled people.</w:t>
      </w:r>
      <w:r w:rsidRPr="00C471E8">
        <w:br/>
      </w:r>
      <w:proofErr w:type="spellStart"/>
      <w:r w:rsidRPr="00C471E8">
        <w:rPr>
          <w:b/>
          <w:sz w:val="26"/>
          <w:szCs w:val="26"/>
        </w:rPr>
        <w:t>Nersesyan</w:t>
      </w:r>
      <w:proofErr w:type="spellEnd"/>
      <w:r>
        <w:rPr>
          <w:b/>
          <w:sz w:val="26"/>
          <w:szCs w:val="26"/>
        </w:rPr>
        <w:t xml:space="preserve"> 18</w:t>
      </w:r>
      <w:r w:rsidRPr="00C471E8">
        <w:rPr>
          <w:sz w:val="16"/>
          <w:szCs w:val="16"/>
        </w:rPr>
        <w:t xml:space="preserve">, </w:t>
      </w:r>
      <w:proofErr w:type="spellStart"/>
      <w:r w:rsidRPr="00C471E8">
        <w:rPr>
          <w:sz w:val="16"/>
          <w:szCs w:val="16"/>
        </w:rPr>
        <w:t>Mihran</w:t>
      </w:r>
      <w:proofErr w:type="spellEnd"/>
      <w:r w:rsidRPr="00C471E8">
        <w:rPr>
          <w:sz w:val="16"/>
          <w:szCs w:val="16"/>
        </w:rPr>
        <w:t xml:space="preserve">. “‘Stupid’ Is an Ableist Slur: Breaking Down Defenses Around Ableist Language &amp; Liberating Our Words.” The Body Is Not </w:t>
      </w:r>
      <w:proofErr w:type="gramStart"/>
      <w:r w:rsidRPr="00C471E8">
        <w:rPr>
          <w:sz w:val="16"/>
          <w:szCs w:val="16"/>
        </w:rPr>
        <w:t>An</w:t>
      </w:r>
      <w:proofErr w:type="gramEnd"/>
      <w:r w:rsidRPr="00C471E8">
        <w:rPr>
          <w:sz w:val="16"/>
          <w:szCs w:val="16"/>
        </w:rPr>
        <w:t xml:space="preserve"> Apology, 28 Aug. 2018, thebodyisnotanapology.com/magazine/stupid-is-an-ableist-slur-breaking-down-defenses-around-ableist-language-liberating-our-words/. SJCP//JG</w:t>
      </w:r>
    </w:p>
    <w:p w14:paraId="79B16C5C" w14:textId="77777777" w:rsidR="009909FD" w:rsidRPr="00EF004F" w:rsidRDefault="009909FD" w:rsidP="009909FD">
      <w:pPr>
        <w:rPr>
          <w:b/>
          <w:iCs/>
          <w:sz w:val="26"/>
          <w:u w:val="single"/>
        </w:rPr>
      </w:pPr>
      <w:r w:rsidRPr="008B41BC">
        <w:rPr>
          <w:sz w:val="14"/>
        </w:rPr>
        <w:t xml:space="preserve">This resistance is oddly pervasive. </w:t>
      </w:r>
      <w:r w:rsidRPr="008B41BC">
        <w:rPr>
          <w:rStyle w:val="Emphasis"/>
          <w:highlight w:val="green"/>
        </w:rPr>
        <w:t>People</w:t>
      </w:r>
      <w:r w:rsidRPr="008B41BC">
        <w:rPr>
          <w:sz w:val="14"/>
        </w:rPr>
        <w:t xml:space="preserve"> who wouldn’t use the word “dumb” because it is offensive to </w:t>
      </w:r>
      <w:hyperlink r:id="rId13" w:history="1">
        <w:r w:rsidRPr="008B41BC">
          <w:rPr>
            <w:rStyle w:val="Hyperlink"/>
            <w:sz w:val="14"/>
          </w:rPr>
          <w:t>Deaf people</w:t>
        </w:r>
      </w:hyperlink>
      <w:r w:rsidRPr="008B41BC">
        <w:rPr>
          <w:sz w:val="14"/>
        </w:rPr>
        <w:t xml:space="preserve"> and people </w:t>
      </w:r>
      <w:hyperlink r:id="rId14" w:history="1">
        <w:r w:rsidRPr="008B41BC">
          <w:rPr>
            <w:rStyle w:val="Hyperlink"/>
            <w:sz w:val="14"/>
          </w:rPr>
          <w:t>who cannot speak</w:t>
        </w:r>
      </w:hyperlink>
      <w:r w:rsidRPr="008B41BC">
        <w:rPr>
          <w:sz w:val="14"/>
        </w:rPr>
        <w:t xml:space="preserve">, or the r-word because it is offensive to people with developmental disabilities, </w:t>
      </w:r>
      <w:r w:rsidRPr="008B41BC">
        <w:rPr>
          <w:rStyle w:val="Emphasis"/>
          <w:highlight w:val="green"/>
        </w:rPr>
        <w:t>are</w:t>
      </w:r>
      <w:r w:rsidRPr="008B41BC">
        <w:rPr>
          <w:rStyle w:val="Emphasis"/>
        </w:rPr>
        <w:t xml:space="preserve"> still </w:t>
      </w:r>
      <w:r w:rsidRPr="008B41BC">
        <w:rPr>
          <w:rStyle w:val="Emphasis"/>
          <w:highlight w:val="green"/>
        </w:rPr>
        <w:t>willing to describe something</w:t>
      </w:r>
      <w:r w:rsidRPr="008B41BC">
        <w:rPr>
          <w:rStyle w:val="Emphasis"/>
        </w:rPr>
        <w:t xml:space="preserve"> or someone </w:t>
      </w:r>
      <w:r w:rsidRPr="008B41BC">
        <w:rPr>
          <w:rStyle w:val="Emphasis"/>
          <w:highlight w:val="green"/>
        </w:rPr>
        <w:t>as</w:t>
      </w:r>
      <w:r w:rsidRPr="008B41BC">
        <w:rPr>
          <w:rStyle w:val="Emphasis"/>
        </w:rPr>
        <w:t xml:space="preserve"> “</w:t>
      </w:r>
      <w:r w:rsidRPr="008B41BC">
        <w:rPr>
          <w:rStyle w:val="Emphasis"/>
          <w:highlight w:val="green"/>
        </w:rPr>
        <w:t>stupid</w:t>
      </w:r>
      <w:r w:rsidRPr="008B41BC">
        <w:rPr>
          <w:rStyle w:val="Emphasis"/>
        </w:rPr>
        <w:t>”.</w:t>
      </w:r>
      <w:r>
        <w:rPr>
          <w:rStyle w:val="Emphasis"/>
        </w:rPr>
        <w:t xml:space="preserve"> </w:t>
      </w:r>
      <w:r w:rsidRPr="008B41BC">
        <w:rPr>
          <w:sz w:val="14"/>
        </w:rPr>
        <w:t xml:space="preserve">In my view, the fact that </w:t>
      </w:r>
      <w:r w:rsidRPr="008B41BC">
        <w:rPr>
          <w:rStyle w:val="Emphasis"/>
        </w:rPr>
        <w:t xml:space="preserve">this word is </w:t>
      </w:r>
      <w:r w:rsidRPr="008B41BC">
        <w:rPr>
          <w:rStyle w:val="Emphasis"/>
          <w:highlight w:val="green"/>
        </w:rPr>
        <w:t>a slur</w:t>
      </w:r>
      <w:r w:rsidRPr="008B41BC">
        <w:rPr>
          <w:rStyle w:val="Emphasis"/>
        </w:rPr>
        <w:t xml:space="preserve"> is self-evident.</w:t>
      </w:r>
      <w:r>
        <w:rPr>
          <w:rStyle w:val="Emphasis"/>
        </w:rPr>
        <w:t xml:space="preserve"> </w:t>
      </w:r>
      <w:r w:rsidRPr="008B41BC">
        <w:rPr>
          <w:rStyle w:val="Emphasis"/>
        </w:rPr>
        <w:t>People don’t call you “</w:t>
      </w:r>
      <w:r w:rsidRPr="008B41BC">
        <w:rPr>
          <w:rStyle w:val="Emphasis"/>
          <w:highlight w:val="green"/>
        </w:rPr>
        <w:t>stupid</w:t>
      </w:r>
      <w:r w:rsidRPr="008B41BC">
        <w:rPr>
          <w:rStyle w:val="Emphasis"/>
        </w:rPr>
        <w:t xml:space="preserve">” unless they’re trying to </w:t>
      </w:r>
      <w:r w:rsidRPr="008B41BC">
        <w:rPr>
          <w:rStyle w:val="Emphasis"/>
          <w:highlight w:val="green"/>
        </w:rPr>
        <w:t>put you down</w:t>
      </w:r>
      <w:r w:rsidRPr="008B41BC">
        <w:rPr>
          <w:rStyle w:val="Emphasis"/>
        </w:rPr>
        <w:t xml:space="preserve"> or undermine you</w:t>
      </w:r>
      <w:r w:rsidRPr="008B41BC">
        <w:rPr>
          <w:sz w:val="14"/>
        </w:rPr>
        <w:t xml:space="preserve">. It’s an insult, and that’s reason enough to stop using it. However, most </w:t>
      </w:r>
      <w:r w:rsidRPr="008B41BC">
        <w:rPr>
          <w:rStyle w:val="Emphasis"/>
          <w:highlight w:val="green"/>
        </w:rPr>
        <w:t>people see</w:t>
      </w:r>
      <w:r w:rsidRPr="008B41BC">
        <w:rPr>
          <w:rStyle w:val="Emphasis"/>
        </w:rPr>
        <w:t xml:space="preserve"> the </w:t>
      </w:r>
      <w:r w:rsidRPr="008B41BC">
        <w:rPr>
          <w:rStyle w:val="Emphasis"/>
          <w:highlight w:val="green"/>
        </w:rPr>
        <w:t>term as</w:t>
      </w:r>
      <w:r w:rsidRPr="008B41BC">
        <w:rPr>
          <w:rStyle w:val="Emphasis"/>
        </w:rPr>
        <w:t xml:space="preserve"> a legitimate expression </w:t>
      </w:r>
      <w:r w:rsidRPr="008B41BC">
        <w:rPr>
          <w:rStyle w:val="Emphasis"/>
          <w:highlight w:val="green"/>
        </w:rPr>
        <w:t>conveying</w:t>
      </w:r>
      <w:r w:rsidRPr="008B41BC">
        <w:rPr>
          <w:rStyle w:val="Emphasis"/>
        </w:rPr>
        <w:t xml:space="preserve"> unintelligence, ignorance, </w:t>
      </w:r>
      <w:r w:rsidRPr="008B41BC">
        <w:rPr>
          <w:rStyle w:val="Emphasis"/>
          <w:highlight w:val="green"/>
        </w:rPr>
        <w:t>foolishness</w:t>
      </w:r>
      <w:r w:rsidRPr="008B41BC">
        <w:rPr>
          <w:rStyle w:val="Emphasis"/>
        </w:rPr>
        <w:t>, and so on.</w:t>
      </w:r>
      <w:r>
        <w:rPr>
          <w:rStyle w:val="Emphasis"/>
        </w:rPr>
        <w:t xml:space="preserve"> </w:t>
      </w:r>
      <w:r w:rsidRPr="008B41BC">
        <w:rPr>
          <w:rStyle w:val="Emphasis"/>
          <w:highlight w:val="green"/>
        </w:rPr>
        <w:t>Even though other words are available</w:t>
      </w:r>
      <w:r w:rsidRPr="008B41BC">
        <w:rPr>
          <w:rStyle w:val="Emphasis"/>
        </w:rPr>
        <w:t>, people feel that they need this one.</w:t>
      </w:r>
      <w:r>
        <w:rPr>
          <w:rStyle w:val="Emphasis"/>
        </w:rPr>
        <w:t xml:space="preserve"> </w:t>
      </w:r>
      <w:r w:rsidRPr="008B41BC">
        <w:rPr>
          <w:rStyle w:val="Emphasis"/>
        </w:rPr>
        <w:t xml:space="preserve">I think </w:t>
      </w:r>
      <w:r w:rsidRPr="008B41BC">
        <w:rPr>
          <w:rStyle w:val="Emphasis"/>
          <w:highlight w:val="green"/>
        </w:rPr>
        <w:t>it encapsulates</w:t>
      </w:r>
      <w:r w:rsidRPr="008B41BC">
        <w:rPr>
          <w:rStyle w:val="Emphasis"/>
        </w:rPr>
        <w:t xml:space="preserve"> the </w:t>
      </w:r>
      <w:r w:rsidRPr="008B41BC">
        <w:rPr>
          <w:rStyle w:val="Emphasis"/>
          <w:highlight w:val="green"/>
        </w:rPr>
        <w:t>anger</w:t>
      </w:r>
      <w:r w:rsidRPr="008B41BC">
        <w:rPr>
          <w:rStyle w:val="Emphasis"/>
        </w:rPr>
        <w:t>, frustration, and exasperation that they feel toward people who are behaving harmfully.</w:t>
      </w:r>
      <w:r>
        <w:rPr>
          <w:rStyle w:val="Emphasis"/>
        </w:rPr>
        <w:t xml:space="preserve"> </w:t>
      </w:r>
      <w:r w:rsidRPr="008B41BC">
        <w:rPr>
          <w:sz w:val="14"/>
        </w:rPr>
        <w:t xml:space="preserve">Many of us are feeling these things toward the illogical, destructive, and cruel people who endanger our safety and security. Calling those people ‘stupid’ may be cathartic, but it doesn’t communicate as much about the problem as the other words that are available. Compared to words like “bigoted”, “belligerent”, or “thoughtless”, its only strength is that it’s demeaning. </w:t>
      </w:r>
      <w:proofErr w:type="gramStart"/>
      <w:r w:rsidRPr="008B41BC">
        <w:rPr>
          <w:sz w:val="14"/>
        </w:rPr>
        <w:t>So</w:t>
      </w:r>
      <w:proofErr w:type="gramEnd"/>
      <w:r w:rsidRPr="008B41BC">
        <w:rPr>
          <w:sz w:val="14"/>
        </w:rPr>
        <w:t xml:space="preserve"> it’s an insult. But what makes the term ableist? </w:t>
      </w:r>
      <w:proofErr w:type="gramStart"/>
      <w:r w:rsidRPr="008B41BC">
        <w:rPr>
          <w:sz w:val="14"/>
        </w:rPr>
        <w:t>First of all</w:t>
      </w:r>
      <w:proofErr w:type="gramEnd"/>
      <w:r w:rsidRPr="008B41BC">
        <w:rPr>
          <w:sz w:val="14"/>
        </w:rPr>
        <w:t xml:space="preserve">, </w:t>
      </w:r>
      <w:r w:rsidRPr="008B41BC">
        <w:rPr>
          <w:rStyle w:val="Emphasis"/>
        </w:rPr>
        <w:t xml:space="preserve">it’s </w:t>
      </w:r>
      <w:r w:rsidRPr="008B41BC">
        <w:rPr>
          <w:rStyle w:val="Emphasis"/>
          <w:highlight w:val="green"/>
        </w:rPr>
        <w:t>used to insult people with</w:t>
      </w:r>
      <w:r w:rsidRPr="008B41BC">
        <w:rPr>
          <w:rStyle w:val="Emphasis"/>
        </w:rPr>
        <w:t xml:space="preserve"> cognitive impairments, autism, Down’s syndrome, ADD, and other developmental </w:t>
      </w:r>
      <w:r w:rsidRPr="008B41BC">
        <w:rPr>
          <w:rStyle w:val="Emphasis"/>
          <w:highlight w:val="green"/>
        </w:rPr>
        <w:t>disabilities</w:t>
      </w:r>
      <w:r w:rsidRPr="008B41BC">
        <w:rPr>
          <w:rStyle w:val="Emphasis"/>
        </w:rPr>
        <w:t>.</w:t>
      </w:r>
      <w:r>
        <w:rPr>
          <w:rStyle w:val="Emphasis"/>
        </w:rPr>
        <w:t xml:space="preserve"> </w:t>
      </w:r>
      <w:r w:rsidRPr="008B41BC">
        <w:rPr>
          <w:rStyle w:val="Emphasis"/>
        </w:rPr>
        <w:t>That’s a good enough reason right there.</w:t>
      </w:r>
      <w:r>
        <w:rPr>
          <w:rStyle w:val="Emphasis"/>
        </w:rPr>
        <w:t xml:space="preserve"> </w:t>
      </w:r>
      <w:r w:rsidRPr="008B41BC">
        <w:rPr>
          <w:rStyle w:val="Emphasis"/>
        </w:rPr>
        <w:t>Its use harms and triggers disabled people, which makes it a source of mass psychological harm for an already marginalized group.</w:t>
      </w:r>
      <w:r>
        <w:rPr>
          <w:rStyle w:val="Emphasis"/>
        </w:rPr>
        <w:t xml:space="preserve"> </w:t>
      </w:r>
      <w:r w:rsidRPr="008B41BC">
        <w:rPr>
          <w:sz w:val="14"/>
        </w:rPr>
        <w:t xml:space="preserve">If something is likely to upset the members of a marginalized group, just let it go. If community members and activists ask you not to use a word for this reason, just don’t use it. Listen to those people and don’t make excuses. Ignoring those requests is also ableist. </w:t>
      </w:r>
      <w:r w:rsidRPr="008B41BC">
        <w:rPr>
          <w:rStyle w:val="Emphasis"/>
        </w:rPr>
        <w:t xml:space="preserve">Secondly, “stupid” is ableist because it </w:t>
      </w:r>
      <w:r w:rsidRPr="008B41BC">
        <w:rPr>
          <w:rStyle w:val="Emphasis"/>
          <w:highlight w:val="green"/>
        </w:rPr>
        <w:t>creates</w:t>
      </w:r>
      <w:r w:rsidRPr="008B41BC">
        <w:rPr>
          <w:rStyle w:val="Emphasis"/>
        </w:rPr>
        <w:t xml:space="preserve"> and enforces </w:t>
      </w:r>
      <w:r w:rsidRPr="008B41BC">
        <w:rPr>
          <w:rStyle w:val="Emphasis"/>
          <w:highlight w:val="green"/>
        </w:rPr>
        <w:t>systemic</w:t>
      </w:r>
      <w:r w:rsidRPr="008B41BC">
        <w:rPr>
          <w:rStyle w:val="Emphasis"/>
        </w:rPr>
        <w:t xml:space="preserve"> and institutional </w:t>
      </w:r>
      <w:r w:rsidRPr="008B41BC">
        <w:rPr>
          <w:rStyle w:val="Emphasis"/>
          <w:highlight w:val="green"/>
        </w:rPr>
        <w:t>bias</w:t>
      </w:r>
      <w:r w:rsidRPr="008B41BC">
        <w:rPr>
          <w:rStyle w:val="Emphasis"/>
        </w:rPr>
        <w:t>.</w:t>
      </w:r>
      <w:r>
        <w:rPr>
          <w:rStyle w:val="Emphasis"/>
        </w:rPr>
        <w:t xml:space="preserve"> </w:t>
      </w:r>
      <w:r w:rsidRPr="008B41BC">
        <w:rPr>
          <w:rStyle w:val="Emphasis"/>
        </w:rPr>
        <w:t xml:space="preserve">The </w:t>
      </w:r>
      <w:r w:rsidRPr="008B41BC">
        <w:rPr>
          <w:rStyle w:val="Emphasis"/>
          <w:highlight w:val="green"/>
        </w:rPr>
        <w:t>history of disability</w:t>
      </w:r>
      <w:r w:rsidRPr="008B41BC">
        <w:rPr>
          <w:rStyle w:val="Emphasis"/>
        </w:rPr>
        <w:t xml:space="preserve"> in our society is rife with </w:t>
      </w:r>
      <w:r w:rsidRPr="008B41BC">
        <w:rPr>
          <w:rStyle w:val="Emphasis"/>
          <w:highlight w:val="green"/>
        </w:rPr>
        <w:t>injustices based on intelligence</w:t>
      </w:r>
      <w:r w:rsidRPr="008B41BC">
        <w:rPr>
          <w:rStyle w:val="Emphasis"/>
        </w:rPr>
        <w:t>.</w:t>
      </w:r>
      <w:r>
        <w:rPr>
          <w:rStyle w:val="Emphasis"/>
        </w:rPr>
        <w:t xml:space="preserve"> </w:t>
      </w:r>
      <w:r w:rsidRPr="008B41BC">
        <w:rPr>
          <w:rStyle w:val="Emphasis"/>
        </w:rPr>
        <w:t>During the 20th century, the United States government sterilized approximately</w:t>
      </w:r>
      <w:r>
        <w:rPr>
          <w:rStyle w:val="Emphasis"/>
        </w:rPr>
        <w:t xml:space="preserve"> </w:t>
      </w:r>
      <w:hyperlink r:id="rId15" w:history="1">
        <w:r w:rsidRPr="008B41BC">
          <w:rPr>
            <w:rStyle w:val="Emphasis"/>
          </w:rPr>
          <w:t>70,000 people</w:t>
        </w:r>
      </w:hyperlink>
      <w:r w:rsidRPr="008B41BC">
        <w:rPr>
          <w:rStyle w:val="Emphasis"/>
        </w:rPr>
        <w:t>, starting with women who were deemed to be “imbeciles”.</w:t>
      </w:r>
      <w:r>
        <w:rPr>
          <w:rStyle w:val="Emphasis"/>
        </w:rPr>
        <w:t xml:space="preserve"> </w:t>
      </w:r>
      <w:r w:rsidRPr="008B41BC">
        <w:rPr>
          <w:rStyle w:val="Emphasis"/>
        </w:rPr>
        <w:t>That’s just one example.</w:t>
      </w:r>
      <w:r>
        <w:rPr>
          <w:rStyle w:val="Emphasis"/>
        </w:rPr>
        <w:t xml:space="preserve"> </w:t>
      </w:r>
      <w:r w:rsidRPr="008B41BC">
        <w:rPr>
          <w:rStyle w:val="Emphasis"/>
        </w:rPr>
        <w:t xml:space="preserve">Here’s another: </w:t>
      </w:r>
      <w:r w:rsidRPr="008B41BC">
        <w:rPr>
          <w:rStyle w:val="Emphasis"/>
          <w:highlight w:val="green"/>
        </w:rPr>
        <w:t>children with intellectual disabilities</w:t>
      </w:r>
      <w:r w:rsidRPr="008B41BC">
        <w:rPr>
          <w:rStyle w:val="Emphasis"/>
        </w:rPr>
        <w:t xml:space="preserve"> are at</w:t>
      </w:r>
      <w:r>
        <w:rPr>
          <w:rStyle w:val="Emphasis"/>
        </w:rPr>
        <w:t xml:space="preserve"> </w:t>
      </w:r>
      <w:hyperlink r:id="rId16" w:history="1">
        <w:r w:rsidRPr="008B41BC">
          <w:rPr>
            <w:rStyle w:val="Emphasis"/>
          </w:rPr>
          <w:t xml:space="preserve">extremely </w:t>
        </w:r>
        <w:r w:rsidRPr="008B41BC">
          <w:rPr>
            <w:rStyle w:val="Emphasis"/>
            <w:highlight w:val="green"/>
          </w:rPr>
          <w:t>high risk for abuse</w:t>
        </w:r>
      </w:hyperlink>
      <w:r w:rsidRPr="008B41BC">
        <w:rPr>
          <w:rStyle w:val="Emphasis"/>
        </w:rPr>
        <w:t>, including sexual assault</w:t>
      </w:r>
      <w:r w:rsidRPr="008B41BC">
        <w:rPr>
          <w:sz w:val="14"/>
        </w:rPr>
        <w:t xml:space="preserve">. Women with intellectual disabilities are also at </w:t>
      </w:r>
      <w:hyperlink r:id="rId17" w:history="1">
        <w:r w:rsidRPr="008B41BC">
          <w:rPr>
            <w:rStyle w:val="Hyperlink"/>
            <w:sz w:val="14"/>
          </w:rPr>
          <w:t>high risk</w:t>
        </w:r>
      </w:hyperlink>
      <w:r w:rsidRPr="008B41BC">
        <w:rPr>
          <w:sz w:val="14"/>
        </w:rPr>
        <w:t xml:space="preserve"> for abuse, sexual assault, and domestic violence – and are underserved by inaccessible support programs. Our culture promotes a climate of toxicity toward intellectually disabled people, and part of that is in the words we use. By condoning the casual use of ableist slurs, we tacitly permit more severe abuses. Because we undermine the people, we also undermine accountability for their abusers. We fail to construct a healing path forward. The frustration that we feel over bigotry can be expressed in so many ways. We don’t need to rely on ableist slurs. </w:t>
      </w:r>
      <w:r w:rsidRPr="008B41BC">
        <w:rPr>
          <w:rStyle w:val="Emphasis"/>
        </w:rPr>
        <w:t>Alternative phrases are more descriptive, and more accurate; unintelligence is not the prevailing problem with right wing extremists, for instance, nor is it the cause of their actions.</w:t>
      </w:r>
      <w:r>
        <w:rPr>
          <w:rStyle w:val="Emphasis"/>
        </w:rPr>
        <w:t xml:space="preserve"> </w:t>
      </w:r>
      <w:r w:rsidRPr="008B41BC">
        <w:rPr>
          <w:rStyle w:val="Emphasis"/>
        </w:rPr>
        <w:t>Ignorance, prejudice, and disregard for the rights of others are.</w:t>
      </w:r>
    </w:p>
    <w:p w14:paraId="1B81C74F" w14:textId="77777777" w:rsidR="009909FD" w:rsidRPr="009909FD" w:rsidRDefault="009909FD" w:rsidP="009909FD"/>
    <w:p w14:paraId="62796FD3" w14:textId="76DB7173" w:rsidR="00307A16" w:rsidRPr="00307A16" w:rsidRDefault="00307A16" w:rsidP="00307A16">
      <w:pPr>
        <w:pStyle w:val="Heading3"/>
      </w:pPr>
      <w:r>
        <w:lastRenderedPageBreak/>
        <w:t>framework</w:t>
      </w:r>
    </w:p>
    <w:p w14:paraId="058CD631" w14:textId="6FCD4062" w:rsidR="00307A16" w:rsidRDefault="00307A16" w:rsidP="00307A16">
      <w:pPr>
        <w:pStyle w:val="Heading4"/>
      </w:pPr>
      <w:r>
        <w:t>Reject their framework:</w:t>
      </w:r>
    </w:p>
    <w:p w14:paraId="466289AB" w14:textId="30EE8559" w:rsidR="00307A16" w:rsidRPr="00421CE0" w:rsidRDefault="00307A16" w:rsidP="00307A16">
      <w:pPr>
        <w:pStyle w:val="Heading4"/>
      </w:pPr>
      <w:r>
        <w:t xml:space="preserve">[1]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4D483C0A" w14:textId="77777777" w:rsidR="00307A16" w:rsidRPr="007C5A1F" w:rsidRDefault="00307A16" w:rsidP="00307A16">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67341A15" w14:textId="77777777" w:rsidR="00307A16" w:rsidRPr="00A20A0C" w:rsidRDefault="00307A16" w:rsidP="00307A1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68ADC83E" w14:textId="6A87246D" w:rsidR="00307A16" w:rsidRPr="004E1FA3" w:rsidRDefault="00307A16" w:rsidP="004E1FA3">
      <w:pPr>
        <w:rPr>
          <w:b/>
          <w:bCs/>
          <w:sz w:val="26"/>
          <w:szCs w:val="26"/>
        </w:rPr>
      </w:pPr>
      <w:r w:rsidRPr="00421CE0">
        <w:rPr>
          <w:b/>
          <w:bCs/>
          <w:sz w:val="26"/>
          <w:szCs w:val="26"/>
        </w:rPr>
        <w:t>Vote them down – this abhorrent discourse promotes terrible ideologies in the debate space.</w:t>
      </w:r>
      <w:r w:rsidR="004E1FA3">
        <w:rPr>
          <w:b/>
          <w:bCs/>
          <w:sz w:val="26"/>
          <w:szCs w:val="26"/>
        </w:rPr>
        <w:t xml:space="preserve"> And it outweighs</w:t>
      </w:r>
      <w:r w:rsidRPr="00421CE0">
        <w:rPr>
          <w:rFonts w:cstheme="minorHAnsi"/>
        </w:rPr>
        <w:t>:</w:t>
      </w:r>
    </w:p>
    <w:p w14:paraId="6DE7E995" w14:textId="00BBA7C6" w:rsidR="00307A16" w:rsidRPr="00421CE0" w:rsidRDefault="00307A16" w:rsidP="00307A16">
      <w:pPr>
        <w:pStyle w:val="Heading4"/>
        <w:rPr>
          <w:rFonts w:cstheme="minorHAnsi"/>
        </w:rPr>
      </w:pPr>
      <w:r w:rsidRPr="00421CE0">
        <w:rPr>
          <w:rFonts w:cstheme="minorHAnsi"/>
        </w:rPr>
        <w:t>[</w:t>
      </w:r>
      <w:r>
        <w:rPr>
          <w:rFonts w:cstheme="minorHAnsi"/>
        </w:rPr>
        <w:t>a</w:t>
      </w:r>
      <w:r w:rsidRPr="00421CE0">
        <w:rPr>
          <w:rFonts w:cstheme="minorHAnsi"/>
        </w:rPr>
        <w:t>] Reversibility: once oppressive rhetoric is used it cannot be taken back</w:t>
      </w:r>
    </w:p>
    <w:p w14:paraId="74F8EB04" w14:textId="7B55BCC7" w:rsidR="00307A16" w:rsidRPr="00421CE0" w:rsidRDefault="00307A16" w:rsidP="00307A16">
      <w:pPr>
        <w:pStyle w:val="Heading4"/>
        <w:rPr>
          <w:rFonts w:cstheme="minorHAnsi"/>
        </w:rPr>
      </w:pPr>
      <w:r w:rsidRPr="00421CE0">
        <w:rPr>
          <w:rFonts w:cstheme="minorHAnsi"/>
        </w:rPr>
        <w:t>[</w:t>
      </w:r>
      <w:r>
        <w:rPr>
          <w:rFonts w:cstheme="minorHAnsi"/>
        </w:rPr>
        <w:t>b</w:t>
      </w:r>
      <w:r w:rsidRPr="00421CE0">
        <w:rPr>
          <w:rFonts w:cstheme="minorHAnsi"/>
        </w:rPr>
        <w:t xml:space="preserve">]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4FF6B1FD" w14:textId="39952FB7" w:rsidR="00307A16" w:rsidRDefault="00307A16" w:rsidP="00307A16">
      <w:pPr>
        <w:pStyle w:val="Heading4"/>
      </w:pPr>
      <w:r w:rsidRPr="00A073B6">
        <w:t>[</w:t>
      </w:r>
      <w:r>
        <w:t>c</w:t>
      </w:r>
      <w:r w:rsidRPr="00A073B6">
        <w:t>] Competition: debate is an educational competition with no place for offensive rhetoric – that kills access to the lasting benefit debate provides</w:t>
      </w:r>
    </w:p>
    <w:p w14:paraId="2CABA017" w14:textId="77777777" w:rsidR="00307A16" w:rsidRPr="00307A16" w:rsidRDefault="00307A16" w:rsidP="00307A16"/>
    <w:p w14:paraId="0701D87E" w14:textId="00180E56" w:rsidR="00307A16" w:rsidRPr="00DC394B" w:rsidRDefault="00307A16" w:rsidP="00307A16">
      <w:pPr>
        <w:pStyle w:val="Heading4"/>
      </w:pPr>
      <w:r>
        <w:rPr>
          <w:rFonts w:cs="Times New Roman"/>
        </w:rPr>
        <w:t>2]</w:t>
      </w:r>
      <w:r w:rsidRPr="00DC394B">
        <w:rPr>
          <w:rFonts w:cs="Times New Roman"/>
        </w:rPr>
        <w:t xml:space="preserve"> </w:t>
      </w:r>
      <w:r w:rsidRPr="00DC394B">
        <w:t>Problem of induction</w:t>
      </w:r>
    </w:p>
    <w:p w14:paraId="6CDB0036" w14:textId="77777777" w:rsidR="00307A16" w:rsidRPr="00DC394B" w:rsidRDefault="00307A16" w:rsidP="00307A16">
      <w:r w:rsidRPr="00DC394B">
        <w:rPr>
          <w:rStyle w:val="Heading4Char"/>
        </w:rPr>
        <w:t>Vickers 14</w:t>
      </w:r>
      <w:r w:rsidRPr="00DC394B">
        <w:t>, John Vickers, 2014, The Problem of Induction, https://plato.stanford.edu/entries/induction-problem/</w:t>
      </w:r>
    </w:p>
    <w:p w14:paraId="28A3F86D" w14:textId="77777777" w:rsidR="00307A16" w:rsidRPr="00DC394B" w:rsidRDefault="00307A16" w:rsidP="00307A16">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w:t>
      </w:r>
      <w:r w:rsidRPr="00DC394B">
        <w:rPr>
          <w:rStyle w:val="Emphasis"/>
        </w:rPr>
        <w:lastRenderedPageBreak/>
        <w:t xml:space="preserve">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8F8EA8" w14:textId="321384BA" w:rsidR="00307A16" w:rsidRDefault="00307A16" w:rsidP="00307A16">
      <w:pPr>
        <w:pStyle w:val="Heading4"/>
        <w:spacing w:line="276" w:lineRule="auto"/>
        <w:rPr>
          <w:rFonts w:cs="Times New Roman"/>
        </w:rPr>
      </w:pPr>
      <w:r>
        <w:rPr>
          <w:rFonts w:cs="Times New Roman"/>
        </w:rPr>
        <w:t>Takes out their offense since it is predicated on using past experiences.</w:t>
      </w:r>
    </w:p>
    <w:p w14:paraId="31D79356" w14:textId="77777777" w:rsidR="00307A16" w:rsidRPr="00307A16" w:rsidRDefault="00307A16" w:rsidP="00307A16"/>
    <w:p w14:paraId="0220B8A0" w14:textId="4B6360B8" w:rsidR="00307A16" w:rsidRPr="00DC394B" w:rsidRDefault="00802B35" w:rsidP="00307A16">
      <w:pPr>
        <w:pStyle w:val="Heading4"/>
      </w:pPr>
      <w:r>
        <w:t>3</w:t>
      </w:r>
      <w:r w:rsidR="00307A16">
        <w:t>]</w:t>
      </w:r>
      <w:r w:rsidR="00307A16" w:rsidRPr="00DC394B">
        <w:t xml:space="preserve"> No impact to anything – the universe is infinite.</w:t>
      </w:r>
    </w:p>
    <w:p w14:paraId="3C577B09" w14:textId="77777777" w:rsidR="00307A16" w:rsidRPr="00DC394B" w:rsidRDefault="00307A16" w:rsidP="00307A16">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0317E8DC" w14:textId="77777777" w:rsidR="00307A16" w:rsidRPr="00DC394B" w:rsidRDefault="00307A16" w:rsidP="00307A16">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474CE935" w14:textId="77777777" w:rsidR="00307A16" w:rsidRDefault="00307A16" w:rsidP="00307A16"/>
    <w:p w14:paraId="340B3212" w14:textId="05B1BE48" w:rsidR="00307A16" w:rsidRDefault="00307A16" w:rsidP="00307A16">
      <w:pPr>
        <w:pStyle w:val="Heading3"/>
      </w:pPr>
      <w:r>
        <w:lastRenderedPageBreak/>
        <w:t>Advantage</w:t>
      </w:r>
    </w:p>
    <w:p w14:paraId="1459B152" w14:textId="77777777" w:rsidR="004E1FA3" w:rsidRPr="00941301" w:rsidRDefault="004E1FA3" w:rsidP="004E1FA3">
      <w:pPr>
        <w:pStyle w:val="Heading4"/>
      </w:pPr>
      <w:r>
        <w:t>No</w:t>
      </w:r>
      <w:r w:rsidRPr="00941301">
        <w:t xml:space="preserve"> extinctio</w:t>
      </w:r>
      <w:r>
        <w:t>n.</w:t>
      </w:r>
    </w:p>
    <w:p w14:paraId="4FF44CF6" w14:textId="77777777" w:rsidR="004E1FA3" w:rsidRPr="00941301" w:rsidRDefault="004E1FA3" w:rsidP="004E1FA3">
      <w:pPr>
        <w:rPr>
          <w:rFonts w:asciiTheme="majorHAnsi" w:hAnsiTheme="majorHAnsi" w:cstheme="majorHAnsi"/>
        </w:rPr>
      </w:pPr>
      <w:r>
        <w:rPr>
          <w:rStyle w:val="Style13ptBold"/>
          <w:rFonts w:asciiTheme="majorHAnsi" w:hAnsiTheme="majorHAnsi" w:cstheme="majorHAnsi"/>
        </w:rPr>
        <w:t>Kearny 87</w:t>
      </w:r>
      <w:r>
        <w:rPr>
          <w:rFonts w:asciiTheme="majorHAnsi" w:hAnsiTheme="majorHAnsi" w:cstheme="majorHAnsi"/>
        </w:rPr>
        <w:t xml:space="preserve"> </w:t>
      </w:r>
      <w:r w:rsidRPr="00EB34CE">
        <w:rPr>
          <w:rFonts w:asciiTheme="majorHAnsi" w:hAnsiTheme="majorHAnsi" w:cstheme="majorHAnsi"/>
          <w:sz w:val="16"/>
          <w:szCs w:val="16"/>
        </w:rPr>
        <w:t>[</w:t>
      </w:r>
      <w:proofErr w:type="spellStart"/>
      <w:r w:rsidRPr="00EB34CE">
        <w:rPr>
          <w:rFonts w:asciiTheme="majorHAnsi" w:hAnsiTheme="majorHAnsi" w:cstheme="majorHAnsi"/>
          <w:sz w:val="16"/>
          <w:szCs w:val="16"/>
        </w:rPr>
        <w:t>Creason</w:t>
      </w:r>
      <w:proofErr w:type="spellEnd"/>
      <w:r w:rsidRPr="00EB34CE">
        <w:rPr>
          <w:rFonts w:asciiTheme="majorHAnsi" w:hAnsiTheme="majorHAnsi" w:cstheme="majorHAnsi"/>
          <w:sz w:val="16"/>
          <w:szCs w:val="16"/>
        </w:rPr>
        <w:t xml:space="preserve">.  Cresson Kearny was a civil defense researcher at the Hudson Institute, a US Army Major and Legion of Merit recipient, had a degree in Civil Engineering from Princeton University, and had two degrees in Geology from Oxford University.  Arnold </w:t>
      </w:r>
      <w:proofErr w:type="spellStart"/>
      <w:r w:rsidRPr="00EB34CE">
        <w:rPr>
          <w:rFonts w:asciiTheme="majorHAnsi" w:hAnsiTheme="majorHAnsi" w:cstheme="majorHAnsi"/>
          <w:sz w:val="16"/>
          <w:szCs w:val="16"/>
        </w:rPr>
        <w:t>Jagt</w:t>
      </w:r>
      <w:proofErr w:type="spellEnd"/>
      <w:r w:rsidRPr="00EB34CE">
        <w:rPr>
          <w:rFonts w:asciiTheme="majorHAnsi" w:hAnsiTheme="majorHAnsi" w:cstheme="majorHAnsi"/>
          <w:sz w:val="16"/>
          <w:szCs w:val="16"/>
        </w:rPr>
        <w:t xml:space="preserve"> is a systems engineer and content digitizer.  (“</w:t>
      </w:r>
      <w:r>
        <w:rPr>
          <w:rFonts w:asciiTheme="majorHAnsi" w:hAnsiTheme="majorHAnsi" w:cstheme="majorHAnsi"/>
          <w:sz w:val="16"/>
          <w:szCs w:val="16"/>
        </w:rPr>
        <w:t>NUCLEAR WAR SURVIVAL SKILLS” “</w:t>
      </w:r>
      <w:r w:rsidRPr="00EB34CE">
        <w:rPr>
          <w:rFonts w:asciiTheme="majorHAnsi" w:hAnsiTheme="majorHAnsi" w:cstheme="majorHAnsi"/>
          <w:sz w:val="16"/>
          <w:szCs w:val="16"/>
        </w:rPr>
        <w:t>Ch. 1: The Dangers from Nuclear Weapons: Myths and Facts”,</w:t>
      </w:r>
      <w:r>
        <w:rPr>
          <w:rFonts w:asciiTheme="majorHAnsi" w:hAnsiTheme="majorHAnsi" w:cstheme="majorHAnsi"/>
          <w:sz w:val="16"/>
          <w:szCs w:val="16"/>
        </w:rPr>
        <w:t xml:space="preserve"> </w:t>
      </w:r>
      <w:hyperlink r:id="rId18" w:history="1">
        <w:r w:rsidRPr="003917C4">
          <w:rPr>
            <w:rStyle w:val="Hyperlink"/>
            <w:rFonts w:asciiTheme="majorHAnsi" w:hAnsiTheme="majorHAnsi" w:cstheme="majorHAnsi"/>
            <w:sz w:val="16"/>
            <w:szCs w:val="16"/>
          </w:rPr>
          <w:t>http://oism.org/nwss/nwss.pdf</w:t>
        </w:r>
      </w:hyperlink>
      <w:r>
        <w:rPr>
          <w:rFonts w:asciiTheme="majorHAnsi" w:hAnsiTheme="majorHAnsi" w:cstheme="majorHAnsi"/>
          <w:sz w:val="16"/>
          <w:szCs w:val="16"/>
        </w:rPr>
        <w:t>)</w:t>
      </w:r>
    </w:p>
    <w:p w14:paraId="6A395FB8" w14:textId="77777777" w:rsidR="004E1FA3" w:rsidRPr="007B346E" w:rsidRDefault="004E1FA3" w:rsidP="004E1FA3">
      <w:pPr>
        <w:rPr>
          <w:rFonts w:asciiTheme="majorHAnsi" w:hAnsiTheme="majorHAnsi" w:cstheme="majorHAnsi"/>
          <w:sz w:val="10"/>
        </w:rPr>
      </w:pPr>
      <w:r w:rsidRPr="00941301">
        <w:rPr>
          <w:rStyle w:val="StyleUnderline"/>
          <w:rFonts w:cstheme="majorHAnsi"/>
        </w:rPr>
        <w:t>An all-out nuclear war</w:t>
      </w:r>
      <w:r w:rsidRPr="007B346E">
        <w:rPr>
          <w:rFonts w:asciiTheme="majorHAnsi" w:hAnsiTheme="majorHAnsi" w:cstheme="majorHAnsi"/>
          <w:sz w:val="10"/>
        </w:rPr>
        <w:t xml:space="preserve"> between Russia and the United States </w:t>
      </w:r>
      <w:r w:rsidRPr="00941301">
        <w:rPr>
          <w:rStyle w:val="StyleUnderline"/>
          <w:rFonts w:cstheme="majorHAnsi"/>
        </w:rPr>
        <w:t>would be</w:t>
      </w:r>
      <w:r w:rsidRPr="007B346E">
        <w:rPr>
          <w:rFonts w:asciiTheme="majorHAnsi" w:hAnsiTheme="majorHAnsi" w:cstheme="majorHAnsi"/>
          <w:sz w:val="10"/>
        </w:rPr>
        <w:t xml:space="preserve"> the worst catastrophe in history, </w:t>
      </w:r>
      <w:r w:rsidRPr="00941301">
        <w:rPr>
          <w:rStyle w:val="StyleUnderline"/>
          <w:rFonts w:cstheme="majorHAnsi"/>
        </w:rPr>
        <w:t>a tragedy</w:t>
      </w:r>
      <w:r w:rsidRPr="007B346E">
        <w:rPr>
          <w:rFonts w:asciiTheme="majorHAnsi" w:hAnsiTheme="majorHAnsi" w:cstheme="majorHAnsi"/>
          <w:sz w:val="10"/>
        </w:rPr>
        <w:t xml:space="preserve"> so huge it is difficult to comprehend. </w:t>
      </w:r>
      <w:r w:rsidRPr="00941301">
        <w:rPr>
          <w:rStyle w:val="StyleUnderline"/>
          <w:rFonts w:cstheme="majorHAnsi"/>
        </w:rPr>
        <w:t xml:space="preserve">Even so, </w:t>
      </w:r>
      <w:r w:rsidRPr="00941301">
        <w:rPr>
          <w:rStyle w:val="Emphasis"/>
          <w:rFonts w:asciiTheme="majorHAnsi" w:hAnsiTheme="majorHAnsi" w:cstheme="majorHAnsi"/>
        </w:rPr>
        <w:t>it would be far from the end of human life on earth.</w:t>
      </w:r>
      <w:r w:rsidRPr="00941301">
        <w:rPr>
          <w:rStyle w:val="StyleUnderline"/>
          <w:rFonts w:cstheme="majorHAnsi"/>
        </w:rPr>
        <w:t xml:space="preserve"> The </w:t>
      </w:r>
      <w:r w:rsidRPr="00941301">
        <w:rPr>
          <w:rStyle w:val="Emphasis"/>
          <w:rFonts w:asciiTheme="majorHAnsi" w:hAnsiTheme="majorHAnsi" w:cstheme="majorHAnsi"/>
        </w:rPr>
        <w:t>dangers from nuclear weapons have been distorted and exaggerated</w:t>
      </w:r>
      <w:r w:rsidRPr="007B346E">
        <w:rPr>
          <w:rFonts w:asciiTheme="majorHAnsi" w:hAnsiTheme="majorHAnsi" w:cstheme="majorHAnsi"/>
          <w:sz w:val="10"/>
        </w:rPr>
        <w:t xml:space="preserve">, for varied reasons. </w:t>
      </w:r>
      <w:r w:rsidRPr="00941301">
        <w:rPr>
          <w:rStyle w:val="StyleUnderline"/>
          <w:rFonts w:cstheme="majorHAnsi"/>
        </w:rPr>
        <w:t>These exaggerations have become demoralizing myths, believed by millions</w:t>
      </w:r>
      <w:r w:rsidRPr="007B346E">
        <w:rPr>
          <w:rFonts w:asciiTheme="majorHAnsi" w:hAnsiTheme="majorHAnsi" w:cstheme="majorHAnsi"/>
          <w:sz w:val="10"/>
        </w:rPr>
        <w:t xml:space="preserve"> of Americans. </w:t>
      </w:r>
      <w:r w:rsidRPr="00941301">
        <w:rPr>
          <w:rStyle w:val="StyleUnderline"/>
          <w:rFonts w:cstheme="majorHAnsi"/>
        </w:rPr>
        <w:t>While</w:t>
      </w:r>
      <w:r w:rsidRPr="007B346E">
        <w:rPr>
          <w:rFonts w:asciiTheme="majorHAnsi" w:hAnsiTheme="majorHAnsi" w:cstheme="majorHAnsi"/>
          <w:sz w:val="10"/>
        </w:rPr>
        <w:t xml:space="preserve"> working with hundreds of Americans </w:t>
      </w:r>
      <w:r w:rsidRPr="00941301">
        <w:rPr>
          <w:rStyle w:val="StyleUnderline"/>
          <w:rFonts w:cstheme="majorHAnsi"/>
        </w:rPr>
        <w:t>building</w:t>
      </w:r>
      <w:r w:rsidRPr="007B346E">
        <w:rPr>
          <w:rFonts w:asciiTheme="majorHAnsi" w:hAnsiTheme="majorHAnsi" w:cstheme="majorHAnsi"/>
          <w:sz w:val="10"/>
        </w:rPr>
        <w:t xml:space="preserve"> expedient </w:t>
      </w:r>
      <w:r w:rsidRPr="00941301">
        <w:rPr>
          <w:rStyle w:val="StyleUnderline"/>
          <w:rFonts w:cstheme="majorHAnsi"/>
        </w:rPr>
        <w:t>shelters and life-support</w:t>
      </w:r>
      <w:r w:rsidRPr="007B346E">
        <w:rPr>
          <w:rFonts w:asciiTheme="majorHAnsi" w:hAnsiTheme="majorHAnsi" w:cstheme="majorHAnsi"/>
          <w:sz w:val="10"/>
        </w:rPr>
        <w:t xml:space="preserve"> equipment, </w:t>
      </w:r>
      <w:r w:rsidRPr="00941301">
        <w:rPr>
          <w:rStyle w:val="StyleUnderline"/>
          <w:rFonts w:cstheme="majorHAnsi"/>
        </w:rPr>
        <w:t>I have found that</w:t>
      </w:r>
      <w:r w:rsidRPr="007B346E">
        <w:rPr>
          <w:rFonts w:asciiTheme="majorHAnsi" w:hAnsiTheme="majorHAnsi" w:cstheme="majorHAnsi"/>
          <w:sz w:val="10"/>
        </w:rPr>
        <w:t xml:space="preserve"> many people at first see no sense in talking about details of survival skills. Those who hold exaggerated beliefs about the dangers from nuclear weapons must first be convinced </w:t>
      </w:r>
      <w:r w:rsidRPr="00941301">
        <w:rPr>
          <w:rStyle w:val="StyleUnderline"/>
          <w:rFonts w:cstheme="majorHAnsi"/>
        </w:rPr>
        <w:t>that nuclear war would not inevitably be the end</w:t>
      </w:r>
      <w:r w:rsidRPr="007B346E">
        <w:rPr>
          <w:rFonts w:asciiTheme="majorHAnsi" w:hAnsiTheme="majorHAnsi" w:cstheme="majorHAnsi"/>
          <w:sz w:val="10"/>
        </w:rPr>
        <w:t xml:space="preserve"> of them and everything worthwhile. Only after they have begun to question the truth of these myths do they become interested, under normal peacetime conditions, in acquiring nuclear war survival skills. Therefore, before giving detailed instructions for making and using survival equipment, we will examine the most harmful of the myths about nuclear war dangers, along with some of the grim facts. ° </w:t>
      </w:r>
      <w:r w:rsidRPr="00941301">
        <w:rPr>
          <w:rStyle w:val="Emphasis"/>
          <w:rFonts w:asciiTheme="majorHAnsi" w:hAnsiTheme="majorHAnsi" w:cstheme="majorHAnsi"/>
        </w:rPr>
        <w:t>Myth: Fallout radiation from a nuclear war would poison the air and all parts of the environment.</w:t>
      </w:r>
      <w:r w:rsidRPr="007B346E">
        <w:rPr>
          <w:rFonts w:asciiTheme="majorHAnsi" w:hAnsiTheme="majorHAnsi" w:cstheme="majorHAnsi"/>
          <w:sz w:val="10"/>
        </w:rPr>
        <w:t xml:space="preserve"> It would kill everyone. (This is the demoralizing message of On the Beach and many similar pseudoscientific books and articles.) ° </w:t>
      </w:r>
      <w:r w:rsidRPr="00941301">
        <w:rPr>
          <w:rStyle w:val="StyleUnderline"/>
          <w:rFonts w:cstheme="majorHAnsi"/>
        </w:rPr>
        <w:t>Facts: When a nuclear weapon explodes</w:t>
      </w:r>
      <w:r w:rsidRPr="007B346E">
        <w:rPr>
          <w:rFonts w:asciiTheme="majorHAnsi" w:hAnsiTheme="majorHAnsi" w:cstheme="majorHAnsi"/>
          <w:sz w:val="10"/>
        </w:rPr>
        <w:t xml:space="preserve"> near enough to the ground for its fireball to touch the ground, </w:t>
      </w:r>
      <w:r w:rsidRPr="00941301">
        <w:rPr>
          <w:rStyle w:val="StyleUnderline"/>
          <w:rFonts w:cstheme="majorHAnsi"/>
        </w:rPr>
        <w:t>it forms a crater.</w:t>
      </w:r>
      <w:r w:rsidRPr="007B346E">
        <w:rPr>
          <w:rFonts w:asciiTheme="majorHAnsi" w:hAnsiTheme="majorHAnsi" w:cstheme="majorHAnsi"/>
          <w:sz w:val="10"/>
        </w:rPr>
        <w:t xml:space="preserve"> (See Fig. 1.1.) Fig. 1.1. A surface burst. In a surface or near-surface burst, the fireball touches the ground </w:t>
      </w:r>
      <w:r w:rsidRPr="00941301">
        <w:rPr>
          <w:rStyle w:val="StyleUnderline"/>
          <w:rFonts w:cstheme="majorHAnsi"/>
        </w:rPr>
        <w:t>and</w:t>
      </w:r>
      <w:r w:rsidRPr="007B346E">
        <w:rPr>
          <w:rFonts w:asciiTheme="majorHAnsi" w:hAnsiTheme="majorHAnsi" w:cstheme="majorHAnsi"/>
          <w:sz w:val="10"/>
        </w:rPr>
        <w:t xml:space="preserve"> blasts a crater. ORNL-DWG 786264 Book Page: 12 Many thousands of tons of earth from the crater of a large explosion are pulverized into trillions of </w:t>
      </w:r>
      <w:r w:rsidRPr="00941301">
        <w:rPr>
          <w:rStyle w:val="StyleUnderline"/>
          <w:rFonts w:cstheme="majorHAnsi"/>
        </w:rPr>
        <w:t>particles.</w:t>
      </w:r>
      <w:r w:rsidRPr="007B346E">
        <w:rPr>
          <w:rFonts w:asciiTheme="majorHAnsi" w:hAnsiTheme="majorHAnsi" w:cstheme="majorHAnsi"/>
          <w:sz w:val="10"/>
        </w:rPr>
        <w:t xml:space="preserve"> These particles are contaminated by radioactive atoms produced by the nuclear explosion. Thousands of tons of the particles are carried up into a mushroom-shaped cloud, miles above the earth. These radioactive particles then fall out of the mushroom cloud, or out of the dispersing cloud of particles blown by the winds thus becoming fallout. Each contaminated particle continuously gives off invisible radiation, much like a tiny X-ray machine while in the mushroom cloud, while descending, and after having fallen to earth. The descending radioactive particles are carried by the winds like the sand and dust particles of a miles-thick sandstorm cloud except that </w:t>
      </w:r>
      <w:r w:rsidRPr="00941301">
        <w:rPr>
          <w:rStyle w:val="StyleUnderline"/>
          <w:rFonts w:cstheme="majorHAnsi"/>
        </w:rPr>
        <w:t>they</w:t>
      </w:r>
      <w:r w:rsidRPr="007B346E">
        <w:rPr>
          <w:rFonts w:asciiTheme="majorHAnsi" w:hAnsiTheme="majorHAnsi" w:cstheme="majorHAnsi"/>
          <w:sz w:val="10"/>
        </w:rPr>
        <w:t xml:space="preserve"> usually </w:t>
      </w:r>
      <w:r w:rsidRPr="00941301">
        <w:rPr>
          <w:rStyle w:val="StyleUnderline"/>
          <w:rFonts w:cstheme="majorHAnsi"/>
        </w:rPr>
        <w:t>are blown at lower speeds and in many areas the particles are so far apart that no cloud is seen.</w:t>
      </w:r>
      <w:r w:rsidRPr="007B346E">
        <w:rPr>
          <w:rFonts w:asciiTheme="majorHAnsi" w:hAnsiTheme="majorHAnsi" w:cstheme="majorHAnsi"/>
          <w:sz w:val="10"/>
        </w:rPr>
        <w:t xml:space="preserve"> The largest, heaviest fallout particles reach the ground first, in locations close to the explosion. Many smaller particles are carried by the winds for tens to thousands of miles before falling to earth. At any one place where fallout from a single explosion is being deposited on the ground in concentrations high enough to require the use of shelters, deposition will be completed within a few hours. The smallest fallout particles those tiny enough to be inhaled into a person's lungs are invisible to the naked eye. </w:t>
      </w:r>
      <w:r w:rsidRPr="00941301">
        <w:rPr>
          <w:rStyle w:val="StyleUnderline"/>
          <w:rFonts w:cstheme="majorHAnsi"/>
        </w:rPr>
        <w:t>These</w:t>
      </w:r>
      <w:r w:rsidRPr="007B346E">
        <w:rPr>
          <w:rFonts w:asciiTheme="majorHAnsi" w:hAnsiTheme="majorHAnsi" w:cstheme="majorHAnsi"/>
          <w:sz w:val="10"/>
        </w:rPr>
        <w:t xml:space="preserve"> tiny </w:t>
      </w:r>
      <w:r w:rsidRPr="00941301">
        <w:rPr>
          <w:rStyle w:val="StyleUnderline"/>
          <w:rFonts w:cstheme="majorHAnsi"/>
          <w:highlight w:val="green"/>
        </w:rPr>
        <w:t>particles</w:t>
      </w:r>
      <w:r w:rsidRPr="007B346E">
        <w:rPr>
          <w:rFonts w:asciiTheme="majorHAnsi" w:hAnsiTheme="majorHAnsi" w:cstheme="majorHAnsi"/>
          <w:sz w:val="10"/>
        </w:rPr>
        <w:t xml:space="preserve"> would </w:t>
      </w:r>
      <w:r w:rsidRPr="00941301">
        <w:rPr>
          <w:rStyle w:val="StyleUnderline"/>
          <w:rFonts w:cstheme="majorHAnsi"/>
        </w:rPr>
        <w:t>fall so slowly from the four-mile or greater heights to which they would be injected by currently deployed Soviet warheads that most</w:t>
      </w:r>
      <w:r w:rsidRPr="007B346E">
        <w:rPr>
          <w:rFonts w:asciiTheme="majorHAnsi" w:hAnsiTheme="majorHAnsi" w:cstheme="majorHAnsi"/>
          <w:sz w:val="10"/>
        </w:rPr>
        <w:t xml:space="preserve"> would </w:t>
      </w:r>
      <w:r w:rsidRPr="00941301">
        <w:rPr>
          <w:rStyle w:val="StyleUnderline"/>
          <w:rFonts w:cstheme="majorHAnsi"/>
          <w:highlight w:val="green"/>
        </w:rPr>
        <w:t xml:space="preserve">remain airborne </w:t>
      </w:r>
      <w:r w:rsidRPr="00941301">
        <w:rPr>
          <w:rStyle w:val="StyleUnderline"/>
          <w:rFonts w:cstheme="majorHAnsi"/>
        </w:rPr>
        <w:t>for</w:t>
      </w:r>
      <w:r w:rsidRPr="007B346E">
        <w:rPr>
          <w:rFonts w:asciiTheme="majorHAnsi" w:hAnsiTheme="majorHAnsi" w:cstheme="majorHAnsi"/>
          <w:sz w:val="10"/>
        </w:rPr>
        <w:t xml:space="preserve"> weeks to </w:t>
      </w:r>
      <w:r w:rsidRPr="00941301">
        <w:rPr>
          <w:rStyle w:val="StyleUnderline"/>
          <w:rFonts w:cstheme="majorHAnsi"/>
        </w:rPr>
        <w:t xml:space="preserve">years before reaching the ground. By that time their extremely wide dispersal and radioactive </w:t>
      </w:r>
      <w:r w:rsidRPr="00941301">
        <w:rPr>
          <w:rStyle w:val="StyleUnderline"/>
          <w:rFonts w:cstheme="majorHAnsi"/>
          <w:highlight w:val="green"/>
        </w:rPr>
        <w:t xml:space="preserve">decay </w:t>
      </w:r>
      <w:r w:rsidRPr="00941301">
        <w:rPr>
          <w:rStyle w:val="StyleUnderline"/>
          <w:rFonts w:cstheme="majorHAnsi"/>
        </w:rPr>
        <w:t xml:space="preserve">would </w:t>
      </w:r>
      <w:r w:rsidRPr="00941301">
        <w:rPr>
          <w:rStyle w:val="StyleUnderline"/>
          <w:rFonts w:cstheme="majorHAnsi"/>
          <w:highlight w:val="green"/>
        </w:rPr>
        <w:t xml:space="preserve">make them </w:t>
      </w:r>
      <w:r w:rsidRPr="00941301">
        <w:rPr>
          <w:rStyle w:val="StyleUnderline"/>
          <w:rFonts w:cstheme="majorHAnsi"/>
        </w:rPr>
        <w:t xml:space="preserve">much </w:t>
      </w:r>
      <w:r w:rsidRPr="00941301">
        <w:rPr>
          <w:rStyle w:val="StyleUnderline"/>
          <w:rFonts w:cstheme="majorHAnsi"/>
          <w:highlight w:val="green"/>
        </w:rPr>
        <w:t>less dangerous.</w:t>
      </w:r>
      <w:r w:rsidRPr="007B346E">
        <w:rPr>
          <w:rFonts w:asciiTheme="majorHAnsi" w:hAnsiTheme="majorHAnsi" w:cstheme="majorHAnsi"/>
          <w:sz w:val="10"/>
        </w:rPr>
        <w:t xml:space="preserve"> Only where such tiny </w:t>
      </w:r>
      <w:r w:rsidRPr="00941301">
        <w:rPr>
          <w:rStyle w:val="StyleUnderline"/>
          <w:rFonts w:cstheme="majorHAnsi"/>
        </w:rPr>
        <w:t>particles</w:t>
      </w:r>
      <w:r w:rsidRPr="007B346E">
        <w:rPr>
          <w:rFonts w:asciiTheme="majorHAnsi" w:hAnsiTheme="majorHAnsi" w:cstheme="majorHAnsi"/>
          <w:sz w:val="10"/>
        </w:rPr>
        <w:t xml:space="preserve"> are </w:t>
      </w:r>
      <w:r w:rsidRPr="00941301">
        <w:rPr>
          <w:rStyle w:val="StyleUnderline"/>
          <w:rFonts w:cstheme="majorHAnsi"/>
        </w:rPr>
        <w:t>promptly brought to earth by rain</w:t>
      </w:r>
      <w:r w:rsidRPr="007B346E">
        <w:rPr>
          <w:rFonts w:asciiTheme="majorHAnsi" w:hAnsiTheme="majorHAnsi" w:cstheme="majorHAnsi"/>
          <w:sz w:val="10"/>
        </w:rPr>
        <w:t xml:space="preserve">- outs or snow-outs in scattered "hot spots," and later dried and blown about by the winds, </w:t>
      </w:r>
      <w:r w:rsidRPr="00941301">
        <w:rPr>
          <w:rStyle w:val="StyleUnderline"/>
          <w:rFonts w:cstheme="majorHAnsi"/>
        </w:rPr>
        <w:t>would</w:t>
      </w:r>
      <w:r w:rsidRPr="007B346E">
        <w:rPr>
          <w:rFonts w:asciiTheme="majorHAnsi" w:hAnsiTheme="majorHAnsi" w:cstheme="majorHAnsi"/>
          <w:sz w:val="10"/>
        </w:rPr>
        <w:t xml:space="preserve"> these invisible particles </w:t>
      </w:r>
      <w:r w:rsidRPr="00941301">
        <w:rPr>
          <w:rStyle w:val="StyleUnderline"/>
          <w:rFonts w:cstheme="majorHAnsi"/>
        </w:rPr>
        <w:t>constitute a long-term and</w:t>
      </w:r>
      <w:r w:rsidRPr="007B346E">
        <w:rPr>
          <w:rFonts w:asciiTheme="majorHAnsi" w:hAnsiTheme="majorHAnsi" w:cstheme="majorHAnsi"/>
          <w:sz w:val="10"/>
        </w:rPr>
        <w:t xml:space="preserve"> relatively </w:t>
      </w:r>
      <w:r w:rsidRPr="00941301">
        <w:rPr>
          <w:rStyle w:val="StyleUnderline"/>
          <w:rFonts w:cstheme="majorHAnsi"/>
        </w:rPr>
        <w:t xml:space="preserve">minor post-attack danger. The </w:t>
      </w:r>
      <w:r w:rsidRPr="00941301">
        <w:rPr>
          <w:rStyle w:val="StyleUnderline"/>
          <w:rFonts w:cstheme="majorHAnsi"/>
          <w:highlight w:val="green"/>
        </w:rPr>
        <w:t>air in</w:t>
      </w:r>
      <w:r w:rsidRPr="00941301">
        <w:rPr>
          <w:rStyle w:val="StyleUnderline"/>
          <w:rFonts w:cstheme="majorHAnsi"/>
        </w:rPr>
        <w:t xml:space="preserve"> properly designed fallout </w:t>
      </w:r>
      <w:r w:rsidRPr="00941301">
        <w:rPr>
          <w:rStyle w:val="StyleUnderline"/>
          <w:rFonts w:cstheme="majorHAnsi"/>
          <w:highlight w:val="green"/>
        </w:rPr>
        <w:t>shelters</w:t>
      </w:r>
      <w:r w:rsidRPr="00941301">
        <w:rPr>
          <w:rStyle w:val="StyleUnderline"/>
          <w:rFonts w:cstheme="majorHAnsi"/>
        </w:rPr>
        <w:t xml:space="preserve">, even those without air filters, </w:t>
      </w:r>
      <w:r w:rsidRPr="00941301">
        <w:rPr>
          <w:rStyle w:val="StyleUnderline"/>
          <w:rFonts w:cstheme="majorHAnsi"/>
          <w:highlight w:val="green"/>
        </w:rPr>
        <w:t>is</w:t>
      </w:r>
      <w:r w:rsidRPr="005B7505">
        <w:rPr>
          <w:rStyle w:val="StyleUnderline"/>
          <w:rFonts w:cstheme="majorHAnsi"/>
        </w:rPr>
        <w:t xml:space="preserve"> free</w:t>
      </w:r>
      <w:r w:rsidRPr="00941301">
        <w:rPr>
          <w:rStyle w:val="StyleUnderline"/>
          <w:rFonts w:cstheme="majorHAnsi"/>
        </w:rPr>
        <w:t xml:space="preserve"> of radioactive particles and </w:t>
      </w:r>
      <w:r w:rsidRPr="00941301">
        <w:rPr>
          <w:rStyle w:val="StyleUnderline"/>
          <w:rFonts w:cstheme="majorHAnsi"/>
          <w:highlight w:val="green"/>
        </w:rPr>
        <w:t xml:space="preserve">safe </w:t>
      </w:r>
      <w:r w:rsidRPr="00941301">
        <w:rPr>
          <w:rStyle w:val="StyleUnderline"/>
          <w:rFonts w:cstheme="majorHAnsi"/>
        </w:rPr>
        <w:t xml:space="preserve">to breathe </w:t>
      </w:r>
      <w:r w:rsidRPr="007B346E">
        <w:rPr>
          <w:rFonts w:asciiTheme="majorHAnsi" w:hAnsiTheme="majorHAnsi" w:cstheme="majorHAnsi"/>
          <w:sz w:val="10"/>
        </w:rPr>
        <w:t xml:space="preserve">except in a few' rare environments as will be explained later. Fortunately for all living things, the </w:t>
      </w:r>
      <w:r w:rsidRPr="00941301">
        <w:rPr>
          <w:rStyle w:val="StyleUnderline"/>
          <w:rFonts w:cstheme="majorHAnsi"/>
        </w:rPr>
        <w:t>danger from fallout radiation lessens with time.</w:t>
      </w:r>
      <w:r w:rsidRPr="007B346E">
        <w:rPr>
          <w:rFonts w:asciiTheme="majorHAnsi" w:hAnsiTheme="majorHAnsi" w:cstheme="majorHAnsi"/>
          <w:sz w:val="10"/>
        </w:rPr>
        <w:t xml:space="preserve"> The </w:t>
      </w:r>
      <w:r w:rsidRPr="00941301">
        <w:rPr>
          <w:rStyle w:val="StyleUnderline"/>
          <w:rFonts w:cstheme="majorHAnsi"/>
        </w:rPr>
        <w:t>radioactive decay</w:t>
      </w:r>
      <w:r w:rsidRPr="007B346E">
        <w:rPr>
          <w:rFonts w:asciiTheme="majorHAnsi" w:hAnsiTheme="majorHAnsi" w:cstheme="majorHAnsi"/>
          <w:sz w:val="10"/>
        </w:rPr>
        <w:t xml:space="preserve">, as this lessening is called, is rapid at first, then </w:t>
      </w:r>
      <w:r w:rsidRPr="00941301">
        <w:rPr>
          <w:rStyle w:val="StyleUnderline"/>
          <w:rFonts w:cstheme="majorHAnsi"/>
        </w:rPr>
        <w:t>gets slower and slower. The dose rate</w:t>
      </w:r>
      <w:r w:rsidRPr="007B346E">
        <w:rPr>
          <w:rFonts w:asciiTheme="majorHAnsi" w:hAnsiTheme="majorHAnsi" w:cstheme="majorHAnsi"/>
          <w:sz w:val="10"/>
        </w:rPr>
        <w:t xml:space="preserve"> (the amount of radiation received per hour) </w:t>
      </w:r>
      <w:r w:rsidRPr="00941301">
        <w:rPr>
          <w:rStyle w:val="StyleUnderline"/>
          <w:rFonts w:cstheme="majorHAnsi"/>
        </w:rPr>
        <w:t>decreases</w:t>
      </w:r>
      <w:r w:rsidRPr="007B346E">
        <w:rPr>
          <w:rFonts w:asciiTheme="majorHAnsi" w:hAnsiTheme="majorHAnsi" w:cstheme="majorHAnsi"/>
          <w:sz w:val="10"/>
        </w:rPr>
        <w:t xml:space="preserve"> accordingly. Figure 1.2 illustrates the rapidity of the decay of radiation from fallout during the first two days after the nuclear explosion that produced it. R stands for roentgen, a measurement unit often used to measure exposure to gamma rays and X rays. Fallout meters called dosimeters measure the dose received by recording the number of R. Fallout meters called survey meters, or dose-rate meters, measure the dose rate by recording the number of R being received per hour at the time of measurement. Notice that it takes about seven times as long for the dose rate to decay from 1000 roentgens per hour (1000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to 10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(48 hours) as to decay from 1000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to 100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(7 hours). (Only in high-fallout areas would the dose rate 1 hour after the explosion be as high as 1000 roentgens per hour.) Book Page: 13 If the </w:t>
      </w:r>
      <w:r w:rsidRPr="00941301">
        <w:rPr>
          <w:rStyle w:val="StyleUnderline"/>
          <w:rFonts w:cstheme="majorHAnsi"/>
        </w:rPr>
        <w:t>dose rate 1 hour after an explosion is 1000 R/</w:t>
      </w:r>
      <w:proofErr w:type="spellStart"/>
      <w:r w:rsidRPr="00941301">
        <w:rPr>
          <w:rStyle w:val="StyleUnderline"/>
          <w:rFonts w:cstheme="majorHAnsi"/>
        </w:rPr>
        <w:t>hr</w:t>
      </w:r>
      <w:proofErr w:type="spellEnd"/>
      <w:r w:rsidRPr="00941301">
        <w:rPr>
          <w:rStyle w:val="StyleUnderline"/>
          <w:rFonts w:cstheme="majorHAnsi"/>
        </w:rPr>
        <w:t>, it would take about 2 weeks for the dose rate to be reduced to 1 R/</w:t>
      </w:r>
      <w:proofErr w:type="spellStart"/>
      <w:r w:rsidRPr="00941301">
        <w:rPr>
          <w:rStyle w:val="StyleUnderline"/>
          <w:rFonts w:cstheme="majorHAnsi"/>
        </w:rPr>
        <w:t>hr</w:t>
      </w:r>
      <w:proofErr w:type="spellEnd"/>
      <w:r w:rsidRPr="00941301">
        <w:rPr>
          <w:rStyle w:val="StyleUnderline"/>
          <w:rFonts w:cstheme="majorHAnsi"/>
        </w:rPr>
        <w:t xml:space="preserve"> solely </w:t>
      </w:r>
      <w:proofErr w:type="gramStart"/>
      <w:r w:rsidRPr="00941301">
        <w:rPr>
          <w:rStyle w:val="StyleUnderline"/>
          <w:rFonts w:cstheme="majorHAnsi"/>
        </w:rPr>
        <w:t>as a result of</w:t>
      </w:r>
      <w:proofErr w:type="gramEnd"/>
      <w:r w:rsidRPr="00941301">
        <w:rPr>
          <w:rStyle w:val="StyleUnderline"/>
          <w:rFonts w:cstheme="majorHAnsi"/>
        </w:rPr>
        <w:t xml:space="preserve"> radioactive decay. Weathering effects will reduce the dose rate further</w:t>
      </w:r>
      <w:r w:rsidRPr="007B346E">
        <w:rPr>
          <w:rFonts w:asciiTheme="majorHAnsi" w:hAnsiTheme="majorHAnsi" w:cstheme="majorHAnsi"/>
          <w:sz w:val="10"/>
        </w:rPr>
        <w:t xml:space="preserve">,' for example, rain can wash fallout particles from plants and houses to lower positions on or closer to the ground. Surrounding objects would reduce the radiation dose from these low-lying particles. Figure 1.2 also illustrates the fact that at a typical location where a given amount of fallout from an explosion is deposited later than 1 hour after the explosion, the highest dose rate and the total dose received at that location are less than at a location where the same amount of fallout is deposited 1 hour after the explosion. </w:t>
      </w:r>
      <w:r w:rsidRPr="00941301">
        <w:rPr>
          <w:rStyle w:val="StyleUnderline"/>
          <w:rFonts w:cstheme="majorHAnsi"/>
        </w:rPr>
        <w:t>The longer fallout particles have been airborne before reaching the ground, the less dangerous</w:t>
      </w:r>
      <w:r w:rsidRPr="007B346E">
        <w:rPr>
          <w:rFonts w:asciiTheme="majorHAnsi" w:hAnsiTheme="majorHAnsi" w:cstheme="majorHAnsi"/>
          <w:sz w:val="10"/>
        </w:rPr>
        <w:t xml:space="preserve"> is their radiation. Within two weeks after an attack the occupants of most shelters could safely stop using </w:t>
      </w:r>
      <w:proofErr w:type="gramStart"/>
      <w:r w:rsidRPr="007B346E">
        <w:rPr>
          <w:rFonts w:asciiTheme="majorHAnsi" w:hAnsiTheme="majorHAnsi" w:cstheme="majorHAnsi"/>
          <w:sz w:val="10"/>
        </w:rPr>
        <w:t>them, or</w:t>
      </w:r>
      <w:proofErr w:type="gramEnd"/>
      <w:r w:rsidRPr="007B346E">
        <w:rPr>
          <w:rFonts w:asciiTheme="majorHAnsi" w:hAnsiTheme="majorHAnsi" w:cstheme="majorHAnsi"/>
          <w:sz w:val="10"/>
        </w:rPr>
        <w:t xml:space="preserve"> could work outside the shelters for an increasing number of hours each day. Exceptions would be in areas of extremely heavy fallout such as might occur downwind from important targets attacked with many weapons, especially missile sites and very large cities. To know when to come out safely, occupants either would need a reliable fallout meter to measure the changing radiation </w:t>
      </w:r>
      <w:proofErr w:type="gramStart"/>
      <w:r w:rsidRPr="007B346E">
        <w:rPr>
          <w:rFonts w:asciiTheme="majorHAnsi" w:hAnsiTheme="majorHAnsi" w:cstheme="majorHAnsi"/>
          <w:sz w:val="10"/>
        </w:rPr>
        <w:t>dangers, or</w:t>
      </w:r>
      <w:proofErr w:type="gramEnd"/>
      <w:r w:rsidRPr="007B346E">
        <w:rPr>
          <w:rFonts w:asciiTheme="majorHAnsi" w:hAnsiTheme="majorHAnsi" w:cstheme="majorHAnsi"/>
          <w:sz w:val="10"/>
        </w:rPr>
        <w:t xml:space="preserve"> must receive information based on measurements made nearby with a reliable instrument. </w:t>
      </w:r>
      <w:r w:rsidRPr="00941301">
        <w:rPr>
          <w:rStyle w:val="StyleUnderline"/>
          <w:rFonts w:cstheme="majorHAnsi"/>
        </w:rPr>
        <w:t>The radiation dose that will kill a person varies considerably with different people. A dose of 450 R</w:t>
      </w:r>
      <w:r w:rsidRPr="007B346E">
        <w:rPr>
          <w:rFonts w:asciiTheme="majorHAnsi" w:hAnsiTheme="majorHAnsi" w:cstheme="majorHAnsi"/>
          <w:sz w:val="10"/>
        </w:rPr>
        <w:t xml:space="preserve"> resulting </w:t>
      </w:r>
      <w:r w:rsidRPr="00941301">
        <w:rPr>
          <w:rStyle w:val="StyleUnderline"/>
          <w:rFonts w:cstheme="majorHAnsi"/>
        </w:rPr>
        <w:t>from exposure of the whole body</w:t>
      </w:r>
      <w:r w:rsidRPr="007B346E">
        <w:rPr>
          <w:rFonts w:asciiTheme="majorHAnsi" w:hAnsiTheme="majorHAnsi" w:cstheme="majorHAnsi"/>
          <w:sz w:val="10"/>
        </w:rPr>
        <w:t xml:space="preserve"> to fallout radiation is often said to be the dose that </w:t>
      </w:r>
      <w:r w:rsidRPr="00941301">
        <w:rPr>
          <w:rStyle w:val="StyleUnderline"/>
          <w:rFonts w:cstheme="majorHAnsi"/>
        </w:rPr>
        <w:t xml:space="preserve">will kill </w:t>
      </w:r>
      <w:r w:rsidRPr="007B346E">
        <w:rPr>
          <w:rFonts w:asciiTheme="majorHAnsi" w:hAnsiTheme="majorHAnsi" w:cstheme="majorHAnsi"/>
          <w:sz w:val="10"/>
        </w:rPr>
        <w:t xml:space="preserve">about </w:t>
      </w:r>
      <w:r w:rsidRPr="00941301">
        <w:rPr>
          <w:rStyle w:val="StyleUnderline"/>
          <w:rFonts w:cstheme="majorHAnsi"/>
        </w:rPr>
        <w:t>half the persons receiving it</w:t>
      </w:r>
      <w:r w:rsidRPr="007B346E">
        <w:rPr>
          <w:rFonts w:asciiTheme="majorHAnsi" w:hAnsiTheme="majorHAnsi" w:cstheme="majorHAnsi"/>
          <w:sz w:val="10"/>
        </w:rPr>
        <w:t xml:space="preserve">, although most studies indicate that it would take somewhat less.1 (Note: A number written after a statement refers the reader to a source listed in the Selected References that follow Appendix D.) Almost all persons confined to expedient shelters after a nuclear attack would be under stress and without clean surroundings or antibiotics to fight infections. Many also would lack adequate water and food. Under these unprecedented conditions, perhaps half the persons who received a whole-body dose of 350 R within a few days would die.2 </w:t>
      </w:r>
      <w:r w:rsidRPr="005B7505">
        <w:rPr>
          <w:rStyle w:val="StyleUnderline"/>
          <w:rFonts w:cstheme="majorHAnsi"/>
        </w:rPr>
        <w:t xml:space="preserve">Fortunately, the </w:t>
      </w:r>
      <w:r w:rsidRPr="00941301">
        <w:rPr>
          <w:rStyle w:val="StyleUnderline"/>
          <w:rFonts w:cstheme="majorHAnsi"/>
        </w:rPr>
        <w:t xml:space="preserve">human </w:t>
      </w:r>
      <w:r w:rsidRPr="00941301">
        <w:rPr>
          <w:rStyle w:val="StyleUnderline"/>
          <w:rFonts w:cstheme="majorHAnsi"/>
          <w:highlight w:val="green"/>
        </w:rPr>
        <w:t xml:space="preserve">body can repair </w:t>
      </w:r>
      <w:r w:rsidRPr="00941301">
        <w:rPr>
          <w:rStyle w:val="StyleUnderline"/>
          <w:rFonts w:cstheme="majorHAnsi"/>
        </w:rPr>
        <w:t xml:space="preserve">most </w:t>
      </w:r>
      <w:r w:rsidRPr="00941301">
        <w:rPr>
          <w:rStyle w:val="StyleUnderline"/>
          <w:rFonts w:cstheme="majorHAnsi"/>
          <w:highlight w:val="green"/>
        </w:rPr>
        <w:t xml:space="preserve">radiation </w:t>
      </w:r>
      <w:r w:rsidRPr="00941301">
        <w:rPr>
          <w:rStyle w:val="StyleUnderline"/>
          <w:rFonts w:cstheme="majorHAnsi"/>
          <w:highlight w:val="green"/>
        </w:rPr>
        <w:lastRenderedPageBreak/>
        <w:t>damage</w:t>
      </w:r>
      <w:r w:rsidRPr="007B346E">
        <w:rPr>
          <w:rFonts w:asciiTheme="majorHAnsi" w:hAnsiTheme="majorHAnsi" w:cstheme="majorHAnsi"/>
          <w:sz w:val="10"/>
        </w:rPr>
        <w:t xml:space="preserve"> if the daily radiation doses are not too large. As will be explained in Appendix B, </w:t>
      </w:r>
      <w:r w:rsidRPr="00941301">
        <w:rPr>
          <w:rStyle w:val="StyleUnderline"/>
          <w:rFonts w:cstheme="majorHAnsi"/>
        </w:rPr>
        <w:t>a person who is healthy</w:t>
      </w:r>
      <w:r w:rsidRPr="007B346E">
        <w:rPr>
          <w:rFonts w:asciiTheme="majorHAnsi" w:hAnsiTheme="majorHAnsi" w:cstheme="majorHAnsi"/>
          <w:sz w:val="10"/>
        </w:rPr>
        <w:t xml:space="preserve"> and has not been exposed in the past two weeks to a total radiation dose of more than 100 R </w:t>
      </w:r>
      <w:r w:rsidRPr="00941301">
        <w:rPr>
          <w:rStyle w:val="StyleUnderline"/>
          <w:rFonts w:cstheme="majorHAnsi"/>
        </w:rPr>
        <w:t>can receive a dose of 6 R each day for at least two months without being incapacitated. Only a very small fraction of Hiroshima and Nagasaki citizens who survived radiation doses</w:t>
      </w:r>
      <w:r w:rsidRPr="007B346E">
        <w:rPr>
          <w:rFonts w:asciiTheme="majorHAnsi" w:hAnsiTheme="majorHAnsi" w:cstheme="majorHAnsi"/>
          <w:sz w:val="10"/>
        </w:rPr>
        <w:t xml:space="preserve"> some of which were nearly fatal have </w:t>
      </w:r>
      <w:r w:rsidRPr="00941301">
        <w:rPr>
          <w:rStyle w:val="StyleUnderline"/>
          <w:rFonts w:cstheme="majorHAnsi"/>
        </w:rPr>
        <w:t>suffered serious delayed effects.</w:t>
      </w:r>
      <w:r w:rsidRPr="007B346E">
        <w:rPr>
          <w:rFonts w:asciiTheme="majorHAnsi" w:hAnsiTheme="majorHAnsi" w:cstheme="majorHAnsi"/>
          <w:sz w:val="10"/>
        </w:rPr>
        <w:t xml:space="preserve"> The reader should realize that to do essential work after a massive nuclear attack, many survivors must be willing to receive much larger radiation doses than are normally permissible. Otherwise, too many workers would stay inside shelter too much of the time, and work that would be vital to national recovery could not be done. For example, if the great majority of truckers were so fearful of receiving even non-incapacitating radiation doses that they would refuse to transport food, additional millions would die from starvation alone. ° </w:t>
      </w:r>
      <w:r w:rsidRPr="00941301">
        <w:rPr>
          <w:rStyle w:val="Emphasis"/>
          <w:rFonts w:asciiTheme="majorHAnsi" w:hAnsiTheme="majorHAnsi" w:cstheme="majorHAnsi"/>
        </w:rPr>
        <w:t xml:space="preserve">Myth: Fallout </w:t>
      </w:r>
      <w:r w:rsidRPr="005B7505">
        <w:rPr>
          <w:rStyle w:val="Emphasis"/>
          <w:rFonts w:asciiTheme="majorHAnsi" w:hAnsiTheme="majorHAnsi" w:cstheme="majorHAnsi"/>
        </w:rPr>
        <w:t>radiation pe</w:t>
      </w:r>
      <w:r w:rsidRPr="00941301">
        <w:rPr>
          <w:rStyle w:val="Emphasis"/>
          <w:rFonts w:asciiTheme="majorHAnsi" w:hAnsiTheme="majorHAnsi" w:cstheme="majorHAnsi"/>
        </w:rPr>
        <w:t>netrates everything; there is no escaping</w:t>
      </w:r>
      <w:r w:rsidRPr="007B346E">
        <w:rPr>
          <w:rFonts w:asciiTheme="majorHAnsi" w:hAnsiTheme="majorHAnsi" w:cstheme="majorHAnsi"/>
          <w:sz w:val="10"/>
        </w:rPr>
        <w:t xml:space="preserve"> its deadly effects. ° </w:t>
      </w:r>
      <w:r w:rsidRPr="00941301">
        <w:rPr>
          <w:rStyle w:val="StyleUnderline"/>
          <w:rFonts w:cstheme="majorHAnsi"/>
        </w:rPr>
        <w:t>Facts:</w:t>
      </w:r>
      <w:r w:rsidRPr="007B346E">
        <w:rPr>
          <w:rFonts w:asciiTheme="majorHAnsi" w:hAnsiTheme="majorHAnsi" w:cstheme="majorHAnsi"/>
          <w:sz w:val="10"/>
        </w:rPr>
        <w:t xml:space="preserve"> Some gamma radiation from fallout will penetrate the shielding materials of even an excellent shelter and reach its occupants. However, </w:t>
      </w:r>
      <w:r w:rsidRPr="005B7505">
        <w:rPr>
          <w:rStyle w:val="StyleUnderline"/>
          <w:rFonts w:cstheme="majorHAnsi"/>
        </w:rPr>
        <w:t xml:space="preserve">the </w:t>
      </w:r>
      <w:r w:rsidRPr="005B7505">
        <w:rPr>
          <w:rStyle w:val="StyleUnderline"/>
          <w:rFonts w:cstheme="majorHAnsi"/>
          <w:highlight w:val="green"/>
        </w:rPr>
        <w:t>ra</w:t>
      </w:r>
      <w:r w:rsidRPr="00941301">
        <w:rPr>
          <w:rStyle w:val="StyleUnderline"/>
          <w:rFonts w:cstheme="majorHAnsi"/>
          <w:highlight w:val="green"/>
        </w:rPr>
        <w:t>diation</w:t>
      </w:r>
      <w:r w:rsidRPr="00941301">
        <w:rPr>
          <w:rStyle w:val="StyleUnderline"/>
          <w:rFonts w:cstheme="majorHAnsi"/>
        </w:rPr>
        <w:t xml:space="preserve"> dose that the occupants of an excellent shelter would </w:t>
      </w:r>
      <w:r w:rsidRPr="00941301">
        <w:rPr>
          <w:rStyle w:val="StyleUnderline"/>
          <w:rFonts w:cstheme="majorHAnsi"/>
          <w:highlight w:val="green"/>
        </w:rPr>
        <w:t>receive</w:t>
      </w:r>
      <w:r w:rsidRPr="007B346E">
        <w:rPr>
          <w:rFonts w:asciiTheme="majorHAnsi" w:hAnsiTheme="majorHAnsi" w:cstheme="majorHAnsi"/>
          <w:sz w:val="10"/>
        </w:rPr>
        <w:t xml:space="preserve"> while inside this shelter </w:t>
      </w:r>
      <w:r w:rsidRPr="00941301">
        <w:rPr>
          <w:rStyle w:val="StyleUnderline"/>
          <w:rFonts w:cstheme="majorHAnsi"/>
        </w:rPr>
        <w:t xml:space="preserve">can be </w:t>
      </w:r>
      <w:r w:rsidRPr="00941301">
        <w:rPr>
          <w:rStyle w:val="StyleUnderline"/>
          <w:rFonts w:cstheme="majorHAnsi"/>
          <w:highlight w:val="green"/>
        </w:rPr>
        <w:t xml:space="preserve">reduced to </w:t>
      </w:r>
      <w:r w:rsidRPr="00941301">
        <w:rPr>
          <w:rStyle w:val="StyleUnderline"/>
          <w:rFonts w:cstheme="majorHAnsi"/>
        </w:rPr>
        <w:t xml:space="preserve">a dose </w:t>
      </w:r>
      <w:r w:rsidRPr="00941301">
        <w:rPr>
          <w:rStyle w:val="StyleUnderline"/>
          <w:rFonts w:cstheme="majorHAnsi"/>
          <w:highlight w:val="green"/>
        </w:rPr>
        <w:t>smaller than</w:t>
      </w:r>
      <w:r w:rsidRPr="00941301">
        <w:rPr>
          <w:rStyle w:val="StyleUnderline"/>
          <w:rFonts w:cstheme="majorHAnsi"/>
        </w:rPr>
        <w:t xml:space="preserve"> the </w:t>
      </w:r>
      <w:r w:rsidRPr="005B7505">
        <w:rPr>
          <w:rStyle w:val="StyleUnderline"/>
          <w:rFonts w:cstheme="majorHAnsi"/>
          <w:highlight w:val="green"/>
        </w:rPr>
        <w:t>average American</w:t>
      </w:r>
      <w:r w:rsidRPr="00941301">
        <w:rPr>
          <w:rStyle w:val="StyleUnderline"/>
          <w:rFonts w:cstheme="majorHAnsi"/>
        </w:rPr>
        <w:t xml:space="preserve"> </w:t>
      </w:r>
      <w:r w:rsidRPr="005B7505">
        <w:rPr>
          <w:rStyle w:val="StyleUnderline"/>
          <w:rFonts w:cstheme="majorHAnsi"/>
          <w:highlight w:val="green"/>
        </w:rPr>
        <w:t>receives</w:t>
      </w:r>
      <w:r w:rsidRPr="00941301">
        <w:rPr>
          <w:rStyle w:val="StyleUnderline"/>
          <w:rFonts w:cstheme="majorHAnsi"/>
        </w:rPr>
        <w:t xml:space="preserve"> during his lifetime </w:t>
      </w:r>
      <w:r w:rsidRPr="005B7505">
        <w:rPr>
          <w:rStyle w:val="StyleUnderline"/>
          <w:rFonts w:cstheme="majorHAnsi"/>
          <w:highlight w:val="green"/>
        </w:rPr>
        <w:t>from X rays</w:t>
      </w:r>
      <w:r w:rsidRPr="00941301">
        <w:rPr>
          <w:rStyle w:val="StyleUnderline"/>
          <w:rFonts w:cstheme="majorHAnsi"/>
        </w:rPr>
        <w:t xml:space="preserve"> and other radiation exposures normal in America today.</w:t>
      </w:r>
      <w:r w:rsidRPr="007B346E">
        <w:rPr>
          <w:rFonts w:asciiTheme="majorHAnsi" w:hAnsiTheme="majorHAnsi" w:cstheme="majorHAnsi"/>
          <w:sz w:val="10"/>
        </w:rPr>
        <w:t xml:space="preserve"> The design features of such </w:t>
      </w:r>
      <w:r w:rsidRPr="00941301">
        <w:rPr>
          <w:rStyle w:val="StyleUnderline"/>
          <w:rFonts w:cstheme="majorHAnsi"/>
        </w:rPr>
        <w:t>a shelter include the use of a sufficient thickness of earth</w:t>
      </w:r>
      <w:r w:rsidRPr="007B346E">
        <w:rPr>
          <w:rFonts w:asciiTheme="majorHAnsi" w:hAnsiTheme="majorHAnsi" w:cstheme="majorHAnsi"/>
          <w:sz w:val="10"/>
        </w:rPr>
        <w:t xml:space="preserve">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w:t>
      </w:r>
      <w:r w:rsidRPr="00941301">
        <w:rPr>
          <w:rStyle w:val="Emphasis"/>
          <w:rFonts w:asciiTheme="majorHAnsi" w:hAnsiTheme="majorHAnsi" w:cstheme="majorHAnsi"/>
        </w:rPr>
        <w:t xml:space="preserve">Myth: A heavy nuclear attack would set practically everything on fire, causing "firestorms" in cities that would exhaust the oxygen in the air. All </w:t>
      </w:r>
      <w:r w:rsidRPr="005B7505">
        <w:rPr>
          <w:rStyle w:val="Emphasis"/>
          <w:rFonts w:asciiTheme="majorHAnsi" w:hAnsiTheme="majorHAnsi" w:cstheme="majorHAnsi"/>
        </w:rPr>
        <w:t>shelter occupants would be killed by the intense heat.</w:t>
      </w:r>
      <w:r w:rsidRPr="007B346E">
        <w:rPr>
          <w:rFonts w:asciiTheme="majorHAnsi" w:hAnsiTheme="majorHAnsi" w:cstheme="majorHAnsi"/>
          <w:sz w:val="10"/>
        </w:rPr>
        <w:t xml:space="preserve"> ° </w:t>
      </w:r>
      <w:r w:rsidRPr="005B7505">
        <w:rPr>
          <w:rStyle w:val="StyleUnderline"/>
          <w:rFonts w:cstheme="majorHAnsi"/>
        </w:rPr>
        <w:t>Facts:</w:t>
      </w:r>
      <w:r w:rsidRPr="007B346E">
        <w:rPr>
          <w:rFonts w:asciiTheme="majorHAnsi" w:hAnsiTheme="majorHAnsi" w:cstheme="majorHAnsi"/>
          <w:sz w:val="10"/>
        </w:rPr>
        <w:t xml:space="preserve"> On </w:t>
      </w:r>
      <w:proofErr w:type="spellStart"/>
      <w:r w:rsidRPr="007B346E">
        <w:rPr>
          <w:rFonts w:asciiTheme="majorHAnsi" w:hAnsiTheme="majorHAnsi" w:cstheme="majorHAnsi"/>
          <w:sz w:val="10"/>
        </w:rPr>
        <w:t>aclear</w:t>
      </w:r>
      <w:proofErr w:type="spellEnd"/>
      <w:r w:rsidRPr="007B346E">
        <w:rPr>
          <w:rFonts w:asciiTheme="majorHAnsi" w:hAnsiTheme="majorHAnsi" w:cstheme="majorHAnsi"/>
          <w:sz w:val="10"/>
        </w:rPr>
        <w:t xml:space="preserve">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w:t>
      </w:r>
      <w:r w:rsidRPr="005B7505">
        <w:rPr>
          <w:rStyle w:val="StyleUnderline"/>
          <w:rFonts w:cstheme="majorHAnsi"/>
        </w:rPr>
        <w:t>On a cloudy or smoggy day</w:t>
      </w:r>
      <w:r w:rsidRPr="007B346E">
        <w:rPr>
          <w:rFonts w:asciiTheme="majorHAnsi" w:hAnsiTheme="majorHAnsi" w:cstheme="majorHAnsi"/>
          <w:sz w:val="10"/>
        </w:rPr>
        <w:t xml:space="preserve">, however, </w:t>
      </w:r>
      <w:r w:rsidRPr="005B7505">
        <w:rPr>
          <w:rStyle w:val="StyleUnderline"/>
          <w:rFonts w:cstheme="majorHAnsi"/>
        </w:rPr>
        <w:t>particles in the air would absorb and scatter much of the heat radiation, and the area endangered by heat radiation from the fireball would be less</w:t>
      </w:r>
      <w:r w:rsidRPr="007B346E">
        <w:rPr>
          <w:rFonts w:asciiTheme="majorHAnsi" w:hAnsiTheme="majorHAnsi" w:cstheme="majorHAnsi"/>
          <w:sz w:val="10"/>
        </w:rPr>
        <w:t xml:space="preserve"> than the area of severe blast damage. Book Page: 15 Fig. 1.4. </w:t>
      </w:r>
      <w:r w:rsidRPr="005B7505">
        <w:rPr>
          <w:rStyle w:val="StyleUnderline"/>
          <w:rFonts w:cstheme="majorHAnsi"/>
        </w:rPr>
        <w:t>An air burst</w:t>
      </w:r>
      <w:r w:rsidRPr="007B346E">
        <w:rPr>
          <w:rFonts w:asciiTheme="majorHAnsi" w:hAnsiTheme="majorHAnsi" w:cstheme="majorHAnsi"/>
          <w:sz w:val="10"/>
        </w:rPr>
        <w:t xml:space="preserve">. </w:t>
      </w:r>
      <w:proofErr w:type="spellStart"/>
      <w:r w:rsidRPr="005B7505">
        <w:rPr>
          <w:rStyle w:val="StyleUnderline"/>
          <w:rFonts w:cstheme="majorHAnsi"/>
        </w:rPr>
        <w:t>Thefireball</w:t>
      </w:r>
      <w:proofErr w:type="spellEnd"/>
      <w:r w:rsidRPr="005B7505">
        <w:rPr>
          <w:rStyle w:val="StyleUnderline"/>
          <w:rFonts w:cstheme="majorHAnsi"/>
        </w:rPr>
        <w:t xml:space="preserve"> does not touch the ground. No crater. An air burst produces only extremely small radioactive particles-so small that they are airborne for</w:t>
      </w:r>
      <w:r w:rsidRPr="007B346E">
        <w:rPr>
          <w:rFonts w:asciiTheme="majorHAnsi" w:hAnsiTheme="majorHAnsi" w:cstheme="majorHAnsi"/>
          <w:sz w:val="10"/>
        </w:rPr>
        <w:t xml:space="preserve"> days to </w:t>
      </w:r>
      <w:r w:rsidRPr="005B7505">
        <w:rPr>
          <w:rStyle w:val="StyleUnderline"/>
          <w:rFonts w:cstheme="majorHAnsi"/>
        </w:rPr>
        <w:t>years</w:t>
      </w:r>
      <w:r w:rsidRPr="007B346E">
        <w:rPr>
          <w:rFonts w:asciiTheme="majorHAnsi" w:hAnsiTheme="majorHAnsi" w:cstheme="majorHAnsi"/>
          <w:sz w:val="10"/>
        </w:rPr>
        <w:t xml:space="preserve"> unless brought to earth by rain or snow. Wet deposition of fallout from both surface and air bursts can result in '"hot spots" at, close to, or far from ground zero. However, such '</w:t>
      </w:r>
      <w:r w:rsidRPr="005B7505">
        <w:rPr>
          <w:rStyle w:val="StyleUnderline"/>
          <w:rFonts w:cstheme="majorHAnsi"/>
        </w:rPr>
        <w:t>"hot spots" from air bursts are much less dangerous</w:t>
      </w:r>
      <w:r w:rsidRPr="007B346E">
        <w:rPr>
          <w:rFonts w:asciiTheme="majorHAnsi" w:hAnsiTheme="majorHAnsi" w:cstheme="majorHAnsi"/>
          <w:sz w:val="10"/>
        </w:rPr>
        <w:t xml:space="preserve">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w:t>
      </w:r>
      <w:r w:rsidRPr="00941301">
        <w:rPr>
          <w:rStyle w:val="StyleUnderline"/>
          <w:rFonts w:cstheme="majorHAnsi"/>
        </w:rPr>
        <w:t>"</w:t>
      </w:r>
      <w:r w:rsidRPr="00941301">
        <w:rPr>
          <w:rStyle w:val="StyleUnderline"/>
          <w:rFonts w:cstheme="majorHAnsi"/>
          <w:highlight w:val="green"/>
        </w:rPr>
        <w:t>Firestorms</w:t>
      </w:r>
      <w:r w:rsidRPr="00941301">
        <w:rPr>
          <w:rStyle w:val="StyleUnderline"/>
          <w:rFonts w:cstheme="majorHAnsi"/>
        </w:rPr>
        <w:t xml:space="preserve">" could </w:t>
      </w:r>
      <w:r w:rsidRPr="00941301">
        <w:rPr>
          <w:rStyle w:val="StyleUnderline"/>
          <w:rFonts w:cstheme="majorHAnsi"/>
          <w:highlight w:val="green"/>
        </w:rPr>
        <w:t xml:space="preserve">occur only </w:t>
      </w:r>
      <w:r w:rsidRPr="00941301">
        <w:rPr>
          <w:rStyle w:val="StyleUnderline"/>
          <w:rFonts w:cstheme="majorHAnsi"/>
        </w:rPr>
        <w:t xml:space="preserve">when the concentration of combustible structures is very high, as </w:t>
      </w:r>
      <w:r w:rsidRPr="00941301">
        <w:rPr>
          <w:rStyle w:val="StyleUnderline"/>
          <w:rFonts w:cstheme="majorHAnsi"/>
          <w:highlight w:val="green"/>
        </w:rPr>
        <w:t>in</w:t>
      </w:r>
      <w:r w:rsidRPr="00941301">
        <w:rPr>
          <w:rStyle w:val="StyleUnderline"/>
          <w:rFonts w:cstheme="majorHAnsi"/>
        </w:rPr>
        <w:t xml:space="preserve"> the very dense centers of a few </w:t>
      </w:r>
      <w:r w:rsidRPr="00941301">
        <w:rPr>
          <w:rStyle w:val="StyleUnderline"/>
          <w:rFonts w:cstheme="majorHAnsi"/>
          <w:highlight w:val="green"/>
        </w:rPr>
        <w:t xml:space="preserve">old </w:t>
      </w:r>
      <w:r w:rsidRPr="00941301">
        <w:rPr>
          <w:rStyle w:val="StyleUnderline"/>
          <w:rFonts w:cstheme="majorHAnsi"/>
        </w:rPr>
        <w:t xml:space="preserve">American </w:t>
      </w:r>
      <w:r w:rsidRPr="005B7505">
        <w:rPr>
          <w:rStyle w:val="StyleUnderline"/>
          <w:rFonts w:cstheme="majorHAnsi"/>
          <w:highlight w:val="green"/>
        </w:rPr>
        <w:t>cities. At</w:t>
      </w:r>
      <w:r w:rsidRPr="00941301">
        <w:rPr>
          <w:rStyle w:val="StyleUnderline"/>
          <w:rFonts w:cstheme="majorHAnsi"/>
        </w:rPr>
        <w:t xml:space="preserve"> rural and </w:t>
      </w:r>
      <w:r w:rsidRPr="005B7505">
        <w:rPr>
          <w:rStyle w:val="StyleUnderline"/>
          <w:rFonts w:cstheme="majorHAnsi"/>
          <w:highlight w:val="green"/>
        </w:rPr>
        <w:t>suburban</w:t>
      </w:r>
      <w:r w:rsidRPr="00941301">
        <w:rPr>
          <w:rStyle w:val="StyleUnderline"/>
          <w:rFonts w:cstheme="majorHAnsi"/>
        </w:rPr>
        <w:t xml:space="preserve"> building </w:t>
      </w:r>
      <w:r w:rsidRPr="005B7505">
        <w:rPr>
          <w:rStyle w:val="StyleUnderline"/>
          <w:rFonts w:cstheme="majorHAnsi"/>
          <w:highlight w:val="green"/>
        </w:rPr>
        <w:t>densities, most</w:t>
      </w:r>
      <w:r w:rsidRPr="005B7505">
        <w:rPr>
          <w:rStyle w:val="StyleUnderline"/>
          <w:rFonts w:cstheme="majorHAnsi"/>
        </w:rPr>
        <w:t xml:space="preserve"> people in</w:t>
      </w:r>
      <w:r w:rsidRPr="00941301">
        <w:rPr>
          <w:rStyle w:val="StyleUnderline"/>
          <w:rFonts w:cstheme="majorHAnsi"/>
        </w:rPr>
        <w:t xml:space="preserve"> earth- covered fallout </w:t>
      </w:r>
      <w:r w:rsidRPr="00941301">
        <w:rPr>
          <w:rStyle w:val="StyleUnderline"/>
          <w:rFonts w:cstheme="majorHAnsi"/>
          <w:highlight w:val="green"/>
        </w:rPr>
        <w:t>shelters</w:t>
      </w:r>
      <w:r w:rsidRPr="00941301">
        <w:rPr>
          <w:rStyle w:val="StyleUnderline"/>
          <w:rFonts w:cstheme="majorHAnsi"/>
        </w:rPr>
        <w:t xml:space="preserve"> would </w:t>
      </w:r>
      <w:r w:rsidRPr="00941301">
        <w:rPr>
          <w:rStyle w:val="StyleUnderline"/>
          <w:rFonts w:cstheme="majorHAnsi"/>
          <w:highlight w:val="green"/>
        </w:rPr>
        <w:t>not</w:t>
      </w:r>
      <w:r w:rsidRPr="00941301">
        <w:rPr>
          <w:rStyle w:val="StyleUnderline"/>
          <w:rFonts w:cstheme="majorHAnsi"/>
        </w:rPr>
        <w:t xml:space="preserve"> have their lives </w:t>
      </w:r>
      <w:r w:rsidRPr="00941301">
        <w:rPr>
          <w:rStyle w:val="StyleUnderline"/>
          <w:rFonts w:cstheme="majorHAnsi"/>
          <w:highlight w:val="green"/>
        </w:rPr>
        <w:t>endangered</w:t>
      </w:r>
      <w:r w:rsidRPr="00941301">
        <w:rPr>
          <w:rStyle w:val="StyleUnderline"/>
          <w:rFonts w:cstheme="majorHAnsi"/>
        </w:rPr>
        <w:t xml:space="preserve"> by fires. </w:t>
      </w:r>
      <w:r w:rsidRPr="007B346E">
        <w:rPr>
          <w:rFonts w:asciiTheme="majorHAnsi" w:hAnsiTheme="majorHAnsi" w:cstheme="majorHAnsi"/>
          <w:sz w:val="10"/>
        </w:rPr>
        <w:t xml:space="preserve">° Myth: </w:t>
      </w:r>
      <w:r w:rsidRPr="00941301">
        <w:rPr>
          <w:rStyle w:val="StyleUnderline"/>
          <w:rFonts w:cstheme="majorHAnsi"/>
        </w:rPr>
        <w:t xml:space="preserve">In </w:t>
      </w:r>
      <w:proofErr w:type="spellStart"/>
      <w:r w:rsidRPr="00941301">
        <w:rPr>
          <w:rStyle w:val="StyleUnderline"/>
          <w:rFonts w:cstheme="majorHAnsi"/>
        </w:rPr>
        <w:t>theworst</w:t>
      </w:r>
      <w:proofErr w:type="spellEnd"/>
      <w:r w:rsidRPr="00941301">
        <w:rPr>
          <w:rStyle w:val="StyleUnderline"/>
          <w:rFonts w:cstheme="majorHAnsi"/>
        </w:rPr>
        <w:t>-hit parts of Hiroshima and Nagasaki where all buildings were demolished, everyone was killed by blast, radiation, or fire.</w:t>
      </w:r>
      <w:r w:rsidRPr="007B346E">
        <w:rPr>
          <w:rFonts w:asciiTheme="majorHAnsi" w:hAnsiTheme="majorHAnsi" w:cstheme="majorHAnsi"/>
          <w:sz w:val="10"/>
        </w:rPr>
        <w:t xml:space="preserve"> ° Facts: </w:t>
      </w:r>
      <w:proofErr w:type="spellStart"/>
      <w:r w:rsidRPr="007B346E">
        <w:rPr>
          <w:rFonts w:asciiTheme="majorHAnsi" w:hAnsiTheme="majorHAnsi" w:cstheme="majorHAnsi"/>
          <w:sz w:val="10"/>
        </w:rPr>
        <w:t>InNagasaki</w:t>
      </w:r>
      <w:proofErr w:type="spellEnd"/>
      <w:r w:rsidRPr="007B346E">
        <w:rPr>
          <w:rFonts w:asciiTheme="majorHAnsi" w:hAnsiTheme="majorHAnsi" w:cstheme="majorHAnsi"/>
          <w:sz w:val="10"/>
        </w:rPr>
        <w:t xml:space="preserve">, some </w:t>
      </w:r>
      <w:r w:rsidRPr="00941301">
        <w:rPr>
          <w:rStyle w:val="StyleUnderline"/>
          <w:rFonts w:cstheme="majorHAnsi"/>
        </w:rPr>
        <w:t>people survived uninjured who were</w:t>
      </w:r>
      <w:r w:rsidRPr="007B346E">
        <w:rPr>
          <w:rFonts w:asciiTheme="majorHAnsi" w:hAnsiTheme="majorHAnsi" w:cstheme="majorHAnsi"/>
          <w:sz w:val="10"/>
        </w:rPr>
        <w:t xml:space="preserve"> far </w:t>
      </w:r>
      <w:r w:rsidRPr="005D1E5A">
        <w:rPr>
          <w:rStyle w:val="StyleUnderline"/>
          <w:rFonts w:cstheme="majorHAnsi"/>
          <w:highlight w:val="green"/>
        </w:rPr>
        <w:t>inside tunnel shelters</w:t>
      </w:r>
      <w:r w:rsidRPr="00941301">
        <w:rPr>
          <w:rStyle w:val="StyleUnderline"/>
          <w:rFonts w:cstheme="majorHAnsi"/>
        </w:rPr>
        <w:t xml:space="preserve"> built for conventional air raids and located as close as one-third mile from ground zero (the point directly below the explosion). </w:t>
      </w:r>
      <w:r w:rsidRPr="007B346E">
        <w:rPr>
          <w:rFonts w:asciiTheme="majorHAnsi" w:hAnsiTheme="majorHAnsi" w:cstheme="majorHAnsi"/>
          <w:sz w:val="10"/>
        </w:rPr>
        <w:t xml:space="preserve">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w:t>
      </w:r>
      <w:r w:rsidRPr="00941301">
        <w:rPr>
          <w:rStyle w:val="StyleUnderline"/>
          <w:rFonts w:cstheme="majorHAnsi"/>
        </w:rPr>
        <w:t xml:space="preserve">Many earth-covered family shelters were essentially undamaged in areas where blast and fire destroyed all buildings. </w:t>
      </w:r>
      <w:r w:rsidRPr="007B346E">
        <w:rPr>
          <w:rFonts w:asciiTheme="majorHAnsi" w:hAnsiTheme="majorHAnsi" w:cstheme="majorHAnsi"/>
          <w:sz w:val="10"/>
        </w:rPr>
        <w:t xml:space="preserve">Figure 1.5 shows a typical earth covered, backyard family shelter with a crude wooden frame. This </w:t>
      </w:r>
      <w:r w:rsidRPr="00941301">
        <w:rPr>
          <w:rStyle w:val="StyleUnderline"/>
          <w:rFonts w:cstheme="majorHAnsi"/>
        </w:rPr>
        <w:t>shelter was</w:t>
      </w:r>
      <w:r w:rsidRPr="007B346E">
        <w:rPr>
          <w:rFonts w:asciiTheme="majorHAnsi" w:hAnsiTheme="majorHAnsi" w:cstheme="majorHAnsi"/>
          <w:sz w:val="10"/>
        </w:rPr>
        <w:t xml:space="preserve"> essentially </w:t>
      </w:r>
      <w:r w:rsidRPr="00941301">
        <w:rPr>
          <w:rStyle w:val="StyleUnderline"/>
          <w:rFonts w:cstheme="majorHAnsi"/>
        </w:rPr>
        <w:t>undamaged, although less than 100 yards from ground zero</w:t>
      </w:r>
      <w:r w:rsidRPr="007B346E">
        <w:rPr>
          <w:rFonts w:asciiTheme="majorHAnsi" w:hAnsiTheme="majorHAnsi" w:cstheme="majorHAnsi"/>
          <w:sz w:val="10"/>
        </w:rPr>
        <w:t xml:space="preserve"> at Nagasaki.4 </w:t>
      </w:r>
      <w:r w:rsidRPr="00941301">
        <w:rPr>
          <w:rStyle w:val="StyleUnderline"/>
          <w:rFonts w:cstheme="majorHAnsi"/>
        </w:rPr>
        <w:t>The calculated maximum overpressure</w:t>
      </w:r>
      <w:r w:rsidRPr="007B346E">
        <w:rPr>
          <w:rFonts w:asciiTheme="majorHAnsi" w:hAnsiTheme="majorHAnsi" w:cstheme="majorHAnsi"/>
          <w:sz w:val="10"/>
        </w:rPr>
        <w:t xml:space="preserve"> (pressure above the normal air pressure) </w:t>
      </w:r>
      <w:r w:rsidRPr="00941301">
        <w:rPr>
          <w:rStyle w:val="StyleUnderline"/>
          <w:rFonts w:cstheme="majorHAnsi"/>
        </w:rPr>
        <w:t>was</w:t>
      </w:r>
      <w:r w:rsidRPr="007B346E">
        <w:rPr>
          <w:rFonts w:asciiTheme="majorHAnsi" w:hAnsiTheme="majorHAnsi" w:cstheme="majorHAnsi"/>
          <w:sz w:val="10"/>
        </w:rPr>
        <w:t xml:space="preserve"> about 65 pounds per square inch (</w:t>
      </w:r>
      <w:r w:rsidRPr="00941301">
        <w:rPr>
          <w:rStyle w:val="StyleUnderline"/>
          <w:rFonts w:cstheme="majorHAnsi"/>
        </w:rPr>
        <w:t>65 psi</w:t>
      </w:r>
      <w:r w:rsidRPr="007B346E">
        <w:rPr>
          <w:rFonts w:asciiTheme="majorHAnsi" w:hAnsiTheme="majorHAnsi" w:cstheme="majorHAnsi"/>
          <w:sz w:val="10"/>
        </w:rPr>
        <w:t xml:space="preserve">). Persons inside so small a shelter without a blast </w:t>
      </w:r>
      <w:proofErr w:type="spellStart"/>
      <w:r w:rsidRPr="007B346E">
        <w:rPr>
          <w:rFonts w:asciiTheme="majorHAnsi" w:hAnsiTheme="majorHAnsi" w:cstheme="majorHAnsi"/>
          <w:sz w:val="10"/>
        </w:rPr>
        <w:t>doorwould</w:t>
      </w:r>
      <w:proofErr w:type="spellEnd"/>
      <w:r w:rsidRPr="007B346E">
        <w:rPr>
          <w:rFonts w:asciiTheme="majorHAnsi" w:hAnsiTheme="majorHAnsi" w:cstheme="majorHAnsi"/>
          <w:sz w:val="10"/>
        </w:rPr>
        <w:t xml:space="preserve"> have been killed by blast pressure at this distance from the explosion. However, in a recent blast test,5 an earth-covered, expedient </w:t>
      </w:r>
      <w:r w:rsidRPr="00941301">
        <w:rPr>
          <w:rStyle w:val="StyleUnderline"/>
          <w:rFonts w:cstheme="majorHAnsi"/>
        </w:rPr>
        <w:t>Small</w:t>
      </w:r>
      <w:r w:rsidRPr="007B346E">
        <w:rPr>
          <w:rFonts w:asciiTheme="majorHAnsi" w:hAnsiTheme="majorHAnsi" w:cstheme="majorHAnsi"/>
          <w:sz w:val="10"/>
        </w:rPr>
        <w:t xml:space="preserve">-Pole </w:t>
      </w:r>
      <w:r w:rsidRPr="00941301">
        <w:rPr>
          <w:rStyle w:val="StyleUnderline"/>
          <w:rFonts w:cstheme="majorHAnsi"/>
        </w:rPr>
        <w:t>Shelter equipped with blast doors was undamaged at 53 psi. The pressure rise inside was slight not even enough to have damaged occupants' eardrums.</w:t>
      </w:r>
      <w:r w:rsidRPr="007B346E">
        <w:rPr>
          <w:rFonts w:asciiTheme="majorHAnsi" w:hAnsiTheme="majorHAnsi" w:cstheme="majorHAnsi"/>
          <w:sz w:val="10"/>
        </w:rPr>
        <w:t xml:space="preserve"> If poles are available, field tests have indicated that many </w:t>
      </w:r>
      <w:r w:rsidRPr="00941301">
        <w:rPr>
          <w:rStyle w:val="StyleUnderline"/>
          <w:rFonts w:cstheme="majorHAnsi"/>
        </w:rPr>
        <w:t>families can build such shelters in a few days. The great life-saving potential of blast-protective shelters has been proven in war and confirmed by blast tests and calculations.</w:t>
      </w:r>
      <w:r w:rsidRPr="007B346E">
        <w:rPr>
          <w:rFonts w:asciiTheme="majorHAnsi" w:hAnsiTheme="majorHAnsi" w:cstheme="majorHAnsi"/>
          <w:sz w:val="10"/>
        </w:rPr>
        <w:t xml:space="preserve"> For example, the area in which the air bursting of a 1-megaton weapon would wreck a 50-psi shelter with blast doors in about 2.7 square miles. Within this roughly circular area, practically </w:t>
      </w:r>
      <w:proofErr w:type="gramStart"/>
      <w:r w:rsidRPr="007B346E">
        <w:rPr>
          <w:rFonts w:asciiTheme="majorHAnsi" w:hAnsiTheme="majorHAnsi" w:cstheme="majorHAnsi"/>
          <w:sz w:val="10"/>
        </w:rPr>
        <w:t>all</w:t>
      </w:r>
      <w:proofErr w:type="gramEnd"/>
      <w:r w:rsidRPr="007B346E">
        <w:rPr>
          <w:rFonts w:asciiTheme="majorHAnsi" w:hAnsiTheme="majorHAnsi" w:cstheme="majorHAnsi"/>
          <w:sz w:val="10"/>
        </w:rPr>
        <w:t xml:space="preserve"> them occupants of wrecked shelters would be killed by blast, carbon monoxide from fires, or radiation. The same blast effects would kill most people who were using basements affording 5 psi protection, over an area of about 58 square miles.6 ° </w:t>
      </w:r>
      <w:r w:rsidRPr="00941301">
        <w:rPr>
          <w:rStyle w:val="Emphasis"/>
          <w:rFonts w:asciiTheme="majorHAnsi" w:hAnsiTheme="majorHAnsi" w:cstheme="majorHAnsi"/>
        </w:rPr>
        <w:t>Myth: Because some modern H-bombs are over 1000 times as powerful as the A-bomb that destroyed most of Hiroshima, these H-bombs are 1000 times as deadly and destructive.</w:t>
      </w:r>
      <w:r w:rsidRPr="007B346E">
        <w:rPr>
          <w:rFonts w:asciiTheme="majorHAnsi" w:hAnsiTheme="majorHAnsi" w:cstheme="majorHAnsi"/>
          <w:sz w:val="10"/>
        </w:rPr>
        <w:t xml:space="preserve"> ° </w:t>
      </w:r>
      <w:r w:rsidRPr="00941301">
        <w:rPr>
          <w:rStyle w:val="StyleUnderline"/>
          <w:rFonts w:cstheme="majorHAnsi"/>
        </w:rPr>
        <w:t>Facts:</w:t>
      </w:r>
      <w:r w:rsidRPr="007B346E">
        <w:rPr>
          <w:rFonts w:asciiTheme="majorHAnsi" w:hAnsiTheme="majorHAnsi" w:cstheme="majorHAnsi"/>
          <w:sz w:val="10"/>
        </w:rPr>
        <w:t xml:space="preserve"> </w:t>
      </w:r>
      <w:r w:rsidRPr="00941301">
        <w:rPr>
          <w:rStyle w:val="StyleUnderline"/>
          <w:rFonts w:cstheme="majorHAnsi"/>
        </w:rPr>
        <w:t>A nuclear weapon 1000 times as powerful</w:t>
      </w:r>
      <w:r w:rsidRPr="007B346E">
        <w:rPr>
          <w:rFonts w:asciiTheme="majorHAnsi" w:hAnsiTheme="majorHAnsi" w:cstheme="majorHAnsi"/>
          <w:sz w:val="10"/>
        </w:rPr>
        <w:t xml:space="preserve"> as the one that blasted Hiroshima, if exploded under comparable conditions, </w:t>
      </w:r>
      <w:r w:rsidRPr="00941301">
        <w:rPr>
          <w:rStyle w:val="StyleUnderline"/>
          <w:rFonts w:cstheme="majorHAnsi"/>
        </w:rPr>
        <w:t>produces</w:t>
      </w:r>
      <w:r w:rsidRPr="007B346E">
        <w:rPr>
          <w:rFonts w:asciiTheme="majorHAnsi" w:hAnsiTheme="majorHAnsi" w:cstheme="majorHAnsi"/>
          <w:sz w:val="10"/>
        </w:rPr>
        <w:t xml:space="preserve"> equally serious blast </w:t>
      </w:r>
      <w:r w:rsidRPr="00941301">
        <w:rPr>
          <w:rStyle w:val="StyleUnderline"/>
          <w:rFonts w:cstheme="majorHAnsi"/>
        </w:rPr>
        <w:t>damage to wood-</w:t>
      </w:r>
      <w:r w:rsidRPr="00941301">
        <w:rPr>
          <w:rStyle w:val="StyleUnderline"/>
          <w:rFonts w:cstheme="majorHAnsi"/>
        </w:rPr>
        <w:lastRenderedPageBreak/>
        <w:t>frame houses over an area up to</w:t>
      </w:r>
      <w:r w:rsidRPr="007B346E">
        <w:rPr>
          <w:rFonts w:asciiTheme="majorHAnsi" w:hAnsiTheme="majorHAnsi" w:cstheme="majorHAnsi"/>
          <w:sz w:val="10"/>
        </w:rPr>
        <w:t xml:space="preserve"> about </w:t>
      </w:r>
      <w:r w:rsidRPr="00941301">
        <w:rPr>
          <w:rStyle w:val="StyleUnderline"/>
          <w:rFonts w:cstheme="majorHAnsi"/>
        </w:rPr>
        <w:t>130 times as large, not 1000</w:t>
      </w:r>
      <w:r w:rsidRPr="007B346E">
        <w:rPr>
          <w:rFonts w:asciiTheme="majorHAnsi" w:hAnsiTheme="majorHAnsi" w:cstheme="majorHAnsi"/>
          <w:sz w:val="10"/>
        </w:rPr>
        <w:t xml:space="preserve"> times as large. Book Page: 16 For example, air bursting a 20-kiloton weapon at the optimum height to destroy most buildings will destroy or severely damage houses out to about 1.42 miles from ground zero.6 The circular area of at least severe blast damage will be about 6.33 square miles. (The explosion of a </w:t>
      </w:r>
      <w:proofErr w:type="gramStart"/>
      <w:r w:rsidRPr="007B346E">
        <w:rPr>
          <w:rFonts w:asciiTheme="majorHAnsi" w:hAnsiTheme="majorHAnsi" w:cstheme="majorHAnsi"/>
          <w:sz w:val="10"/>
        </w:rPr>
        <w:t>20 kiloton</w:t>
      </w:r>
      <w:proofErr w:type="gramEnd"/>
      <w:r w:rsidRPr="007B346E">
        <w:rPr>
          <w:rFonts w:asciiTheme="majorHAnsi" w:hAnsiTheme="majorHAnsi" w:cstheme="majorHAnsi"/>
          <w:sz w:val="10"/>
        </w:rPr>
        <w:t xml:space="preserve">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w:t>
      </w:r>
      <w:proofErr w:type="gramStart"/>
      <w:r w:rsidRPr="007B346E">
        <w:rPr>
          <w:rFonts w:asciiTheme="majorHAnsi" w:hAnsiTheme="majorHAnsi" w:cstheme="majorHAnsi"/>
          <w:sz w:val="10"/>
        </w:rPr>
        <w:t>a distance of 16</w:t>
      </w:r>
      <w:proofErr w:type="gramEnd"/>
      <w:r w:rsidRPr="007B346E">
        <w:rPr>
          <w:rFonts w:asciiTheme="majorHAnsi" w:hAnsiTheme="majorHAnsi" w:cstheme="majorHAnsi"/>
          <w:sz w:val="10"/>
        </w:rPr>
        <w:t xml:space="preserve"> miles from ground zero.6 The area of destruction would be about 800 square miles - not 6,330 square miles. </w:t>
      </w:r>
      <w:r w:rsidRPr="00941301">
        <w:rPr>
          <w:rStyle w:val="StyleUnderline"/>
          <w:rFonts w:cstheme="majorHAnsi"/>
        </w:rPr>
        <w:t>Today few if any of Russia's huge</w:t>
      </w:r>
      <w:r w:rsidRPr="007B346E">
        <w:rPr>
          <w:rFonts w:asciiTheme="majorHAnsi" w:hAnsiTheme="majorHAnsi" w:cstheme="majorHAnsi"/>
          <w:sz w:val="10"/>
        </w:rPr>
        <w:t xml:space="preserve"> intercontinental ballistic missiles </w:t>
      </w:r>
      <w:r w:rsidRPr="00941301">
        <w:rPr>
          <w:rStyle w:val="StyleUnderline"/>
          <w:rFonts w:cstheme="majorHAnsi"/>
        </w:rPr>
        <w:t>(ICBMs) are armed with a 20-megaton warhead</w:t>
      </w:r>
      <w:r w:rsidRPr="007B346E">
        <w:rPr>
          <w:rFonts w:asciiTheme="majorHAnsi" w:hAnsiTheme="majorHAnsi" w:cstheme="majorHAnsi"/>
          <w:sz w:val="10"/>
        </w:rPr>
        <w:t xml:space="preserve">. Now </w:t>
      </w:r>
      <w:r w:rsidRPr="00941301">
        <w:rPr>
          <w:rStyle w:val="StyleUnderline"/>
          <w:rFonts w:cstheme="majorHAnsi"/>
        </w:rPr>
        <w:t>a huge Russian ICBM</w:t>
      </w:r>
      <w:r w:rsidRPr="007B346E">
        <w:rPr>
          <w:rFonts w:asciiTheme="majorHAnsi" w:hAnsiTheme="majorHAnsi" w:cstheme="majorHAnsi"/>
          <w:sz w:val="10"/>
        </w:rPr>
        <w:t xml:space="preserve">, the SS-18, </w:t>
      </w:r>
      <w:r w:rsidRPr="00941301">
        <w:rPr>
          <w:rStyle w:val="StyleUnderline"/>
          <w:rFonts w:cstheme="majorHAnsi"/>
        </w:rPr>
        <w:t>typically carries</w:t>
      </w:r>
      <w:r w:rsidRPr="007B346E">
        <w:rPr>
          <w:rFonts w:asciiTheme="majorHAnsi" w:hAnsiTheme="majorHAnsi" w:cstheme="majorHAnsi"/>
          <w:sz w:val="10"/>
        </w:rPr>
        <w:t xml:space="preserve"> 10 warheads, each having a yield of </w:t>
      </w:r>
      <w:r w:rsidRPr="00941301">
        <w:rPr>
          <w:rStyle w:val="StyleUnderline"/>
          <w:rFonts w:cstheme="majorHAnsi"/>
        </w:rPr>
        <w:t>500 kilotons</w:t>
      </w:r>
      <w:r w:rsidRPr="007B346E">
        <w:rPr>
          <w:rFonts w:asciiTheme="majorHAnsi" w:hAnsiTheme="majorHAnsi" w:cstheme="majorHAnsi"/>
          <w:sz w:val="10"/>
        </w:rPr>
        <w:t xml:space="preserve">, each programmed to hit a separate target. See Jane's Weapon Systems, 1987-88. ° </w:t>
      </w:r>
      <w:r w:rsidRPr="00941301">
        <w:rPr>
          <w:rStyle w:val="StyleUnderline"/>
          <w:rFonts w:cstheme="majorHAnsi"/>
        </w:rPr>
        <w:t xml:space="preserve">Myth: A Russian nuclear attack on the United States would </w:t>
      </w:r>
      <w:proofErr w:type="gramStart"/>
      <w:r w:rsidRPr="00941301">
        <w:rPr>
          <w:rStyle w:val="StyleUnderline"/>
          <w:rFonts w:cstheme="majorHAnsi"/>
        </w:rPr>
        <w:t>completely destroy</w:t>
      </w:r>
      <w:proofErr w:type="gramEnd"/>
      <w:r w:rsidRPr="00941301">
        <w:rPr>
          <w:rStyle w:val="StyleUnderline"/>
          <w:rFonts w:cstheme="majorHAnsi"/>
        </w:rPr>
        <w:t xml:space="preserve"> all American cities. </w:t>
      </w:r>
      <w:r w:rsidRPr="007B346E">
        <w:rPr>
          <w:rFonts w:asciiTheme="majorHAnsi" w:hAnsiTheme="majorHAnsi" w:cstheme="majorHAnsi"/>
          <w:sz w:val="10"/>
        </w:rPr>
        <w:t xml:space="preserve">° </w:t>
      </w:r>
      <w:r w:rsidRPr="00941301">
        <w:rPr>
          <w:rStyle w:val="StyleUnderline"/>
          <w:rFonts w:cstheme="majorHAnsi"/>
        </w:rPr>
        <w:t>Facts:</w:t>
      </w:r>
      <w:r w:rsidRPr="007B346E">
        <w:rPr>
          <w:rFonts w:asciiTheme="majorHAnsi" w:hAnsiTheme="majorHAnsi" w:cstheme="majorHAnsi"/>
          <w:sz w:val="10"/>
        </w:rPr>
        <w:t xml:space="preserve"> As long as </w:t>
      </w:r>
      <w:r w:rsidRPr="00941301">
        <w:rPr>
          <w:rStyle w:val="StyleUnderline"/>
          <w:rFonts w:cstheme="majorHAnsi"/>
        </w:rPr>
        <w:t xml:space="preserve">Soviet leaders are </w:t>
      </w:r>
      <w:proofErr w:type="gramStart"/>
      <w:r w:rsidRPr="00941301">
        <w:rPr>
          <w:rStyle w:val="StyleUnderline"/>
          <w:rFonts w:cstheme="majorHAnsi"/>
        </w:rPr>
        <w:t>rational</w:t>
      </w:r>
      <w:proofErr w:type="gramEnd"/>
      <w:r w:rsidRPr="00941301">
        <w:rPr>
          <w:rStyle w:val="StyleUnderline"/>
          <w:rFonts w:cstheme="majorHAnsi"/>
        </w:rPr>
        <w:t xml:space="preserve"> they will continue to give first priority to knocking out our weapons and other military assets that can damage Russia and kill Russians. To explode enough nuclear weapons of any size to </w:t>
      </w:r>
      <w:proofErr w:type="gramStart"/>
      <w:r w:rsidRPr="00941301">
        <w:rPr>
          <w:rStyle w:val="StyleUnderline"/>
          <w:rFonts w:cstheme="majorHAnsi"/>
        </w:rPr>
        <w:t>completely destroy</w:t>
      </w:r>
      <w:proofErr w:type="gramEnd"/>
      <w:r w:rsidRPr="00941301">
        <w:rPr>
          <w:rStyle w:val="StyleUnderline"/>
          <w:rFonts w:cstheme="majorHAnsi"/>
        </w:rPr>
        <w:t xml:space="preserve"> American cities would be an irrational waste of warheads.</w:t>
      </w:r>
      <w:r w:rsidRPr="007B346E">
        <w:rPr>
          <w:rFonts w:asciiTheme="majorHAnsi" w:hAnsiTheme="majorHAnsi" w:cstheme="majorHAnsi"/>
          <w:sz w:val="10"/>
        </w:rPr>
        <w:t xml:space="preserve"> The Soviets can make much better use of most of the warheads that would be required to </w:t>
      </w:r>
      <w:proofErr w:type="gramStart"/>
      <w:r w:rsidRPr="007B346E">
        <w:rPr>
          <w:rFonts w:asciiTheme="majorHAnsi" w:hAnsiTheme="majorHAnsi" w:cstheme="majorHAnsi"/>
          <w:sz w:val="10"/>
        </w:rPr>
        <w:t>completely destroy</w:t>
      </w:r>
      <w:proofErr w:type="gramEnd"/>
      <w:r w:rsidRPr="007B346E">
        <w:rPr>
          <w:rFonts w:asciiTheme="majorHAnsi" w:hAnsiTheme="majorHAnsi" w:cstheme="majorHAnsi"/>
          <w:sz w:val="10"/>
        </w:rPr>
        <w:t xml:space="preserve"> American cities; the majority of those </w:t>
      </w:r>
      <w:r w:rsidRPr="00941301">
        <w:rPr>
          <w:rStyle w:val="StyleUnderline"/>
          <w:rFonts w:cstheme="majorHAnsi"/>
        </w:rPr>
        <w:t>warheads</w:t>
      </w:r>
      <w:r w:rsidRPr="007B346E">
        <w:rPr>
          <w:rFonts w:asciiTheme="majorHAnsi" w:hAnsiTheme="majorHAnsi" w:cstheme="majorHAnsi"/>
          <w:sz w:val="10"/>
        </w:rPr>
        <w:t xml:space="preserve"> probably already </w:t>
      </w:r>
      <w:r w:rsidRPr="00941301">
        <w:rPr>
          <w:rStyle w:val="StyleUnderline"/>
          <w:rFonts w:cstheme="majorHAnsi"/>
        </w:rPr>
        <w:t>are targeted to knock out our retaliatory missiles</w:t>
      </w:r>
      <w:r w:rsidRPr="007B346E">
        <w:rPr>
          <w:rFonts w:asciiTheme="majorHAnsi" w:hAnsiTheme="majorHAnsi" w:cstheme="majorHAnsi"/>
          <w:sz w:val="10"/>
        </w:rPr>
        <w:t xml:space="preserve"> by being surface burst or near-surface burst </w:t>
      </w:r>
      <w:r w:rsidRPr="00941301">
        <w:rPr>
          <w:rStyle w:val="StyleUnderline"/>
          <w:rFonts w:cstheme="majorHAnsi"/>
        </w:rPr>
        <w:t>on</w:t>
      </w:r>
      <w:r w:rsidRPr="007B346E">
        <w:rPr>
          <w:rFonts w:asciiTheme="majorHAnsi" w:hAnsiTheme="majorHAnsi" w:cstheme="majorHAnsi"/>
          <w:sz w:val="10"/>
        </w:rPr>
        <w:t xml:space="preserve"> their hardened </w:t>
      </w:r>
      <w:r w:rsidRPr="00941301">
        <w:rPr>
          <w:rStyle w:val="StyleUnderline"/>
          <w:rFonts w:cstheme="majorHAnsi"/>
        </w:rPr>
        <w:t>silos, located far from</w:t>
      </w:r>
      <w:r w:rsidRPr="007B346E">
        <w:rPr>
          <w:rFonts w:asciiTheme="majorHAnsi" w:hAnsiTheme="majorHAnsi" w:cstheme="majorHAnsi"/>
          <w:sz w:val="10"/>
        </w:rPr>
        <w:t xml:space="preserve"> most cities and </w:t>
      </w:r>
      <w:r w:rsidRPr="00941301">
        <w:rPr>
          <w:rStyle w:val="StyleUnderline"/>
          <w:rFonts w:cstheme="majorHAnsi"/>
        </w:rPr>
        <w:t xml:space="preserve">densely populated areas. </w:t>
      </w:r>
      <w:r w:rsidRPr="007B346E">
        <w:rPr>
          <w:rFonts w:asciiTheme="majorHAnsi" w:hAnsiTheme="majorHAnsi" w:cstheme="majorHAnsi"/>
          <w:sz w:val="10"/>
        </w:rPr>
        <w:t xml:space="preserve">Unfortunately, many </w:t>
      </w:r>
      <w:r w:rsidRPr="00941301">
        <w:rPr>
          <w:rStyle w:val="StyleUnderline"/>
          <w:rFonts w:cstheme="majorHAnsi"/>
        </w:rPr>
        <w:t>militarily significant targets</w:t>
      </w:r>
      <w:r w:rsidRPr="007B346E">
        <w:rPr>
          <w:rFonts w:asciiTheme="majorHAnsi" w:hAnsiTheme="majorHAnsi" w:cstheme="majorHAnsi"/>
          <w:sz w:val="10"/>
        </w:rPr>
        <w:t xml:space="preserve">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t>
      </w:r>
      <w:r w:rsidRPr="00941301">
        <w:rPr>
          <w:rStyle w:val="StyleUnderline"/>
          <w:rFonts w:cstheme="majorHAnsi"/>
        </w:rPr>
        <w:t>would be destroyed by air bursts.</w:t>
      </w:r>
      <w:r w:rsidRPr="007B346E">
        <w:rPr>
          <w:rFonts w:asciiTheme="majorHAnsi" w:hAnsiTheme="majorHAnsi" w:cstheme="majorHAnsi"/>
          <w:sz w:val="10"/>
        </w:rPr>
        <w:t xml:space="preserve"> Air bursting (see Fig. 1.4) a given weapon subjects about twice as large an area to blast effects severe enough to destroy "soft" targets as does surface bursting (see Fig. 1.1) the same weapon. </w:t>
      </w:r>
      <w:r w:rsidRPr="00941301">
        <w:rPr>
          <w:rStyle w:val="StyleUnderline"/>
          <w:rFonts w:cstheme="majorHAnsi"/>
        </w:rPr>
        <w:t>Fortunately</w:t>
      </w:r>
      <w:r w:rsidRPr="007B346E">
        <w:rPr>
          <w:rFonts w:asciiTheme="majorHAnsi" w:hAnsiTheme="majorHAnsi" w:cstheme="majorHAnsi"/>
          <w:sz w:val="10"/>
        </w:rPr>
        <w:t xml:space="preserve"> for Americans living outside blast and fire areas, </w:t>
      </w:r>
      <w:r w:rsidRPr="00941301">
        <w:rPr>
          <w:rStyle w:val="StyleUnderline"/>
          <w:rFonts w:cstheme="majorHAnsi"/>
        </w:rPr>
        <w:t>air bursts produce only very tiny particles.</w:t>
      </w:r>
      <w:r w:rsidRPr="007B346E">
        <w:rPr>
          <w:rFonts w:asciiTheme="majorHAnsi" w:hAnsiTheme="majorHAnsi" w:cstheme="majorHAnsi"/>
          <w:sz w:val="10"/>
        </w:rPr>
        <w:t xml:space="preserve"> 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w:t>
      </w:r>
      <w:r w:rsidRPr="005B7505">
        <w:rPr>
          <w:rStyle w:val="Emphasis"/>
          <w:rFonts w:asciiTheme="majorHAnsi" w:hAnsiTheme="majorHAnsi" w:cstheme="majorHAnsi"/>
        </w:rPr>
        <w:t>Myth: So much food and water will be poisoned by fallout that people will starve and die even in fallout areas where there is enough food and water.</w:t>
      </w:r>
      <w:r w:rsidRPr="007B346E">
        <w:rPr>
          <w:rFonts w:asciiTheme="majorHAnsi" w:hAnsiTheme="majorHAnsi" w:cstheme="majorHAnsi"/>
          <w:sz w:val="10"/>
        </w:rPr>
        <w:t xml:space="preserve"> ° </w:t>
      </w:r>
      <w:r w:rsidRPr="005B7505">
        <w:rPr>
          <w:rStyle w:val="StyleUnderline"/>
          <w:rFonts w:cstheme="majorHAnsi"/>
        </w:rPr>
        <w:t xml:space="preserve">Facts: If the </w:t>
      </w:r>
      <w:proofErr w:type="spellStart"/>
      <w:r w:rsidRPr="005B7505">
        <w:rPr>
          <w:rStyle w:val="StyleUnderline"/>
          <w:rFonts w:cstheme="majorHAnsi"/>
        </w:rPr>
        <w:t>falloutparticles</w:t>
      </w:r>
      <w:proofErr w:type="spellEnd"/>
      <w:r w:rsidRPr="005B7505">
        <w:rPr>
          <w:rStyle w:val="StyleUnderline"/>
          <w:rFonts w:cstheme="majorHAnsi"/>
        </w:rPr>
        <w:t xml:space="preserve"> do not become mixed with the parts of food that are eaten, no harm is done. Food and water in dust-tight containers are</w:t>
      </w:r>
      <w:r w:rsidRPr="00941301">
        <w:rPr>
          <w:rStyle w:val="StyleUnderline"/>
          <w:rFonts w:cstheme="majorHAnsi"/>
        </w:rPr>
        <w:t xml:space="preserve"> not contaminated</w:t>
      </w:r>
      <w:r w:rsidRPr="007B346E">
        <w:rPr>
          <w:rFonts w:asciiTheme="majorHAnsi" w:hAnsiTheme="majorHAnsi" w:cstheme="majorHAnsi"/>
          <w:sz w:val="10"/>
        </w:rPr>
        <w:t xml:space="preserve"> by fallout radiation.</w:t>
      </w:r>
      <w:r w:rsidRPr="00941301">
        <w:rPr>
          <w:rStyle w:val="StyleUnderline"/>
          <w:rFonts w:cstheme="majorHAnsi"/>
        </w:rPr>
        <w:t xml:space="preserve"> </w:t>
      </w:r>
      <w:r w:rsidRPr="00941301">
        <w:rPr>
          <w:rStyle w:val="StyleUnderline"/>
          <w:rFonts w:cstheme="majorHAnsi"/>
          <w:highlight w:val="green"/>
        </w:rPr>
        <w:t>Peeling fruits and vegetables removes</w:t>
      </w:r>
      <w:r w:rsidRPr="00941301">
        <w:rPr>
          <w:rStyle w:val="StyleUnderline"/>
          <w:rFonts w:cstheme="majorHAnsi"/>
        </w:rPr>
        <w:t xml:space="preserve"> </w:t>
      </w:r>
      <w:r w:rsidRPr="007B346E">
        <w:rPr>
          <w:rFonts w:asciiTheme="majorHAnsi" w:hAnsiTheme="majorHAnsi" w:cstheme="majorHAnsi"/>
          <w:sz w:val="10"/>
        </w:rPr>
        <w:t>essentially</w:t>
      </w:r>
      <w:r w:rsidRPr="00941301">
        <w:rPr>
          <w:rStyle w:val="StyleUnderline"/>
          <w:rFonts w:cstheme="majorHAnsi"/>
        </w:rPr>
        <w:t xml:space="preserve"> </w:t>
      </w:r>
      <w:r w:rsidRPr="00941301">
        <w:rPr>
          <w:rStyle w:val="StyleUnderline"/>
          <w:rFonts w:cstheme="majorHAnsi"/>
          <w:highlight w:val="green"/>
        </w:rPr>
        <w:t>all fallout</w:t>
      </w:r>
      <w:r w:rsidRPr="00941301">
        <w:rPr>
          <w:rStyle w:val="StyleUnderline"/>
          <w:rFonts w:cstheme="majorHAnsi"/>
        </w:rPr>
        <w:t xml:space="preserve">, as does removing the uppermost several inches of stored grain onto which fallout particles have fallen. Water from many sources -- such as deep wells and covered reservoirs, tanks, and containers -- would not be contaminated. Even </w:t>
      </w:r>
      <w:r w:rsidRPr="00941301">
        <w:rPr>
          <w:rStyle w:val="StyleUnderline"/>
          <w:rFonts w:cstheme="majorHAnsi"/>
          <w:highlight w:val="green"/>
        </w:rPr>
        <w:t>water</w:t>
      </w:r>
      <w:r w:rsidRPr="00941301">
        <w:rPr>
          <w:rStyle w:val="StyleUnderline"/>
          <w:rFonts w:cstheme="majorHAnsi"/>
        </w:rPr>
        <w:t xml:space="preserve"> containing dissolved radioactive elements and compounds </w:t>
      </w:r>
      <w:r w:rsidRPr="00941301">
        <w:rPr>
          <w:rStyle w:val="StyleUnderline"/>
          <w:rFonts w:cstheme="majorHAnsi"/>
          <w:highlight w:val="green"/>
        </w:rPr>
        <w:t>can be made safe</w:t>
      </w:r>
      <w:r w:rsidRPr="00941301">
        <w:rPr>
          <w:rStyle w:val="StyleUnderline"/>
          <w:rFonts w:cstheme="majorHAnsi"/>
        </w:rPr>
        <w:t xml:space="preserve"> for drinking </w:t>
      </w:r>
      <w:r w:rsidRPr="00941301">
        <w:rPr>
          <w:rStyle w:val="StyleUnderline"/>
          <w:rFonts w:cstheme="majorHAnsi"/>
          <w:highlight w:val="green"/>
        </w:rPr>
        <w:t>by</w:t>
      </w:r>
      <w:r w:rsidRPr="00941301">
        <w:rPr>
          <w:rStyle w:val="StyleUnderline"/>
          <w:rFonts w:cstheme="majorHAnsi"/>
        </w:rPr>
        <w:t xml:space="preserve"> simply </w:t>
      </w:r>
      <w:r w:rsidRPr="00941301">
        <w:rPr>
          <w:rStyle w:val="StyleUnderline"/>
          <w:rFonts w:cstheme="majorHAnsi"/>
          <w:highlight w:val="green"/>
        </w:rPr>
        <w:t>filtering</w:t>
      </w:r>
      <w:r w:rsidRPr="00941301">
        <w:rPr>
          <w:rStyle w:val="StyleUnderline"/>
          <w:rFonts w:cstheme="majorHAnsi"/>
        </w:rPr>
        <w:t xml:space="preserve"> it through earth</w:t>
      </w:r>
      <w:r w:rsidRPr="007B346E">
        <w:rPr>
          <w:rFonts w:asciiTheme="majorHAnsi" w:hAnsiTheme="majorHAnsi" w:cstheme="majorHAnsi"/>
          <w:sz w:val="10"/>
        </w:rPr>
        <w:t xml:space="preserve">, as described later in this book. ° </w:t>
      </w:r>
      <w:r w:rsidRPr="00941301">
        <w:rPr>
          <w:rStyle w:val="StyleUnderline"/>
          <w:rFonts w:cstheme="majorHAnsi"/>
        </w:rPr>
        <w:t>Myth: Most of the unborn children</w:t>
      </w:r>
      <w:r w:rsidRPr="007B346E">
        <w:rPr>
          <w:rFonts w:asciiTheme="majorHAnsi" w:hAnsiTheme="majorHAnsi" w:cstheme="majorHAnsi"/>
          <w:sz w:val="10"/>
        </w:rPr>
        <w:t xml:space="preserve"> and grandchildren </w:t>
      </w:r>
      <w:r w:rsidRPr="00941301">
        <w:rPr>
          <w:rStyle w:val="StyleUnderline"/>
          <w:rFonts w:cstheme="majorHAnsi"/>
        </w:rPr>
        <w:t>of people who have been exposed to radiation</w:t>
      </w:r>
      <w:r w:rsidRPr="007B346E">
        <w:rPr>
          <w:rFonts w:asciiTheme="majorHAnsi" w:hAnsiTheme="majorHAnsi" w:cstheme="majorHAnsi"/>
          <w:sz w:val="10"/>
        </w:rPr>
        <w:t xml:space="preserve"> from nuclear explosions </w:t>
      </w:r>
      <w:r w:rsidRPr="00941301">
        <w:rPr>
          <w:rStyle w:val="StyleUnderline"/>
          <w:rFonts w:cstheme="majorHAnsi"/>
        </w:rPr>
        <w:t>will be genetically damaged</w:t>
      </w:r>
      <w:r w:rsidRPr="007B346E">
        <w:rPr>
          <w:rFonts w:asciiTheme="majorHAnsi" w:hAnsiTheme="majorHAnsi" w:cstheme="majorHAnsi"/>
          <w:sz w:val="10"/>
        </w:rPr>
        <w:t xml:space="preserve"> will be malformed, delayed victims of nuclear war. ° </w:t>
      </w:r>
      <w:r w:rsidRPr="00941301">
        <w:rPr>
          <w:rStyle w:val="StyleUnderline"/>
          <w:rFonts w:cstheme="majorHAnsi"/>
        </w:rPr>
        <w:t xml:space="preserve">Facts: The authoritative study by the National Academy of Sciences, A </w:t>
      </w:r>
      <w:proofErr w:type="gramStart"/>
      <w:r w:rsidRPr="00941301">
        <w:rPr>
          <w:rStyle w:val="StyleUnderline"/>
          <w:rFonts w:cstheme="majorHAnsi"/>
        </w:rPr>
        <w:t>Thirty Year</w:t>
      </w:r>
      <w:proofErr w:type="gramEnd"/>
      <w:r w:rsidRPr="00941301">
        <w:rPr>
          <w:rStyle w:val="StyleUnderline"/>
          <w:rFonts w:cstheme="majorHAnsi"/>
        </w:rPr>
        <w:t xml:space="preserve"> Study of the Survivors </w:t>
      </w:r>
      <w:proofErr w:type="spellStart"/>
      <w:r w:rsidRPr="00941301">
        <w:rPr>
          <w:rStyle w:val="StyleUnderline"/>
          <w:rFonts w:cstheme="majorHAnsi"/>
        </w:rPr>
        <w:t>qf</w:t>
      </w:r>
      <w:proofErr w:type="spellEnd"/>
      <w:r w:rsidRPr="00941301">
        <w:rPr>
          <w:rStyle w:val="StyleUnderline"/>
          <w:rFonts w:cstheme="majorHAnsi"/>
        </w:rPr>
        <w:t xml:space="preserve"> Hiroshima and Nagasaki</w:t>
      </w:r>
      <w:r w:rsidRPr="007B346E">
        <w:rPr>
          <w:rFonts w:asciiTheme="majorHAnsi" w:hAnsiTheme="majorHAnsi" w:cstheme="majorHAnsi"/>
          <w:sz w:val="10"/>
        </w:rPr>
        <w:t xml:space="preserve">, was published in 1977. </w:t>
      </w:r>
      <w:r w:rsidRPr="00941301">
        <w:rPr>
          <w:rStyle w:val="StyleUnderline"/>
          <w:rFonts w:cstheme="majorHAnsi"/>
        </w:rPr>
        <w:t>It concludes that the incidence of abnormalities is no higher among children later conceived by parents who were exposed to radiation during the attacks on Hiroshima and Nagasaki than is the incidence of abnormalities among Japanese children born to un-exposed parents.</w:t>
      </w:r>
      <w:r w:rsidRPr="007B346E">
        <w:rPr>
          <w:rFonts w:asciiTheme="majorHAnsi" w:hAnsiTheme="majorHAnsi" w:cstheme="majorHAnsi"/>
          <w:sz w:val="10"/>
        </w:rPr>
        <w:t xml:space="preserve"> This is not to say that there would be no genetic damage, nor that some fetuses subjected to large radiation doses would not be damaged. But the </w:t>
      </w:r>
      <w:r w:rsidRPr="00941301">
        <w:rPr>
          <w:rStyle w:val="StyleUnderline"/>
          <w:rFonts w:cstheme="majorHAnsi"/>
        </w:rPr>
        <w:t>overwhelming evidence does show that the exaggerated fears of radiation damage to future generations are not supported by scientific findings.</w:t>
      </w:r>
      <w:r w:rsidRPr="007B346E">
        <w:rPr>
          <w:rFonts w:asciiTheme="majorHAnsi" w:hAnsiTheme="majorHAnsi" w:cstheme="majorHAnsi"/>
          <w:sz w:val="10"/>
        </w:rPr>
        <w:t xml:space="preserve"> ° </w:t>
      </w:r>
      <w:r w:rsidRPr="00941301">
        <w:rPr>
          <w:rStyle w:val="Emphasis"/>
          <w:rFonts w:asciiTheme="majorHAnsi" w:hAnsiTheme="majorHAnsi" w:cstheme="majorHAnsi"/>
        </w:rPr>
        <w:t>Myth: Overkill would result if all the U.S. and U.S.S.R, nuclear weapons were used</w:t>
      </w:r>
      <w:r w:rsidRPr="007B346E">
        <w:rPr>
          <w:rFonts w:asciiTheme="majorHAnsi" w:hAnsiTheme="majorHAnsi" w:cstheme="majorHAnsi"/>
          <w:sz w:val="10"/>
        </w:rPr>
        <w:t xml:space="preserve"> meaning not only that the two superpowers have more than enough weapons to kill </w:t>
      </w:r>
      <w:proofErr w:type="gramStart"/>
      <w:r w:rsidRPr="007B346E">
        <w:rPr>
          <w:rFonts w:asciiTheme="majorHAnsi" w:hAnsiTheme="majorHAnsi" w:cstheme="majorHAnsi"/>
          <w:sz w:val="10"/>
        </w:rPr>
        <w:t>all of</w:t>
      </w:r>
      <w:proofErr w:type="gramEnd"/>
      <w:r w:rsidRPr="007B346E">
        <w:rPr>
          <w:rFonts w:asciiTheme="majorHAnsi" w:hAnsiTheme="majorHAnsi" w:cstheme="majorHAnsi"/>
          <w:sz w:val="10"/>
        </w:rPr>
        <w:t xml:space="preserve"> each other's people, but also that </w:t>
      </w:r>
      <w:r w:rsidRPr="00941301">
        <w:rPr>
          <w:rStyle w:val="StyleUnderline"/>
          <w:rFonts w:cstheme="majorHAnsi"/>
        </w:rPr>
        <w:t>they have enough weapons to exterminate the human race.</w:t>
      </w:r>
      <w:r w:rsidRPr="007B346E">
        <w:rPr>
          <w:rFonts w:asciiTheme="majorHAnsi" w:hAnsiTheme="majorHAnsi" w:cstheme="majorHAnsi"/>
          <w:sz w:val="10"/>
        </w:rPr>
        <w:t xml:space="preserve"> Book Page: 17 ° </w:t>
      </w:r>
      <w:r w:rsidRPr="00941301">
        <w:rPr>
          <w:rStyle w:val="StyleUnderline"/>
          <w:rFonts w:cstheme="majorHAnsi"/>
        </w:rPr>
        <w:t>Facts: Statements that the U.S. and the Soviet Union have the power to kill the world's population several times over are based on misleading calculations. One</w:t>
      </w:r>
      <w:r w:rsidRPr="007B346E">
        <w:rPr>
          <w:rFonts w:asciiTheme="majorHAnsi" w:hAnsiTheme="majorHAnsi" w:cstheme="majorHAnsi"/>
          <w:sz w:val="10"/>
        </w:rPr>
        <w:t xml:space="preserve"> such calculation is to multiply the deaths produced per kiloton exploded over Hiroshima or Nagasaki by an estimate of the number of kilotons in either side's arsenal. (A kiloton explosion is one that produces the same amount of energy as does 1000 tons of TNT.) The </w:t>
      </w:r>
      <w:r w:rsidRPr="00941301">
        <w:rPr>
          <w:rStyle w:val="StyleUnderline"/>
          <w:rFonts w:cstheme="majorHAnsi"/>
        </w:rPr>
        <w:t>unstated assumption is that somehow the world's population could be gathered into circular crowds, each a few miles in diameter with a population density equal to downtown Hiroshima or Nagasaki, and then a small (Hiroshima-sized) weapon would be exploded over the center of each crowd. Other misleading calculations are based on exaggerations of the dangers from long-lasting radiation</w:t>
      </w:r>
      <w:r w:rsidRPr="007B346E">
        <w:rPr>
          <w:rFonts w:asciiTheme="majorHAnsi" w:hAnsiTheme="majorHAnsi" w:cstheme="majorHAnsi"/>
          <w:sz w:val="10"/>
        </w:rPr>
        <w:t xml:space="preserve"> and other harmful effects of a nuclear war. ° </w:t>
      </w:r>
      <w:r w:rsidRPr="00941301">
        <w:rPr>
          <w:rStyle w:val="StyleUnderline"/>
          <w:rFonts w:cstheme="majorHAnsi"/>
        </w:rPr>
        <w:t xml:space="preserve">Myth: Blindness and a disastrous increase of cancers would </w:t>
      </w:r>
      <w:r w:rsidRPr="00941301">
        <w:rPr>
          <w:rStyle w:val="StyleUnderline"/>
          <w:rFonts w:cstheme="majorHAnsi"/>
        </w:rPr>
        <w:lastRenderedPageBreak/>
        <w:t>be the fate of survivors</w:t>
      </w:r>
      <w:r w:rsidRPr="007B346E">
        <w:rPr>
          <w:rFonts w:asciiTheme="majorHAnsi" w:hAnsiTheme="majorHAnsi" w:cstheme="majorHAnsi"/>
          <w:sz w:val="10"/>
        </w:rPr>
        <w:t xml:space="preserve"> of a nuclear </w:t>
      </w:r>
      <w:proofErr w:type="gramStart"/>
      <w:r w:rsidRPr="007B346E">
        <w:rPr>
          <w:rFonts w:asciiTheme="majorHAnsi" w:hAnsiTheme="majorHAnsi" w:cstheme="majorHAnsi"/>
          <w:sz w:val="10"/>
        </w:rPr>
        <w:t xml:space="preserve">war, </w:t>
      </w:r>
      <w:r w:rsidRPr="00941301">
        <w:rPr>
          <w:rStyle w:val="StyleUnderline"/>
          <w:rFonts w:cstheme="majorHAnsi"/>
        </w:rPr>
        <w:t>because</w:t>
      </w:r>
      <w:proofErr w:type="gramEnd"/>
      <w:r w:rsidRPr="007B346E">
        <w:rPr>
          <w:rFonts w:asciiTheme="majorHAnsi" w:hAnsiTheme="majorHAnsi" w:cstheme="majorHAnsi"/>
          <w:sz w:val="10"/>
        </w:rPr>
        <w:t xml:space="preserve"> the nuclear </w:t>
      </w:r>
      <w:r w:rsidRPr="00941301">
        <w:rPr>
          <w:rStyle w:val="StyleUnderline"/>
          <w:rFonts w:cstheme="majorHAnsi"/>
        </w:rPr>
        <w:t>explosions would destroy so much of the protective ozone</w:t>
      </w:r>
      <w:r w:rsidRPr="007B346E">
        <w:rPr>
          <w:rFonts w:asciiTheme="majorHAnsi" w:hAnsiTheme="majorHAnsi" w:cstheme="majorHAnsi"/>
          <w:sz w:val="10"/>
        </w:rPr>
        <w:t xml:space="preserve"> in the stratosphere that far too much ultraviolet light would reach the earth's surface. Even birds and insects would be blinded. People could not work outdoors in daytime for years without dark </w:t>
      </w:r>
      <w:proofErr w:type="gramStart"/>
      <w:r w:rsidRPr="007B346E">
        <w:rPr>
          <w:rFonts w:asciiTheme="majorHAnsi" w:hAnsiTheme="majorHAnsi" w:cstheme="majorHAnsi"/>
          <w:sz w:val="10"/>
        </w:rPr>
        <w:t>glasses, and</w:t>
      </w:r>
      <w:proofErr w:type="gramEnd"/>
      <w:r w:rsidRPr="007B346E">
        <w:rPr>
          <w:rFonts w:asciiTheme="majorHAnsi" w:hAnsiTheme="majorHAnsi" w:cstheme="majorHAnsi"/>
          <w:sz w:val="10"/>
        </w:rPr>
        <w:t xml:space="preserve"> would have to wear protective clothing to prevent incapacitating sunburn. </w:t>
      </w:r>
      <w:r w:rsidRPr="00941301">
        <w:rPr>
          <w:rStyle w:val="StyleUnderline"/>
          <w:rFonts w:cstheme="majorHAnsi"/>
        </w:rPr>
        <w:t xml:space="preserve">Plants would be badly injured and food production greatly reduced. </w:t>
      </w:r>
      <w:r w:rsidRPr="007B346E">
        <w:rPr>
          <w:rFonts w:asciiTheme="majorHAnsi" w:hAnsiTheme="majorHAnsi" w:cstheme="majorHAnsi"/>
          <w:sz w:val="10"/>
        </w:rPr>
        <w:t xml:space="preserve">° </w:t>
      </w:r>
      <w:r w:rsidRPr="00941301">
        <w:rPr>
          <w:rStyle w:val="StyleUnderline"/>
          <w:rFonts w:cstheme="majorHAnsi"/>
        </w:rPr>
        <w:t>Facts:</w:t>
      </w:r>
      <w:r w:rsidRPr="007B346E">
        <w:rPr>
          <w:rFonts w:asciiTheme="majorHAnsi" w:hAnsiTheme="majorHAnsi" w:cstheme="majorHAnsi"/>
          <w:sz w:val="10"/>
        </w:rPr>
        <w:t xml:space="preserve"> Large nuclear explosions do inject huge amounts of nitrogen oxides (gasses that destroy ozone) into the stratosphere. However, </w:t>
      </w:r>
      <w:r w:rsidRPr="00941301">
        <w:rPr>
          <w:rStyle w:val="StyleUnderline"/>
          <w:rFonts w:cstheme="majorHAnsi"/>
        </w:rPr>
        <w:t>the percent of the</w:t>
      </w:r>
      <w:r w:rsidRPr="007B346E">
        <w:rPr>
          <w:rFonts w:asciiTheme="majorHAnsi" w:hAnsiTheme="majorHAnsi" w:cstheme="majorHAnsi"/>
          <w:sz w:val="10"/>
        </w:rPr>
        <w:t xml:space="preserve"> stratospheric </w:t>
      </w:r>
      <w:r w:rsidRPr="00941301">
        <w:rPr>
          <w:rStyle w:val="StyleUnderline"/>
          <w:rFonts w:cstheme="majorHAnsi"/>
        </w:rPr>
        <w:t xml:space="preserve">ozone destroyed </w:t>
      </w:r>
      <w:r w:rsidRPr="007B346E">
        <w:rPr>
          <w:rFonts w:asciiTheme="majorHAnsi" w:hAnsiTheme="majorHAnsi" w:cstheme="majorHAnsi"/>
          <w:sz w:val="10"/>
        </w:rPr>
        <w:t xml:space="preserve">by a given amount of nitrogen oxides </w:t>
      </w:r>
      <w:r w:rsidRPr="00941301">
        <w:rPr>
          <w:rStyle w:val="StyleUnderline"/>
          <w:rFonts w:cstheme="majorHAnsi"/>
        </w:rPr>
        <w:t>has been greatly overestimated in</w:t>
      </w:r>
      <w:r w:rsidRPr="007B346E">
        <w:rPr>
          <w:rFonts w:asciiTheme="majorHAnsi" w:hAnsiTheme="majorHAnsi" w:cstheme="majorHAnsi"/>
          <w:sz w:val="10"/>
        </w:rPr>
        <w:t xml:space="preserve"> almost </w:t>
      </w:r>
      <w:r w:rsidRPr="00941301">
        <w:rPr>
          <w:rStyle w:val="StyleUnderline"/>
          <w:rFonts w:cstheme="majorHAnsi"/>
        </w:rPr>
        <w:t xml:space="preserve">all theoretical </w:t>
      </w:r>
      <w:r w:rsidRPr="00941301">
        <w:rPr>
          <w:rStyle w:val="StyleUnderline"/>
          <w:rFonts w:cstheme="majorHAnsi"/>
          <w:highlight w:val="green"/>
        </w:rPr>
        <w:t>calculations and models</w:t>
      </w:r>
      <w:r w:rsidRPr="00941301">
        <w:rPr>
          <w:rStyle w:val="StyleUnderline"/>
          <w:rFonts w:cstheme="majorHAnsi"/>
        </w:rPr>
        <w:t>.</w:t>
      </w:r>
      <w:r w:rsidRPr="007B346E">
        <w:rPr>
          <w:rFonts w:asciiTheme="majorHAnsi" w:hAnsiTheme="majorHAnsi" w:cstheme="majorHAnsi"/>
          <w:sz w:val="10"/>
        </w:rPr>
        <w:t xml:space="preserve"> For example, the Soviet and U.S. atmospheric nuclear test explosions of large weapons in 1952-1962 were calculated by Foley and Ruderman to result in a reduction of more than 10 percent in total ozone. (See M. H. Foley and M. A. Ruderman, 'Stratospheric NO from Past Nuclear Explosions", Journal of Geophysics, Res. 78, 4441-4450.) Yet </w:t>
      </w:r>
      <w:r w:rsidRPr="00941301">
        <w:rPr>
          <w:rStyle w:val="StyleUnderline"/>
          <w:rFonts w:cstheme="majorHAnsi"/>
        </w:rPr>
        <w:t>observations</w:t>
      </w:r>
      <w:r w:rsidRPr="007B346E">
        <w:rPr>
          <w:rFonts w:asciiTheme="majorHAnsi" w:hAnsiTheme="majorHAnsi" w:cstheme="majorHAnsi"/>
          <w:sz w:val="10"/>
        </w:rPr>
        <w:t xml:space="preserve"> that they cited </w:t>
      </w:r>
      <w:r w:rsidRPr="00941301">
        <w:rPr>
          <w:rStyle w:val="StyleUnderline"/>
          <w:rFonts w:cstheme="majorHAnsi"/>
          <w:highlight w:val="green"/>
        </w:rPr>
        <w:t>showed no reductions in ozone.</w:t>
      </w:r>
      <w:r w:rsidRPr="00941301">
        <w:rPr>
          <w:rStyle w:val="StyleUnderline"/>
          <w:rFonts w:cstheme="majorHAnsi"/>
        </w:rPr>
        <w:t xml:space="preserve"> Nor did ultraviolet increase.</w:t>
      </w:r>
      <w:r w:rsidRPr="007B346E">
        <w:rPr>
          <w:rFonts w:asciiTheme="majorHAnsi" w:hAnsiTheme="majorHAnsi" w:cstheme="majorHAnsi"/>
          <w:sz w:val="10"/>
        </w:rPr>
        <w:t xml:space="preserve"> Other theoreticians calculated sizable reductions in total </w:t>
      </w:r>
      <w:proofErr w:type="gramStart"/>
      <w:r w:rsidRPr="007B346E">
        <w:rPr>
          <w:rFonts w:asciiTheme="majorHAnsi" w:hAnsiTheme="majorHAnsi" w:cstheme="majorHAnsi"/>
          <w:sz w:val="10"/>
        </w:rPr>
        <w:t>ozone, but</w:t>
      </w:r>
      <w:proofErr w:type="gramEnd"/>
      <w:r w:rsidRPr="007B346E">
        <w:rPr>
          <w:rFonts w:asciiTheme="majorHAnsi" w:hAnsiTheme="majorHAnsi" w:cstheme="majorHAnsi"/>
          <w:sz w:val="10"/>
        </w:rPr>
        <w:t xml:space="preserve"> interpreted the observational data to indicate either no reduction, or much smaller reductions than their calculated ones. </w:t>
      </w:r>
      <w:r w:rsidRPr="00941301">
        <w:rPr>
          <w:rStyle w:val="StyleUnderline"/>
          <w:rFonts w:cstheme="majorHAnsi"/>
        </w:rPr>
        <w:t>A realistic</w:t>
      </w:r>
      <w:r w:rsidRPr="007B346E">
        <w:rPr>
          <w:rFonts w:asciiTheme="majorHAnsi" w:hAnsiTheme="majorHAnsi" w:cstheme="majorHAnsi"/>
          <w:sz w:val="10"/>
        </w:rPr>
        <w:t xml:space="preserve"> simplified </w:t>
      </w:r>
      <w:r w:rsidRPr="00941301">
        <w:rPr>
          <w:rStyle w:val="StyleUnderline"/>
          <w:rFonts w:cstheme="majorHAnsi"/>
        </w:rPr>
        <w:t>estimate of the increased ultraviolet light dangers</w:t>
      </w:r>
      <w:r w:rsidRPr="007B346E">
        <w:rPr>
          <w:rFonts w:asciiTheme="majorHAnsi" w:hAnsiTheme="majorHAnsi" w:cstheme="majorHAnsi"/>
          <w:sz w:val="10"/>
        </w:rPr>
        <w:t xml:space="preserve"> to American survivors of a large nuclear war </w:t>
      </w:r>
      <w:r w:rsidRPr="00941301">
        <w:rPr>
          <w:rStyle w:val="StyleUnderline"/>
          <w:rFonts w:cstheme="majorHAnsi"/>
        </w:rPr>
        <w:t>equates</w:t>
      </w:r>
      <w:r w:rsidRPr="007B346E">
        <w:rPr>
          <w:rFonts w:asciiTheme="majorHAnsi" w:hAnsiTheme="majorHAnsi" w:cstheme="majorHAnsi"/>
          <w:sz w:val="10"/>
        </w:rPr>
        <w:t xml:space="preserve"> these hazards </w:t>
      </w:r>
      <w:r w:rsidRPr="00941301">
        <w:rPr>
          <w:rStyle w:val="StyleUnderline"/>
          <w:rFonts w:cstheme="majorHAnsi"/>
        </w:rPr>
        <w:t>to moving from San Francisco to sea level at the equator, where the sea level incidence of skin cancers (seldom fatal) is highest- about 10 times higher than the incidence at San Francisco.</w:t>
      </w:r>
      <w:r w:rsidRPr="007B346E">
        <w:rPr>
          <w:rFonts w:asciiTheme="majorHAnsi" w:hAnsiTheme="majorHAnsi" w:cstheme="majorHAnsi"/>
          <w:sz w:val="10"/>
        </w:rPr>
        <w:t xml:space="preserve"> Many additional thousands of American survivors might get skin cancer, but little or no increase in skin cancers might result if in the post-attack world deliberate sun tanning and going around hatless went out of fashion. </w:t>
      </w:r>
      <w:r w:rsidRPr="00642D6B">
        <w:rPr>
          <w:rFonts w:asciiTheme="majorHAnsi" w:hAnsiTheme="majorHAnsi" w:cstheme="majorHAnsi"/>
          <w:sz w:val="10"/>
        </w:rPr>
        <w:t xml:space="preserve">Furthermore, </w:t>
      </w:r>
      <w:r w:rsidRPr="00642D6B">
        <w:rPr>
          <w:rStyle w:val="StyleUnderline"/>
          <w:rFonts w:cstheme="majorHAnsi"/>
        </w:rPr>
        <w:t>almost all of</w:t>
      </w:r>
      <w:r w:rsidRPr="00941301">
        <w:rPr>
          <w:rStyle w:val="StyleUnderline"/>
          <w:rFonts w:cstheme="majorHAnsi"/>
        </w:rPr>
        <w:t xml:space="preserve"> </w:t>
      </w:r>
      <w:r w:rsidRPr="00642D6B">
        <w:rPr>
          <w:rStyle w:val="StyleUnderline"/>
          <w:rFonts w:cstheme="majorHAnsi"/>
          <w:highlight w:val="green"/>
        </w:rPr>
        <w:t xml:space="preserve">today's warheads </w:t>
      </w:r>
      <w:r w:rsidRPr="00941301">
        <w:rPr>
          <w:rStyle w:val="StyleUnderline"/>
          <w:rFonts w:cstheme="majorHAnsi"/>
          <w:highlight w:val="green"/>
        </w:rPr>
        <w:t xml:space="preserve">are smaller than those </w:t>
      </w:r>
      <w:r w:rsidRPr="00941301">
        <w:rPr>
          <w:rStyle w:val="StyleUnderline"/>
          <w:rFonts w:cstheme="majorHAnsi"/>
        </w:rPr>
        <w:t xml:space="preserve">exploded </w:t>
      </w:r>
      <w:r w:rsidRPr="00941301">
        <w:rPr>
          <w:rStyle w:val="StyleUnderline"/>
          <w:rFonts w:cstheme="majorHAnsi"/>
          <w:highlight w:val="green"/>
        </w:rPr>
        <w:t>in</w:t>
      </w:r>
      <w:r w:rsidRPr="00941301">
        <w:rPr>
          <w:rStyle w:val="StyleUnderline"/>
          <w:rFonts w:cstheme="majorHAnsi"/>
        </w:rPr>
        <w:t xml:space="preserve"> the </w:t>
      </w:r>
      <w:r w:rsidRPr="00941301">
        <w:rPr>
          <w:rStyle w:val="StyleUnderline"/>
          <w:rFonts w:cstheme="majorHAnsi"/>
          <w:highlight w:val="green"/>
        </w:rPr>
        <w:t>large</w:t>
      </w:r>
      <w:r w:rsidRPr="00941301">
        <w:rPr>
          <w:rStyle w:val="StyleUnderline"/>
          <w:rFonts w:cstheme="majorHAnsi"/>
        </w:rPr>
        <w:t xml:space="preserve">- weapons </w:t>
      </w:r>
      <w:r w:rsidRPr="00941301">
        <w:rPr>
          <w:rStyle w:val="StyleUnderline"/>
          <w:rFonts w:cstheme="majorHAnsi"/>
          <w:highlight w:val="green"/>
        </w:rPr>
        <w:t>tests</w:t>
      </w:r>
      <w:r w:rsidRPr="007B346E">
        <w:rPr>
          <w:rFonts w:asciiTheme="majorHAnsi" w:hAnsiTheme="majorHAnsi" w:cstheme="majorHAnsi"/>
          <w:sz w:val="10"/>
        </w:rPr>
        <w:t xml:space="preserve"> mentioned above; </w:t>
      </w:r>
      <w:r w:rsidRPr="005B7505">
        <w:rPr>
          <w:rStyle w:val="StyleUnderline"/>
          <w:rFonts w:cstheme="majorHAnsi"/>
        </w:rPr>
        <w:t xml:space="preserve">most </w:t>
      </w:r>
      <w:r w:rsidRPr="00642D6B">
        <w:rPr>
          <w:rStyle w:val="StyleUnderline"/>
          <w:rFonts w:cstheme="majorHAnsi"/>
        </w:rPr>
        <w:t>w</w:t>
      </w:r>
      <w:r w:rsidRPr="005B7505">
        <w:rPr>
          <w:rStyle w:val="StyleUnderline"/>
          <w:rFonts w:cstheme="majorHAnsi"/>
        </w:rPr>
        <w:t xml:space="preserve">ould </w:t>
      </w:r>
      <w:r w:rsidRPr="005B7505">
        <w:rPr>
          <w:rStyle w:val="StyleUnderline"/>
          <w:rFonts w:cstheme="majorHAnsi"/>
          <w:highlight w:val="green"/>
        </w:rPr>
        <w:t>inject</w:t>
      </w:r>
      <w:r w:rsidRPr="005B7505">
        <w:rPr>
          <w:rStyle w:val="StyleUnderline"/>
          <w:rFonts w:cstheme="majorHAnsi"/>
        </w:rPr>
        <w:t xml:space="preserve"> much </w:t>
      </w:r>
      <w:r w:rsidRPr="005B7505">
        <w:rPr>
          <w:rStyle w:val="StyleUnderline"/>
          <w:rFonts w:cstheme="majorHAnsi"/>
          <w:highlight w:val="green"/>
        </w:rPr>
        <w:t>smaller amounts of ozone-destroying gasses</w:t>
      </w:r>
      <w:r w:rsidRPr="005B7505">
        <w:rPr>
          <w:rStyle w:val="StyleUnderline"/>
          <w:rFonts w:cstheme="majorHAnsi"/>
        </w:rPr>
        <w:t>, or no gasses, into the stratosphere</w:t>
      </w:r>
      <w:r w:rsidRPr="007B346E">
        <w:rPr>
          <w:rFonts w:asciiTheme="majorHAnsi" w:hAnsiTheme="majorHAnsi" w:cstheme="majorHAnsi"/>
          <w:sz w:val="10"/>
        </w:rPr>
        <w:t xml:space="preserve">, where ozone deficiencies may persist for years. </w:t>
      </w:r>
      <w:r w:rsidRPr="005B7505">
        <w:rPr>
          <w:rStyle w:val="StyleUnderline"/>
          <w:rFonts w:cstheme="majorHAnsi"/>
        </w:rPr>
        <w:t>And nuclear weapons smaller than 500 kilotons result in increases (due to smog reactions) in upper tropospheric ozone.</w:t>
      </w:r>
      <w:r w:rsidRPr="007B346E">
        <w:rPr>
          <w:rFonts w:asciiTheme="majorHAnsi" w:hAnsiTheme="majorHAnsi" w:cstheme="majorHAnsi"/>
          <w:sz w:val="10"/>
        </w:rPr>
        <w:t xml:space="preserve"> In a nuclear war, </w:t>
      </w:r>
      <w:r w:rsidRPr="005B7505">
        <w:rPr>
          <w:rStyle w:val="StyleUnderline"/>
          <w:rFonts w:cstheme="majorHAnsi"/>
        </w:rPr>
        <w:t>these increases would</w:t>
      </w:r>
      <w:r w:rsidRPr="007B346E">
        <w:rPr>
          <w:rFonts w:asciiTheme="majorHAnsi" w:hAnsiTheme="majorHAnsi" w:cstheme="majorHAnsi"/>
          <w:sz w:val="10"/>
        </w:rPr>
        <w:t xml:space="preserve"> partially </w:t>
      </w:r>
      <w:r w:rsidRPr="00941301">
        <w:rPr>
          <w:rStyle w:val="StyleUnderline"/>
          <w:rFonts w:cstheme="majorHAnsi"/>
        </w:rPr>
        <w:t>compensate for the upper-level tropospheric decreases</w:t>
      </w:r>
      <w:r w:rsidRPr="007B346E">
        <w:rPr>
          <w:rFonts w:asciiTheme="majorHAnsi" w:hAnsiTheme="majorHAnsi" w:cstheme="majorHAnsi"/>
          <w:sz w:val="10"/>
        </w:rPr>
        <w:t xml:space="preserve">-as explained by Julius S. Chang and Donald J. </w:t>
      </w:r>
      <w:proofErr w:type="spellStart"/>
      <w:r w:rsidRPr="007B346E">
        <w:rPr>
          <w:rFonts w:asciiTheme="majorHAnsi" w:hAnsiTheme="majorHAnsi" w:cstheme="majorHAnsi"/>
          <w:sz w:val="10"/>
        </w:rPr>
        <w:t>Wuebbles</w:t>
      </w:r>
      <w:proofErr w:type="spellEnd"/>
      <w:r w:rsidRPr="007B346E">
        <w:rPr>
          <w:rFonts w:asciiTheme="majorHAnsi" w:hAnsiTheme="majorHAnsi" w:cstheme="majorHAnsi"/>
          <w:sz w:val="10"/>
        </w:rPr>
        <w:t xml:space="preserve"> of Lawrence Livermore National Laboratory. ° </w:t>
      </w:r>
      <w:r w:rsidRPr="00941301">
        <w:rPr>
          <w:rStyle w:val="Emphasis"/>
          <w:rFonts w:asciiTheme="majorHAnsi" w:hAnsiTheme="majorHAnsi" w:cstheme="majorHAnsi"/>
        </w:rPr>
        <w:t xml:space="preserve">Myth: </w:t>
      </w:r>
      <w:proofErr w:type="spellStart"/>
      <w:r w:rsidRPr="00941301">
        <w:rPr>
          <w:rStyle w:val="Emphasis"/>
          <w:rFonts w:asciiTheme="majorHAnsi" w:hAnsiTheme="majorHAnsi" w:cstheme="majorHAnsi"/>
        </w:rPr>
        <w:t>Unsurvivable</w:t>
      </w:r>
      <w:proofErr w:type="spellEnd"/>
      <w:r w:rsidRPr="00941301">
        <w:rPr>
          <w:rStyle w:val="Emphasis"/>
          <w:rFonts w:asciiTheme="majorHAnsi" w:hAnsiTheme="majorHAnsi" w:cstheme="majorHAnsi"/>
        </w:rPr>
        <w:t xml:space="preserve"> "nuclear winter" surely will follow a nuclear war. The world will be frozen if only 100 megatons (less than one percent of all nuclear weapons) are used</w:t>
      </w:r>
      <w:r w:rsidRPr="007B346E">
        <w:rPr>
          <w:rFonts w:asciiTheme="majorHAnsi" w:hAnsiTheme="majorHAnsi" w:cstheme="majorHAnsi"/>
          <w:sz w:val="10"/>
        </w:rPr>
        <w:t xml:space="preserve"> to ignite cities. World-enveloping smoke from fires and the dust from surface bursts will prevent almost all sunlight and solar heat from reaching the earth's surface. Universal darkness for weeks! </w:t>
      </w:r>
      <w:r w:rsidRPr="00941301">
        <w:rPr>
          <w:rStyle w:val="StyleUnderline"/>
          <w:rFonts w:cstheme="majorHAnsi"/>
        </w:rPr>
        <w:t>Sub-zero temperatures</w:t>
      </w:r>
      <w:r w:rsidRPr="007B346E">
        <w:rPr>
          <w:rFonts w:asciiTheme="majorHAnsi" w:hAnsiTheme="majorHAnsi" w:cstheme="majorHAnsi"/>
          <w:sz w:val="10"/>
        </w:rPr>
        <w:t xml:space="preserve">, even in summertime! </w:t>
      </w:r>
      <w:r w:rsidRPr="00941301">
        <w:rPr>
          <w:rStyle w:val="StyleUnderline"/>
          <w:rFonts w:cstheme="majorHAnsi"/>
        </w:rPr>
        <w:t>Frozen crops</w:t>
      </w:r>
      <w:r w:rsidRPr="007B346E">
        <w:rPr>
          <w:rFonts w:asciiTheme="majorHAnsi" w:hAnsiTheme="majorHAnsi" w:cstheme="majorHAnsi"/>
          <w:sz w:val="10"/>
        </w:rPr>
        <w:t xml:space="preserve">, even in the jungles of South America! </w:t>
      </w:r>
      <w:r w:rsidRPr="00941301">
        <w:rPr>
          <w:rStyle w:val="StyleUnderline"/>
          <w:rFonts w:cstheme="majorHAnsi"/>
        </w:rPr>
        <w:t>Worldwide famine! Whole species of animals and plants exterminated!</w:t>
      </w:r>
      <w:r w:rsidRPr="007B346E">
        <w:rPr>
          <w:rFonts w:asciiTheme="majorHAnsi" w:hAnsiTheme="majorHAnsi" w:cstheme="majorHAnsi"/>
          <w:sz w:val="10"/>
        </w:rPr>
        <w:t xml:space="preserve"> The survival of mankind in doubt! ° </w:t>
      </w:r>
      <w:r w:rsidRPr="00941301">
        <w:rPr>
          <w:rStyle w:val="StyleUnderline"/>
          <w:rFonts w:cstheme="majorHAnsi"/>
        </w:rPr>
        <w:t xml:space="preserve">Facts: </w:t>
      </w:r>
      <w:proofErr w:type="spellStart"/>
      <w:r w:rsidRPr="00941301">
        <w:rPr>
          <w:rStyle w:val="StyleUnderline"/>
          <w:rFonts w:cstheme="majorHAnsi"/>
        </w:rPr>
        <w:t>Unsurvivable</w:t>
      </w:r>
      <w:proofErr w:type="spellEnd"/>
      <w:r w:rsidRPr="00941301">
        <w:rPr>
          <w:rStyle w:val="StyleUnderline"/>
          <w:rFonts w:cstheme="majorHAnsi"/>
        </w:rPr>
        <w:t xml:space="preserve"> "nuclear winter" is a discredited theory that</w:t>
      </w:r>
      <w:r w:rsidRPr="007B346E">
        <w:rPr>
          <w:rFonts w:asciiTheme="majorHAnsi" w:hAnsiTheme="majorHAnsi" w:cstheme="majorHAnsi"/>
          <w:sz w:val="10"/>
        </w:rPr>
        <w:t xml:space="preserve">, since its conception in 1982, </w:t>
      </w:r>
      <w:r w:rsidRPr="00941301">
        <w:rPr>
          <w:rStyle w:val="StyleUnderline"/>
          <w:rFonts w:cstheme="majorHAnsi"/>
        </w:rPr>
        <w:t>has been used to frighten</w:t>
      </w:r>
      <w:r w:rsidRPr="007B346E">
        <w:rPr>
          <w:rFonts w:asciiTheme="majorHAnsi" w:hAnsiTheme="majorHAnsi" w:cstheme="majorHAnsi"/>
          <w:sz w:val="10"/>
        </w:rPr>
        <w:t xml:space="preserve"> additional </w:t>
      </w:r>
      <w:r w:rsidRPr="00941301">
        <w:rPr>
          <w:rStyle w:val="StyleUnderline"/>
          <w:rFonts w:cstheme="majorHAnsi"/>
        </w:rPr>
        <w:t>millions into believing that trying to survive a nuclear war is a waste of effort and resources, and that only by ridding the world of almost all nuclear weapons do we have a chance of surviving. Non-propagandizing scientists recently</w:t>
      </w:r>
      <w:r w:rsidRPr="007B346E">
        <w:rPr>
          <w:rFonts w:asciiTheme="majorHAnsi" w:hAnsiTheme="majorHAnsi" w:cstheme="majorHAnsi"/>
          <w:sz w:val="10"/>
        </w:rPr>
        <w:t xml:space="preserve"> </w:t>
      </w:r>
      <w:proofErr w:type="spellStart"/>
      <w:r w:rsidRPr="007B346E">
        <w:rPr>
          <w:rFonts w:asciiTheme="majorHAnsi" w:hAnsiTheme="majorHAnsi" w:cstheme="majorHAnsi"/>
          <w:sz w:val="10"/>
        </w:rPr>
        <w:t>have</w:t>
      </w:r>
      <w:r w:rsidRPr="00941301">
        <w:rPr>
          <w:rStyle w:val="StyleUnderline"/>
          <w:rFonts w:cstheme="majorHAnsi"/>
        </w:rPr>
        <w:t>calculated</w:t>
      </w:r>
      <w:proofErr w:type="spellEnd"/>
      <w:r w:rsidRPr="00941301">
        <w:rPr>
          <w:rStyle w:val="StyleUnderline"/>
          <w:rFonts w:cstheme="majorHAnsi"/>
        </w:rPr>
        <w:t xml:space="preserve"> that the climatic</w:t>
      </w:r>
      <w:r w:rsidRPr="007B346E">
        <w:rPr>
          <w:rFonts w:asciiTheme="majorHAnsi" w:hAnsiTheme="majorHAnsi" w:cstheme="majorHAnsi"/>
          <w:sz w:val="10"/>
        </w:rPr>
        <w:t xml:space="preserve"> and other environmental </w:t>
      </w:r>
      <w:r w:rsidRPr="00941301">
        <w:rPr>
          <w:rStyle w:val="StyleUnderline"/>
          <w:rFonts w:cstheme="majorHAnsi"/>
        </w:rPr>
        <w:t>effects of even an all-out nuclear war would be much less severe than the catastrophic effects repeatedly publicized by</w:t>
      </w:r>
      <w:r w:rsidRPr="007B346E">
        <w:rPr>
          <w:rFonts w:asciiTheme="majorHAnsi" w:hAnsiTheme="majorHAnsi" w:cstheme="majorHAnsi"/>
          <w:sz w:val="10"/>
        </w:rPr>
        <w:t xml:space="preserve"> popular astronomer Carl </w:t>
      </w:r>
      <w:r w:rsidRPr="00941301">
        <w:rPr>
          <w:rStyle w:val="StyleUnderline"/>
          <w:rFonts w:cstheme="majorHAnsi"/>
        </w:rPr>
        <w:t>Sagan and his fellow activist scientists</w:t>
      </w:r>
      <w:r w:rsidRPr="007B346E">
        <w:rPr>
          <w:rFonts w:asciiTheme="majorHAnsi" w:hAnsiTheme="majorHAnsi" w:cstheme="majorHAnsi"/>
          <w:sz w:val="10"/>
        </w:rPr>
        <w:t xml:space="preserve">, and by all the involved Soviet scientists. </w:t>
      </w:r>
      <w:r w:rsidRPr="00941301">
        <w:rPr>
          <w:rStyle w:val="StyleUnderline"/>
          <w:rFonts w:cstheme="majorHAnsi"/>
        </w:rPr>
        <w:t>Conclusions reached from</w:t>
      </w:r>
      <w:r w:rsidRPr="007B346E">
        <w:rPr>
          <w:rFonts w:asciiTheme="majorHAnsi" w:hAnsiTheme="majorHAnsi" w:cstheme="majorHAnsi"/>
          <w:sz w:val="10"/>
        </w:rPr>
        <w:t xml:space="preserve"> these recent, realistic calculations are summarized in an article, "Nuclear Winter Reappraised", featured in the 1986 summer issue of Foreign Affairs, the prestigious quarterly of the Council on Foreign Relations. </w:t>
      </w:r>
      <w:proofErr w:type="gramStart"/>
      <w:r w:rsidRPr="007B346E">
        <w:rPr>
          <w:rFonts w:asciiTheme="majorHAnsi" w:hAnsiTheme="majorHAnsi" w:cstheme="majorHAnsi"/>
          <w:sz w:val="10"/>
        </w:rPr>
        <w:t xml:space="preserve">The authors, </w:t>
      </w:r>
      <w:proofErr w:type="spellStart"/>
      <w:r w:rsidRPr="007B346E">
        <w:rPr>
          <w:rFonts w:asciiTheme="majorHAnsi" w:hAnsiTheme="majorHAnsi" w:cstheme="majorHAnsi"/>
          <w:sz w:val="10"/>
        </w:rPr>
        <w:t>Starley</w:t>
      </w:r>
      <w:proofErr w:type="spellEnd"/>
      <w:r w:rsidRPr="007B346E">
        <w:rPr>
          <w:rFonts w:asciiTheme="majorHAnsi" w:hAnsiTheme="majorHAnsi" w:cstheme="majorHAnsi"/>
          <w:sz w:val="10"/>
        </w:rPr>
        <w:t xml:space="preserve"> L. Thompson and Stephen H. Schneider,</w:t>
      </w:r>
      <w:proofErr w:type="gramEnd"/>
      <w:r w:rsidRPr="007B346E">
        <w:rPr>
          <w:rFonts w:asciiTheme="majorHAnsi" w:hAnsiTheme="majorHAnsi" w:cstheme="majorHAnsi"/>
          <w:sz w:val="10"/>
        </w:rPr>
        <w:t xml:space="preserve"> are atmospheric scientists with </w:t>
      </w:r>
      <w:r w:rsidRPr="00941301">
        <w:rPr>
          <w:rStyle w:val="StyleUnderline"/>
          <w:rFonts w:cstheme="majorHAnsi"/>
        </w:rPr>
        <w:t>the National Center for Atmospheric Research.</w:t>
      </w:r>
      <w:r w:rsidRPr="007B346E">
        <w:rPr>
          <w:rFonts w:asciiTheme="majorHAnsi" w:hAnsiTheme="majorHAnsi" w:cstheme="majorHAnsi"/>
          <w:sz w:val="10"/>
        </w:rPr>
        <w:t xml:space="preserve"> They </w:t>
      </w:r>
      <w:r w:rsidRPr="00941301">
        <w:rPr>
          <w:rStyle w:val="StyleUnderline"/>
          <w:rFonts w:cstheme="majorHAnsi"/>
        </w:rPr>
        <w:t xml:space="preserve">showed </w:t>
      </w:r>
      <w:r w:rsidRPr="007B346E">
        <w:rPr>
          <w:rFonts w:asciiTheme="majorHAnsi" w:hAnsiTheme="majorHAnsi" w:cstheme="majorHAnsi"/>
          <w:sz w:val="10"/>
        </w:rPr>
        <w:t xml:space="preserve">" that on scientific grounds the global </w:t>
      </w:r>
      <w:r w:rsidRPr="00941301">
        <w:rPr>
          <w:rStyle w:val="StyleUnderline"/>
          <w:rFonts w:cstheme="majorHAnsi"/>
        </w:rPr>
        <w:t>apocalyptic conclusions</w:t>
      </w:r>
      <w:r w:rsidRPr="007B346E">
        <w:rPr>
          <w:rFonts w:asciiTheme="majorHAnsi" w:hAnsiTheme="majorHAnsi" w:cstheme="majorHAnsi"/>
          <w:sz w:val="10"/>
        </w:rPr>
        <w:t xml:space="preserve"> of the initial nuclear winter hypothesis </w:t>
      </w:r>
      <w:r w:rsidRPr="00941301">
        <w:rPr>
          <w:rStyle w:val="StyleUnderline"/>
          <w:rFonts w:cstheme="majorHAnsi"/>
        </w:rPr>
        <w:t xml:space="preserve">can now be relegated to a vanishing low level of probability." </w:t>
      </w:r>
      <w:r w:rsidRPr="007B346E">
        <w:rPr>
          <w:rFonts w:asciiTheme="majorHAnsi" w:hAnsiTheme="majorHAnsi" w:cstheme="majorHAnsi"/>
          <w:sz w:val="10"/>
        </w:rPr>
        <w:t xml:space="preserve">Book Page: 18 </w:t>
      </w:r>
      <w:r w:rsidRPr="00941301">
        <w:rPr>
          <w:rStyle w:val="StyleUnderline"/>
          <w:rFonts w:cstheme="majorHAnsi"/>
        </w:rPr>
        <w:t xml:space="preserve">Their models indicate that in July (when </w:t>
      </w:r>
      <w:r w:rsidRPr="00941301">
        <w:rPr>
          <w:rStyle w:val="StyleUnderline"/>
          <w:rFonts w:cstheme="majorHAnsi"/>
          <w:highlight w:val="green"/>
        </w:rPr>
        <w:t>the greatest temperature reductions would</w:t>
      </w:r>
      <w:r w:rsidRPr="00941301">
        <w:rPr>
          <w:rStyle w:val="StyleUnderline"/>
          <w:rFonts w:cstheme="majorHAnsi"/>
        </w:rPr>
        <w:t xml:space="preserve"> result) the average temperature in the United States </w:t>
      </w:r>
      <w:r w:rsidRPr="00642D6B">
        <w:rPr>
          <w:rStyle w:val="StyleUnderline"/>
          <w:rFonts w:cstheme="majorHAnsi"/>
        </w:rPr>
        <w:t xml:space="preserve">would be reduced for </w:t>
      </w:r>
      <w:r w:rsidRPr="00941301">
        <w:rPr>
          <w:rStyle w:val="StyleUnderline"/>
          <w:rFonts w:cstheme="majorHAnsi"/>
          <w:highlight w:val="green"/>
        </w:rPr>
        <w:t xml:space="preserve">a few days </w:t>
      </w:r>
      <w:r w:rsidRPr="00941301">
        <w:rPr>
          <w:rStyle w:val="StyleUnderline"/>
          <w:rFonts w:cstheme="majorHAnsi"/>
        </w:rPr>
        <w:t xml:space="preserve">from about 70 degrees Fahrenheit </w:t>
      </w:r>
      <w:r w:rsidRPr="00941301">
        <w:rPr>
          <w:rStyle w:val="StyleUnderline"/>
          <w:rFonts w:cstheme="majorHAnsi"/>
          <w:highlight w:val="green"/>
        </w:rPr>
        <w:t>to</w:t>
      </w:r>
      <w:r w:rsidRPr="007B346E">
        <w:rPr>
          <w:rFonts w:asciiTheme="majorHAnsi" w:hAnsiTheme="majorHAnsi" w:cstheme="majorHAnsi"/>
          <w:sz w:val="10"/>
        </w:rPr>
        <w:t xml:space="preserve"> approximately </w:t>
      </w:r>
      <w:r w:rsidRPr="00941301">
        <w:rPr>
          <w:rStyle w:val="StyleUnderline"/>
          <w:rFonts w:cstheme="majorHAnsi"/>
          <w:highlight w:val="green"/>
        </w:rPr>
        <w:t>50 degrees.</w:t>
      </w:r>
      <w:r w:rsidRPr="007B346E">
        <w:rPr>
          <w:rFonts w:asciiTheme="majorHAnsi" w:hAnsiTheme="majorHAnsi" w:cstheme="majorHAnsi"/>
          <w:sz w:val="10"/>
        </w:rPr>
        <w:t xml:space="preserve"> (In contrast, under the same conditions Carl Sagan, his associates, and the Russian scientists predicted a resulting average temperature of about 10 degrees below zero Fahrenheit, lasting for many weeks!) Persons who want to learn more about possible post-attack climatic effects also should read the Fall 1986 issue of Foreign Affairs. This issue contains a long letter from Thompson and Schneider which further demolishes the theory of catastrophic "nuclear winter." </w:t>
      </w:r>
      <w:r w:rsidRPr="00941301">
        <w:rPr>
          <w:rStyle w:val="StyleUnderline"/>
          <w:rFonts w:cstheme="majorHAnsi"/>
        </w:rPr>
        <w:t xml:space="preserve">Continuing studies indicate there will be even smaller reductions in temperature than those calculated by Thompson and </w:t>
      </w:r>
      <w:r w:rsidRPr="00642D6B">
        <w:rPr>
          <w:rStyle w:val="StyleUnderline"/>
          <w:rFonts w:cstheme="majorHAnsi"/>
        </w:rPr>
        <w:t xml:space="preserve">Schneider. Soviet </w:t>
      </w:r>
      <w:r w:rsidRPr="00642D6B">
        <w:rPr>
          <w:rStyle w:val="StyleUnderline"/>
          <w:rFonts w:cstheme="majorHAnsi"/>
          <w:highlight w:val="green"/>
        </w:rPr>
        <w:t>propagandists</w:t>
      </w:r>
      <w:r w:rsidRPr="00941301">
        <w:rPr>
          <w:rStyle w:val="StyleUnderline"/>
          <w:rFonts w:cstheme="majorHAnsi"/>
        </w:rPr>
        <w:t xml:space="preserve"> promptly </w:t>
      </w:r>
      <w:r w:rsidRPr="00941301">
        <w:rPr>
          <w:rStyle w:val="StyleUnderline"/>
          <w:rFonts w:cstheme="majorHAnsi"/>
          <w:highlight w:val="green"/>
        </w:rPr>
        <w:t>exploited belief in</w:t>
      </w:r>
      <w:r w:rsidRPr="00941301">
        <w:rPr>
          <w:rStyle w:val="StyleUnderline"/>
          <w:rFonts w:cstheme="majorHAnsi"/>
        </w:rPr>
        <w:t xml:space="preserve"> </w:t>
      </w:r>
      <w:proofErr w:type="spellStart"/>
      <w:r w:rsidRPr="00941301">
        <w:rPr>
          <w:rStyle w:val="StyleUnderline"/>
          <w:rFonts w:cstheme="majorHAnsi"/>
        </w:rPr>
        <w:t>unsurvivable</w:t>
      </w:r>
      <w:proofErr w:type="spellEnd"/>
      <w:r w:rsidRPr="00941301">
        <w:rPr>
          <w:rStyle w:val="StyleUnderline"/>
          <w:rFonts w:cstheme="majorHAnsi"/>
        </w:rPr>
        <w:t xml:space="preserve"> </w:t>
      </w:r>
      <w:r w:rsidRPr="00941301">
        <w:rPr>
          <w:rStyle w:val="StyleUnderline"/>
          <w:rFonts w:cstheme="majorHAnsi"/>
          <w:highlight w:val="green"/>
        </w:rPr>
        <w:t>"nuclear winter" to increase fear of</w:t>
      </w:r>
      <w:r w:rsidRPr="00941301">
        <w:rPr>
          <w:rStyle w:val="StyleUnderline"/>
          <w:rFonts w:cstheme="majorHAnsi"/>
        </w:rPr>
        <w:t xml:space="preserve"> </w:t>
      </w:r>
      <w:r w:rsidRPr="00642D6B">
        <w:rPr>
          <w:rStyle w:val="StyleUnderline"/>
          <w:rFonts w:cstheme="majorHAnsi"/>
        </w:rPr>
        <w:t xml:space="preserve">nuclear weapons and </w:t>
      </w:r>
      <w:r w:rsidRPr="00941301">
        <w:rPr>
          <w:rStyle w:val="StyleUnderline"/>
          <w:rFonts w:cstheme="majorHAnsi"/>
          <w:highlight w:val="green"/>
        </w:rPr>
        <w:t>war</w:t>
      </w:r>
      <w:r w:rsidRPr="00941301">
        <w:rPr>
          <w:rStyle w:val="StyleUnderline"/>
          <w:rFonts w:cstheme="majorHAnsi"/>
        </w:rPr>
        <w:t>, and to demoralize their enemies.</w:t>
      </w:r>
      <w:r w:rsidRPr="007B346E">
        <w:rPr>
          <w:rFonts w:asciiTheme="majorHAnsi" w:hAnsiTheme="majorHAnsi" w:cstheme="majorHAnsi"/>
          <w:sz w:val="10"/>
        </w:rPr>
        <w:t xml:space="preserve">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Figure 1.6 pictures how Russian scientists and civil defense officials realistically described - before the invention of "nuclear winter" - the burning of a city hit by a nuclear weapon. </w:t>
      </w:r>
      <w:r w:rsidRPr="00941301">
        <w:rPr>
          <w:rStyle w:val="StyleUnderline"/>
          <w:rFonts w:cstheme="majorHAnsi"/>
        </w:rPr>
        <w:t>Buildings</w:t>
      </w:r>
      <w:r w:rsidRPr="007B346E">
        <w:rPr>
          <w:rFonts w:asciiTheme="majorHAnsi" w:hAnsiTheme="majorHAnsi" w:cstheme="majorHAnsi"/>
          <w:sz w:val="10"/>
        </w:rPr>
        <w:t xml:space="preserve"> in the blasted area for miles around ground zero will be reduced to scattered rubble - mostly </w:t>
      </w:r>
      <w:r w:rsidRPr="00941301">
        <w:rPr>
          <w:rStyle w:val="StyleUnderline"/>
          <w:rFonts w:cstheme="majorHAnsi"/>
        </w:rPr>
        <w:t>of concrete, steel, and other nonflammable materials</w:t>
      </w:r>
      <w:r w:rsidRPr="007B346E">
        <w:rPr>
          <w:rFonts w:asciiTheme="majorHAnsi" w:hAnsiTheme="majorHAnsi" w:cstheme="majorHAnsi"/>
          <w:sz w:val="10"/>
        </w:rPr>
        <w:t xml:space="preserve"> - that </w:t>
      </w:r>
      <w:r w:rsidRPr="00941301">
        <w:rPr>
          <w:rStyle w:val="StyleUnderline"/>
          <w:rFonts w:cstheme="majorHAnsi"/>
        </w:rPr>
        <w:t>will not burn in blazing fires.</w:t>
      </w:r>
      <w:r w:rsidRPr="007B346E">
        <w:rPr>
          <w:rFonts w:asciiTheme="majorHAnsi" w:hAnsiTheme="majorHAnsi" w:cstheme="majorHAnsi"/>
          <w:sz w:val="10"/>
        </w:rPr>
        <w:t xml:space="preserve"> </w:t>
      </w:r>
      <w:proofErr w:type="gramStart"/>
      <w:r w:rsidRPr="007B346E">
        <w:rPr>
          <w:rFonts w:asciiTheme="majorHAnsi" w:hAnsiTheme="majorHAnsi" w:cstheme="majorHAnsi"/>
          <w:sz w:val="10"/>
        </w:rPr>
        <w:t>Thus</w:t>
      </w:r>
      <w:proofErr w:type="gramEnd"/>
      <w:r w:rsidRPr="007B346E">
        <w:rPr>
          <w:rFonts w:asciiTheme="majorHAnsi" w:hAnsiTheme="majorHAnsi" w:cstheme="majorHAnsi"/>
          <w:sz w:val="10"/>
        </w:rPr>
        <w:t xml:space="preserve"> in the Oak Ridge National Laboratory translation (ORNL-TR-2793) of Civil Defense. Second Edition (500,000 copies), Moscow, 1970, by </w:t>
      </w:r>
      <w:proofErr w:type="spellStart"/>
      <w:r w:rsidRPr="007B346E">
        <w:rPr>
          <w:rFonts w:asciiTheme="majorHAnsi" w:hAnsiTheme="majorHAnsi" w:cstheme="majorHAnsi"/>
          <w:sz w:val="10"/>
        </w:rPr>
        <w:t>Egorov</w:t>
      </w:r>
      <w:proofErr w:type="spellEnd"/>
      <w:r w:rsidRPr="007B346E">
        <w:rPr>
          <w:rFonts w:asciiTheme="majorHAnsi" w:hAnsiTheme="majorHAnsi" w:cstheme="majorHAnsi"/>
          <w:sz w:val="10"/>
        </w:rPr>
        <w:t xml:space="preserve">, </w:t>
      </w:r>
      <w:proofErr w:type="spellStart"/>
      <w:r w:rsidRPr="007B346E">
        <w:rPr>
          <w:rFonts w:asciiTheme="majorHAnsi" w:hAnsiTheme="majorHAnsi" w:cstheme="majorHAnsi"/>
          <w:sz w:val="10"/>
        </w:rPr>
        <w:t>Shlyakhov</w:t>
      </w:r>
      <w:proofErr w:type="spellEnd"/>
      <w:r w:rsidRPr="007B346E">
        <w:rPr>
          <w:rFonts w:asciiTheme="majorHAnsi" w:hAnsiTheme="majorHAnsi" w:cstheme="majorHAnsi"/>
          <w:sz w:val="10"/>
        </w:rPr>
        <w:t xml:space="preserve">, and </w:t>
      </w:r>
      <w:proofErr w:type="spellStart"/>
      <w:r w:rsidRPr="007B346E">
        <w:rPr>
          <w:rFonts w:asciiTheme="majorHAnsi" w:hAnsiTheme="majorHAnsi" w:cstheme="majorHAnsi"/>
          <w:sz w:val="10"/>
        </w:rPr>
        <w:t>Alabin</w:t>
      </w:r>
      <w:proofErr w:type="spellEnd"/>
      <w:r w:rsidRPr="007B346E">
        <w:rPr>
          <w:rFonts w:asciiTheme="majorHAnsi" w:hAnsiTheme="majorHAnsi" w:cstheme="majorHAnsi"/>
          <w:sz w:val="10"/>
        </w:rPr>
        <w:t xml:space="preserve">, we read: "Fires do not occur in zones of complete destruction . . . that are characterized by an overpressure exceeding 0.5 kg/cm2 [- 7 psi]., because rubble is scattered and covers the burning structures. As a </w:t>
      </w:r>
      <w:proofErr w:type="gramStart"/>
      <w:r w:rsidRPr="007B346E">
        <w:rPr>
          <w:rFonts w:asciiTheme="majorHAnsi" w:hAnsiTheme="majorHAnsi" w:cstheme="majorHAnsi"/>
          <w:sz w:val="10"/>
        </w:rPr>
        <w:t>result</w:t>
      </w:r>
      <w:proofErr w:type="gramEnd"/>
      <w:r w:rsidRPr="007B346E">
        <w:rPr>
          <w:rFonts w:asciiTheme="majorHAnsi" w:hAnsiTheme="majorHAnsi" w:cstheme="majorHAnsi"/>
          <w:sz w:val="10"/>
        </w:rPr>
        <w:t xml:space="preserve"> the </w:t>
      </w:r>
      <w:r w:rsidRPr="00941301">
        <w:rPr>
          <w:rStyle w:val="StyleUnderline"/>
          <w:rFonts w:cstheme="majorHAnsi"/>
        </w:rPr>
        <w:t>rubble only smolders</w:t>
      </w:r>
      <w:r w:rsidRPr="007B346E">
        <w:rPr>
          <w:rFonts w:asciiTheme="majorHAnsi" w:hAnsiTheme="majorHAnsi" w:cstheme="majorHAnsi"/>
          <w:sz w:val="10"/>
        </w:rPr>
        <w:t xml:space="preserve">, and </w:t>
      </w:r>
      <w:r w:rsidRPr="00941301">
        <w:rPr>
          <w:rStyle w:val="StyleUnderline"/>
          <w:rFonts w:cstheme="majorHAnsi"/>
        </w:rPr>
        <w:t xml:space="preserve">fires </w:t>
      </w:r>
      <w:r w:rsidRPr="007B346E">
        <w:rPr>
          <w:rFonts w:asciiTheme="majorHAnsi" w:hAnsiTheme="majorHAnsi" w:cstheme="majorHAnsi"/>
          <w:sz w:val="10"/>
        </w:rPr>
        <w:t xml:space="preserve">as such </w:t>
      </w:r>
      <w:r w:rsidRPr="00941301">
        <w:rPr>
          <w:rStyle w:val="StyleUnderline"/>
          <w:rFonts w:cstheme="majorHAnsi"/>
        </w:rPr>
        <w:t xml:space="preserve">do not occur." </w:t>
      </w:r>
      <w:r w:rsidRPr="007B346E">
        <w:rPr>
          <w:rFonts w:asciiTheme="majorHAnsi" w:hAnsiTheme="majorHAnsi" w:cstheme="majorHAnsi"/>
          <w:sz w:val="10"/>
        </w:rPr>
        <w:t xml:space="preserve">Fig. 1.6. Drawing with Caption in a Russian Civil Defense Training Film Strip. The blazing fires ignited by a surface burst are shown in standing buildings outside the miles-wide "zone of complete destruction," where the blast-hurled "rubble only smolders." Translation: [Radioactive] contamination occurs </w:t>
      </w:r>
      <w:proofErr w:type="gramStart"/>
      <w:r w:rsidRPr="007B346E">
        <w:rPr>
          <w:rFonts w:asciiTheme="majorHAnsi" w:hAnsiTheme="majorHAnsi" w:cstheme="majorHAnsi"/>
          <w:sz w:val="10"/>
        </w:rPr>
        <w:t>in the area of</w:t>
      </w:r>
      <w:proofErr w:type="gramEnd"/>
      <w:r w:rsidRPr="007B346E">
        <w:rPr>
          <w:rFonts w:asciiTheme="majorHAnsi" w:hAnsiTheme="majorHAnsi" w:cstheme="majorHAnsi"/>
          <w:sz w:val="10"/>
        </w:rPr>
        <w:t xml:space="preserve"> the explosion and also along the trajectory of the </w:t>
      </w:r>
      <w:r w:rsidRPr="007B346E">
        <w:rPr>
          <w:rFonts w:asciiTheme="majorHAnsi" w:hAnsiTheme="majorHAnsi" w:cstheme="majorHAnsi"/>
          <w:sz w:val="10"/>
        </w:rPr>
        <w:lastRenderedPageBreak/>
        <w:t xml:space="preserve">cloud which forms a radioactive track. Book Page: 19 </w:t>
      </w:r>
      <w:r w:rsidRPr="00941301">
        <w:rPr>
          <w:rStyle w:val="StyleUnderline"/>
          <w:rFonts w:cstheme="majorHAnsi"/>
        </w:rPr>
        <w:t>Firestorms destroyed</w:t>
      </w:r>
      <w:r w:rsidRPr="007B346E">
        <w:rPr>
          <w:rFonts w:asciiTheme="majorHAnsi" w:hAnsiTheme="majorHAnsi" w:cstheme="majorHAnsi"/>
          <w:sz w:val="10"/>
        </w:rPr>
        <w:t xml:space="preserve"> the centers of </w:t>
      </w:r>
      <w:r w:rsidRPr="00941301">
        <w:rPr>
          <w:rStyle w:val="StyleUnderline"/>
          <w:rFonts w:cstheme="majorHAnsi"/>
        </w:rPr>
        <w:t>Hamburg</w:t>
      </w:r>
      <w:r w:rsidRPr="007B346E">
        <w:rPr>
          <w:rFonts w:asciiTheme="majorHAnsi" w:hAnsiTheme="majorHAnsi" w:cstheme="majorHAnsi"/>
          <w:sz w:val="10"/>
        </w:rPr>
        <w:t xml:space="preserve">, Dresden, and Tokyo. The </w:t>
      </w:r>
      <w:r w:rsidRPr="00941301">
        <w:rPr>
          <w:rStyle w:val="StyleUnderline"/>
          <w:rFonts w:cstheme="majorHAnsi"/>
        </w:rPr>
        <w:t>old-fashioned buildings</w:t>
      </w:r>
      <w:r w:rsidRPr="007B346E">
        <w:rPr>
          <w:rFonts w:asciiTheme="majorHAnsi" w:hAnsiTheme="majorHAnsi" w:cstheme="majorHAnsi"/>
          <w:sz w:val="10"/>
        </w:rPr>
        <w:t xml:space="preserve"> of </w:t>
      </w:r>
      <w:r w:rsidRPr="00941301">
        <w:rPr>
          <w:rStyle w:val="StyleUnderline"/>
          <w:rFonts w:cstheme="majorHAnsi"/>
        </w:rPr>
        <w:t>those cities contained large amounts of flammable materials</w:t>
      </w:r>
      <w:r w:rsidRPr="007B346E">
        <w:rPr>
          <w:rFonts w:asciiTheme="majorHAnsi" w:hAnsiTheme="majorHAnsi" w:cstheme="majorHAnsi"/>
          <w:sz w:val="10"/>
        </w:rPr>
        <w:t xml:space="preserve">, were ignited by many thousands of small incendiaries, and burned quickly as standing structures well supplied with air. </w:t>
      </w:r>
      <w:r w:rsidRPr="00941301">
        <w:rPr>
          <w:rStyle w:val="StyleUnderline"/>
          <w:rFonts w:cstheme="majorHAnsi"/>
        </w:rPr>
        <w:t xml:space="preserve">No firestorm has ever injected smoke into the </w:t>
      </w:r>
      <w:proofErr w:type="gramStart"/>
      <w:r w:rsidRPr="00941301">
        <w:rPr>
          <w:rStyle w:val="StyleUnderline"/>
          <w:rFonts w:cstheme="majorHAnsi"/>
        </w:rPr>
        <w:t>stratosphere, or</w:t>
      </w:r>
      <w:proofErr w:type="gramEnd"/>
      <w:r w:rsidRPr="00941301">
        <w:rPr>
          <w:rStyle w:val="StyleUnderline"/>
          <w:rFonts w:cstheme="majorHAnsi"/>
        </w:rPr>
        <w:t xml:space="preserve"> caused appreciable cooling below its smoke cloud. The theory that</w:t>
      </w:r>
      <w:r w:rsidRPr="007B346E">
        <w:rPr>
          <w:rFonts w:asciiTheme="majorHAnsi" w:hAnsiTheme="majorHAnsi" w:cstheme="majorHAnsi"/>
          <w:sz w:val="10"/>
        </w:rPr>
        <w:t xml:space="preserve"> </w:t>
      </w:r>
      <w:proofErr w:type="gramStart"/>
      <w:r w:rsidRPr="007B346E">
        <w:rPr>
          <w:rFonts w:asciiTheme="majorHAnsi" w:hAnsiTheme="majorHAnsi" w:cstheme="majorHAnsi"/>
          <w:sz w:val="10"/>
        </w:rPr>
        <w:t>smoke</w:t>
      </w:r>
      <w:proofErr w:type="gramEnd"/>
      <w:r w:rsidRPr="007B346E">
        <w:rPr>
          <w:rFonts w:asciiTheme="majorHAnsi" w:hAnsiTheme="majorHAnsi" w:cstheme="majorHAnsi"/>
          <w:sz w:val="10"/>
        </w:rPr>
        <w:t xml:space="preserve"> from burning cities and forests and dust from </w:t>
      </w:r>
      <w:r w:rsidRPr="00941301">
        <w:rPr>
          <w:rStyle w:val="StyleUnderline"/>
          <w:rFonts w:cstheme="majorHAnsi"/>
        </w:rPr>
        <w:t>nuclear explosions would cause worldwide freezing temperatures was conceived</w:t>
      </w:r>
      <w:r w:rsidRPr="007B346E">
        <w:rPr>
          <w:rFonts w:asciiTheme="majorHAnsi" w:hAnsiTheme="majorHAnsi" w:cstheme="majorHAnsi"/>
          <w:sz w:val="10"/>
        </w:rPr>
        <w:t xml:space="preserve"> in 1982 by the German atmospheric chemist and environmentalist Paul </w:t>
      </w:r>
      <w:proofErr w:type="spellStart"/>
      <w:r w:rsidRPr="007B346E">
        <w:rPr>
          <w:rFonts w:asciiTheme="majorHAnsi" w:hAnsiTheme="majorHAnsi" w:cstheme="majorHAnsi"/>
          <w:sz w:val="10"/>
        </w:rPr>
        <w:t>Crutzen</w:t>
      </w:r>
      <w:proofErr w:type="spellEnd"/>
      <w:r w:rsidRPr="007B346E">
        <w:rPr>
          <w:rFonts w:asciiTheme="majorHAnsi" w:hAnsiTheme="majorHAnsi" w:cstheme="majorHAnsi"/>
          <w:sz w:val="10"/>
        </w:rPr>
        <w:t xml:space="preserve">, and continues to be promoted </w:t>
      </w:r>
      <w:r w:rsidRPr="00941301">
        <w:rPr>
          <w:rStyle w:val="StyleUnderline"/>
          <w:rFonts w:cstheme="majorHAnsi"/>
        </w:rPr>
        <w:t>by a worldwide propaganda campaign.</w:t>
      </w:r>
      <w:r w:rsidRPr="007B346E">
        <w:rPr>
          <w:rFonts w:asciiTheme="majorHAnsi" w:hAnsiTheme="majorHAnsi" w:cstheme="majorHAnsi"/>
          <w:sz w:val="10"/>
        </w:rPr>
        <w:t xml:space="preserve"> This </w:t>
      </w:r>
      <w:proofErr w:type="spellStart"/>
      <w:r w:rsidRPr="007B346E">
        <w:rPr>
          <w:rFonts w:asciiTheme="majorHAnsi" w:hAnsiTheme="majorHAnsi" w:cstheme="majorHAnsi"/>
          <w:sz w:val="10"/>
        </w:rPr>
        <w:t>well funded</w:t>
      </w:r>
      <w:proofErr w:type="spellEnd"/>
      <w:r w:rsidRPr="007B346E">
        <w:rPr>
          <w:rFonts w:asciiTheme="majorHAnsi" w:hAnsiTheme="majorHAnsi" w:cstheme="majorHAnsi"/>
          <w:sz w:val="10"/>
        </w:rPr>
        <w:t xml:space="preserve"> campaign began in 1983 with televised scientific-political meetings in Cambridge and Washington </w:t>
      </w:r>
      <w:r w:rsidRPr="00941301">
        <w:rPr>
          <w:rStyle w:val="StyleUnderline"/>
          <w:rFonts w:cstheme="majorHAnsi"/>
        </w:rPr>
        <w:t>featuring</w:t>
      </w:r>
      <w:r w:rsidRPr="007B346E">
        <w:rPr>
          <w:rFonts w:asciiTheme="majorHAnsi" w:hAnsiTheme="majorHAnsi" w:cstheme="majorHAnsi"/>
          <w:sz w:val="10"/>
        </w:rPr>
        <w:t xml:space="preserve"> American and Russian scientists. A barrage of newspaper and magazine articles followed, including a scaremongering article by Carl Sagan in the October 30, </w:t>
      </w:r>
      <w:proofErr w:type="gramStart"/>
      <w:r w:rsidRPr="007B346E">
        <w:rPr>
          <w:rFonts w:asciiTheme="majorHAnsi" w:hAnsiTheme="majorHAnsi" w:cstheme="majorHAnsi"/>
          <w:sz w:val="10"/>
        </w:rPr>
        <w:t>1983</w:t>
      </w:r>
      <w:proofErr w:type="gramEnd"/>
      <w:r w:rsidRPr="007B346E">
        <w:rPr>
          <w:rFonts w:asciiTheme="majorHAnsi" w:hAnsiTheme="majorHAnsi" w:cstheme="majorHAnsi"/>
          <w:sz w:val="10"/>
        </w:rPr>
        <w:t xml:space="preserve"> issue of Parade, the Sunday tabloid read by millions. The most influential article was featured in the December 23,1983 issue of Science (the weekly magazine of the American Association for the Advancement of Science): "Nuclear winter, global consequences of multiple nuclear explosions," by five scientists, R. P. </w:t>
      </w:r>
      <w:r w:rsidRPr="00941301">
        <w:rPr>
          <w:rStyle w:val="StyleUnderline"/>
          <w:rFonts w:cstheme="majorHAnsi"/>
        </w:rPr>
        <w:t>Turco</w:t>
      </w:r>
      <w:r w:rsidRPr="007B346E">
        <w:rPr>
          <w:rFonts w:asciiTheme="majorHAnsi" w:hAnsiTheme="majorHAnsi" w:cstheme="majorHAnsi"/>
          <w:sz w:val="10"/>
        </w:rPr>
        <w:t xml:space="preserve">, O. B. </w:t>
      </w:r>
      <w:r w:rsidRPr="00941301">
        <w:rPr>
          <w:rStyle w:val="StyleUnderline"/>
          <w:rFonts w:cstheme="majorHAnsi"/>
        </w:rPr>
        <w:t>Toon</w:t>
      </w:r>
      <w:r w:rsidRPr="007B346E">
        <w:rPr>
          <w:rFonts w:asciiTheme="majorHAnsi" w:hAnsiTheme="majorHAnsi" w:cstheme="majorHAnsi"/>
          <w:sz w:val="10"/>
        </w:rPr>
        <w:t xml:space="preserve">, T. P. </w:t>
      </w:r>
      <w:r w:rsidRPr="00941301">
        <w:rPr>
          <w:rStyle w:val="StyleUnderline"/>
          <w:rFonts w:cstheme="majorHAnsi"/>
        </w:rPr>
        <w:t>Ackerman</w:t>
      </w:r>
      <w:r w:rsidRPr="007B346E">
        <w:rPr>
          <w:rFonts w:asciiTheme="majorHAnsi" w:hAnsiTheme="majorHAnsi" w:cstheme="majorHAnsi"/>
          <w:sz w:val="10"/>
        </w:rPr>
        <w:t xml:space="preserve">, J. B. </w:t>
      </w:r>
      <w:r w:rsidRPr="00941301">
        <w:rPr>
          <w:rStyle w:val="StyleUnderline"/>
          <w:rFonts w:cstheme="majorHAnsi"/>
        </w:rPr>
        <w:t>Pollack, and</w:t>
      </w:r>
      <w:r w:rsidRPr="007B346E">
        <w:rPr>
          <w:rFonts w:asciiTheme="majorHAnsi" w:hAnsiTheme="majorHAnsi" w:cstheme="majorHAnsi"/>
          <w:sz w:val="10"/>
        </w:rPr>
        <w:t xml:space="preserve"> C. </w:t>
      </w:r>
      <w:r w:rsidRPr="00941301">
        <w:rPr>
          <w:rStyle w:val="StyleUnderline"/>
          <w:rFonts w:cstheme="majorHAnsi"/>
        </w:rPr>
        <w:t xml:space="preserve">Sagan. Significantly, these activists listed their names to spell TTAPS, pronounced "taps," the bugle call proclaiming "lights out" or the end of a military funeral. Until 1985, non-propagandizing scientists did not begin to effectively refute the numerous errors, unrealistic assumptions, and computer modeling </w:t>
      </w:r>
      <w:proofErr w:type="gramStart"/>
      <w:r w:rsidRPr="00941301">
        <w:rPr>
          <w:rStyle w:val="StyleUnderline"/>
          <w:rFonts w:cstheme="majorHAnsi"/>
        </w:rPr>
        <w:t>weakness'</w:t>
      </w:r>
      <w:proofErr w:type="gramEnd"/>
      <w:r w:rsidRPr="00941301">
        <w:rPr>
          <w:rStyle w:val="StyleUnderline"/>
          <w:rFonts w:cstheme="majorHAnsi"/>
        </w:rPr>
        <w:t xml:space="preserve"> of the TTAPS and related "nuclear winter" hypotheses. A principal reason is that government organizations, private corporations, and most scientists generally avoid getting involved in political </w:t>
      </w:r>
      <w:proofErr w:type="gramStart"/>
      <w:r w:rsidRPr="00941301">
        <w:rPr>
          <w:rStyle w:val="StyleUnderline"/>
          <w:rFonts w:cstheme="majorHAnsi"/>
        </w:rPr>
        <w:t>controversies, or</w:t>
      </w:r>
      <w:proofErr w:type="gramEnd"/>
      <w:r w:rsidRPr="00941301">
        <w:rPr>
          <w:rStyle w:val="StyleUnderline"/>
          <w:rFonts w:cstheme="majorHAnsi"/>
        </w:rPr>
        <w:t xml:space="preserve"> making statements likely to enable antinuclear activists to accuse them of minimizing nuclear war dangers, thus undermining hopes for peace. Stephen Schneider has been called a fascist by some disarmament supporters for having written "Nuclear Winter Reappraised," </w:t>
      </w:r>
      <w:r w:rsidRPr="007B346E">
        <w:rPr>
          <w:rFonts w:asciiTheme="majorHAnsi" w:hAnsiTheme="majorHAnsi" w:cstheme="majorHAnsi"/>
          <w:sz w:val="10"/>
        </w:rPr>
        <w:t xml:space="preserve">according to the Rocky Mountain News of July 6, 1986. Three days later, this paper, that until recently featured accounts of </w:t>
      </w:r>
      <w:proofErr w:type="spellStart"/>
      <w:r w:rsidRPr="007B346E">
        <w:rPr>
          <w:rFonts w:asciiTheme="majorHAnsi" w:hAnsiTheme="majorHAnsi" w:cstheme="majorHAnsi"/>
          <w:sz w:val="10"/>
        </w:rPr>
        <w:t>unsurvivable</w:t>
      </w:r>
      <w:proofErr w:type="spellEnd"/>
      <w:r w:rsidRPr="007B346E">
        <w:rPr>
          <w:rFonts w:asciiTheme="majorHAnsi" w:hAnsiTheme="majorHAnsi" w:cstheme="majorHAnsi"/>
          <w:sz w:val="10"/>
        </w:rPr>
        <w:t xml:space="preserve"> "nuclear winter," criticized Carl Sagan and defended Thompson and Schneider in its lead editorial, "In Study of Nuclear Winter, Let Scientists Be Scientists." </w:t>
      </w:r>
      <w:r w:rsidRPr="00941301">
        <w:rPr>
          <w:rStyle w:val="StyleUnderline"/>
          <w:rFonts w:cstheme="majorHAnsi"/>
        </w:rPr>
        <w:t>In a free country, truth will out - although sometimes too late to effectively counter fast-</w:t>
      </w:r>
      <w:proofErr w:type="spellStart"/>
      <w:r w:rsidRPr="00941301">
        <w:rPr>
          <w:rStyle w:val="StyleUnderline"/>
          <w:rFonts w:cstheme="majorHAnsi"/>
        </w:rPr>
        <w:t>hittingpropaganda</w:t>
      </w:r>
      <w:proofErr w:type="spellEnd"/>
      <w:r w:rsidRPr="00941301">
        <w:rPr>
          <w:rStyle w:val="StyleUnderline"/>
          <w:rFonts w:cstheme="majorHAnsi"/>
        </w:rPr>
        <w:t xml:space="preserve">. </w:t>
      </w:r>
      <w:r w:rsidRPr="007B346E">
        <w:rPr>
          <w:rFonts w:asciiTheme="majorHAnsi" w:hAnsiTheme="majorHAnsi" w:cstheme="majorHAnsi"/>
          <w:sz w:val="10"/>
        </w:rPr>
        <w:t>Effective refutation of "nuclear winter" also was delayed by the prestige of politicians and of politically motivated scientists and scientific organizations endorsing the TTAPS forecast of worldwide doom. Furthermore, the weakness' in the TTAPS hypothesis could not be effectively explored until adequate Government funding was made available to cover costs of lengthy, expensive studies, including improved computer modeling of interrelated, poorly understood meteorological phenomena. Serious climatic effects from a Soviet-U.S. nuclear war cannot be completely ruled out. However, possible deaths from uncertain climatic effects are a small danger compared to the incalculable millions in many countries likely to die from starvation caused by disastrous shortages of essentials of modern agriculture sure to result from a Soviet-American nuclear war, and by the cessation of most international food shipments.</w:t>
      </w:r>
    </w:p>
    <w:p w14:paraId="3619F454" w14:textId="77777777" w:rsidR="004E1FA3" w:rsidRPr="00941301" w:rsidRDefault="004E1FA3" w:rsidP="004E1FA3">
      <w:pPr>
        <w:pStyle w:val="Heading4"/>
      </w:pPr>
      <w:r>
        <w:t xml:space="preserve">Island populations survive a </w:t>
      </w:r>
      <w:r w:rsidRPr="00941301">
        <w:t>nuclear winter</w:t>
      </w:r>
      <w:r>
        <w:t>.</w:t>
      </w:r>
    </w:p>
    <w:p w14:paraId="1CBF163B" w14:textId="77777777" w:rsidR="004E1FA3" w:rsidRPr="00941301" w:rsidRDefault="004E1FA3" w:rsidP="004E1FA3">
      <w:pPr>
        <w:rPr>
          <w:rFonts w:asciiTheme="majorHAnsi" w:hAnsiTheme="majorHAnsi" w:cstheme="majorHAnsi"/>
        </w:rPr>
      </w:pPr>
      <w:proofErr w:type="spellStart"/>
      <w:r w:rsidRPr="00941301">
        <w:rPr>
          <w:rStyle w:val="Style13ptBold"/>
          <w:rFonts w:asciiTheme="majorHAnsi" w:hAnsiTheme="majorHAnsi" w:cstheme="majorHAnsi"/>
        </w:rPr>
        <w:t>Turchin</w:t>
      </w:r>
      <w:proofErr w:type="spellEnd"/>
      <w:r w:rsidRPr="00941301">
        <w:rPr>
          <w:rStyle w:val="Style13ptBold"/>
          <w:rFonts w:asciiTheme="majorHAnsi" w:hAnsiTheme="majorHAnsi" w:cstheme="majorHAnsi"/>
        </w:rPr>
        <w:t xml:space="preserve"> and Green 18</w:t>
      </w:r>
      <w:r w:rsidRPr="00941301">
        <w:rPr>
          <w:rFonts w:asciiTheme="majorHAnsi" w:hAnsiTheme="majorHAnsi" w:cstheme="majorHAnsi"/>
        </w:rPr>
        <w:t xml:space="preserve"> </w:t>
      </w:r>
      <w:r w:rsidRPr="00941301">
        <w:rPr>
          <w:rFonts w:asciiTheme="majorHAnsi" w:hAnsiTheme="majorHAnsi" w:cstheme="majorHAnsi"/>
          <w:sz w:val="16"/>
          <w:szCs w:val="16"/>
        </w:rPr>
        <w:t xml:space="preserve">(Alexey </w:t>
      </w:r>
      <w:proofErr w:type="spellStart"/>
      <w:r w:rsidRPr="00941301">
        <w:rPr>
          <w:rFonts w:asciiTheme="majorHAnsi" w:hAnsiTheme="majorHAnsi" w:cstheme="majorHAnsi"/>
          <w:sz w:val="16"/>
          <w:szCs w:val="16"/>
        </w:rPr>
        <w:t>Turchin</w:t>
      </w:r>
      <w:proofErr w:type="spellEnd"/>
      <w:r w:rsidRPr="00941301">
        <w:rPr>
          <w:rFonts w:asciiTheme="majorHAnsi" w:hAnsiTheme="majorHAnsi" w:cstheme="majorHAnsi"/>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69C4957F" w14:textId="77777777" w:rsidR="004E1FA3" w:rsidRPr="00941301" w:rsidRDefault="004E1FA3" w:rsidP="004E1FA3">
      <w:pPr>
        <w:rPr>
          <w:rFonts w:asciiTheme="majorHAnsi" w:hAnsiTheme="majorHAnsi" w:cstheme="majorHAnsi"/>
          <w:u w:val="single"/>
        </w:rPr>
      </w:pPr>
      <w:r w:rsidRPr="00941301">
        <w:rPr>
          <w:rFonts w:asciiTheme="majorHAnsi" w:hAnsiTheme="majorHAnsi" w:cstheme="majorHAnsi"/>
          <w:u w:val="single"/>
        </w:rPr>
        <w:t>Different types of</w:t>
      </w:r>
      <w:r w:rsidRPr="00941301">
        <w:rPr>
          <w:rFonts w:asciiTheme="majorHAnsi" w:hAnsiTheme="majorHAnsi" w:cstheme="majorHAnsi"/>
          <w:sz w:val="16"/>
          <w:szCs w:val="16"/>
        </w:rPr>
        <w:t xml:space="preserve"> possible </w:t>
      </w:r>
      <w:r w:rsidRPr="00941301">
        <w:rPr>
          <w:rFonts w:asciiTheme="majorHAnsi" w:hAnsiTheme="majorHAnsi" w:cstheme="majorHAnsi"/>
          <w:u w:val="single"/>
        </w:rPr>
        <w:t>catastrophes suggest different scenarios for how survival could happen on an island. What is important is</w:t>
      </w:r>
      <w:r w:rsidRPr="00941301">
        <w:rPr>
          <w:rFonts w:asciiTheme="majorHAnsi" w:hAnsiTheme="majorHAnsi" w:cstheme="majorHAnsi"/>
          <w:sz w:val="16"/>
          <w:szCs w:val="16"/>
        </w:rPr>
        <w:t xml:space="preserve"> that </w:t>
      </w:r>
      <w:r w:rsidRPr="00941301">
        <w:rPr>
          <w:rFonts w:asciiTheme="majorHAnsi" w:hAnsiTheme="majorHAnsi" w:cstheme="majorHAnsi"/>
          <w:u w:val="single"/>
        </w:rPr>
        <w:t>the island should have properties</w:t>
      </w:r>
      <w:r w:rsidRPr="00941301">
        <w:rPr>
          <w:rFonts w:asciiTheme="majorHAnsi" w:hAnsiTheme="majorHAnsi" w:cstheme="majorHAnsi"/>
          <w:sz w:val="16"/>
          <w:szCs w:val="16"/>
        </w:rPr>
        <w:t xml:space="preserve"> </w:t>
      </w:r>
      <w:r w:rsidRPr="00941301">
        <w:rPr>
          <w:rFonts w:asciiTheme="majorHAnsi" w:hAnsiTheme="majorHAnsi" w:cstheme="majorHAnsi"/>
          <w:u w:val="single"/>
        </w:rPr>
        <w:t>which</w:t>
      </w:r>
      <w:r w:rsidRPr="00941301">
        <w:rPr>
          <w:rFonts w:asciiTheme="majorHAnsi" w:hAnsiTheme="majorHAnsi" w:cstheme="majorHAnsi"/>
          <w:sz w:val="16"/>
          <w:szCs w:val="16"/>
        </w:rPr>
        <w:t xml:space="preserve"> </w:t>
      </w:r>
      <w:r w:rsidRPr="00941301">
        <w:rPr>
          <w:rFonts w:asciiTheme="majorHAnsi" w:hAnsiTheme="majorHAnsi" w:cstheme="majorHAnsi"/>
          <w:u w:val="single"/>
        </w:rPr>
        <w:t>protect against the specific dangers of</w:t>
      </w:r>
      <w:r w:rsidRPr="00941301">
        <w:rPr>
          <w:rFonts w:asciiTheme="majorHAnsi" w:hAnsiTheme="majorHAnsi" w:cstheme="majorHAnsi"/>
          <w:sz w:val="16"/>
          <w:szCs w:val="16"/>
        </w:rPr>
        <w:t xml:space="preserve"> </w:t>
      </w:r>
      <w:proofErr w:type="gramStart"/>
      <w:r w:rsidRPr="005B0701">
        <w:rPr>
          <w:rFonts w:asciiTheme="majorHAnsi" w:hAnsiTheme="majorHAnsi" w:cstheme="majorHAnsi"/>
          <w:sz w:val="16"/>
          <w:szCs w:val="16"/>
        </w:rPr>
        <w:t>particular global</w:t>
      </w:r>
      <w:proofErr w:type="gramEnd"/>
      <w:r w:rsidRPr="005B0701">
        <w:rPr>
          <w:rFonts w:asciiTheme="majorHAnsi" w:hAnsiTheme="majorHAnsi" w:cstheme="majorHAnsi"/>
          <w:sz w:val="16"/>
          <w:szCs w:val="16"/>
        </w:rPr>
        <w:t xml:space="preserve"> </w:t>
      </w:r>
      <w:r w:rsidRPr="005B0701">
        <w:rPr>
          <w:rFonts w:asciiTheme="majorHAnsi" w:hAnsiTheme="majorHAnsi" w:cstheme="majorHAnsi"/>
          <w:u w:val="single"/>
        </w:rPr>
        <w:t>catastrophic risks</w:t>
      </w:r>
      <w:r w:rsidRPr="005B0701">
        <w:rPr>
          <w:rFonts w:asciiTheme="majorHAnsi" w:hAnsiTheme="majorHAnsi" w:cstheme="majorHAnsi"/>
          <w:sz w:val="16"/>
          <w:szCs w:val="16"/>
        </w:rPr>
        <w:t xml:space="preserve">. </w:t>
      </w:r>
      <w:r w:rsidRPr="005B0701">
        <w:rPr>
          <w:rFonts w:asciiTheme="majorHAnsi" w:hAnsiTheme="majorHAnsi" w:cstheme="majorHAnsi"/>
          <w:u w:val="single"/>
        </w:rPr>
        <w:t xml:space="preserve">Specifically, different islands will provide protection against different risks, and their natural diversity will contribute to a higher total level of protection: </w:t>
      </w:r>
      <w:r w:rsidRPr="005B0701">
        <w:rPr>
          <w:rFonts w:asciiTheme="majorHAnsi" w:hAnsiTheme="majorHAnsi" w:cstheme="majorHAnsi"/>
          <w:sz w:val="16"/>
          <w:szCs w:val="16"/>
        </w:rPr>
        <w:t xml:space="preserve"> </w:t>
      </w:r>
      <w:r w:rsidRPr="005B0701">
        <w:rPr>
          <w:rFonts w:asciiTheme="majorHAnsi" w:hAnsiTheme="majorHAnsi" w:cstheme="majorHAnsi"/>
          <w:b/>
          <w:bCs/>
          <w:u w:val="single"/>
        </w:rPr>
        <w:t xml:space="preserve">Quarantined island survives </w:t>
      </w:r>
      <w:proofErr w:type="gramStart"/>
      <w:r w:rsidRPr="005B0701">
        <w:rPr>
          <w:rFonts w:asciiTheme="majorHAnsi" w:hAnsiTheme="majorHAnsi" w:cstheme="majorHAnsi"/>
          <w:b/>
          <w:bCs/>
          <w:u w:val="single"/>
        </w:rPr>
        <w:t xml:space="preserve">pandemic </w:t>
      </w:r>
      <w:r w:rsidRPr="005B0701">
        <w:rPr>
          <w:rFonts w:asciiTheme="majorHAnsi" w:hAnsiTheme="majorHAnsi" w:cstheme="majorHAnsi"/>
          <w:sz w:val="16"/>
          <w:szCs w:val="16"/>
        </w:rPr>
        <w:t>.</w:t>
      </w:r>
      <w:proofErr w:type="gramEnd"/>
      <w:r w:rsidRPr="005B0701">
        <w:rPr>
          <w:rFonts w:asciiTheme="majorHAnsi" w:hAnsiTheme="majorHAnsi" w:cstheme="majorHAnsi"/>
          <w:sz w:val="16"/>
          <w:szCs w:val="16"/>
        </w:rPr>
        <w:t xml:space="preserve"> An island could impose effective quarantine </w:t>
      </w:r>
      <w:r w:rsidRPr="005B0701">
        <w:rPr>
          <w:rFonts w:asciiTheme="majorHAnsi" w:hAnsiTheme="majorHAnsi" w:cstheme="majorHAnsi"/>
          <w:u w:val="single"/>
        </w:rPr>
        <w:t>if it is sufficiently remote and simultaneously able to protect itself</w:t>
      </w:r>
      <w:r w:rsidRPr="005B0701">
        <w:rPr>
          <w:rFonts w:asciiTheme="majorHAnsi" w:hAnsiTheme="majorHAnsi" w:cstheme="majorHAnsi"/>
          <w:sz w:val="16"/>
          <w:szCs w:val="16"/>
        </w:rPr>
        <w:t xml:space="preserve">, possibly using military ships and air defense.  </w:t>
      </w:r>
      <w:r w:rsidRPr="005B0701">
        <w:rPr>
          <w:rFonts w:asciiTheme="majorHAnsi" w:hAnsiTheme="majorHAnsi" w:cstheme="majorHAnsi"/>
          <w:b/>
          <w:bCs/>
          <w:u w:val="single"/>
        </w:rPr>
        <w:t>Far northern</w:t>
      </w:r>
      <w:r w:rsidRPr="005B0701">
        <w:rPr>
          <w:rFonts w:asciiTheme="majorHAnsi" w:hAnsiTheme="majorHAnsi" w:cstheme="majorHAnsi"/>
          <w:b/>
          <w:bCs/>
          <w:sz w:val="16"/>
          <w:szCs w:val="16"/>
        </w:rPr>
        <w:t xml:space="preserve"> </w:t>
      </w:r>
      <w:r w:rsidRPr="005B0701">
        <w:rPr>
          <w:rFonts w:asciiTheme="majorHAnsi" w:hAnsiTheme="majorHAnsi" w:cstheme="majorHAnsi"/>
          <w:b/>
          <w:bCs/>
          <w:u w:val="single"/>
        </w:rPr>
        <w:t>aboriginal people survive an ice age</w:t>
      </w:r>
      <w:r w:rsidRPr="005B0701">
        <w:rPr>
          <w:rFonts w:asciiTheme="majorHAnsi" w:hAnsiTheme="majorHAnsi" w:cstheme="majorHAnsi"/>
          <w:sz w:val="16"/>
          <w:szCs w:val="16"/>
        </w:rPr>
        <w:t xml:space="preserve">. Many far </w:t>
      </w:r>
      <w:r w:rsidRPr="005B0701">
        <w:rPr>
          <w:rFonts w:asciiTheme="majorHAnsi" w:hAnsiTheme="majorHAnsi" w:cstheme="majorHAnsi"/>
          <w:u w:val="single"/>
        </w:rPr>
        <w:t>northern people have adapted to survive in extremely cold</w:t>
      </w:r>
      <w:r w:rsidRPr="005B0701">
        <w:rPr>
          <w:rFonts w:asciiTheme="majorHAnsi" w:hAnsiTheme="majorHAnsi" w:cstheme="majorHAnsi"/>
          <w:sz w:val="16"/>
          <w:szCs w:val="16"/>
        </w:rPr>
        <w:t xml:space="preserve"> and dangerous </w:t>
      </w:r>
      <w:r w:rsidRPr="005B0701">
        <w:rPr>
          <w:rFonts w:asciiTheme="majorHAnsi" w:hAnsiTheme="majorHAnsi" w:cstheme="majorHAnsi"/>
          <w:u w:val="single"/>
        </w:rPr>
        <w:t>environments</w:t>
      </w:r>
      <w:r w:rsidRPr="005B0701">
        <w:rPr>
          <w:rFonts w:asciiTheme="majorHAnsi" w:hAnsiTheme="majorHAnsi" w:cstheme="majorHAnsi"/>
          <w:sz w:val="16"/>
          <w:szCs w:val="16"/>
        </w:rPr>
        <w:t xml:space="preserve">, </w:t>
      </w:r>
      <w:r w:rsidRPr="005B0701">
        <w:rPr>
          <w:rFonts w:asciiTheme="majorHAnsi" w:hAnsiTheme="majorHAnsi" w:cstheme="majorHAnsi"/>
          <w:u w:val="single"/>
        </w:rPr>
        <w:t>and</w:t>
      </w:r>
      <w:r w:rsidRPr="005B0701">
        <w:rPr>
          <w:rFonts w:asciiTheme="majorHAnsi" w:hAnsiTheme="majorHAnsi" w:cstheme="majorHAnsi"/>
          <w:sz w:val="16"/>
          <w:szCs w:val="16"/>
        </w:rPr>
        <w:t xml:space="preserve"> under the right circumstances </w:t>
      </w:r>
      <w:r w:rsidRPr="005B0701">
        <w:rPr>
          <w:rFonts w:asciiTheme="majorHAnsi" w:hAnsiTheme="majorHAnsi" w:cstheme="majorHAnsi"/>
          <w:u w:val="single"/>
        </w:rPr>
        <w:t>could</w:t>
      </w:r>
      <w:r w:rsidRPr="005B0701">
        <w:rPr>
          <w:rFonts w:asciiTheme="majorHAnsi" w:hAnsiTheme="majorHAnsi" w:cstheme="majorHAnsi"/>
          <w:sz w:val="16"/>
          <w:szCs w:val="16"/>
        </w:rPr>
        <w:t xml:space="preserve"> potentially </w:t>
      </w:r>
      <w:r w:rsidRPr="005B0701">
        <w:rPr>
          <w:rFonts w:asciiTheme="majorHAnsi" w:hAnsiTheme="majorHAnsi" w:cstheme="majorHAnsi"/>
          <w:u w:val="single"/>
        </w:rPr>
        <w:t>survive the return of an ice age</w:t>
      </w:r>
      <w:r w:rsidRPr="005B0701">
        <w:rPr>
          <w:rFonts w:asciiTheme="majorHAnsi" w:hAnsiTheme="majorHAnsi" w:cstheme="majorHAnsi"/>
          <w:sz w:val="16"/>
          <w:szCs w:val="16"/>
        </w:rPr>
        <w:t>. However, their cultures are endangered by globalization. If these people become dependent on the products</w:t>
      </w:r>
      <w:r w:rsidRPr="00941301">
        <w:rPr>
          <w:rFonts w:asciiTheme="majorHAnsi" w:hAnsiTheme="majorHAnsi" w:cstheme="majorHAnsi"/>
          <w:sz w:val="16"/>
          <w:szCs w:val="16"/>
        </w:rPr>
        <w:t xml:space="preserve"> of modern civilization, such as rifles and </w:t>
      </w:r>
      <w:proofErr w:type="gramStart"/>
      <w:r w:rsidRPr="00941301">
        <w:rPr>
          <w:rFonts w:asciiTheme="majorHAnsi" w:hAnsiTheme="majorHAnsi" w:cstheme="majorHAnsi"/>
          <w:sz w:val="16"/>
          <w:szCs w:val="16"/>
        </w:rPr>
        <w:t>motor boats</w:t>
      </w:r>
      <w:proofErr w:type="gramEnd"/>
      <w:r w:rsidRPr="00941301">
        <w:rPr>
          <w:rFonts w:asciiTheme="majorHAnsi" w:hAnsiTheme="majorHAnsi" w:cstheme="majorHAnsi"/>
          <w:sz w:val="16"/>
          <w:szCs w:val="16"/>
        </w:rPr>
        <w:t xml:space="preserve">, and lose their native survival skills, then their likelihood of surviving the collapse of the outside world would decrease. Therefore, </w:t>
      </w:r>
      <w:r w:rsidRPr="00D26629">
        <w:rPr>
          <w:rFonts w:asciiTheme="majorHAnsi" w:hAnsiTheme="majorHAnsi" w:cstheme="majorHAnsi"/>
          <w:u w:val="single"/>
        </w:rPr>
        <w:t>preservation of</w:t>
      </w:r>
      <w:r w:rsidRPr="00D26629">
        <w:rPr>
          <w:rFonts w:asciiTheme="majorHAnsi" w:hAnsiTheme="majorHAnsi" w:cstheme="majorHAnsi"/>
          <w:sz w:val="16"/>
          <w:szCs w:val="16"/>
        </w:rPr>
        <w:t xml:space="preserve"> their </w:t>
      </w:r>
      <w:r w:rsidRPr="00D26629">
        <w:rPr>
          <w:rFonts w:asciiTheme="majorHAnsi" w:hAnsiTheme="majorHAnsi" w:cstheme="majorHAnsi"/>
          <w:highlight w:val="green"/>
          <w:u w:val="single"/>
        </w:rPr>
        <w:t>survival skills</w:t>
      </w:r>
      <w:r w:rsidRPr="00941301">
        <w:rPr>
          <w:rFonts w:asciiTheme="majorHAnsi" w:hAnsiTheme="majorHAnsi" w:cstheme="majorHAnsi"/>
          <w:u w:val="single"/>
        </w:rPr>
        <w:t xml:space="preserve"> may be </w:t>
      </w:r>
      <w:r w:rsidRPr="00D26629">
        <w:rPr>
          <w:rFonts w:asciiTheme="majorHAnsi" w:hAnsiTheme="majorHAnsi" w:cstheme="majorHAnsi"/>
          <w:u w:val="single"/>
        </w:rPr>
        <w:t xml:space="preserve">important </w:t>
      </w:r>
      <w:r w:rsidRPr="005B0701">
        <w:rPr>
          <w:rFonts w:asciiTheme="majorHAnsi" w:hAnsiTheme="majorHAnsi" w:cstheme="majorHAnsi"/>
          <w:highlight w:val="green"/>
          <w:u w:val="single"/>
        </w:rPr>
        <w:t>as</w:t>
      </w:r>
      <w:r w:rsidRPr="00941301">
        <w:rPr>
          <w:rFonts w:asciiTheme="majorHAnsi" w:hAnsiTheme="majorHAnsi" w:cstheme="majorHAnsi"/>
          <w:u w:val="single"/>
        </w:rPr>
        <w:t xml:space="preserve"> a </w:t>
      </w:r>
      <w:r w:rsidRPr="005B0701">
        <w:rPr>
          <w:rFonts w:asciiTheme="majorHAnsi" w:hAnsiTheme="majorHAnsi" w:cstheme="majorHAnsi"/>
          <w:highlight w:val="green"/>
          <w:u w:val="single"/>
        </w:rPr>
        <w:t>defense against</w:t>
      </w:r>
      <w:r w:rsidRPr="00941301">
        <w:rPr>
          <w:rFonts w:asciiTheme="majorHAnsi" w:hAnsiTheme="majorHAnsi" w:cstheme="majorHAnsi"/>
          <w:u w:val="single"/>
        </w:rPr>
        <w:t xml:space="preserve"> the risks connected with </w:t>
      </w:r>
      <w:r w:rsidRPr="005B0701">
        <w:rPr>
          <w:rFonts w:asciiTheme="majorHAnsi" w:hAnsiTheme="majorHAnsi" w:cstheme="majorHAnsi"/>
          <w:b/>
          <w:bCs/>
          <w:highlight w:val="green"/>
          <w:u w:val="single"/>
        </w:rPr>
        <w:t>extreme cooling</w:t>
      </w:r>
      <w:r w:rsidRPr="005B0701">
        <w:rPr>
          <w:rFonts w:asciiTheme="majorHAnsi" w:hAnsiTheme="majorHAnsi" w:cstheme="majorHAnsi"/>
          <w:highlight w:val="green"/>
          <w:u w:val="single"/>
        </w:rPr>
        <w:t>.</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 </w:t>
      </w:r>
      <w:r w:rsidRPr="00941301">
        <w:rPr>
          <w:rFonts w:asciiTheme="majorHAnsi" w:hAnsiTheme="majorHAnsi" w:cstheme="majorHAnsi"/>
          <w:u w:val="single"/>
        </w:rPr>
        <w:t>Remote polar island with high mountains survives</w:t>
      </w:r>
      <w:r w:rsidRPr="00941301">
        <w:rPr>
          <w:rFonts w:asciiTheme="majorHAnsi" w:hAnsiTheme="majorHAnsi" w:cstheme="majorHAnsi"/>
          <w:sz w:val="16"/>
          <w:szCs w:val="16"/>
        </w:rPr>
        <w:t xml:space="preserve"> brief </w:t>
      </w:r>
      <w:r w:rsidRPr="00941301">
        <w:rPr>
          <w:rFonts w:asciiTheme="majorHAnsi" w:hAnsiTheme="majorHAnsi" w:cstheme="majorHAnsi"/>
          <w:u w:val="single"/>
        </w:rPr>
        <w:t>global warming of</w:t>
      </w:r>
      <w:r w:rsidRPr="00941301">
        <w:rPr>
          <w:rFonts w:asciiTheme="majorHAnsi" w:hAnsiTheme="majorHAnsi" w:cstheme="majorHAnsi"/>
          <w:sz w:val="16"/>
          <w:szCs w:val="16"/>
        </w:rPr>
        <w:t xml:space="preserve"> median surface temperatures, </w:t>
      </w:r>
      <w:r w:rsidRPr="00941301">
        <w:rPr>
          <w:rFonts w:asciiTheme="majorHAnsi" w:hAnsiTheme="majorHAnsi" w:cstheme="majorHAnsi"/>
          <w:u w:val="single"/>
        </w:rPr>
        <w:t>up to 50˚C</w:t>
      </w:r>
      <w:r w:rsidRPr="00941301">
        <w:rPr>
          <w:rFonts w:asciiTheme="majorHAnsi" w:hAnsiTheme="majorHAnsi" w:cstheme="majorHAnsi"/>
          <w:sz w:val="16"/>
          <w:szCs w:val="16"/>
        </w:rPr>
        <w:t xml:space="preserve">. There is a theory that the climates of planets </w:t>
      </w:r>
      <w:proofErr w:type="gramStart"/>
      <w:r w:rsidRPr="00941301">
        <w:rPr>
          <w:rFonts w:asciiTheme="majorHAnsi" w:hAnsiTheme="majorHAnsi" w:cstheme="majorHAnsi"/>
          <w:sz w:val="16"/>
          <w:szCs w:val="16"/>
        </w:rPr>
        <w:t>similar to</w:t>
      </w:r>
      <w:proofErr w:type="gramEnd"/>
      <w:r w:rsidRPr="00941301">
        <w:rPr>
          <w:rFonts w:asciiTheme="majorHAnsi" w:hAnsiTheme="majorHAnsi" w:cstheme="majorHAnsi"/>
          <w:sz w:val="16"/>
          <w:szCs w:val="16"/>
        </w:rPr>
        <w:t xml:space="preserve"> the Earth could have several semi-stable temperature levels (Popp et al., 2016). If so, </w:t>
      </w:r>
      <w:r w:rsidRPr="00941301">
        <w:rPr>
          <w:rFonts w:asciiTheme="majorHAnsi" w:hAnsiTheme="majorHAnsi" w:cstheme="majorHAnsi"/>
          <w:u w:val="single"/>
        </w:rPr>
        <w:t>because of climate change</w:t>
      </w:r>
      <w:r w:rsidRPr="00941301">
        <w:rPr>
          <w:rFonts w:asciiTheme="majorHAnsi" w:hAnsiTheme="majorHAnsi" w:cstheme="majorHAnsi"/>
          <w:sz w:val="16"/>
          <w:szCs w:val="16"/>
        </w:rPr>
        <w:t xml:space="preserve">, the </w:t>
      </w:r>
      <w:r w:rsidRPr="00941301">
        <w:rPr>
          <w:rFonts w:asciiTheme="majorHAnsi" w:hAnsiTheme="majorHAnsi" w:cstheme="majorHAnsi"/>
          <w:u w:val="single"/>
        </w:rPr>
        <w:t>Earth could transition to a</w:t>
      </w:r>
      <w:r w:rsidRPr="00941301">
        <w:rPr>
          <w:rFonts w:asciiTheme="majorHAnsi" w:hAnsiTheme="majorHAnsi" w:cstheme="majorHAnsi"/>
          <w:sz w:val="16"/>
          <w:szCs w:val="16"/>
        </w:rPr>
        <w:t xml:space="preserve"> second semi-stable </w:t>
      </w:r>
      <w:r w:rsidRPr="00941301">
        <w:rPr>
          <w:rFonts w:asciiTheme="majorHAnsi" w:hAnsiTheme="majorHAnsi" w:cstheme="majorHAnsi"/>
          <w:u w:val="single"/>
        </w:rPr>
        <w:t>state with a median global temperature of around</w:t>
      </w:r>
      <w:r w:rsidRPr="00941301">
        <w:rPr>
          <w:rFonts w:asciiTheme="majorHAnsi" w:hAnsiTheme="majorHAnsi" w:cstheme="majorHAnsi"/>
          <w:sz w:val="16"/>
          <w:szCs w:val="16"/>
        </w:rPr>
        <w:t xml:space="preserve"> 330 K, about </w:t>
      </w:r>
      <w:r w:rsidRPr="00941301">
        <w:rPr>
          <w:rFonts w:asciiTheme="majorHAnsi" w:hAnsiTheme="majorHAnsi" w:cstheme="majorHAnsi"/>
          <w:u w:val="single"/>
        </w:rPr>
        <w:t>60˚C</w:t>
      </w:r>
      <w:r w:rsidRPr="00941301">
        <w:rPr>
          <w:rFonts w:asciiTheme="majorHAnsi" w:hAnsiTheme="majorHAnsi" w:cstheme="majorHAnsi"/>
          <w:sz w:val="16"/>
          <w:szCs w:val="16"/>
        </w:rPr>
        <w:t xml:space="preserve">, or about </w:t>
      </w:r>
      <w:r w:rsidRPr="00941301">
        <w:rPr>
          <w:rFonts w:asciiTheme="majorHAnsi" w:hAnsiTheme="majorHAnsi" w:cstheme="majorHAnsi"/>
          <w:u w:val="single"/>
        </w:rPr>
        <w:t>45˚C above current global mean temperatures</w:t>
      </w:r>
      <w:r w:rsidRPr="00941301">
        <w:rPr>
          <w:rFonts w:asciiTheme="majorHAnsi" w:hAnsiTheme="majorHAnsi" w:cstheme="majorHAnsi"/>
          <w:sz w:val="16"/>
          <w:szCs w:val="16"/>
        </w:rPr>
        <w:t xml:space="preserve">. But </w:t>
      </w:r>
      <w:r w:rsidRPr="00941301">
        <w:rPr>
          <w:rFonts w:asciiTheme="majorHAnsi" w:hAnsiTheme="majorHAnsi" w:cstheme="majorHAnsi"/>
          <w:u w:val="single"/>
        </w:rPr>
        <w:t xml:space="preserve">even in this climate, </w:t>
      </w:r>
      <w:r w:rsidRPr="00941301">
        <w:rPr>
          <w:rFonts w:asciiTheme="majorHAnsi" w:hAnsiTheme="majorHAnsi" w:cstheme="majorHAnsi"/>
          <w:b/>
          <w:bCs/>
          <w:u w:val="single"/>
        </w:rPr>
        <w:t xml:space="preserve">some </w:t>
      </w:r>
      <w:r w:rsidRPr="00941301">
        <w:rPr>
          <w:rFonts w:asciiTheme="majorHAnsi" w:hAnsiTheme="majorHAnsi" w:cstheme="majorHAnsi"/>
          <w:b/>
          <w:bCs/>
          <w:highlight w:val="green"/>
          <w:u w:val="single"/>
        </w:rPr>
        <w:t>regions</w:t>
      </w:r>
      <w:r w:rsidRPr="00D26629">
        <w:rPr>
          <w:rFonts w:asciiTheme="majorHAnsi" w:hAnsiTheme="majorHAnsi" w:cstheme="majorHAnsi"/>
          <w:b/>
          <w:bCs/>
          <w:u w:val="single"/>
        </w:rPr>
        <w:t xml:space="preserve"> of Earth</w:t>
      </w:r>
      <w:r w:rsidRPr="00941301">
        <w:rPr>
          <w:rFonts w:asciiTheme="majorHAnsi" w:hAnsiTheme="majorHAnsi" w:cstheme="majorHAnsi"/>
          <w:b/>
          <w:bCs/>
          <w:u w:val="single"/>
        </w:rPr>
        <w:t xml:space="preserve"> could </w:t>
      </w:r>
      <w:r w:rsidRPr="00941301">
        <w:rPr>
          <w:rFonts w:asciiTheme="majorHAnsi" w:hAnsiTheme="majorHAnsi" w:cstheme="majorHAnsi"/>
          <w:b/>
          <w:bCs/>
          <w:highlight w:val="green"/>
          <w:u w:val="single"/>
        </w:rPr>
        <w:t>still</w:t>
      </w:r>
      <w:r w:rsidRPr="00941301">
        <w:rPr>
          <w:rFonts w:asciiTheme="majorHAnsi" w:hAnsiTheme="majorHAnsi" w:cstheme="majorHAnsi"/>
          <w:b/>
          <w:bCs/>
          <w:u w:val="single"/>
        </w:rPr>
        <w:t xml:space="preserve"> be </w:t>
      </w:r>
      <w:r w:rsidRPr="00941301">
        <w:rPr>
          <w:rFonts w:asciiTheme="majorHAnsi" w:hAnsiTheme="majorHAnsi" w:cstheme="majorHAnsi"/>
          <w:b/>
          <w:bCs/>
          <w:highlight w:val="green"/>
          <w:u w:val="single"/>
        </w:rPr>
        <w:t xml:space="preserve">survivable </w:t>
      </w:r>
      <w:r w:rsidRPr="00941301">
        <w:rPr>
          <w:rFonts w:asciiTheme="majorHAnsi" w:hAnsiTheme="majorHAnsi" w:cstheme="majorHAnsi"/>
          <w:b/>
          <w:bCs/>
          <w:u w:val="single"/>
        </w:rPr>
        <w:t xml:space="preserve">for </w:t>
      </w:r>
      <w:r w:rsidRPr="00941301">
        <w:rPr>
          <w:rFonts w:asciiTheme="majorHAnsi" w:hAnsiTheme="majorHAnsi" w:cstheme="majorHAnsi"/>
          <w:b/>
          <w:bCs/>
          <w:u w:val="single"/>
        </w:rPr>
        <w:lastRenderedPageBreak/>
        <w:t>humans</w:t>
      </w:r>
      <w:r w:rsidRPr="00941301">
        <w:rPr>
          <w:rFonts w:asciiTheme="majorHAnsi" w:hAnsiTheme="majorHAnsi" w:cstheme="majorHAnsi"/>
          <w:u w:val="single"/>
        </w:rPr>
        <w:t>, such as the Himalayan plateau at elevations above 4,000 m, but below 6,000</w:t>
      </w:r>
      <w:r w:rsidRPr="00941301">
        <w:rPr>
          <w:rFonts w:asciiTheme="majorHAnsi" w:hAnsiTheme="majorHAnsi" w:cstheme="majorHAnsi"/>
          <w:sz w:val="16"/>
          <w:szCs w:val="16"/>
        </w:rPr>
        <w:t xml:space="preserve"> (where oxygen deficiency becomes a problem), </w:t>
      </w:r>
      <w:r w:rsidRPr="00941301">
        <w:rPr>
          <w:rFonts w:asciiTheme="majorHAnsi" w:hAnsiTheme="majorHAnsi" w:cstheme="majorHAnsi"/>
          <w:u w:val="single"/>
        </w:rPr>
        <w:t>or on polar islands with mountains</w:t>
      </w:r>
      <w:r w:rsidRPr="00941301">
        <w:rPr>
          <w:rFonts w:asciiTheme="majorHAnsi" w:hAnsiTheme="majorHAnsi" w:cstheme="majorHAnsi"/>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941301">
        <w:rPr>
          <w:rFonts w:asciiTheme="majorHAnsi" w:hAnsiTheme="majorHAnsi" w:cstheme="majorHAnsi"/>
          <w:u w:val="single"/>
        </w:rPr>
        <w:t>If temperatures later returned to normal</w:t>
      </w:r>
      <w:r w:rsidRPr="00941301">
        <w:rPr>
          <w:rFonts w:asciiTheme="majorHAnsi" w:hAnsiTheme="majorHAnsi" w:cstheme="majorHAnsi"/>
          <w:sz w:val="16"/>
          <w:szCs w:val="16"/>
        </w:rPr>
        <w:t xml:space="preserve"> – either naturally or through climate engineering – </w:t>
      </w:r>
      <w:r w:rsidRPr="00941301">
        <w:rPr>
          <w:rFonts w:asciiTheme="majorHAnsi" w:hAnsiTheme="majorHAnsi" w:cstheme="majorHAnsi"/>
          <w:b/>
          <w:bCs/>
          <w:u w:val="single"/>
        </w:rPr>
        <w:t xml:space="preserve">the rest of </w:t>
      </w:r>
      <w:r w:rsidRPr="007E6AB2">
        <w:rPr>
          <w:rFonts w:asciiTheme="majorHAnsi" w:hAnsiTheme="majorHAnsi" w:cstheme="majorHAnsi"/>
          <w:b/>
          <w:bCs/>
          <w:u w:val="single"/>
        </w:rPr>
        <w:t xml:space="preserve">the Earth </w:t>
      </w:r>
      <w:r w:rsidRPr="00941301">
        <w:rPr>
          <w:rFonts w:asciiTheme="majorHAnsi" w:hAnsiTheme="majorHAnsi" w:cstheme="majorHAnsi"/>
          <w:b/>
          <w:bCs/>
          <w:highlight w:val="green"/>
          <w:u w:val="single"/>
        </w:rPr>
        <w:t>could be repopulated</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941301">
        <w:rPr>
          <w:rFonts w:asciiTheme="majorHAnsi" w:hAnsiTheme="majorHAnsi" w:cstheme="majorHAnsi"/>
          <w:sz w:val="16"/>
          <w:szCs w:val="16"/>
        </w:rPr>
        <w:t>ammunition</w:t>
      </w:r>
      <w:proofErr w:type="gramEnd"/>
      <w:r w:rsidRPr="00941301">
        <w:rPr>
          <w:rFonts w:asciiTheme="majorHAnsi" w:hAnsiTheme="majorHAnsi" w:cstheme="majorHAnsi"/>
          <w:sz w:val="16"/>
          <w:szCs w:val="16"/>
        </w:rPr>
        <w:t xml:space="preserve"> or other supplies:  </w:t>
      </w:r>
      <w:r w:rsidRPr="00941301">
        <w:rPr>
          <w:rFonts w:asciiTheme="majorHAnsi" w:hAnsiTheme="majorHAnsi" w:cstheme="majorHAnsi"/>
          <w:u w:val="single"/>
        </w:rPr>
        <w:t>Primitive tribe survives civilizational collapse</w:t>
      </w:r>
      <w:r w:rsidRPr="00941301">
        <w:rPr>
          <w:rFonts w:asciiTheme="majorHAnsi" w:hAnsiTheme="majorHAnsi" w:cstheme="majorHAnsi"/>
          <w:sz w:val="16"/>
          <w:szCs w:val="16"/>
        </w:rPr>
        <w:t xml:space="preserve">. The </w:t>
      </w:r>
      <w:r w:rsidRPr="00941301">
        <w:rPr>
          <w:rFonts w:asciiTheme="majorHAnsi" w:hAnsiTheme="majorHAnsi" w:cstheme="majorHAnsi"/>
          <w:highlight w:val="green"/>
          <w:u w:val="single"/>
        </w:rPr>
        <w:t xml:space="preserve">inhabitants of </w:t>
      </w:r>
      <w:r w:rsidRPr="00941301">
        <w:rPr>
          <w:rFonts w:asciiTheme="majorHAnsi" w:hAnsiTheme="majorHAnsi" w:cstheme="majorHAnsi"/>
          <w:b/>
          <w:bCs/>
          <w:highlight w:val="green"/>
          <w:u w:val="single"/>
        </w:rPr>
        <w:t>North Sentinel Island</w:t>
      </w:r>
      <w:r w:rsidRPr="00941301">
        <w:rPr>
          <w:rFonts w:asciiTheme="majorHAnsi" w:hAnsiTheme="majorHAnsi" w:cstheme="majorHAnsi"/>
          <w:sz w:val="16"/>
          <w:szCs w:val="16"/>
        </w:rPr>
        <w:t xml:space="preserve">, near the Andaman Islands in the Indian Ocean, </w:t>
      </w:r>
      <w:r w:rsidRPr="00941301">
        <w:rPr>
          <w:rFonts w:asciiTheme="majorHAnsi" w:hAnsiTheme="majorHAnsi" w:cstheme="majorHAnsi"/>
          <w:u w:val="single"/>
        </w:rPr>
        <w:t xml:space="preserve">are hostile and </w:t>
      </w:r>
      <w:r w:rsidRPr="00941301">
        <w:rPr>
          <w:rFonts w:asciiTheme="majorHAnsi" w:hAnsiTheme="majorHAnsi" w:cstheme="majorHAnsi"/>
          <w:highlight w:val="green"/>
          <w:u w:val="single"/>
        </w:rPr>
        <w:t>uncontacted</w:t>
      </w:r>
      <w:r w:rsidRPr="00941301">
        <w:rPr>
          <w:rFonts w:asciiTheme="majorHAnsi" w:hAnsiTheme="majorHAnsi" w:cstheme="majorHAnsi"/>
          <w:sz w:val="16"/>
          <w:szCs w:val="16"/>
          <w:highlight w:val="green"/>
        </w:rPr>
        <w:t>.</w:t>
      </w:r>
      <w:r w:rsidRPr="00941301">
        <w:rPr>
          <w:rFonts w:asciiTheme="majorHAnsi" w:hAnsiTheme="majorHAnsi" w:cstheme="majorHAnsi"/>
          <w:sz w:val="16"/>
          <w:szCs w:val="16"/>
        </w:rPr>
        <w:t xml:space="preserve"> </w:t>
      </w:r>
      <w:r w:rsidRPr="00941301">
        <w:rPr>
          <w:rFonts w:asciiTheme="majorHAnsi" w:hAnsiTheme="majorHAnsi" w:cstheme="majorHAnsi"/>
          <w:b/>
          <w:bCs/>
          <w:u w:val="single"/>
        </w:rPr>
        <w:t>The Sentinelese survived the 2004 Indian Ocean tsunami apparently unaffected</w:t>
      </w:r>
      <w:r w:rsidRPr="00941301">
        <w:rPr>
          <w:rFonts w:asciiTheme="majorHAnsi" w:hAnsiTheme="majorHAnsi" w:cstheme="majorHAnsi"/>
          <w:b/>
          <w:bCs/>
          <w:sz w:val="16"/>
          <w:szCs w:val="16"/>
        </w:rPr>
        <w:t xml:space="preserve"> </w:t>
      </w:r>
      <w:r w:rsidRPr="00941301">
        <w:rPr>
          <w:rFonts w:asciiTheme="majorHAnsi" w:hAnsiTheme="majorHAnsi" w:cstheme="majorHAnsi"/>
          <w:sz w:val="16"/>
          <w:szCs w:val="16"/>
        </w:rPr>
        <w:t>(</w:t>
      </w:r>
      <w:proofErr w:type="spellStart"/>
      <w:r w:rsidRPr="00941301">
        <w:rPr>
          <w:rFonts w:asciiTheme="majorHAnsi" w:hAnsiTheme="majorHAnsi" w:cstheme="majorHAnsi"/>
          <w:sz w:val="16"/>
          <w:szCs w:val="16"/>
        </w:rPr>
        <w:t>Voanews</w:t>
      </w:r>
      <w:proofErr w:type="spellEnd"/>
      <w:r w:rsidRPr="00941301">
        <w:rPr>
          <w:rFonts w:asciiTheme="majorHAnsi" w:hAnsiTheme="majorHAnsi" w:cstheme="majorHAnsi"/>
          <w:sz w:val="16"/>
          <w:szCs w:val="16"/>
        </w:rPr>
        <w:t xml:space="preserve">, 2009), and </w:t>
      </w:r>
      <w:r w:rsidRPr="00941301">
        <w:rPr>
          <w:rFonts w:asciiTheme="majorHAnsi" w:hAnsiTheme="majorHAnsi" w:cstheme="majorHAnsi"/>
          <w:u w:val="single"/>
        </w:rPr>
        <w:t xml:space="preserve">if the rest of humanity disappear, </w:t>
      </w:r>
      <w:r w:rsidRPr="00941301">
        <w:rPr>
          <w:rFonts w:asciiTheme="majorHAnsi" w:hAnsiTheme="majorHAnsi" w:cstheme="majorHAnsi"/>
          <w:b/>
          <w:bCs/>
          <w:u w:val="single"/>
        </w:rPr>
        <w:t>they might well continue their existence without change.</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 </w:t>
      </w:r>
      <w:r w:rsidRPr="00941301">
        <w:rPr>
          <w:rFonts w:asciiTheme="majorHAnsi" w:hAnsiTheme="majorHAnsi" w:cstheme="majorHAnsi"/>
          <w:u w:val="single"/>
        </w:rPr>
        <w:t>Tropical Island survives extreme global nuclear</w:t>
      </w:r>
      <w:r w:rsidRPr="00941301">
        <w:rPr>
          <w:rFonts w:asciiTheme="majorHAnsi" w:hAnsiTheme="majorHAnsi" w:cstheme="majorHAnsi"/>
          <w:sz w:val="16"/>
          <w:szCs w:val="16"/>
        </w:rPr>
        <w:t xml:space="preserve"> </w:t>
      </w:r>
      <w:r w:rsidRPr="00941301">
        <w:rPr>
          <w:rFonts w:asciiTheme="majorHAnsi" w:hAnsiTheme="majorHAnsi" w:cstheme="majorHAnsi"/>
          <w:u w:val="single"/>
        </w:rPr>
        <w:t>winter</w:t>
      </w:r>
      <w:r w:rsidRPr="00941301">
        <w:rPr>
          <w:rFonts w:asciiTheme="majorHAnsi" w:hAnsiTheme="majorHAnsi" w:cstheme="majorHAnsi"/>
          <w:sz w:val="16"/>
          <w:szCs w:val="16"/>
        </w:rPr>
        <w:t xml:space="preserve"> </w:t>
      </w:r>
      <w:r w:rsidRPr="00941301">
        <w:rPr>
          <w:rFonts w:asciiTheme="majorHAnsi" w:hAnsiTheme="majorHAnsi" w:cstheme="majorHAnsi"/>
          <w:u w:val="single"/>
        </w:rPr>
        <w:t>and</w:t>
      </w:r>
      <w:r w:rsidRPr="00941301">
        <w:rPr>
          <w:rFonts w:asciiTheme="majorHAnsi" w:hAnsiTheme="majorHAnsi" w:cstheme="majorHAnsi"/>
          <w:sz w:val="16"/>
          <w:szCs w:val="16"/>
        </w:rPr>
        <w:t xml:space="preserve"> </w:t>
      </w:r>
      <w:r w:rsidRPr="00941301">
        <w:rPr>
          <w:rFonts w:asciiTheme="majorHAnsi" w:hAnsiTheme="majorHAnsi" w:cstheme="majorHAnsi"/>
          <w:u w:val="single"/>
        </w:rPr>
        <w:t>glaciation</w:t>
      </w:r>
      <w:r w:rsidRPr="00941301">
        <w:rPr>
          <w:rFonts w:asciiTheme="majorHAnsi" w:hAnsiTheme="majorHAnsi" w:cstheme="majorHAnsi"/>
          <w:sz w:val="16"/>
          <w:szCs w:val="16"/>
        </w:rPr>
        <w:t xml:space="preserve"> event. </w:t>
      </w:r>
      <w:r w:rsidRPr="00941301">
        <w:rPr>
          <w:rFonts w:asciiTheme="majorHAnsi" w:hAnsiTheme="majorHAnsi" w:cstheme="majorHAnsi"/>
          <w:u w:val="single"/>
        </w:rPr>
        <w:t xml:space="preserve">Were a </w:t>
      </w:r>
      <w:r w:rsidRPr="00941301">
        <w:rPr>
          <w:rFonts w:asciiTheme="majorHAnsi" w:hAnsiTheme="majorHAnsi" w:cstheme="majorHAnsi"/>
          <w:b/>
          <w:bCs/>
          <w:u w:val="single"/>
        </w:rPr>
        <w:t>nuclear</w:t>
      </w:r>
      <w:r w:rsidRPr="00941301">
        <w:rPr>
          <w:rFonts w:asciiTheme="majorHAnsi" w:hAnsiTheme="majorHAnsi" w:cstheme="majorHAnsi"/>
          <w:sz w:val="16"/>
          <w:szCs w:val="16"/>
        </w:rPr>
        <w:t xml:space="preserve">, bolide impactor or volcanic </w:t>
      </w:r>
      <w:r w:rsidRPr="00941301">
        <w:rPr>
          <w:rFonts w:asciiTheme="majorHAnsi" w:hAnsiTheme="majorHAnsi" w:cstheme="majorHAnsi"/>
          <w:u w:val="single"/>
        </w:rPr>
        <w:t>“</w:t>
      </w:r>
      <w:r w:rsidRPr="00941301">
        <w:rPr>
          <w:rFonts w:asciiTheme="majorHAnsi" w:hAnsiTheme="majorHAnsi" w:cstheme="majorHAnsi"/>
          <w:b/>
          <w:bCs/>
          <w:u w:val="single"/>
        </w:rPr>
        <w:t>winter</w:t>
      </w:r>
      <w:r w:rsidRPr="00941301">
        <w:rPr>
          <w:rFonts w:asciiTheme="majorHAnsi" w:hAnsiTheme="majorHAnsi" w:cstheme="majorHAnsi"/>
          <w:u w:val="single"/>
        </w:rPr>
        <w:t>”</w:t>
      </w:r>
      <w:r w:rsidRPr="00941301">
        <w:rPr>
          <w:rFonts w:asciiTheme="majorHAnsi" w:hAnsiTheme="majorHAnsi" w:cstheme="majorHAnsi"/>
          <w:sz w:val="16"/>
          <w:szCs w:val="16"/>
        </w:rPr>
        <w:t xml:space="preserve"> scenario </w:t>
      </w:r>
      <w:r w:rsidRPr="00941301">
        <w:rPr>
          <w:rFonts w:asciiTheme="majorHAnsi" w:hAnsiTheme="majorHAnsi" w:cstheme="majorHAnsi"/>
          <w:u w:val="single"/>
        </w:rPr>
        <w:t>to unfold</w:t>
      </w:r>
      <w:r w:rsidRPr="00941301">
        <w:rPr>
          <w:rFonts w:asciiTheme="majorHAnsi" w:hAnsiTheme="majorHAnsi" w:cstheme="majorHAnsi"/>
          <w:sz w:val="16"/>
          <w:szCs w:val="16"/>
        </w:rPr>
        <w:t xml:space="preserve">, these </w:t>
      </w:r>
      <w:r w:rsidRPr="00941301">
        <w:rPr>
          <w:rFonts w:asciiTheme="majorHAnsi" w:hAnsiTheme="majorHAnsi" w:cstheme="majorHAnsi"/>
          <w:highlight w:val="green"/>
          <w:u w:val="single"/>
        </w:rPr>
        <w:t xml:space="preserve">islands </w:t>
      </w:r>
      <w:r w:rsidRPr="00941301">
        <w:rPr>
          <w:rFonts w:asciiTheme="majorHAnsi" w:hAnsiTheme="majorHAnsi" w:cstheme="majorHAnsi"/>
          <w:u w:val="single"/>
        </w:rPr>
        <w:t xml:space="preserve">would </w:t>
      </w:r>
      <w:r w:rsidRPr="007E6AB2">
        <w:rPr>
          <w:rFonts w:asciiTheme="majorHAnsi" w:hAnsiTheme="majorHAnsi" w:cstheme="majorHAnsi"/>
          <w:u w:val="single"/>
        </w:rPr>
        <w:t xml:space="preserve">remain </w:t>
      </w:r>
      <w:r w:rsidRPr="00941301">
        <w:rPr>
          <w:rFonts w:asciiTheme="majorHAnsi" w:hAnsiTheme="majorHAnsi" w:cstheme="majorHAnsi"/>
          <w:highlight w:val="green"/>
          <w:u w:val="single"/>
        </w:rPr>
        <w:t>surrounded by Warm Ocean</w:t>
      </w:r>
      <w:r w:rsidRPr="00941301">
        <w:rPr>
          <w:rFonts w:asciiTheme="majorHAnsi" w:hAnsiTheme="majorHAnsi" w:cstheme="majorHAnsi"/>
          <w:u w:val="single"/>
        </w:rPr>
        <w:t xml:space="preserve">, </w:t>
      </w:r>
      <w:r w:rsidRPr="007E6AB2">
        <w:rPr>
          <w:rFonts w:asciiTheme="majorHAnsi" w:hAnsiTheme="majorHAnsi" w:cstheme="majorHAnsi"/>
          <w:u w:val="single"/>
        </w:rPr>
        <w:t>and</w:t>
      </w:r>
      <w:r w:rsidRPr="00941301">
        <w:rPr>
          <w:rFonts w:asciiTheme="majorHAnsi" w:hAnsiTheme="majorHAnsi" w:cstheme="majorHAnsi"/>
          <w:u w:val="single"/>
        </w:rPr>
        <w:t xml:space="preserve"> </w:t>
      </w:r>
      <w:r w:rsidRPr="007E6AB2">
        <w:rPr>
          <w:rFonts w:asciiTheme="majorHAnsi" w:hAnsiTheme="majorHAnsi" w:cstheme="majorHAnsi"/>
          <w:highlight w:val="green"/>
          <w:u w:val="single"/>
        </w:rPr>
        <w:t>local volcanism</w:t>
      </w:r>
      <w:r w:rsidRPr="00941301">
        <w:rPr>
          <w:rFonts w:asciiTheme="majorHAnsi" w:hAnsiTheme="majorHAnsi" w:cstheme="majorHAnsi"/>
          <w:u w:val="single"/>
        </w:rPr>
        <w:t xml:space="preserve"> or other </w:t>
      </w:r>
      <w:r w:rsidRPr="007E6AB2">
        <w:rPr>
          <w:rFonts w:asciiTheme="majorHAnsi" w:hAnsiTheme="majorHAnsi" w:cstheme="majorHAnsi"/>
          <w:u w:val="single"/>
        </w:rPr>
        <w:t>energy sources</w:t>
      </w:r>
      <w:r w:rsidRPr="00941301">
        <w:rPr>
          <w:rFonts w:asciiTheme="majorHAnsi" w:hAnsiTheme="majorHAnsi" w:cstheme="majorHAnsi"/>
          <w:u w:val="single"/>
        </w:rPr>
        <w:t xml:space="preserve"> might </w:t>
      </w:r>
      <w:r w:rsidRPr="00941301">
        <w:rPr>
          <w:rFonts w:asciiTheme="majorHAnsi" w:hAnsiTheme="majorHAnsi" w:cstheme="majorHAnsi"/>
          <w:highlight w:val="green"/>
          <w:u w:val="single"/>
        </w:rPr>
        <w:t xml:space="preserve">provide heat, </w:t>
      </w:r>
      <w:proofErr w:type="gramStart"/>
      <w:r w:rsidRPr="00941301">
        <w:rPr>
          <w:rFonts w:asciiTheme="majorHAnsi" w:hAnsiTheme="majorHAnsi" w:cstheme="majorHAnsi"/>
          <w:highlight w:val="green"/>
          <w:u w:val="single"/>
        </w:rPr>
        <w:t>energy</w:t>
      </w:r>
      <w:proofErr w:type="gramEnd"/>
      <w:r w:rsidRPr="00941301">
        <w:rPr>
          <w:rFonts w:asciiTheme="majorHAnsi" w:hAnsiTheme="majorHAnsi" w:cstheme="majorHAnsi"/>
          <w:highlight w:val="green"/>
          <w:u w:val="single"/>
        </w:rPr>
        <w:t xml:space="preserve"> and food</w:t>
      </w:r>
      <w:r w:rsidRPr="00941301">
        <w:rPr>
          <w:rFonts w:asciiTheme="majorHAnsi" w:hAnsiTheme="majorHAnsi" w:cstheme="majorHAnsi"/>
          <w:sz w:val="16"/>
          <w:szCs w:val="16"/>
          <w:highlight w:val="green"/>
        </w:rPr>
        <w:t>.</w:t>
      </w:r>
      <w:r w:rsidRPr="00941301">
        <w:rPr>
          <w:rFonts w:asciiTheme="majorHAnsi" w:hAnsiTheme="majorHAnsi" w:cstheme="majorHAnsi"/>
          <w:sz w:val="16"/>
          <w:szCs w:val="16"/>
        </w:rPr>
        <w:t xml:space="preserve"> </w:t>
      </w:r>
      <w:r w:rsidRPr="00941301">
        <w:rPr>
          <w:rFonts w:asciiTheme="majorHAnsi" w:hAnsiTheme="majorHAnsi" w:cstheme="majorHAnsi"/>
          <w:u w:val="single"/>
        </w:rPr>
        <w:t>Such island refuges</w:t>
      </w:r>
      <w:r w:rsidRPr="00941301">
        <w:rPr>
          <w:rFonts w:asciiTheme="majorHAnsi" w:hAnsiTheme="majorHAnsi" w:cstheme="majorHAnsi"/>
          <w:sz w:val="16"/>
          <w:szCs w:val="16"/>
        </w:rPr>
        <w:t xml:space="preserve"> may have </w:t>
      </w:r>
      <w:r w:rsidRPr="00941301">
        <w:rPr>
          <w:rFonts w:asciiTheme="majorHAnsi" w:hAnsiTheme="majorHAnsi" w:cstheme="majorHAnsi"/>
          <w:u w:val="single"/>
        </w:rPr>
        <w:t xml:space="preserve">helped life on </w:t>
      </w:r>
      <w:r w:rsidRPr="007E6AB2">
        <w:rPr>
          <w:rFonts w:asciiTheme="majorHAnsi" w:hAnsiTheme="majorHAnsi" w:cstheme="majorHAnsi"/>
          <w:u w:val="single"/>
        </w:rPr>
        <w:t xml:space="preserve">Earth survive during the </w:t>
      </w:r>
      <w:r w:rsidRPr="007E6AB2">
        <w:rPr>
          <w:rFonts w:asciiTheme="majorHAnsi" w:hAnsiTheme="majorHAnsi" w:cstheme="majorHAnsi"/>
          <w:b/>
          <w:bCs/>
          <w:u w:val="single"/>
        </w:rPr>
        <w:t>“Snowball Earth”</w:t>
      </w:r>
      <w:r w:rsidRPr="007E6AB2">
        <w:rPr>
          <w:rFonts w:asciiTheme="majorHAnsi" w:hAnsiTheme="majorHAnsi" w:cstheme="majorHAnsi"/>
          <w:u w:val="single"/>
        </w:rPr>
        <w:t xml:space="preserve"> event in Earth’s distant past</w:t>
      </w:r>
      <w:r w:rsidRPr="007E6AB2">
        <w:rPr>
          <w:rFonts w:asciiTheme="majorHAnsi" w:hAnsiTheme="majorHAnsi" w:cstheme="majorHAnsi"/>
          <w:sz w:val="16"/>
          <w:szCs w:val="16"/>
        </w:rPr>
        <w:t xml:space="preserve"> (Hoffman et al., 1998).  Remote island b</w:t>
      </w:r>
      <w:r w:rsidRPr="00941301">
        <w:rPr>
          <w:rFonts w:asciiTheme="majorHAnsi" w:hAnsiTheme="majorHAnsi" w:cstheme="majorHAnsi"/>
          <w:sz w:val="16"/>
          <w:szCs w:val="16"/>
        </w:rPr>
        <w:t xml:space="preserve">ase for project “Yellow submarine”. Some </w:t>
      </w:r>
      <w:r w:rsidRPr="00941301">
        <w:rPr>
          <w:rFonts w:asciiTheme="majorHAnsi" w:hAnsiTheme="majorHAnsi" w:cstheme="majorHAnsi"/>
          <w:u w:val="single"/>
        </w:rPr>
        <w:t xml:space="preserve">catastrophic risks such as a </w:t>
      </w:r>
      <w:r w:rsidRPr="00941301">
        <w:rPr>
          <w:rFonts w:asciiTheme="majorHAnsi" w:hAnsiTheme="majorHAnsi" w:cstheme="majorHAnsi"/>
          <w:sz w:val="16"/>
          <w:szCs w:val="16"/>
        </w:rPr>
        <w:t xml:space="preserve">gamma ray burst, a </w:t>
      </w:r>
      <w:r w:rsidRPr="00941301">
        <w:rPr>
          <w:rFonts w:asciiTheme="majorHAnsi" w:hAnsiTheme="majorHAnsi" w:cstheme="majorHAnsi"/>
          <w:u w:val="single"/>
        </w:rPr>
        <w:t xml:space="preserve">global </w:t>
      </w:r>
      <w:r w:rsidRPr="007E6AB2">
        <w:rPr>
          <w:rFonts w:asciiTheme="majorHAnsi" w:hAnsiTheme="majorHAnsi" w:cstheme="majorHAnsi"/>
          <w:highlight w:val="green"/>
          <w:u w:val="single"/>
        </w:rPr>
        <w:t>nuclear war</w:t>
      </w:r>
      <w:r w:rsidRPr="00941301">
        <w:rPr>
          <w:rFonts w:asciiTheme="majorHAnsi" w:hAnsiTheme="majorHAnsi" w:cstheme="majorHAnsi"/>
          <w:u w:val="single"/>
        </w:rPr>
        <w:t xml:space="preserve"> with high radiological contamination</w:t>
      </w:r>
      <w:r w:rsidRPr="00941301">
        <w:rPr>
          <w:rFonts w:asciiTheme="majorHAnsi" w:hAnsiTheme="majorHAnsi" w:cstheme="majorHAnsi"/>
          <w:sz w:val="16"/>
          <w:szCs w:val="16"/>
        </w:rPr>
        <w:t xml:space="preserve"> or multiple pandemics </w:t>
      </w:r>
      <w:r w:rsidRPr="00941301">
        <w:rPr>
          <w:rFonts w:asciiTheme="majorHAnsi" w:hAnsiTheme="majorHAnsi" w:cstheme="majorHAnsi"/>
          <w:u w:val="single"/>
        </w:rPr>
        <w:t xml:space="preserve">might be best </w:t>
      </w:r>
      <w:r w:rsidRPr="007E6AB2">
        <w:rPr>
          <w:rFonts w:asciiTheme="majorHAnsi" w:hAnsiTheme="majorHAnsi" w:cstheme="majorHAnsi"/>
          <w:highlight w:val="green"/>
          <w:u w:val="single"/>
        </w:rPr>
        <w:t xml:space="preserve">survived </w:t>
      </w:r>
      <w:r w:rsidRPr="007E6AB2">
        <w:rPr>
          <w:rFonts w:asciiTheme="majorHAnsi" w:hAnsiTheme="majorHAnsi" w:cstheme="majorHAnsi"/>
          <w:b/>
          <w:bCs/>
          <w:highlight w:val="green"/>
          <w:u w:val="single"/>
        </w:rPr>
        <w:t>underwater in nuclear submarines</w:t>
      </w:r>
      <w:r w:rsidRPr="00941301">
        <w:rPr>
          <w:rFonts w:asciiTheme="majorHAnsi" w:hAnsiTheme="majorHAnsi" w:cstheme="majorHAnsi"/>
          <w:sz w:val="16"/>
          <w:szCs w:val="16"/>
        </w:rPr>
        <w:t xml:space="preserve"> (</w:t>
      </w:r>
      <w:proofErr w:type="spellStart"/>
      <w:r w:rsidRPr="00941301">
        <w:rPr>
          <w:rFonts w:asciiTheme="majorHAnsi" w:hAnsiTheme="majorHAnsi" w:cstheme="majorHAnsi"/>
          <w:sz w:val="16"/>
          <w:szCs w:val="16"/>
        </w:rPr>
        <w:t>Turchin</w:t>
      </w:r>
      <w:proofErr w:type="spellEnd"/>
      <w:r w:rsidRPr="00941301">
        <w:rPr>
          <w:rFonts w:asciiTheme="majorHAnsi" w:hAnsiTheme="majorHAnsi" w:cstheme="majorHAnsi"/>
          <w:sz w:val="16"/>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41301">
        <w:rPr>
          <w:rFonts w:asciiTheme="majorHAnsi" w:hAnsiTheme="majorHAnsi" w:cstheme="majorHAnsi"/>
          <w:u w:val="single"/>
        </w:rPr>
        <w:t>For risks</w:t>
      </w:r>
      <w:r w:rsidRPr="00941301">
        <w:rPr>
          <w:rFonts w:asciiTheme="majorHAnsi" w:hAnsiTheme="majorHAnsi" w:cstheme="majorHAnsi"/>
          <w:sz w:val="16"/>
          <w:szCs w:val="16"/>
        </w:rPr>
        <w:t xml:space="preserve"> which include multiple or complex catastrophes, </w:t>
      </w:r>
      <w:r w:rsidRPr="00941301">
        <w:rPr>
          <w:rFonts w:asciiTheme="majorHAnsi" w:hAnsiTheme="majorHAnsi" w:cstheme="majorHAnsi"/>
          <w:u w:val="single"/>
        </w:rPr>
        <w:t>such as</w:t>
      </w:r>
      <w:r w:rsidRPr="00941301">
        <w:rPr>
          <w:rFonts w:asciiTheme="majorHAnsi" w:hAnsiTheme="majorHAnsi" w:cstheme="majorHAnsi"/>
          <w:sz w:val="16"/>
          <w:szCs w:val="16"/>
        </w:rPr>
        <w:t xml:space="preserve"> a bolide impact, extreme volcanism, tsunamis, multiple pandemics and </w:t>
      </w:r>
      <w:r w:rsidRPr="00941301">
        <w:rPr>
          <w:rFonts w:asciiTheme="majorHAnsi" w:hAnsiTheme="majorHAnsi" w:cstheme="majorHAnsi"/>
          <w:u w:val="single"/>
        </w:rPr>
        <w:t>nuclear war with radiological contamination</w:t>
      </w:r>
      <w:r w:rsidRPr="00941301">
        <w:rPr>
          <w:rFonts w:asciiTheme="majorHAnsi" w:hAnsiTheme="majorHAnsi" w:cstheme="majorHAnsi"/>
          <w:sz w:val="16"/>
          <w:szCs w:val="16"/>
        </w:rPr>
        <w:t xml:space="preserve">, </w:t>
      </w:r>
      <w:r w:rsidRPr="00941301">
        <w:rPr>
          <w:rFonts w:asciiTheme="majorHAnsi" w:hAnsiTheme="majorHAnsi" w:cstheme="majorHAnsi"/>
          <w:b/>
          <w:bCs/>
          <w:highlight w:val="green"/>
          <w:u w:val="single"/>
        </w:rPr>
        <w:t>island</w:t>
      </w:r>
      <w:r w:rsidRPr="00941301">
        <w:rPr>
          <w:rFonts w:asciiTheme="majorHAnsi" w:hAnsiTheme="majorHAnsi" w:cstheme="majorHAnsi"/>
          <w:b/>
          <w:bCs/>
          <w:u w:val="single"/>
        </w:rPr>
        <w:t xml:space="preserve"> refuges could be </w:t>
      </w:r>
      <w:r w:rsidRPr="00941301">
        <w:rPr>
          <w:rFonts w:asciiTheme="majorHAnsi" w:hAnsiTheme="majorHAnsi" w:cstheme="majorHAnsi"/>
          <w:b/>
          <w:bCs/>
          <w:highlight w:val="green"/>
          <w:u w:val="single"/>
        </w:rPr>
        <w:t>strengthened with bunkers</w:t>
      </w:r>
      <w:r w:rsidRPr="00941301">
        <w:rPr>
          <w:rFonts w:asciiTheme="majorHAnsi" w:hAnsiTheme="majorHAnsi" w:cstheme="majorHAnsi"/>
          <w:u w:val="single"/>
        </w:rPr>
        <w:t>.</w:t>
      </w:r>
      <w:r w:rsidRPr="00941301">
        <w:rPr>
          <w:rFonts w:asciiTheme="majorHAnsi" w:hAnsiTheme="majorHAnsi" w:cstheme="majorHAnsi"/>
          <w:sz w:val="16"/>
          <w:szCs w:val="16"/>
        </w:rPr>
        <w:t xml:space="preserve"> </w:t>
      </w:r>
      <w:r w:rsidRPr="00941301">
        <w:rPr>
          <w:rFonts w:asciiTheme="majorHAnsi" w:hAnsiTheme="majorHAnsi" w:cstheme="majorHAnsi"/>
          <w:u w:val="single"/>
        </w:rPr>
        <w:t>Richard Branson survived hurricane Irma on his own island in 2017 by seeking refuge in his concrete wine cellar</w:t>
      </w:r>
      <w:r w:rsidRPr="00941301">
        <w:rPr>
          <w:rFonts w:asciiTheme="majorHAnsi" w:hAnsiTheme="majorHAnsi" w:cstheme="majorHAnsi"/>
          <w:sz w:val="16"/>
          <w:szCs w:val="16"/>
        </w:rPr>
        <w:t xml:space="preserve"> (Clifford, 2017). </w:t>
      </w:r>
      <w:r w:rsidRPr="00941301">
        <w:rPr>
          <w:rFonts w:asciiTheme="majorHAnsi" w:hAnsiTheme="majorHAnsi" w:cstheme="majorHAnsi"/>
          <w:u w:val="single"/>
        </w:rPr>
        <w:t>Bunkers on islands would have higher survivability compared to those close to population centers</w:t>
      </w:r>
      <w:r w:rsidRPr="00941301">
        <w:rPr>
          <w:rFonts w:asciiTheme="majorHAnsi" w:hAnsiTheme="majorHAnsi" w:cstheme="majorHAnsi"/>
          <w:sz w:val="16"/>
          <w:szCs w:val="16"/>
        </w:rPr>
        <w:t>, as they will be neither a military target nor as accessible to looters or unintentionally dangerous (</w:t>
      </w:r>
      <w:proofErr w:type="gramStart"/>
      <w:r w:rsidRPr="00941301">
        <w:rPr>
          <w:rFonts w:asciiTheme="majorHAnsi" w:hAnsiTheme="majorHAnsi" w:cstheme="majorHAnsi"/>
          <w:sz w:val="16"/>
          <w:szCs w:val="16"/>
        </w:rPr>
        <w:t>e.g.</w:t>
      </w:r>
      <w:proofErr w:type="gramEnd"/>
      <w:r w:rsidRPr="00941301">
        <w:rPr>
          <w:rFonts w:asciiTheme="majorHAnsi" w:hAnsiTheme="majorHAnsi" w:cstheme="majorHAnsi"/>
          <w:sz w:val="16"/>
          <w:szCs w:val="16"/>
        </w:rPr>
        <w:t xml:space="preserve"> infected) refugees. </w:t>
      </w:r>
      <w:r w:rsidRPr="00941301">
        <w:rPr>
          <w:rFonts w:asciiTheme="majorHAnsi" w:hAnsiTheme="majorHAnsi" w:cstheme="majorHAnsi"/>
          <w:u w:val="single"/>
        </w:rPr>
        <w:t>These bunkers could potentially be connected to water sources by underwater pipes, and passages could provide cooling, access and even oxygen and food sources</w:t>
      </w:r>
    </w:p>
    <w:p w14:paraId="35A80E97" w14:textId="77777777" w:rsidR="004E1FA3" w:rsidRPr="00941301" w:rsidRDefault="004E1FA3" w:rsidP="004E1FA3">
      <w:pPr>
        <w:pStyle w:val="Heading4"/>
      </w:pPr>
      <w:r w:rsidRPr="00941301">
        <w:t>Extinction is inevitable from future technology</w:t>
      </w:r>
      <w:r>
        <w:t>.</w:t>
      </w:r>
    </w:p>
    <w:p w14:paraId="0B448E73" w14:textId="77777777" w:rsidR="004E1FA3" w:rsidRPr="00941301" w:rsidRDefault="004E1FA3" w:rsidP="004E1FA3">
      <w:pPr>
        <w:rPr>
          <w:rFonts w:asciiTheme="majorHAnsi" w:hAnsiTheme="majorHAnsi" w:cstheme="majorHAnsi"/>
          <w:sz w:val="16"/>
          <w:szCs w:val="16"/>
        </w:rPr>
      </w:pPr>
      <w:r w:rsidRPr="00D04E5C">
        <w:rPr>
          <w:b/>
          <w:bCs/>
          <w:sz w:val="28"/>
          <w:szCs w:val="28"/>
        </w:rPr>
        <w:t>Sterling 18</w:t>
      </w:r>
      <w:r w:rsidRPr="00941301">
        <w:rPr>
          <w:rFonts w:asciiTheme="majorHAnsi" w:hAnsiTheme="majorHAnsi" w:cstheme="majorHAnsi"/>
          <w:sz w:val="16"/>
          <w:szCs w:val="16"/>
        </w:rPr>
        <w:t xml:space="preserve"> Bruce Sterling, 6-1-2018, "When Nick Bostrom says “Bang”," WIRED, https://www.wired.com/beyond-the-beyond/2018/06/nick-bostrom-says-bang/</w:t>
      </w:r>
    </w:p>
    <w:p w14:paraId="60199237" w14:textId="77777777" w:rsidR="004E1FA3" w:rsidRDefault="004E1FA3" w:rsidP="004E1FA3">
      <w:pPr>
        <w:rPr>
          <w:rFonts w:asciiTheme="majorHAnsi" w:hAnsiTheme="majorHAnsi" w:cstheme="majorHAnsi"/>
          <w:sz w:val="14"/>
        </w:rPr>
      </w:pPr>
      <w:r w:rsidRPr="00941301">
        <w:rPr>
          <w:rFonts w:asciiTheme="majorHAnsi" w:hAnsiTheme="majorHAnsi" w:cstheme="majorHAnsi"/>
          <w:sz w:val="14"/>
        </w:rPr>
        <w:t xml:space="preserve">4.1 </w:t>
      </w:r>
      <w:r w:rsidRPr="009C7AD1">
        <w:rPr>
          <w:rStyle w:val="StyleUnderline"/>
          <w:rFonts w:cstheme="majorHAnsi"/>
        </w:rPr>
        <w:t xml:space="preserve">Deliberate </w:t>
      </w:r>
      <w:r w:rsidRPr="009C7AD1">
        <w:rPr>
          <w:rStyle w:val="Emphasis"/>
          <w:rFonts w:asciiTheme="majorHAnsi" w:hAnsiTheme="majorHAnsi" w:cstheme="majorHAnsi"/>
        </w:rPr>
        <w:t xml:space="preserve">misuse of </w:t>
      </w:r>
      <w:r w:rsidRPr="00941301">
        <w:rPr>
          <w:rStyle w:val="Emphasis"/>
          <w:rFonts w:asciiTheme="majorHAnsi" w:hAnsiTheme="majorHAnsi" w:cstheme="majorHAnsi"/>
          <w:highlight w:val="green"/>
        </w:rPr>
        <w:t>nanotech</w:t>
      </w:r>
      <w:r w:rsidRPr="00941301">
        <w:rPr>
          <w:rStyle w:val="Emphasis"/>
          <w:rFonts w:asciiTheme="majorHAnsi" w:hAnsiTheme="majorHAnsi" w:cstheme="majorHAnsi"/>
        </w:rPr>
        <w:t>nology</w:t>
      </w:r>
      <w:r w:rsidRPr="00941301">
        <w:rPr>
          <w:rFonts w:asciiTheme="majorHAnsi" w:hAnsiTheme="majorHAnsi" w:cstheme="majorHAnsi"/>
          <w:sz w:val="14"/>
        </w:rPr>
        <w:t xml:space="preserve"> </w:t>
      </w:r>
      <w:proofErr w:type="gramStart"/>
      <w:r w:rsidRPr="00941301">
        <w:rPr>
          <w:rStyle w:val="StyleUnderline"/>
          <w:rFonts w:cstheme="majorHAnsi"/>
        </w:rPr>
        <w:t>In</w:t>
      </w:r>
      <w:proofErr w:type="gramEnd"/>
      <w:r w:rsidRPr="00941301">
        <w:rPr>
          <w:rStyle w:val="StyleUnderline"/>
          <w:rFonts w:cstheme="majorHAnsi"/>
        </w:rPr>
        <w:t xml:space="preserve"> a mature form, molecular nanotechnology will </w:t>
      </w:r>
      <w:r w:rsidRPr="00941301">
        <w:rPr>
          <w:rStyle w:val="StyleUnderline"/>
          <w:rFonts w:cstheme="majorHAnsi"/>
          <w:highlight w:val="green"/>
        </w:rPr>
        <w:t>enable the construction of</w:t>
      </w:r>
      <w:r w:rsidRPr="00941301">
        <w:rPr>
          <w:rStyle w:val="StyleUnderline"/>
          <w:rFonts w:cstheme="majorHAnsi"/>
        </w:rPr>
        <w:t xml:space="preserve"> bacterium-</w:t>
      </w:r>
      <w:r w:rsidRPr="00746757">
        <w:rPr>
          <w:rStyle w:val="StyleUnderline"/>
          <w:rFonts w:cstheme="majorHAnsi"/>
        </w:rPr>
        <w:t>scale self-</w:t>
      </w:r>
      <w:r w:rsidRPr="00941301">
        <w:rPr>
          <w:rStyle w:val="StyleUnderline"/>
          <w:rFonts w:cstheme="majorHAnsi"/>
          <w:highlight w:val="green"/>
        </w:rPr>
        <w:t>replicating</w:t>
      </w:r>
      <w:r w:rsidRPr="00941301">
        <w:rPr>
          <w:rStyle w:val="StyleUnderline"/>
          <w:rFonts w:cstheme="majorHAnsi"/>
        </w:rPr>
        <w:t xml:space="preserve"> mechanical </w:t>
      </w:r>
      <w:r w:rsidRPr="00941301">
        <w:rPr>
          <w:rStyle w:val="StyleUnderline"/>
          <w:rFonts w:cstheme="majorHAnsi"/>
          <w:highlight w:val="green"/>
        </w:rPr>
        <w:t>robots</w:t>
      </w:r>
      <w:r w:rsidRPr="00941301">
        <w:rPr>
          <w:rStyle w:val="StyleUnderline"/>
          <w:rFonts w:cstheme="majorHAnsi"/>
        </w:rPr>
        <w:t xml:space="preserve"> that</w:t>
      </w:r>
      <w:r w:rsidRPr="00941301">
        <w:rPr>
          <w:rFonts w:asciiTheme="majorHAnsi" w:hAnsiTheme="majorHAnsi" w:cstheme="majorHAnsi"/>
          <w:sz w:val="14"/>
        </w:rPr>
        <w:t xml:space="preserve"> can </w:t>
      </w:r>
      <w:r w:rsidRPr="00941301">
        <w:rPr>
          <w:rStyle w:val="StyleUnderline"/>
          <w:rFonts w:cstheme="majorHAnsi"/>
        </w:rPr>
        <w:t>feed on dirt or other orga</w:t>
      </w:r>
      <w:r w:rsidRPr="00746757">
        <w:rPr>
          <w:rStyle w:val="StyleUnderline"/>
          <w:rFonts w:cstheme="majorHAnsi"/>
        </w:rPr>
        <w:t>nic</w:t>
      </w:r>
      <w:r w:rsidRPr="00941301">
        <w:rPr>
          <w:rStyle w:val="StyleUnderline"/>
          <w:rFonts w:cstheme="majorHAnsi"/>
        </w:rPr>
        <w:t xml:space="preserve"> matter</w:t>
      </w:r>
      <w:r w:rsidRPr="00941301">
        <w:rPr>
          <w:rFonts w:asciiTheme="majorHAnsi" w:hAnsiTheme="majorHAnsi" w:cstheme="majorHAnsi"/>
          <w:sz w:val="14"/>
        </w:rPr>
        <w:t xml:space="preserve"> [22-25]. </w:t>
      </w:r>
      <w:r w:rsidRPr="00941301">
        <w:rPr>
          <w:rStyle w:val="StyleUnderline"/>
          <w:rFonts w:cstheme="majorHAnsi"/>
        </w:rPr>
        <w:t xml:space="preserve">Such replicators could </w:t>
      </w:r>
      <w:r w:rsidRPr="00941301">
        <w:rPr>
          <w:rStyle w:val="Emphasis"/>
          <w:rFonts w:asciiTheme="majorHAnsi" w:hAnsiTheme="majorHAnsi" w:cstheme="majorHAnsi"/>
          <w:highlight w:val="green"/>
        </w:rPr>
        <w:t>eat</w:t>
      </w:r>
      <w:r w:rsidRPr="00746757">
        <w:rPr>
          <w:rStyle w:val="Emphasis"/>
          <w:rFonts w:asciiTheme="majorHAnsi" w:hAnsiTheme="majorHAnsi" w:cstheme="majorHAnsi"/>
        </w:rPr>
        <w:t xml:space="preserve"> up </w:t>
      </w:r>
      <w:r w:rsidRPr="00941301">
        <w:rPr>
          <w:rStyle w:val="Emphasis"/>
          <w:rFonts w:asciiTheme="majorHAnsi" w:hAnsiTheme="majorHAnsi" w:cstheme="majorHAnsi"/>
          <w:highlight w:val="green"/>
        </w:rPr>
        <w:t>the biosphere</w:t>
      </w:r>
      <w:r w:rsidRPr="00941301">
        <w:rPr>
          <w:rStyle w:val="StyleUnderline"/>
          <w:rFonts w:cstheme="majorHAnsi"/>
        </w:rPr>
        <w:t xml:space="preserve"> or destroy it</w:t>
      </w:r>
      <w:r w:rsidRPr="00941301">
        <w:rPr>
          <w:rFonts w:asciiTheme="majorHAnsi" w:hAnsiTheme="majorHAnsi" w:cstheme="majorHAnsi"/>
          <w:sz w:val="14"/>
        </w:rPr>
        <w:t xml:space="preserve"> by other means such </w:t>
      </w:r>
      <w:r w:rsidRPr="00941301">
        <w:rPr>
          <w:rStyle w:val="StyleUnderline"/>
          <w:rFonts w:cstheme="majorHAnsi"/>
        </w:rPr>
        <w:t>as by poisoning it, burning it, or blocking out sunlight. A person of malicious intent in possession of this technology</w:t>
      </w:r>
      <w:r w:rsidRPr="00941301">
        <w:rPr>
          <w:rFonts w:asciiTheme="majorHAnsi" w:hAnsiTheme="majorHAnsi" w:cstheme="majorHAnsi"/>
          <w:sz w:val="14"/>
        </w:rPr>
        <w:t xml:space="preserve"> might </w:t>
      </w:r>
      <w:r w:rsidRPr="00941301">
        <w:rPr>
          <w:rStyle w:val="StyleUnderline"/>
          <w:rFonts w:cstheme="majorHAnsi"/>
          <w:highlight w:val="green"/>
        </w:rPr>
        <w:t xml:space="preserve">cause </w:t>
      </w:r>
      <w:r w:rsidRPr="00941301">
        <w:rPr>
          <w:rStyle w:val="StyleUnderline"/>
          <w:rFonts w:cstheme="majorHAnsi"/>
        </w:rPr>
        <w:t xml:space="preserve">the </w:t>
      </w:r>
      <w:r w:rsidRPr="00941301">
        <w:rPr>
          <w:rStyle w:val="StyleUnderline"/>
          <w:rFonts w:cstheme="majorHAnsi"/>
          <w:highlight w:val="green"/>
        </w:rPr>
        <w:t xml:space="preserve">extinction </w:t>
      </w:r>
      <w:r w:rsidRPr="00941301">
        <w:rPr>
          <w:rStyle w:val="StyleUnderline"/>
          <w:rFonts w:cstheme="majorHAnsi"/>
        </w:rPr>
        <w:t>of</w:t>
      </w:r>
      <w:r w:rsidRPr="00941301">
        <w:rPr>
          <w:rFonts w:asciiTheme="majorHAnsi" w:hAnsiTheme="majorHAnsi" w:cstheme="majorHAnsi"/>
          <w:sz w:val="14"/>
        </w:rPr>
        <w:t xml:space="preserve"> intelligent </w:t>
      </w:r>
      <w:r w:rsidRPr="00941301">
        <w:rPr>
          <w:rStyle w:val="StyleUnderline"/>
          <w:rFonts w:cstheme="majorHAnsi"/>
        </w:rPr>
        <w:t>life on Earth</w:t>
      </w:r>
      <w:r w:rsidRPr="00941301">
        <w:rPr>
          <w:rFonts w:asciiTheme="majorHAnsi" w:hAnsiTheme="majorHAnsi" w:cstheme="majorHAnsi"/>
          <w:sz w:val="14"/>
        </w:rPr>
        <w:t xml:space="preserve"> by releasing such nanobots into the environment.[9] </w:t>
      </w:r>
      <w:r w:rsidRPr="00941301">
        <w:rPr>
          <w:rStyle w:val="StyleUnderline"/>
          <w:rFonts w:cstheme="majorHAnsi"/>
        </w:rPr>
        <w:t>The technology to produce a destructive nanobot seems considerably easier to develop than the technology to create an effective defense against such an attack</w:t>
      </w:r>
      <w:r w:rsidRPr="00941301">
        <w:rPr>
          <w:rFonts w:asciiTheme="majorHAnsi" w:hAnsiTheme="majorHAnsi" w:cstheme="majorHAnsi"/>
          <w:sz w:val="14"/>
        </w:rPr>
        <w:t xml:space="preserve"> (a global nanotech immune system, an “active shield” [23]). It is therefore likely that </w:t>
      </w:r>
      <w:r w:rsidRPr="00941301">
        <w:rPr>
          <w:rStyle w:val="StyleUnderline"/>
          <w:rFonts w:cstheme="majorHAnsi"/>
        </w:rPr>
        <w:t>there will be a period of vulnerability</w:t>
      </w:r>
      <w:r w:rsidRPr="00941301">
        <w:rPr>
          <w:rFonts w:asciiTheme="majorHAnsi" w:hAnsiTheme="majorHAnsi" w:cstheme="majorHAnsi"/>
          <w:sz w:val="14"/>
        </w:rPr>
        <w:t xml:space="preserve"> during which this technology must be prevented from coming into the wrong hands. Yet </w:t>
      </w:r>
      <w:r w:rsidRPr="00941301">
        <w:rPr>
          <w:rStyle w:val="StyleUnderline"/>
          <w:rFonts w:cstheme="majorHAnsi"/>
        </w:rPr>
        <w:t>the technology</w:t>
      </w:r>
      <w:r w:rsidRPr="00941301">
        <w:rPr>
          <w:rFonts w:asciiTheme="majorHAnsi" w:hAnsiTheme="majorHAnsi" w:cstheme="majorHAnsi"/>
          <w:sz w:val="14"/>
        </w:rPr>
        <w:t xml:space="preserve"> could </w:t>
      </w:r>
      <w:r w:rsidRPr="00941301">
        <w:rPr>
          <w:rStyle w:val="StyleUnderline"/>
          <w:rFonts w:cstheme="majorHAnsi"/>
        </w:rPr>
        <w:t>prove hard to regulate, since it doesn’t require rare radioactive isotopes or large, easily identifiable manufacturing plants</w:t>
      </w:r>
      <w:r w:rsidRPr="00941301">
        <w:rPr>
          <w:rFonts w:asciiTheme="majorHAnsi" w:hAnsiTheme="majorHAnsi" w:cstheme="majorHAnsi"/>
          <w:sz w:val="14"/>
        </w:rPr>
        <w:t xml:space="preserve">, as does </w:t>
      </w:r>
      <w:r w:rsidRPr="00941301">
        <w:rPr>
          <w:rFonts w:asciiTheme="majorHAnsi" w:hAnsiTheme="majorHAnsi" w:cstheme="majorHAnsi"/>
          <w:sz w:val="14"/>
        </w:rPr>
        <w:lastRenderedPageBreak/>
        <w:t xml:space="preserve">production of nuclear weapons [23]. </w:t>
      </w:r>
      <w:r w:rsidRPr="00941301">
        <w:rPr>
          <w:rStyle w:val="StyleUnderline"/>
          <w:rFonts w:cstheme="majorHAnsi"/>
        </w:rPr>
        <w:t>Even if effective defenses against a limited nanotech attack are developed</w:t>
      </w:r>
      <w:r w:rsidRPr="00941301">
        <w:rPr>
          <w:rFonts w:asciiTheme="majorHAnsi" w:hAnsiTheme="majorHAnsi" w:cstheme="majorHAnsi"/>
          <w:sz w:val="14"/>
        </w:rPr>
        <w:t xml:space="preserve"> before dangerous replicators are designed and acquired by suicidal regimes or terrorists, </w:t>
      </w:r>
      <w:r w:rsidRPr="00941301">
        <w:rPr>
          <w:rStyle w:val="StyleUnderline"/>
          <w:rFonts w:cstheme="majorHAnsi"/>
        </w:rPr>
        <w:t xml:space="preserve">there will still be the danger of an arms race between states </w:t>
      </w:r>
      <w:r w:rsidRPr="00746757">
        <w:rPr>
          <w:rStyle w:val="StyleUnderline"/>
          <w:rFonts w:cstheme="majorHAnsi"/>
        </w:rPr>
        <w:t>possessing nanotechnology</w:t>
      </w:r>
      <w:r w:rsidRPr="00941301">
        <w:rPr>
          <w:rFonts w:asciiTheme="majorHAnsi" w:hAnsiTheme="majorHAnsi" w:cstheme="majorHAnsi"/>
          <w:sz w:val="14"/>
        </w:rPr>
        <w:t xml:space="preserve">. It has been argued [26] that </w:t>
      </w:r>
      <w:r w:rsidRPr="00941301">
        <w:rPr>
          <w:rStyle w:val="StyleUnderline"/>
          <w:rFonts w:cstheme="majorHAnsi"/>
        </w:rPr>
        <w:t xml:space="preserve">molecular manufacturing would </w:t>
      </w:r>
      <w:r w:rsidRPr="00941301">
        <w:rPr>
          <w:rStyle w:val="StyleUnderline"/>
          <w:rFonts w:cstheme="majorHAnsi"/>
          <w:highlight w:val="green"/>
        </w:rPr>
        <w:t>lead to</w:t>
      </w:r>
      <w:r w:rsidRPr="00941301">
        <w:rPr>
          <w:rStyle w:val="StyleUnderline"/>
          <w:rFonts w:cstheme="majorHAnsi"/>
        </w:rPr>
        <w:t xml:space="preserve"> both </w:t>
      </w:r>
      <w:r w:rsidRPr="00941301">
        <w:rPr>
          <w:rStyle w:val="StyleUnderline"/>
          <w:rFonts w:cstheme="majorHAnsi"/>
          <w:highlight w:val="green"/>
        </w:rPr>
        <w:t>arms race instability</w:t>
      </w:r>
      <w:r w:rsidRPr="00941301">
        <w:rPr>
          <w:rStyle w:val="StyleUnderline"/>
          <w:rFonts w:cstheme="majorHAnsi"/>
        </w:rPr>
        <w:t xml:space="preserve"> and crisis instability</w:t>
      </w:r>
      <w:r w:rsidRPr="00941301">
        <w:rPr>
          <w:rFonts w:asciiTheme="majorHAnsi" w:hAnsiTheme="majorHAnsi" w:cstheme="majorHAnsi"/>
          <w:sz w:val="14"/>
        </w:rPr>
        <w:t xml:space="preserve">, to a higher degree than was the case with nuclear weapons. Arms race instability means that </w:t>
      </w:r>
      <w:r w:rsidRPr="00941301">
        <w:rPr>
          <w:rStyle w:val="StyleUnderline"/>
          <w:rFonts w:cstheme="majorHAnsi"/>
        </w:rPr>
        <w:t xml:space="preserve">there would be dominant </w:t>
      </w:r>
      <w:r w:rsidRPr="00941301">
        <w:rPr>
          <w:rStyle w:val="StyleUnderline"/>
          <w:rFonts w:cstheme="majorHAnsi"/>
          <w:highlight w:val="green"/>
        </w:rPr>
        <w:t>incentives</w:t>
      </w:r>
      <w:r w:rsidRPr="00941301">
        <w:rPr>
          <w:rStyle w:val="StyleUnderline"/>
          <w:rFonts w:cstheme="majorHAnsi"/>
        </w:rPr>
        <w:t xml:space="preserve"> for each competitor </w:t>
      </w:r>
      <w:r w:rsidRPr="00941301">
        <w:rPr>
          <w:rStyle w:val="StyleUnderline"/>
          <w:rFonts w:cstheme="majorHAnsi"/>
          <w:highlight w:val="green"/>
        </w:rPr>
        <w:t>to escalate</w:t>
      </w:r>
      <w:r w:rsidRPr="009C7AD1">
        <w:rPr>
          <w:rStyle w:val="StyleUnderline"/>
          <w:rFonts w:cstheme="majorHAnsi"/>
        </w:rPr>
        <w:t xml:space="preserve"> its </w:t>
      </w:r>
      <w:r w:rsidRPr="00941301">
        <w:rPr>
          <w:rStyle w:val="StyleUnderline"/>
          <w:rFonts w:cstheme="majorHAnsi"/>
          <w:highlight w:val="green"/>
        </w:rPr>
        <w:t>armaments</w:t>
      </w:r>
      <w:r w:rsidRPr="00941301">
        <w:rPr>
          <w:rStyle w:val="StyleUnderline"/>
          <w:rFonts w:cstheme="majorHAnsi"/>
        </w:rPr>
        <w:t>, leading to a runaway arms race. Crisis instability means that there would be dominant incentives for striking first. Two</w:t>
      </w:r>
      <w:r w:rsidRPr="00941301">
        <w:rPr>
          <w:rFonts w:asciiTheme="majorHAnsi" w:hAnsiTheme="majorHAnsi" w:cstheme="majorHAnsi"/>
          <w:sz w:val="14"/>
        </w:rPr>
        <w:t xml:space="preserve"> roughly balanced </w:t>
      </w:r>
      <w:r w:rsidRPr="00941301">
        <w:rPr>
          <w:rStyle w:val="StyleUnderline"/>
          <w:rFonts w:cstheme="majorHAnsi"/>
        </w:rPr>
        <w:t>rivals acquiring nanotechnology would</w:t>
      </w:r>
      <w:r w:rsidRPr="00941301">
        <w:rPr>
          <w:rFonts w:asciiTheme="majorHAnsi" w:hAnsiTheme="majorHAnsi" w:cstheme="majorHAnsi"/>
          <w:sz w:val="14"/>
        </w:rPr>
        <w:t xml:space="preserve">, on this view, </w:t>
      </w:r>
      <w:r w:rsidRPr="00941301">
        <w:rPr>
          <w:rStyle w:val="StyleUnderline"/>
          <w:rFonts w:cstheme="majorHAnsi"/>
        </w:rPr>
        <w:t>begin a massive buildup of armaments and weapons development programs that would continue until a crisis occurs and war breaks out</w:t>
      </w:r>
      <w:r w:rsidRPr="00941301">
        <w:rPr>
          <w:rFonts w:asciiTheme="majorHAnsi" w:hAnsiTheme="majorHAnsi" w:cstheme="majorHAnsi"/>
          <w:sz w:val="14"/>
        </w:rPr>
        <w:t xml:space="preserve">, potentially </w:t>
      </w:r>
      <w:r w:rsidRPr="00941301">
        <w:rPr>
          <w:rStyle w:val="StyleUnderline"/>
          <w:rFonts w:cstheme="majorHAnsi"/>
          <w:highlight w:val="green"/>
        </w:rPr>
        <w:t>caus</w:t>
      </w:r>
      <w:r w:rsidRPr="009C7AD1">
        <w:rPr>
          <w:rStyle w:val="StyleUnderline"/>
          <w:rFonts w:cstheme="majorHAnsi"/>
        </w:rPr>
        <w:t>ing</w:t>
      </w:r>
      <w:r w:rsidRPr="00941301">
        <w:rPr>
          <w:rStyle w:val="StyleUnderline"/>
          <w:rFonts w:cstheme="majorHAnsi"/>
          <w:highlight w:val="green"/>
        </w:rPr>
        <w:t xml:space="preserve"> global terminal destruction</w:t>
      </w:r>
      <w:r w:rsidRPr="00941301">
        <w:rPr>
          <w:rFonts w:asciiTheme="majorHAnsi" w:hAnsiTheme="majorHAnsi" w:cstheme="majorHAnsi"/>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941301">
        <w:rPr>
          <w:rFonts w:asciiTheme="majorHAnsi" w:hAnsiTheme="majorHAnsi" w:cstheme="majorHAnsi"/>
          <w:sz w:val="14"/>
        </w:rPr>
        <w:t>occurred</w:t>
      </w:r>
      <w:proofErr w:type="gramEnd"/>
      <w:r w:rsidRPr="00941301">
        <w:rPr>
          <w:rFonts w:asciiTheme="majorHAnsi" w:hAnsiTheme="majorHAnsi" w:cstheme="majorHAnsi"/>
          <w:sz w:val="14"/>
        </w:rPr>
        <w:t xml:space="preserve"> nevertheless. </w:t>
      </w:r>
      <w:r w:rsidRPr="00941301">
        <w:rPr>
          <w:rFonts w:asciiTheme="majorHAnsi" w:hAnsiTheme="majorHAnsi" w:cstheme="majorHAnsi"/>
          <w:sz w:val="14"/>
          <w:szCs w:val="16"/>
        </w:rPr>
        <w:t>4.2 Nuclear holocaust[winter] The US and Russia still have huge stockpiles of nuclear weapons. But would an all-out nuclear war really exterminate humankind? Note that: (</w:t>
      </w:r>
      <w:proofErr w:type="spellStart"/>
      <w:r w:rsidRPr="00941301">
        <w:rPr>
          <w:rFonts w:asciiTheme="majorHAnsi" w:hAnsiTheme="majorHAnsi" w:cstheme="majorHAnsi"/>
          <w:sz w:val="14"/>
          <w:szCs w:val="16"/>
        </w:rPr>
        <w:t>i</w:t>
      </w:r>
      <w:proofErr w:type="spellEnd"/>
      <w:r w:rsidRPr="00941301">
        <w:rPr>
          <w:rFonts w:asciiTheme="majorHAnsi" w:hAnsiTheme="majorHAnsi" w:cstheme="majorHAnsi"/>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941301">
        <w:rPr>
          <w:rFonts w:asciiTheme="majorHAnsi" w:hAnsiTheme="majorHAnsi" w:cstheme="majorHAnsi"/>
          <w:sz w:val="14"/>
        </w:rPr>
        <w:t xml:space="preserve">4.3 </w:t>
      </w:r>
      <w:r w:rsidRPr="00941301">
        <w:rPr>
          <w:rStyle w:val="Emphasis"/>
          <w:rFonts w:asciiTheme="majorHAnsi" w:hAnsiTheme="majorHAnsi" w:cstheme="majorHAnsi"/>
        </w:rPr>
        <w:t xml:space="preserve">We’re living in a </w:t>
      </w:r>
      <w:proofErr w:type="gramStart"/>
      <w:r w:rsidRPr="00941301">
        <w:rPr>
          <w:rStyle w:val="Emphasis"/>
          <w:rFonts w:asciiTheme="majorHAnsi" w:hAnsiTheme="majorHAnsi" w:cstheme="majorHAnsi"/>
        </w:rPr>
        <w:t>simulation</w:t>
      </w:r>
      <w:proofErr w:type="gramEnd"/>
      <w:r w:rsidRPr="00941301">
        <w:rPr>
          <w:rStyle w:val="Emphasis"/>
          <w:rFonts w:asciiTheme="majorHAnsi" w:hAnsiTheme="majorHAnsi" w:cstheme="majorHAnsi"/>
        </w:rPr>
        <w:t xml:space="preserve"> and it gets shut down</w:t>
      </w:r>
      <w:r w:rsidRPr="00941301">
        <w:rPr>
          <w:rFonts w:asciiTheme="majorHAnsi" w:hAnsiTheme="majorHAnsi" w:cstheme="majorHAnsi"/>
          <w:sz w:val="14"/>
        </w:rPr>
        <w:t xml:space="preserve"> A case can be made that </w:t>
      </w:r>
      <w:r w:rsidRPr="00941301">
        <w:rPr>
          <w:rStyle w:val="StyleUnderline"/>
          <w:rFonts w:cstheme="majorHAnsi"/>
        </w:rPr>
        <w:t>the hypothesis that we are living in a computer simulation should be given a significant probability</w:t>
      </w:r>
      <w:r w:rsidRPr="00941301">
        <w:rPr>
          <w:rFonts w:asciiTheme="majorHAnsi" w:hAnsiTheme="majorHAnsi" w:cstheme="majorHAnsi"/>
          <w:sz w:val="14"/>
        </w:rPr>
        <w:t xml:space="preserve"> [27]. The basic idea behind this so-called “Simulation argument” is that </w:t>
      </w:r>
      <w:r w:rsidRPr="00941301">
        <w:rPr>
          <w:rStyle w:val="StyleUnderline"/>
          <w:rFonts w:cstheme="majorHAnsi"/>
        </w:rPr>
        <w:t>vast amounts of computing power may become available in the future</w:t>
      </w:r>
      <w:r w:rsidRPr="00941301">
        <w:rPr>
          <w:rFonts w:asciiTheme="majorHAnsi" w:hAnsiTheme="majorHAnsi" w:cstheme="majorHAnsi"/>
          <w:sz w:val="14"/>
        </w:rPr>
        <w:t xml:space="preserve"> (see e.g. [28,29]), </w:t>
      </w:r>
      <w:r w:rsidRPr="00941301">
        <w:rPr>
          <w:rStyle w:val="StyleUnderline"/>
          <w:rFonts w:cstheme="majorHAnsi"/>
        </w:rPr>
        <w:t>and that it could be used</w:t>
      </w:r>
      <w:r w:rsidRPr="00941301">
        <w:rPr>
          <w:rFonts w:asciiTheme="majorHAnsi" w:hAnsiTheme="majorHAnsi" w:cstheme="majorHAnsi"/>
          <w:sz w:val="14"/>
        </w:rPr>
        <w:t xml:space="preserve">, among other things, </w:t>
      </w:r>
      <w:r w:rsidRPr="00941301">
        <w:rPr>
          <w:rStyle w:val="StyleUnderline"/>
          <w:rFonts w:cstheme="majorHAnsi"/>
        </w:rPr>
        <w:t>to run large numbers of fine-grained simulations of past human civilizations</w:t>
      </w:r>
      <w:r w:rsidRPr="00941301">
        <w:rPr>
          <w:rFonts w:asciiTheme="majorHAnsi" w:hAnsiTheme="majorHAnsi" w:cstheme="majorHAnsi"/>
          <w:sz w:val="14"/>
        </w:rPr>
        <w:t xml:space="preserve">. Under some not-too-implausible assumptions, </w:t>
      </w:r>
      <w:r w:rsidRPr="00941301">
        <w:rPr>
          <w:rStyle w:val="StyleUnderline"/>
          <w:rFonts w:cstheme="majorHAnsi"/>
        </w:rPr>
        <w:t>the result can be that almost all minds like ours are simulated minds, and that we should therefore assign a significant probability to being such computer-emulated minds rather than the</w:t>
      </w:r>
      <w:r w:rsidRPr="00941301">
        <w:rPr>
          <w:rFonts w:asciiTheme="majorHAnsi" w:hAnsiTheme="majorHAnsi" w:cstheme="majorHAnsi"/>
          <w:sz w:val="14"/>
        </w:rPr>
        <w:t xml:space="preserve"> (subjectively indistinguishable) </w:t>
      </w:r>
      <w:r w:rsidRPr="00941301">
        <w:rPr>
          <w:rStyle w:val="StyleUnderline"/>
          <w:rFonts w:cstheme="majorHAnsi"/>
        </w:rPr>
        <w:t>minds of originally evolved creatures. And if we are, we suffer the risk that the simulation may be shut down at any time. A decision to terminate our simulation</w:t>
      </w:r>
      <w:r w:rsidRPr="00941301">
        <w:rPr>
          <w:rFonts w:asciiTheme="majorHAnsi" w:hAnsiTheme="majorHAnsi" w:cstheme="majorHAnsi"/>
          <w:sz w:val="14"/>
        </w:rPr>
        <w:t xml:space="preserve"> may </w:t>
      </w:r>
      <w:r w:rsidRPr="00941301">
        <w:rPr>
          <w:rStyle w:val="StyleUnderline"/>
          <w:rFonts w:cstheme="majorHAnsi"/>
        </w:rPr>
        <w:t xml:space="preserve">be </w:t>
      </w:r>
      <w:r w:rsidRPr="00941301">
        <w:rPr>
          <w:rStyle w:val="Emphasis"/>
          <w:rFonts w:asciiTheme="majorHAnsi" w:hAnsiTheme="majorHAnsi" w:cstheme="majorHAnsi"/>
        </w:rPr>
        <w:t>prompted by our actions</w:t>
      </w:r>
      <w:r w:rsidRPr="00941301">
        <w:rPr>
          <w:rFonts w:asciiTheme="majorHAnsi" w:hAnsiTheme="majorHAnsi" w:cstheme="majorHAnsi"/>
          <w:sz w:val="14"/>
        </w:rPr>
        <w:t xml:space="preserve"> or by exogenous factors. </w:t>
      </w:r>
      <w:r w:rsidRPr="00941301">
        <w:rPr>
          <w:rFonts w:asciiTheme="majorHAnsi" w:hAnsiTheme="majorHAnsi" w:cstheme="majorHAnsi"/>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941301">
        <w:rPr>
          <w:rFonts w:asciiTheme="majorHAnsi" w:hAnsiTheme="majorHAnsi" w:cstheme="majorHAnsi"/>
          <w:sz w:val="14"/>
          <w:szCs w:val="16"/>
        </w:rPr>
        <w:t>intellectually</w:t>
      </w:r>
      <w:proofErr w:type="gramEnd"/>
      <w:r w:rsidRPr="00941301">
        <w:rPr>
          <w:rFonts w:asciiTheme="majorHAnsi" w:hAnsiTheme="majorHAnsi" w:cstheme="majorHAnsi"/>
          <w:sz w:val="14"/>
          <w:szCs w:val="16"/>
        </w:rPr>
        <w:t xml:space="preserve"> dishonest to neglect to mention simulation-shutdown as a potential extinction mode. </w:t>
      </w:r>
      <w:r w:rsidRPr="00941301">
        <w:rPr>
          <w:rFonts w:asciiTheme="majorHAnsi" w:hAnsiTheme="majorHAnsi" w:cstheme="majorHAnsi"/>
          <w:sz w:val="14"/>
        </w:rPr>
        <w:t xml:space="preserve">4.4 </w:t>
      </w:r>
      <w:r w:rsidRPr="00941301">
        <w:rPr>
          <w:rStyle w:val="Emphasis"/>
          <w:rFonts w:asciiTheme="majorHAnsi" w:hAnsiTheme="majorHAnsi" w:cstheme="majorHAnsi"/>
        </w:rPr>
        <w:t>Badly programmed superintelligence</w:t>
      </w:r>
      <w:r w:rsidRPr="00941301">
        <w:rPr>
          <w:rFonts w:asciiTheme="majorHAnsi" w:hAnsiTheme="majorHAnsi" w:cstheme="majorHAnsi"/>
          <w:sz w:val="14"/>
        </w:rPr>
        <w:t xml:space="preserve"> </w:t>
      </w:r>
      <w:r w:rsidRPr="00941301">
        <w:rPr>
          <w:rStyle w:val="StyleUnderline"/>
          <w:rFonts w:cstheme="majorHAnsi"/>
        </w:rPr>
        <w:t xml:space="preserve">When we create the first </w:t>
      </w:r>
      <w:proofErr w:type="spellStart"/>
      <w:r w:rsidRPr="00941301">
        <w:rPr>
          <w:rStyle w:val="StyleUnderline"/>
          <w:rFonts w:cstheme="majorHAnsi"/>
        </w:rPr>
        <w:t>superintelligent</w:t>
      </w:r>
      <w:proofErr w:type="spellEnd"/>
      <w:r w:rsidRPr="00941301">
        <w:rPr>
          <w:rStyle w:val="StyleUnderline"/>
          <w:rFonts w:cstheme="majorHAnsi"/>
        </w:rPr>
        <w:t xml:space="preserve"> entity</w:t>
      </w:r>
      <w:r w:rsidRPr="00941301">
        <w:rPr>
          <w:rFonts w:asciiTheme="majorHAnsi" w:hAnsiTheme="majorHAnsi" w:cstheme="majorHAnsi"/>
          <w:sz w:val="14"/>
        </w:rPr>
        <w:t xml:space="preserve"> [28-34], </w:t>
      </w:r>
      <w:r w:rsidRPr="00941301">
        <w:rPr>
          <w:rStyle w:val="StyleUnderline"/>
          <w:rFonts w:cstheme="majorHAnsi"/>
        </w:rPr>
        <w:t>we might make a mistake and give it goals that lead it to annihilate humankind</w:t>
      </w:r>
      <w:r w:rsidRPr="00941301">
        <w:rPr>
          <w:rFonts w:asciiTheme="majorHAnsi" w:hAnsiTheme="majorHAnsi" w:cstheme="majorHAnsi"/>
          <w:sz w:val="14"/>
        </w:rPr>
        <w:t xml:space="preserve">, assuming its </w:t>
      </w:r>
      <w:r w:rsidRPr="00941301">
        <w:rPr>
          <w:rStyle w:val="StyleUnderline"/>
          <w:rFonts w:cstheme="majorHAnsi"/>
        </w:rPr>
        <w:t>enormous intellectual advantage gives it the power to do so</w:t>
      </w:r>
      <w:r w:rsidRPr="00941301">
        <w:rPr>
          <w:rFonts w:asciiTheme="majorHAnsi" w:hAnsiTheme="majorHAnsi" w:cstheme="majorHAnsi"/>
          <w:sz w:val="14"/>
        </w:rPr>
        <w:t xml:space="preserve">. For example, </w:t>
      </w:r>
      <w:r w:rsidRPr="00941301">
        <w:rPr>
          <w:rStyle w:val="StyleUnderline"/>
          <w:rFonts w:cstheme="majorHAnsi"/>
        </w:rPr>
        <w:t xml:space="preserve">we could mistakenly elevate a subgoal to the status of a </w:t>
      </w:r>
      <w:proofErr w:type="spellStart"/>
      <w:r w:rsidRPr="00941301">
        <w:rPr>
          <w:rStyle w:val="StyleUnderline"/>
          <w:rFonts w:cstheme="majorHAnsi"/>
        </w:rPr>
        <w:t>supergoal</w:t>
      </w:r>
      <w:proofErr w:type="spellEnd"/>
      <w:r w:rsidRPr="00941301">
        <w:rPr>
          <w:rStyle w:val="StyleUnderline"/>
          <w:rFonts w:cstheme="majorHAnsi"/>
        </w:rPr>
        <w:t>. We tell it to solve a mathematical problem, and it complies by turning all the matter in the solar system into a giant calculating device</w:t>
      </w:r>
      <w:r w:rsidRPr="00941301">
        <w:rPr>
          <w:rFonts w:asciiTheme="majorHAnsi" w:hAnsiTheme="majorHAnsi" w:cstheme="majorHAnsi"/>
          <w:sz w:val="14"/>
        </w:rPr>
        <w:t xml:space="preserve">, in the process killing the person who asked the question. (For further analysis of this, see [35].) 4.5 Genetically engineered biological agent </w:t>
      </w:r>
      <w:proofErr w:type="gramStart"/>
      <w:r w:rsidRPr="00941301">
        <w:rPr>
          <w:rFonts w:asciiTheme="majorHAnsi" w:hAnsiTheme="majorHAnsi" w:cstheme="majorHAnsi"/>
          <w:sz w:val="14"/>
        </w:rPr>
        <w:t>With</w:t>
      </w:r>
      <w:proofErr w:type="gramEnd"/>
      <w:r w:rsidRPr="00941301">
        <w:rPr>
          <w:rFonts w:asciiTheme="majorHAnsi" w:hAnsiTheme="majorHAnsi" w:cstheme="majorHAnsi"/>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941301">
        <w:rPr>
          <w:rFonts w:asciiTheme="majorHAnsi" w:hAnsiTheme="majorHAnsi" w:cstheme="majorHAnsi"/>
          <w:sz w:val="14"/>
        </w:rPr>
        <w:t>particular virus</w:t>
      </w:r>
      <w:proofErr w:type="gramEnd"/>
      <w:r w:rsidRPr="00941301">
        <w:rPr>
          <w:rFonts w:asciiTheme="majorHAnsi" w:hAnsiTheme="majorHAnsi" w:cstheme="majorHAnsi"/>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941301">
        <w:rPr>
          <w:rFonts w:asciiTheme="majorHAnsi" w:hAnsiTheme="majorHAnsi" w:cstheme="majorHAnsi"/>
          <w:sz w:val="14"/>
        </w:rPr>
        <w:t>poses;</w:t>
      </w:r>
      <w:proofErr w:type="gramEnd"/>
      <w:r w:rsidRPr="00941301">
        <w:rPr>
          <w:rFonts w:asciiTheme="majorHAnsi" w:hAnsiTheme="majorHAnsi" w:cstheme="majorHAnsi"/>
          <w:sz w:val="14"/>
        </w:rPr>
        <w:t xml:space="preserve"> and the same holds for research in nanotechnology. Genetic medicine will also lead to better cures and vaccines, but there is no guarantee that defense will always keep pace with</w:t>
      </w:r>
      <w:r w:rsidRPr="00941301">
        <w:rPr>
          <w:rStyle w:val="StyleUnderline"/>
          <w:rFonts w:cstheme="majorHAnsi"/>
        </w:rPr>
        <w:t xml:space="preserve"> offense</w:t>
      </w:r>
      <w:r w:rsidRPr="00941301">
        <w:rPr>
          <w:rFonts w:asciiTheme="majorHAnsi" w:hAnsiTheme="majorHAnsi" w:cstheme="majorHAnsi"/>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941301">
        <w:rPr>
          <w:rFonts w:asciiTheme="majorHAnsi" w:hAnsiTheme="majorHAnsi" w:cstheme="majorHAnsi"/>
          <w:sz w:val="14"/>
        </w:rPr>
        <w:t>situations</w:t>
      </w:r>
      <w:proofErr w:type="gramEnd"/>
      <w:r w:rsidRPr="00941301">
        <w:rPr>
          <w:rFonts w:asciiTheme="majorHAnsi" w:hAnsiTheme="majorHAnsi" w:cstheme="majorHAnsi"/>
          <w:sz w:val="14"/>
        </w:rPr>
        <w:t xml:space="preserve"> it </w:t>
      </w:r>
      <w:r w:rsidRPr="00941301">
        <w:rPr>
          <w:rFonts w:asciiTheme="majorHAnsi" w:hAnsiTheme="majorHAnsi" w:cstheme="majorHAnsi"/>
          <w:sz w:val="14"/>
        </w:rPr>
        <w:lastRenderedPageBreak/>
        <w:t xml:space="preserve">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941301">
        <w:rPr>
          <w:rFonts w:asciiTheme="majorHAnsi" w:hAnsiTheme="majorHAnsi" w:cstheme="majorHAnsi"/>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941301">
        <w:rPr>
          <w:rFonts w:asciiTheme="majorHAnsi" w:hAnsiTheme="majorHAnsi" w:cstheme="majorHAnsi"/>
          <w:sz w:val="14"/>
          <w:szCs w:val="16"/>
        </w:rPr>
        <w:t>are:</w:t>
      </w:r>
      <w:proofErr w:type="gramEnd"/>
      <w:r w:rsidRPr="00941301">
        <w:rPr>
          <w:rFonts w:asciiTheme="majorHAnsi" w:hAnsiTheme="majorHAnsi" w:cstheme="majorHAnsi"/>
          <w:sz w:val="14"/>
          <w:szCs w:val="16"/>
        </w:rPr>
        <w:t xml:space="preserve"> solar flares, supernovae, black hole explosions or mergers, gamma-ray bursts, galactic center outbursts, </w:t>
      </w:r>
      <w:proofErr w:type="spellStart"/>
      <w:r w:rsidRPr="00941301">
        <w:rPr>
          <w:rFonts w:asciiTheme="majorHAnsi" w:hAnsiTheme="majorHAnsi" w:cstheme="majorHAnsi"/>
          <w:sz w:val="14"/>
          <w:szCs w:val="16"/>
        </w:rPr>
        <w:t>supervolcanos</w:t>
      </w:r>
      <w:proofErr w:type="spellEnd"/>
      <w:r w:rsidRPr="00941301">
        <w:rPr>
          <w:rFonts w:asciiTheme="majorHAnsi" w:hAnsiTheme="majorHAnsi" w:cstheme="majorHAnsi"/>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w:t>
      </w:r>
      <w:r w:rsidRPr="00D26629">
        <w:rPr>
          <w:rFonts w:asciiTheme="majorHAnsi" w:hAnsiTheme="majorHAnsi" w:cstheme="majorHAnsi"/>
          <w:sz w:val="14"/>
          <w:szCs w:val="16"/>
        </w:rPr>
        <w:t xml:space="preserve">chapter 4 of [9].) </w:t>
      </w:r>
      <w:r w:rsidRPr="00D26629">
        <w:rPr>
          <w:rFonts w:asciiTheme="majorHAnsi" w:hAnsiTheme="majorHAnsi" w:cstheme="majorHAnsi"/>
          <w:sz w:val="14"/>
        </w:rPr>
        <w:t xml:space="preserve">4.8 </w:t>
      </w:r>
      <w:r w:rsidRPr="00D26629">
        <w:rPr>
          <w:rStyle w:val="Emphasis"/>
          <w:rFonts w:asciiTheme="majorHAnsi" w:hAnsiTheme="majorHAnsi" w:cstheme="majorHAnsi"/>
        </w:rPr>
        <w:t>Physics disasters</w:t>
      </w:r>
      <w:r w:rsidRPr="00941301">
        <w:rPr>
          <w:rFonts w:asciiTheme="majorHAnsi" w:hAnsiTheme="majorHAnsi" w:cstheme="majorHAnsi"/>
          <w:sz w:val="14"/>
        </w:rPr>
        <w:t xml:space="preserve"> </w:t>
      </w:r>
      <w:r w:rsidRPr="00941301">
        <w:rPr>
          <w:rFonts w:asciiTheme="majorHAnsi" w:hAnsiTheme="majorHAnsi" w:cstheme="majorHAnsi"/>
          <w:sz w:val="14"/>
          <w:szCs w:val="16"/>
        </w:rPr>
        <w:t xml:space="preserve">The Manhattan Project bomb-builders’ concern about an A-bomb-derived atmospheric conflagration has contemporary analogues. </w:t>
      </w:r>
      <w:r w:rsidRPr="00941301">
        <w:rPr>
          <w:rFonts w:asciiTheme="majorHAnsi" w:hAnsiTheme="majorHAnsi" w:cstheme="majorHAnsi"/>
          <w:sz w:val="14"/>
        </w:rPr>
        <w:t xml:space="preserve">There have been speculations that </w:t>
      </w:r>
      <w:r w:rsidRPr="00941301">
        <w:rPr>
          <w:rStyle w:val="StyleUnderline"/>
          <w:rFonts w:cstheme="majorHAnsi"/>
        </w:rPr>
        <w:t xml:space="preserve">future high-energy </w:t>
      </w:r>
      <w:r w:rsidRPr="00941301">
        <w:rPr>
          <w:rStyle w:val="StyleUnderline"/>
          <w:rFonts w:cstheme="majorHAnsi"/>
          <w:highlight w:val="green"/>
        </w:rPr>
        <w:t>particle accelerator</w:t>
      </w:r>
      <w:r w:rsidRPr="009C7AD1">
        <w:rPr>
          <w:rStyle w:val="StyleUnderline"/>
          <w:rFonts w:cstheme="majorHAnsi"/>
        </w:rPr>
        <w:t xml:space="preserve"> experiments</w:t>
      </w:r>
      <w:r w:rsidRPr="00941301">
        <w:rPr>
          <w:rStyle w:val="StyleUnderline"/>
          <w:rFonts w:cstheme="majorHAnsi"/>
        </w:rPr>
        <w:t xml:space="preserve"> may </w:t>
      </w:r>
      <w:r w:rsidRPr="00941301">
        <w:rPr>
          <w:rStyle w:val="StyleUnderline"/>
          <w:rFonts w:cstheme="majorHAnsi"/>
          <w:highlight w:val="green"/>
        </w:rPr>
        <w:t>cause a breakdown of</w:t>
      </w:r>
      <w:r w:rsidRPr="00941301">
        <w:rPr>
          <w:rStyle w:val="StyleUnderline"/>
          <w:rFonts w:cstheme="majorHAnsi"/>
        </w:rPr>
        <w:t xml:space="preserve"> a </w:t>
      </w:r>
      <w:r w:rsidRPr="00BF7B87">
        <w:rPr>
          <w:rStyle w:val="StyleUnderline"/>
          <w:rFonts w:cstheme="majorHAnsi"/>
        </w:rPr>
        <w:t xml:space="preserve">metastable </w:t>
      </w:r>
      <w:r w:rsidRPr="00BF7B87">
        <w:rPr>
          <w:rStyle w:val="StyleUnderline"/>
          <w:rFonts w:cstheme="majorHAnsi"/>
          <w:highlight w:val="green"/>
        </w:rPr>
        <w:t>vacuum stat</w:t>
      </w:r>
      <w:r w:rsidRPr="00941301">
        <w:rPr>
          <w:rStyle w:val="StyleUnderline"/>
          <w:rFonts w:cstheme="majorHAnsi"/>
          <w:highlight w:val="green"/>
        </w:rPr>
        <w:t>e</w:t>
      </w:r>
      <w:r w:rsidRPr="00941301">
        <w:rPr>
          <w:rStyle w:val="StyleUnderline"/>
          <w:rFonts w:cstheme="majorHAnsi"/>
        </w:rPr>
        <w:t xml:space="preserve"> that our part of the cosmos might be in, </w:t>
      </w:r>
      <w:r w:rsidRPr="00941301">
        <w:rPr>
          <w:rStyle w:val="StyleUnderline"/>
          <w:rFonts w:cstheme="majorHAnsi"/>
          <w:highlight w:val="green"/>
        </w:rPr>
        <w:t>converting</w:t>
      </w:r>
      <w:r w:rsidRPr="009C7AD1">
        <w:rPr>
          <w:rStyle w:val="StyleUnderline"/>
          <w:rFonts w:cstheme="majorHAnsi"/>
        </w:rPr>
        <w:t xml:space="preserve"> </w:t>
      </w:r>
      <w:r w:rsidRPr="00BF7B87">
        <w:rPr>
          <w:rStyle w:val="StyleUnderline"/>
          <w:rFonts w:cstheme="majorHAnsi"/>
        </w:rPr>
        <w:t>it into a “true</w:t>
      </w:r>
      <w:r w:rsidRPr="00D26629">
        <w:rPr>
          <w:rStyle w:val="StyleUnderline"/>
          <w:rFonts w:cstheme="majorHAnsi"/>
        </w:rPr>
        <w:t xml:space="preserve">” </w:t>
      </w:r>
      <w:r w:rsidRPr="00941301">
        <w:rPr>
          <w:rStyle w:val="StyleUnderline"/>
          <w:rFonts w:cstheme="majorHAnsi"/>
          <w:highlight w:val="green"/>
        </w:rPr>
        <w:t>vacuum of lower energy density</w:t>
      </w:r>
      <w:r w:rsidRPr="00941301">
        <w:rPr>
          <w:rFonts w:asciiTheme="majorHAnsi" w:hAnsiTheme="majorHAnsi" w:cstheme="majorHAnsi"/>
          <w:sz w:val="14"/>
        </w:rPr>
        <w:t xml:space="preserve"> [45]. </w:t>
      </w:r>
      <w:r w:rsidRPr="00941301">
        <w:rPr>
          <w:rStyle w:val="StyleUnderline"/>
          <w:rFonts w:cstheme="majorHAnsi"/>
        </w:rPr>
        <w:t xml:space="preserve">This would result in an expanding bubble of </w:t>
      </w:r>
      <w:proofErr w:type="gramStart"/>
      <w:r w:rsidRPr="00941301">
        <w:rPr>
          <w:rStyle w:val="StyleUnderline"/>
          <w:rFonts w:cstheme="majorHAnsi"/>
        </w:rPr>
        <w:t>total destruction</w:t>
      </w:r>
      <w:proofErr w:type="gramEnd"/>
      <w:r w:rsidRPr="00941301">
        <w:rPr>
          <w:rStyle w:val="StyleUnderline"/>
          <w:rFonts w:cstheme="majorHAnsi"/>
        </w:rPr>
        <w:t xml:space="preserve"> that </w:t>
      </w:r>
      <w:r w:rsidRPr="00D26629">
        <w:rPr>
          <w:rStyle w:val="StyleUnderline"/>
          <w:rFonts w:cstheme="majorHAnsi"/>
        </w:rPr>
        <w:t>would sweep through the galaxy and beyond</w:t>
      </w:r>
      <w:r w:rsidRPr="00941301">
        <w:rPr>
          <w:rStyle w:val="StyleUnderline"/>
          <w:rFonts w:cstheme="majorHAnsi"/>
        </w:rPr>
        <w:t xml:space="preserve"> at the speed of light, </w:t>
      </w:r>
      <w:r w:rsidRPr="00D26629">
        <w:rPr>
          <w:rStyle w:val="StyleUnderline"/>
          <w:rFonts w:cstheme="majorHAnsi"/>
          <w:highlight w:val="green"/>
        </w:rPr>
        <w:t>tearing</w:t>
      </w:r>
      <w:r w:rsidRPr="000E45BD">
        <w:rPr>
          <w:rStyle w:val="StyleUnderline"/>
          <w:rFonts w:cstheme="majorHAnsi"/>
        </w:rPr>
        <w:t xml:space="preserve"> all </w:t>
      </w:r>
      <w:r w:rsidRPr="00D26629">
        <w:rPr>
          <w:rStyle w:val="StyleUnderline"/>
          <w:rFonts w:cstheme="majorHAnsi"/>
          <w:highlight w:val="green"/>
        </w:rPr>
        <w:t>matter apart</w:t>
      </w:r>
      <w:r w:rsidRPr="00941301">
        <w:rPr>
          <w:rStyle w:val="StyleUnderline"/>
          <w:rFonts w:cstheme="majorHAnsi"/>
        </w:rPr>
        <w:t xml:space="preserve"> as it proceeds</w:t>
      </w:r>
      <w:r w:rsidRPr="00941301">
        <w:rPr>
          <w:rFonts w:asciiTheme="majorHAnsi" w:hAnsiTheme="majorHAnsi" w:cstheme="majorHAnsi"/>
          <w:sz w:val="14"/>
        </w:rPr>
        <w:t xml:space="preserve">. Another conceivability is that </w:t>
      </w:r>
      <w:r w:rsidRPr="00941301">
        <w:rPr>
          <w:rStyle w:val="StyleUnderline"/>
          <w:rFonts w:cstheme="majorHAnsi"/>
        </w:rPr>
        <w:t>accelerator experiments might produce negatively charged stable “</w:t>
      </w:r>
      <w:proofErr w:type="spellStart"/>
      <w:r w:rsidRPr="00941301">
        <w:rPr>
          <w:rStyle w:val="StyleUnderline"/>
          <w:rFonts w:cstheme="majorHAnsi"/>
        </w:rPr>
        <w:t>strangelets</w:t>
      </w:r>
      <w:proofErr w:type="spellEnd"/>
      <w:r w:rsidRPr="00941301">
        <w:rPr>
          <w:rStyle w:val="StyleUnderline"/>
          <w:rFonts w:cstheme="majorHAnsi"/>
        </w:rPr>
        <w:t>”</w:t>
      </w:r>
      <w:r w:rsidRPr="00941301">
        <w:rPr>
          <w:rFonts w:asciiTheme="majorHAnsi" w:hAnsiTheme="majorHAnsi" w:cstheme="majorHAnsi"/>
          <w:sz w:val="14"/>
        </w:rPr>
        <w:t xml:space="preserve"> (a </w:t>
      </w:r>
      <w:r w:rsidRPr="000E45BD">
        <w:rPr>
          <w:rFonts w:asciiTheme="majorHAnsi" w:hAnsiTheme="majorHAnsi" w:cstheme="majorHAnsi"/>
          <w:sz w:val="14"/>
        </w:rPr>
        <w:t>hypothetical form of nuclear</w:t>
      </w:r>
      <w:r w:rsidRPr="00941301">
        <w:rPr>
          <w:rFonts w:asciiTheme="majorHAnsi" w:hAnsiTheme="majorHAnsi" w:cstheme="majorHAnsi"/>
          <w:sz w:val="14"/>
        </w:rPr>
        <w:t xml:space="preserve"> matter</w:t>
      </w:r>
      <w:r w:rsidRPr="00941301">
        <w:rPr>
          <w:rStyle w:val="StyleUnderline"/>
          <w:rFonts w:cstheme="majorHAnsi"/>
        </w:rPr>
        <w:t xml:space="preserve">) or </w:t>
      </w:r>
      <w:r w:rsidRPr="009C7AD1">
        <w:rPr>
          <w:rStyle w:val="StyleUnderline"/>
          <w:rFonts w:cstheme="majorHAnsi"/>
        </w:rPr>
        <w:t xml:space="preserve">create a mini </w:t>
      </w:r>
      <w:r w:rsidRPr="00941301">
        <w:rPr>
          <w:rStyle w:val="StyleUnderline"/>
          <w:rFonts w:cstheme="majorHAnsi"/>
          <w:highlight w:val="green"/>
        </w:rPr>
        <w:t xml:space="preserve">black hole </w:t>
      </w:r>
      <w:r w:rsidRPr="00941301">
        <w:rPr>
          <w:rStyle w:val="StyleUnderline"/>
          <w:rFonts w:cstheme="majorHAnsi"/>
        </w:rPr>
        <w:t xml:space="preserve">that </w:t>
      </w:r>
      <w:r w:rsidRPr="000E45BD">
        <w:rPr>
          <w:rStyle w:val="StyleUnderline"/>
          <w:rFonts w:cstheme="majorHAnsi"/>
        </w:rPr>
        <w:t>would sink</w:t>
      </w:r>
      <w:r w:rsidRPr="00941301">
        <w:rPr>
          <w:rStyle w:val="StyleUnderline"/>
          <w:rFonts w:cstheme="majorHAnsi"/>
        </w:rPr>
        <w:t xml:space="preserve"> to the center of the Earth and start </w:t>
      </w:r>
      <w:r w:rsidRPr="00941301">
        <w:rPr>
          <w:rStyle w:val="StyleUnderline"/>
          <w:rFonts w:cstheme="majorHAnsi"/>
          <w:highlight w:val="green"/>
        </w:rPr>
        <w:t>accret</w:t>
      </w:r>
      <w:r w:rsidRPr="00941301">
        <w:rPr>
          <w:rStyle w:val="StyleUnderline"/>
          <w:rFonts w:cstheme="majorHAnsi"/>
        </w:rPr>
        <w:t>ing</w:t>
      </w:r>
      <w:r w:rsidRPr="00941301">
        <w:rPr>
          <w:rStyle w:val="StyleUnderline"/>
          <w:rFonts w:cstheme="majorHAnsi"/>
          <w:highlight w:val="green"/>
        </w:rPr>
        <w:t xml:space="preserve"> the</w:t>
      </w:r>
      <w:r w:rsidRPr="00941301">
        <w:rPr>
          <w:rStyle w:val="StyleUnderline"/>
          <w:rFonts w:cstheme="majorHAnsi"/>
        </w:rPr>
        <w:t xml:space="preserve"> rest of the </w:t>
      </w:r>
      <w:r w:rsidRPr="00941301">
        <w:rPr>
          <w:rStyle w:val="StyleUnderline"/>
          <w:rFonts w:cstheme="majorHAnsi"/>
          <w:highlight w:val="green"/>
        </w:rPr>
        <w:t>planet</w:t>
      </w:r>
      <w:r w:rsidRPr="00941301">
        <w:rPr>
          <w:rFonts w:asciiTheme="majorHAnsi" w:hAnsiTheme="majorHAnsi" w:cstheme="majorHAnsi"/>
          <w:sz w:val="14"/>
        </w:rPr>
        <w:t xml:space="preserve"> [46]. These outcomes seem to be impossible given our best current physical theories. But the reason we do the experiments is precisely that </w:t>
      </w:r>
      <w:r w:rsidRPr="00941301">
        <w:rPr>
          <w:rStyle w:val="StyleUnderline"/>
          <w:rFonts w:cstheme="majorHAnsi"/>
        </w:rPr>
        <w:t>we don’t really know what will happen</w:t>
      </w:r>
      <w:r w:rsidRPr="00941301">
        <w:rPr>
          <w:rFonts w:asciiTheme="majorHAnsi" w:hAnsiTheme="majorHAnsi" w:cstheme="majorHAnsi"/>
          <w:sz w:val="14"/>
        </w:rPr>
        <w:t xml:space="preserve">. A more reassuring argument is that the energy densities attained in present day accelerators are far lower than those that occur naturally in collisions between cosmic rays [46,47]. </w:t>
      </w:r>
      <w:r w:rsidRPr="00941301">
        <w:rPr>
          <w:rStyle w:val="StyleUnderline"/>
          <w:rFonts w:cstheme="majorHAnsi"/>
        </w:rPr>
        <w:t>It’s possible</w:t>
      </w:r>
      <w:r w:rsidRPr="00941301">
        <w:rPr>
          <w:rFonts w:asciiTheme="majorHAnsi" w:hAnsiTheme="majorHAnsi" w:cstheme="majorHAnsi"/>
          <w:sz w:val="14"/>
        </w:rPr>
        <w:t xml:space="preserve">, however, </w:t>
      </w:r>
      <w:r w:rsidRPr="00941301">
        <w:rPr>
          <w:rStyle w:val="StyleUnderline"/>
          <w:rFonts w:cstheme="majorHAnsi"/>
        </w:rPr>
        <w:t>that factors other than energy density are relevant for these hypothetical processes, and that those factors will be brought together in novel ways in future experiments</w:t>
      </w:r>
      <w:r w:rsidRPr="00941301">
        <w:rPr>
          <w:rFonts w:asciiTheme="majorHAnsi" w:hAnsiTheme="majorHAnsi" w:cstheme="majorHAnsi"/>
          <w:sz w:val="14"/>
        </w:rPr>
        <w:t xml:space="preserve">. The main reason for concern in the “physics disasters” category is the meta-level observation that </w:t>
      </w:r>
      <w:r w:rsidRPr="00941301">
        <w:rPr>
          <w:rStyle w:val="StyleUnderline"/>
          <w:rFonts w:cstheme="majorHAnsi"/>
        </w:rPr>
        <w:t xml:space="preserve">discoveries of all sorts of weird physical phenomena are made all the time, so even if right now all the </w:t>
      </w:r>
      <w:proofErr w:type="gramStart"/>
      <w:r w:rsidRPr="00941301">
        <w:rPr>
          <w:rStyle w:val="StyleUnderline"/>
          <w:rFonts w:cstheme="majorHAnsi"/>
        </w:rPr>
        <w:t>particular physics</w:t>
      </w:r>
      <w:proofErr w:type="gramEnd"/>
      <w:r w:rsidRPr="00941301">
        <w:rPr>
          <w:rStyle w:val="StyleUnderline"/>
          <w:rFonts w:cstheme="majorHAnsi"/>
        </w:rPr>
        <w:t xml:space="preserve"> disasters we have conceived of were absurdly improbable or impossible, there could be other more realistic failure-modes waiting to be uncovered</w:t>
      </w:r>
      <w:r w:rsidRPr="00941301">
        <w:rPr>
          <w:rFonts w:asciiTheme="majorHAnsi" w:hAnsiTheme="majorHAnsi" w:cstheme="majorHAnsi"/>
          <w:sz w:val="14"/>
        </w:rPr>
        <w:t>. The ones listed here are merely illustrations of the general case.</w:t>
      </w:r>
    </w:p>
    <w:p w14:paraId="500B29E9" w14:textId="77777777" w:rsidR="004E1FA3" w:rsidRPr="00941301" w:rsidRDefault="004E1FA3" w:rsidP="004E1FA3">
      <w:pPr>
        <w:pStyle w:val="Heading4"/>
      </w:pPr>
      <w:r>
        <w:t>Tech development shuts off from a collapse.</w:t>
      </w:r>
    </w:p>
    <w:p w14:paraId="5753B8FE" w14:textId="77777777" w:rsidR="004E1FA3" w:rsidRPr="00941301" w:rsidRDefault="004E1FA3" w:rsidP="004E1FA3">
      <w:pPr>
        <w:rPr>
          <w:rFonts w:asciiTheme="majorHAnsi" w:hAnsiTheme="majorHAnsi" w:cstheme="majorHAnsi"/>
        </w:rPr>
      </w:pPr>
      <w:r w:rsidRPr="00941301">
        <w:rPr>
          <w:rStyle w:val="Style13ptBold"/>
          <w:rFonts w:asciiTheme="majorHAnsi" w:hAnsiTheme="majorHAnsi" w:cstheme="majorHAnsi"/>
        </w:rPr>
        <w:t>Baum 19</w:t>
      </w:r>
      <w:r w:rsidRPr="00941301">
        <w:rPr>
          <w:rFonts w:asciiTheme="majorHAnsi" w:hAnsiTheme="majorHAnsi" w:cstheme="majorHAnsi"/>
        </w:rPr>
        <w:t xml:space="preserve"> </w:t>
      </w:r>
      <w:r w:rsidRPr="00941301">
        <w:rPr>
          <w:rFonts w:asciiTheme="majorHAnsi" w:hAnsiTheme="majorHAnsi" w:cstheme="majorHAnsi"/>
          <w:sz w:val="16"/>
          <w:szCs w:val="18"/>
        </w:rPr>
        <w:t>Seth Baum, executive director of the </w:t>
      </w:r>
      <w:hyperlink r:id="rId19" w:history="1">
        <w:r w:rsidRPr="00941301">
          <w:rPr>
            <w:rStyle w:val="Hyperlink"/>
            <w:rFonts w:asciiTheme="majorHAnsi" w:hAnsiTheme="majorHAnsi" w:cstheme="majorHAnsi"/>
            <w:sz w:val="16"/>
            <w:szCs w:val="18"/>
          </w:rPr>
          <w:t>Global Catastrophic Risk Institute</w:t>
        </w:r>
      </w:hyperlink>
      <w:r w:rsidRPr="00941301">
        <w:rPr>
          <w:rFonts w:asciiTheme="majorHAnsi" w:hAnsiTheme="majorHAnsi" w:cstheme="majorHAnsi"/>
          <w:sz w:val="16"/>
          <w:szCs w:val="18"/>
        </w:rPr>
        <w:t>, 4-8-2019, "Why catastrophes can change the course of humanity," BBC, https://www.bbc.com/future/article/20190408-how-catastrophes-can-change-the-path-of-humanity, SJBE</w:t>
      </w:r>
    </w:p>
    <w:p w14:paraId="41ECD0F3" w14:textId="77777777" w:rsidR="004E1FA3" w:rsidRPr="00E72E21" w:rsidRDefault="004E1FA3" w:rsidP="004E1FA3">
      <w:pPr>
        <w:rPr>
          <w:rFonts w:asciiTheme="majorHAnsi" w:hAnsiTheme="majorHAnsi" w:cstheme="majorHAnsi"/>
          <w:b/>
          <w:bCs/>
          <w:u w:val="single"/>
        </w:rPr>
      </w:pPr>
      <w:r w:rsidRPr="00941301">
        <w:rPr>
          <w:rFonts w:asciiTheme="majorHAnsi" w:hAnsiTheme="majorHAnsi" w:cstheme="majorHAnsi"/>
          <w:b/>
          <w:bCs/>
          <w:u w:val="single"/>
        </w:rPr>
        <w:t xml:space="preserve">To better understand how a catastrophe could shape humanity’s future, let’s consider one example: an all-out nuclear war that involved </w:t>
      </w:r>
      <w:proofErr w:type="gramStart"/>
      <w:r w:rsidRPr="00941301">
        <w:rPr>
          <w:rFonts w:asciiTheme="majorHAnsi" w:hAnsiTheme="majorHAnsi" w:cstheme="majorHAnsi"/>
          <w:b/>
          <w:bCs/>
          <w:u w:val="single"/>
        </w:rPr>
        <w:t>all of</w:t>
      </w:r>
      <w:proofErr w:type="gramEnd"/>
      <w:r w:rsidRPr="00941301">
        <w:rPr>
          <w:rFonts w:asciiTheme="majorHAnsi" w:hAnsiTheme="majorHAnsi" w:cstheme="majorHAnsi"/>
          <w:b/>
          <w:bCs/>
          <w:u w:val="single"/>
        </w:rPr>
        <w:t xml:space="preserve"> the world’s nuclear-armed countries: China, France, India, Israel, North Korea, Pakistan, Russia, the United Kingdom and the US</w:t>
      </w:r>
      <w:r w:rsidRPr="00941301">
        <w:rPr>
          <w:rFonts w:asciiTheme="majorHAnsi" w:hAnsiTheme="majorHAnsi" w:cstheme="majorHAnsi"/>
          <w:sz w:val="10"/>
        </w:rPr>
        <w:t xml:space="preserve">. Only the most expansive war would manage to draw in </w:t>
      </w:r>
      <w:proofErr w:type="gramStart"/>
      <w:r w:rsidRPr="00941301">
        <w:rPr>
          <w:rFonts w:asciiTheme="majorHAnsi" w:hAnsiTheme="majorHAnsi" w:cstheme="majorHAnsi"/>
          <w:sz w:val="10"/>
        </w:rPr>
        <w:t>all of</w:t>
      </w:r>
      <w:proofErr w:type="gramEnd"/>
      <w:r w:rsidRPr="00941301">
        <w:rPr>
          <w:rFonts w:asciiTheme="majorHAnsi" w:hAnsiTheme="majorHAnsi" w:cstheme="majorHAnsi"/>
          <w:sz w:val="10"/>
        </w:rPr>
        <w:t xml:space="preserve"> these countries. A more probable scenario would only involve Russia and the US, which together hold over 90% of the global nuclear arsenal. But for the sake of discussion</w:t>
      </w:r>
      <w:r w:rsidRPr="00011E09">
        <w:rPr>
          <w:rFonts w:asciiTheme="majorHAnsi" w:hAnsiTheme="majorHAnsi" w:cstheme="majorHAnsi"/>
          <w:sz w:val="10"/>
        </w:rPr>
        <w:t xml:space="preserve">, let’s consider </w:t>
      </w:r>
      <w:r w:rsidRPr="00011E09">
        <w:rPr>
          <w:rFonts w:asciiTheme="majorHAnsi" w:hAnsiTheme="majorHAnsi" w:cstheme="majorHAnsi"/>
          <w:b/>
          <w:bCs/>
          <w:u w:val="single"/>
        </w:rPr>
        <w:t xml:space="preserve">the </w:t>
      </w:r>
      <w:r w:rsidRPr="00941301">
        <w:rPr>
          <w:rFonts w:asciiTheme="majorHAnsi" w:hAnsiTheme="majorHAnsi" w:cstheme="majorHAnsi"/>
          <w:b/>
          <w:bCs/>
          <w:highlight w:val="green"/>
          <w:u w:val="single"/>
        </w:rPr>
        <w:t>worst</w:t>
      </w:r>
      <w:r w:rsidRPr="00942F05">
        <w:rPr>
          <w:rFonts w:asciiTheme="majorHAnsi" w:hAnsiTheme="majorHAnsi" w:cstheme="majorHAnsi"/>
          <w:b/>
          <w:bCs/>
          <w:u w:val="single"/>
        </w:rPr>
        <w:t xml:space="preserve">-case </w:t>
      </w:r>
      <w:r w:rsidRPr="00941301">
        <w:rPr>
          <w:rFonts w:asciiTheme="majorHAnsi" w:hAnsiTheme="majorHAnsi" w:cstheme="majorHAnsi"/>
          <w:b/>
          <w:bCs/>
          <w:highlight w:val="green"/>
          <w:u w:val="single"/>
        </w:rPr>
        <w:t>nuc</w:t>
      </w:r>
      <w:r w:rsidRPr="00011E09">
        <w:rPr>
          <w:rFonts w:asciiTheme="majorHAnsi" w:hAnsiTheme="majorHAnsi" w:cstheme="majorHAnsi"/>
          <w:b/>
          <w:bCs/>
          <w:u w:val="single"/>
        </w:rPr>
        <w:t xml:space="preserve">lear </w:t>
      </w:r>
      <w:r w:rsidRPr="00941301">
        <w:rPr>
          <w:rFonts w:asciiTheme="majorHAnsi" w:hAnsiTheme="majorHAnsi" w:cstheme="majorHAnsi"/>
          <w:b/>
          <w:bCs/>
          <w:highlight w:val="green"/>
          <w:u w:val="single"/>
        </w:rPr>
        <w:t>war</w:t>
      </w:r>
      <w:r w:rsidRPr="00941301">
        <w:rPr>
          <w:rFonts w:asciiTheme="majorHAnsi" w:hAnsiTheme="majorHAnsi" w:cstheme="majorHAnsi"/>
          <w:sz w:val="10"/>
        </w:rPr>
        <w:t xml:space="preserve">. Even in the worst case, </w:t>
      </w:r>
      <w:r w:rsidRPr="00941301">
        <w:rPr>
          <w:rFonts w:asciiTheme="majorHAnsi" w:hAnsiTheme="majorHAnsi" w:cstheme="majorHAnsi"/>
          <w:b/>
          <w:bCs/>
          <w:u w:val="single"/>
        </w:rPr>
        <w:t>much of the world would presumably be spared from immediate destruction</w:t>
      </w:r>
      <w:r w:rsidRPr="00941301">
        <w:rPr>
          <w:rFonts w:asciiTheme="majorHAnsi" w:hAnsiTheme="majorHAnsi" w:cstheme="majorHAnsi"/>
          <w:sz w:val="10"/>
        </w:rPr>
        <w:t xml:space="preserve">. Africa and Latin America </w:t>
      </w:r>
      <w:proofErr w:type="gramStart"/>
      <w:r w:rsidRPr="00941301">
        <w:rPr>
          <w:rFonts w:asciiTheme="majorHAnsi" w:hAnsiTheme="majorHAnsi" w:cstheme="majorHAnsi"/>
          <w:sz w:val="10"/>
        </w:rPr>
        <w:t>in particular are</w:t>
      </w:r>
      <w:proofErr w:type="gramEnd"/>
      <w:r w:rsidRPr="00941301">
        <w:rPr>
          <w:rFonts w:asciiTheme="majorHAnsi" w:hAnsiTheme="majorHAnsi" w:cstheme="majorHAnsi"/>
          <w:sz w:val="10"/>
        </w:rPr>
        <w:t xml:space="preserve"> full of countries that are neither close allies nor adversaries of any of the nuclear-armed countries. Residents of these countries would presumably survive the initial nuclear explosions, as would people who live in the targeted countries but away from the cities and military sites that get bombed. The harm from nuclear war would spread far beyond the bombed areas </w:t>
      </w:r>
      <w:r w:rsidRPr="00941301">
        <w:rPr>
          <w:rFonts w:asciiTheme="majorHAnsi" w:hAnsiTheme="majorHAnsi" w:cstheme="majorHAnsi"/>
          <w:b/>
          <w:bCs/>
          <w:u w:val="single"/>
        </w:rPr>
        <w:t xml:space="preserve">The survivors’ world would instantly be changed. In addition to the social and political turmoil, they would also </w:t>
      </w:r>
      <w:r w:rsidRPr="00941301">
        <w:rPr>
          <w:rFonts w:asciiTheme="majorHAnsi" w:hAnsiTheme="majorHAnsi" w:cstheme="majorHAnsi"/>
          <w:b/>
          <w:bCs/>
          <w:highlight w:val="green"/>
          <w:u w:val="single"/>
        </w:rPr>
        <w:t>lose</w:t>
      </w:r>
      <w:r w:rsidRPr="00941301">
        <w:rPr>
          <w:rFonts w:asciiTheme="majorHAnsi" w:hAnsiTheme="majorHAnsi" w:cstheme="majorHAnsi"/>
          <w:b/>
          <w:bCs/>
          <w:u w:val="single"/>
        </w:rPr>
        <w:t xml:space="preserve"> many </w:t>
      </w:r>
      <w:r w:rsidRPr="00942F05">
        <w:rPr>
          <w:rFonts w:asciiTheme="majorHAnsi" w:hAnsiTheme="majorHAnsi" w:cstheme="majorHAnsi"/>
          <w:b/>
          <w:bCs/>
          <w:u w:val="single"/>
        </w:rPr>
        <w:t xml:space="preserve">important </w:t>
      </w:r>
      <w:r w:rsidRPr="00941301">
        <w:rPr>
          <w:rFonts w:asciiTheme="majorHAnsi" w:hAnsiTheme="majorHAnsi" w:cstheme="majorHAnsi"/>
          <w:b/>
          <w:bCs/>
          <w:highlight w:val="green"/>
          <w:u w:val="single"/>
        </w:rPr>
        <w:t>nodes in the</w:t>
      </w:r>
      <w:r w:rsidRPr="00941301">
        <w:rPr>
          <w:rFonts w:asciiTheme="majorHAnsi" w:hAnsiTheme="majorHAnsi" w:cstheme="majorHAnsi"/>
          <w:b/>
          <w:bCs/>
          <w:u w:val="single"/>
        </w:rPr>
        <w:t xml:space="preserve"> global </w:t>
      </w:r>
      <w:r w:rsidRPr="00941301">
        <w:rPr>
          <w:rFonts w:asciiTheme="majorHAnsi" w:hAnsiTheme="majorHAnsi" w:cstheme="majorHAnsi"/>
          <w:b/>
          <w:bCs/>
          <w:highlight w:val="green"/>
          <w:u w:val="single"/>
        </w:rPr>
        <w:t>economy</w:t>
      </w:r>
      <w:r w:rsidRPr="00941301">
        <w:rPr>
          <w:rFonts w:asciiTheme="majorHAnsi" w:hAnsiTheme="majorHAnsi" w:cstheme="majorHAnsi"/>
          <w:b/>
          <w:bCs/>
          <w:u w:val="single"/>
        </w:rPr>
        <w:t>.</w:t>
      </w:r>
      <w:r w:rsidRPr="00941301">
        <w:rPr>
          <w:rFonts w:asciiTheme="majorHAnsi" w:hAnsiTheme="majorHAnsi" w:cstheme="majorHAnsi"/>
          <w:sz w:val="10"/>
        </w:rPr>
        <w:t xml:space="preserve"> Many global supply chains are designed to be highly efficient under normal conditions but are fragile to even small disruptions – and this disruption would not be small at all. </w:t>
      </w:r>
      <w:r w:rsidRPr="00941301">
        <w:rPr>
          <w:rFonts w:asciiTheme="majorHAnsi" w:hAnsiTheme="majorHAnsi" w:cstheme="majorHAnsi"/>
          <w:b/>
          <w:bCs/>
          <w:u w:val="single"/>
        </w:rPr>
        <w:t xml:space="preserve">Within weeks or even days, communities all over the world could face </w:t>
      </w:r>
      <w:r w:rsidRPr="00941301">
        <w:rPr>
          <w:rFonts w:asciiTheme="majorHAnsi" w:hAnsiTheme="majorHAnsi" w:cstheme="majorHAnsi"/>
          <w:b/>
          <w:bCs/>
          <w:highlight w:val="green"/>
          <w:u w:val="single"/>
        </w:rPr>
        <w:t>shortages of</w:t>
      </w:r>
      <w:r w:rsidRPr="00942F05">
        <w:rPr>
          <w:rFonts w:asciiTheme="majorHAnsi" w:hAnsiTheme="majorHAnsi" w:cstheme="majorHAnsi"/>
          <w:b/>
          <w:bCs/>
          <w:u w:val="single"/>
        </w:rPr>
        <w:t xml:space="preserve"> consumer </w:t>
      </w:r>
      <w:r w:rsidRPr="00941301">
        <w:rPr>
          <w:rFonts w:asciiTheme="majorHAnsi" w:hAnsiTheme="majorHAnsi" w:cstheme="majorHAnsi"/>
          <w:b/>
          <w:bCs/>
          <w:highlight w:val="green"/>
          <w:u w:val="single"/>
        </w:rPr>
        <w:t>goods</w:t>
      </w:r>
      <w:r w:rsidRPr="00941301">
        <w:rPr>
          <w:rFonts w:asciiTheme="majorHAnsi" w:hAnsiTheme="majorHAnsi" w:cstheme="majorHAnsi"/>
          <w:b/>
          <w:bCs/>
          <w:u w:val="single"/>
        </w:rPr>
        <w:t xml:space="preserve">, </w:t>
      </w:r>
      <w:r w:rsidRPr="00941301">
        <w:rPr>
          <w:rFonts w:asciiTheme="majorHAnsi" w:hAnsiTheme="majorHAnsi" w:cstheme="majorHAnsi"/>
          <w:b/>
          <w:bCs/>
          <w:highlight w:val="green"/>
          <w:u w:val="single"/>
        </w:rPr>
        <w:t>replacement</w:t>
      </w:r>
      <w:r w:rsidRPr="00941301">
        <w:rPr>
          <w:rFonts w:asciiTheme="majorHAnsi" w:hAnsiTheme="majorHAnsi" w:cstheme="majorHAnsi"/>
          <w:b/>
          <w:bCs/>
          <w:u w:val="single"/>
        </w:rPr>
        <w:t xml:space="preserve"> parts </w:t>
      </w:r>
      <w:r w:rsidRPr="00941301">
        <w:rPr>
          <w:rFonts w:asciiTheme="majorHAnsi" w:hAnsiTheme="majorHAnsi" w:cstheme="majorHAnsi"/>
          <w:b/>
          <w:bCs/>
          <w:highlight w:val="green"/>
          <w:u w:val="single"/>
        </w:rPr>
        <w:t>for</w:t>
      </w:r>
      <w:r w:rsidRPr="00941301">
        <w:rPr>
          <w:rFonts w:asciiTheme="majorHAnsi" w:hAnsiTheme="majorHAnsi" w:cstheme="majorHAnsi"/>
          <w:b/>
          <w:bCs/>
          <w:u w:val="single"/>
        </w:rPr>
        <w:t xml:space="preserve"> critical industrial </w:t>
      </w:r>
      <w:r w:rsidRPr="00941301">
        <w:rPr>
          <w:rFonts w:asciiTheme="majorHAnsi" w:hAnsiTheme="majorHAnsi" w:cstheme="majorHAnsi"/>
          <w:b/>
          <w:bCs/>
          <w:highlight w:val="green"/>
          <w:u w:val="single"/>
        </w:rPr>
        <w:t>infrastructure</w:t>
      </w:r>
      <w:r w:rsidRPr="00941301">
        <w:rPr>
          <w:rFonts w:asciiTheme="majorHAnsi" w:hAnsiTheme="majorHAnsi" w:cstheme="majorHAnsi"/>
          <w:b/>
          <w:bCs/>
          <w:u w:val="single"/>
        </w:rPr>
        <w:t>, and other basics</w:t>
      </w:r>
      <w:r w:rsidRPr="00941301">
        <w:rPr>
          <w:rFonts w:asciiTheme="majorHAnsi" w:hAnsiTheme="majorHAnsi" w:cstheme="majorHAnsi"/>
          <w:sz w:val="10"/>
        </w:rPr>
        <w:t xml:space="preserve">. Soon after, the global environmental effects would start to kick in. Nuclear explosions are so powerful that they can send the dust and ash from burning cities all the way into the stratosphere, which is the second layer of the atmosphere, located 7km (4 miles) above the surface at the poles and 20km (12 miles) at the equator. The stratosphere is above the clouds, so anything that gets up there doesn’t wash out in the rain. Instead, it spreads around the world within a few months and stays aloft for a few years. While aloft, it blocks incoming sunlight, cooling the surface and reducing precipitation, all of which is bad news for agriculture. (Find out more about </w:t>
      </w:r>
      <w:hyperlink r:id="rId20" w:history="1">
        <w:r w:rsidRPr="00941301">
          <w:rPr>
            <w:rStyle w:val="Hyperlink"/>
            <w:rFonts w:asciiTheme="majorHAnsi" w:hAnsiTheme="majorHAnsi" w:cstheme="majorHAnsi"/>
            <w:sz w:val="10"/>
          </w:rPr>
          <w:t>how prepared we are for the impact of nuclear war</w:t>
        </w:r>
      </w:hyperlink>
      <w:r w:rsidRPr="00941301">
        <w:rPr>
          <w:rFonts w:asciiTheme="majorHAnsi" w:hAnsiTheme="majorHAnsi" w:cstheme="majorHAnsi"/>
          <w:sz w:val="10"/>
        </w:rPr>
        <w:t xml:space="preserve">). </w:t>
      </w:r>
      <w:r w:rsidRPr="00941301">
        <w:rPr>
          <w:rFonts w:asciiTheme="majorHAnsi" w:hAnsiTheme="majorHAnsi" w:cstheme="majorHAnsi"/>
          <w:b/>
          <w:bCs/>
          <w:u w:val="single"/>
        </w:rPr>
        <w:t xml:space="preserve">The famine from a worst-case nuclear war would kill many people all around the world, possibly more than would die from the war itself. But it might not kill everyone. There are some food </w:t>
      </w:r>
      <w:r w:rsidRPr="00941301">
        <w:rPr>
          <w:rFonts w:asciiTheme="majorHAnsi" w:hAnsiTheme="majorHAnsi" w:cstheme="majorHAnsi"/>
          <w:b/>
          <w:bCs/>
          <w:highlight w:val="green"/>
          <w:u w:val="single"/>
        </w:rPr>
        <w:t>stockpiles</w:t>
      </w:r>
      <w:r w:rsidRPr="00941301">
        <w:rPr>
          <w:rFonts w:asciiTheme="majorHAnsi" w:hAnsiTheme="majorHAnsi" w:cstheme="majorHAnsi"/>
          <w:b/>
          <w:bCs/>
          <w:u w:val="single"/>
        </w:rPr>
        <w:t xml:space="preserve"> </w:t>
      </w:r>
      <w:r w:rsidRPr="0097101F">
        <w:rPr>
          <w:rFonts w:asciiTheme="majorHAnsi" w:hAnsiTheme="majorHAnsi" w:cstheme="majorHAnsi"/>
          <w:b/>
          <w:bCs/>
          <w:u w:val="single"/>
        </w:rPr>
        <w:t xml:space="preserve">that could </w:t>
      </w:r>
      <w:r w:rsidRPr="00941301">
        <w:rPr>
          <w:rFonts w:asciiTheme="majorHAnsi" w:hAnsiTheme="majorHAnsi" w:cstheme="majorHAnsi"/>
          <w:b/>
          <w:bCs/>
          <w:highlight w:val="green"/>
          <w:u w:val="single"/>
        </w:rPr>
        <w:t>keep some people alive</w:t>
      </w:r>
      <w:r w:rsidRPr="00941301">
        <w:rPr>
          <w:rFonts w:asciiTheme="majorHAnsi" w:hAnsiTheme="majorHAnsi" w:cstheme="majorHAnsi"/>
          <w:b/>
          <w:bCs/>
          <w:u w:val="single"/>
        </w:rPr>
        <w:t xml:space="preserve"> until the skies clear. </w:t>
      </w:r>
      <w:r w:rsidRPr="00941301">
        <w:rPr>
          <w:rFonts w:asciiTheme="majorHAnsi" w:hAnsiTheme="majorHAnsi" w:cstheme="majorHAnsi"/>
          <w:b/>
          <w:bCs/>
          <w:u w:val="single"/>
        </w:rPr>
        <w:lastRenderedPageBreak/>
        <w:t xml:space="preserve">Additional </w:t>
      </w:r>
      <w:r w:rsidRPr="00011E09">
        <w:rPr>
          <w:rFonts w:asciiTheme="majorHAnsi" w:hAnsiTheme="majorHAnsi" w:cstheme="majorHAnsi"/>
          <w:b/>
          <w:bCs/>
          <w:highlight w:val="green"/>
          <w:u w:val="single"/>
        </w:rPr>
        <w:t>food</w:t>
      </w:r>
      <w:r w:rsidRPr="00941301">
        <w:rPr>
          <w:rFonts w:asciiTheme="majorHAnsi" w:hAnsiTheme="majorHAnsi" w:cstheme="majorHAnsi"/>
          <w:b/>
          <w:bCs/>
          <w:u w:val="single"/>
        </w:rPr>
        <w:t xml:space="preserve"> could be </w:t>
      </w:r>
      <w:r w:rsidRPr="00011E09">
        <w:rPr>
          <w:rFonts w:asciiTheme="majorHAnsi" w:hAnsiTheme="majorHAnsi" w:cstheme="majorHAnsi"/>
          <w:b/>
          <w:bCs/>
          <w:highlight w:val="green"/>
          <w:u w:val="single"/>
        </w:rPr>
        <w:t>grown from</w:t>
      </w:r>
      <w:r w:rsidRPr="00941301">
        <w:rPr>
          <w:rFonts w:asciiTheme="majorHAnsi" w:hAnsiTheme="majorHAnsi" w:cstheme="majorHAnsi"/>
          <w:b/>
          <w:bCs/>
          <w:u w:val="single"/>
        </w:rPr>
        <w:t xml:space="preserve"> artificial light or </w:t>
      </w:r>
      <w:r w:rsidRPr="00011E09">
        <w:rPr>
          <w:rFonts w:asciiTheme="majorHAnsi" w:hAnsiTheme="majorHAnsi" w:cstheme="majorHAnsi"/>
          <w:b/>
          <w:bCs/>
          <w:highlight w:val="green"/>
          <w:u w:val="single"/>
        </w:rPr>
        <w:t>other sources</w:t>
      </w:r>
      <w:r w:rsidRPr="00941301">
        <w:rPr>
          <w:rFonts w:asciiTheme="majorHAnsi" w:hAnsiTheme="majorHAnsi" w:cstheme="majorHAnsi"/>
          <w:b/>
          <w:bCs/>
          <w:u w:val="single"/>
        </w:rPr>
        <w:t xml:space="preserve">, assuming supplies for that were intact. The combination </w:t>
      </w:r>
      <w:r w:rsidRPr="00D26629">
        <w:rPr>
          <w:rFonts w:asciiTheme="majorHAnsi" w:hAnsiTheme="majorHAnsi" w:cstheme="majorHAnsi"/>
          <w:b/>
          <w:bCs/>
          <w:u w:val="single"/>
        </w:rPr>
        <w:t>of global famine</w:t>
      </w:r>
      <w:r w:rsidRPr="00011E09">
        <w:rPr>
          <w:rFonts w:asciiTheme="majorHAnsi" w:hAnsiTheme="majorHAnsi" w:cstheme="majorHAnsi"/>
          <w:b/>
          <w:bCs/>
          <w:u w:val="single"/>
        </w:rPr>
        <w:t xml:space="preserve"> plus</w:t>
      </w:r>
      <w:r w:rsidRPr="00941301">
        <w:rPr>
          <w:rFonts w:asciiTheme="majorHAnsi" w:hAnsiTheme="majorHAnsi" w:cstheme="majorHAnsi"/>
          <w:b/>
          <w:bCs/>
          <w:u w:val="single"/>
        </w:rPr>
        <w:t xml:space="preserve"> the </w:t>
      </w:r>
      <w:r w:rsidRPr="00941301">
        <w:rPr>
          <w:rFonts w:asciiTheme="majorHAnsi" w:hAnsiTheme="majorHAnsi" w:cstheme="majorHAnsi"/>
          <w:b/>
          <w:bCs/>
          <w:highlight w:val="green"/>
          <w:u w:val="single"/>
        </w:rPr>
        <w:t>destruction</w:t>
      </w:r>
      <w:r w:rsidRPr="00941301">
        <w:rPr>
          <w:rFonts w:asciiTheme="majorHAnsi" w:hAnsiTheme="majorHAnsi" w:cstheme="majorHAnsi"/>
          <w:b/>
          <w:bCs/>
          <w:u w:val="single"/>
        </w:rPr>
        <w:t xml:space="preserve"> of the war itself </w:t>
      </w:r>
      <w:r w:rsidRPr="00941301">
        <w:rPr>
          <w:rFonts w:asciiTheme="majorHAnsi" w:hAnsiTheme="majorHAnsi" w:cstheme="majorHAnsi"/>
          <w:b/>
          <w:bCs/>
          <w:highlight w:val="green"/>
          <w:u w:val="single"/>
        </w:rPr>
        <w:t>would</w:t>
      </w:r>
      <w:r w:rsidRPr="00941301">
        <w:rPr>
          <w:rFonts w:asciiTheme="majorHAnsi" w:hAnsiTheme="majorHAnsi" w:cstheme="majorHAnsi"/>
          <w:b/>
          <w:bCs/>
          <w:u w:val="single"/>
        </w:rPr>
        <w:t xml:space="preserve"> severely </w:t>
      </w:r>
      <w:r w:rsidRPr="00941301">
        <w:rPr>
          <w:rFonts w:asciiTheme="majorHAnsi" w:hAnsiTheme="majorHAnsi" w:cstheme="majorHAnsi"/>
          <w:b/>
          <w:bCs/>
          <w:highlight w:val="green"/>
          <w:u w:val="single"/>
        </w:rPr>
        <w:t>strain</w:t>
      </w:r>
      <w:r w:rsidRPr="00941301">
        <w:rPr>
          <w:rFonts w:asciiTheme="majorHAnsi" w:hAnsiTheme="majorHAnsi" w:cstheme="majorHAnsi"/>
          <w:b/>
          <w:bCs/>
          <w:u w:val="single"/>
        </w:rPr>
        <w:t xml:space="preserve"> our modern global </w:t>
      </w:r>
      <w:proofErr w:type="spellStart"/>
      <w:r w:rsidRPr="00941301">
        <w:rPr>
          <w:rFonts w:asciiTheme="majorHAnsi" w:hAnsiTheme="majorHAnsi" w:cstheme="majorHAnsi"/>
          <w:b/>
          <w:bCs/>
          <w:highlight w:val="green"/>
          <w:u w:val="single"/>
        </w:rPr>
        <w:t>civilisation</w:t>
      </w:r>
      <w:proofErr w:type="spellEnd"/>
      <w:r w:rsidRPr="00941301">
        <w:rPr>
          <w:rFonts w:asciiTheme="majorHAnsi" w:hAnsiTheme="majorHAnsi" w:cstheme="majorHAnsi"/>
          <w:b/>
          <w:bCs/>
          <w:u w:val="single"/>
        </w:rPr>
        <w:t>.</w:t>
      </w:r>
      <w:r w:rsidRPr="00941301">
        <w:rPr>
          <w:rFonts w:asciiTheme="majorHAnsi" w:hAnsiTheme="majorHAnsi" w:cstheme="majorHAnsi"/>
          <w:sz w:val="10"/>
        </w:rPr>
        <w:t xml:space="preserve"> It is possible that the survivors could keep life as we know it </w:t>
      </w:r>
      <w:proofErr w:type="gramStart"/>
      <w:r w:rsidRPr="00941301">
        <w:rPr>
          <w:rFonts w:asciiTheme="majorHAnsi" w:hAnsiTheme="majorHAnsi" w:cstheme="majorHAnsi"/>
          <w:sz w:val="10"/>
        </w:rPr>
        <w:t>more or less intact</w:t>
      </w:r>
      <w:proofErr w:type="gramEnd"/>
      <w:r w:rsidRPr="00941301">
        <w:rPr>
          <w:rFonts w:asciiTheme="majorHAnsi" w:hAnsiTheme="majorHAnsi" w:cstheme="majorHAnsi"/>
          <w:sz w:val="10"/>
        </w:rPr>
        <w:t xml:space="preserve">. </w:t>
      </w:r>
      <w:r w:rsidRPr="00941301">
        <w:rPr>
          <w:rFonts w:asciiTheme="majorHAnsi" w:hAnsiTheme="majorHAnsi" w:cstheme="majorHAnsi"/>
          <w:b/>
          <w:bCs/>
          <w:u w:val="single"/>
        </w:rPr>
        <w:t xml:space="preserve">But with all the pressures they face, it would be understandable if our </w:t>
      </w:r>
      <w:proofErr w:type="spellStart"/>
      <w:r w:rsidRPr="00941301">
        <w:rPr>
          <w:rFonts w:asciiTheme="majorHAnsi" w:hAnsiTheme="majorHAnsi" w:cstheme="majorHAnsi"/>
          <w:b/>
          <w:bCs/>
          <w:u w:val="single"/>
        </w:rPr>
        <w:t>civilisation</w:t>
      </w:r>
      <w:proofErr w:type="spellEnd"/>
      <w:r w:rsidRPr="00941301">
        <w:rPr>
          <w:rFonts w:asciiTheme="majorHAnsi" w:hAnsiTheme="majorHAnsi" w:cstheme="majorHAnsi"/>
          <w:b/>
          <w:bCs/>
          <w:u w:val="single"/>
        </w:rPr>
        <w:t xml:space="preserve"> collapsed, just as previous </w:t>
      </w:r>
      <w:proofErr w:type="spellStart"/>
      <w:r w:rsidRPr="00941301">
        <w:rPr>
          <w:rFonts w:asciiTheme="majorHAnsi" w:hAnsiTheme="majorHAnsi" w:cstheme="majorHAnsi"/>
          <w:b/>
          <w:bCs/>
          <w:u w:val="single"/>
        </w:rPr>
        <w:t>civilisations</w:t>
      </w:r>
      <w:proofErr w:type="spellEnd"/>
      <w:r w:rsidRPr="00941301">
        <w:rPr>
          <w:rFonts w:asciiTheme="majorHAnsi" w:hAnsiTheme="majorHAnsi" w:cstheme="majorHAnsi"/>
          <w:b/>
          <w:bCs/>
          <w:u w:val="single"/>
        </w:rPr>
        <w:t xml:space="preserve"> from Egypt to Easter Island once did (see “</w:t>
      </w:r>
      <w:hyperlink r:id="rId21" w:history="1">
        <w:r w:rsidRPr="00941301">
          <w:rPr>
            <w:rFonts w:asciiTheme="majorHAnsi" w:hAnsiTheme="majorHAnsi" w:cstheme="majorHAnsi"/>
            <w:b/>
            <w:bCs/>
            <w:u w:val="single"/>
          </w:rPr>
          <w:t xml:space="preserve">Are we headed for </w:t>
        </w:r>
        <w:proofErr w:type="spellStart"/>
        <w:r w:rsidRPr="00941301">
          <w:rPr>
            <w:rFonts w:asciiTheme="majorHAnsi" w:hAnsiTheme="majorHAnsi" w:cstheme="majorHAnsi"/>
            <w:b/>
            <w:bCs/>
            <w:u w:val="single"/>
          </w:rPr>
          <w:t>civilisation</w:t>
        </w:r>
        <w:proofErr w:type="spellEnd"/>
        <w:r w:rsidRPr="00941301">
          <w:rPr>
            <w:rFonts w:asciiTheme="majorHAnsi" w:hAnsiTheme="majorHAnsi" w:cstheme="majorHAnsi"/>
            <w:b/>
            <w:bCs/>
            <w:u w:val="single"/>
          </w:rPr>
          <w:t xml:space="preserve"> collapse?</w:t>
        </w:r>
      </w:hyperlink>
      <w:r w:rsidRPr="00941301">
        <w:rPr>
          <w:rFonts w:asciiTheme="majorHAnsi" w:hAnsiTheme="majorHAnsi" w:cstheme="majorHAnsi"/>
          <w:b/>
          <w:bCs/>
          <w:u w:val="single"/>
        </w:rPr>
        <w:t xml:space="preserve">”). </w:t>
      </w:r>
      <w:r w:rsidRPr="00941301">
        <w:rPr>
          <w:rFonts w:asciiTheme="majorHAnsi" w:hAnsiTheme="majorHAnsi" w:cstheme="majorHAnsi"/>
          <w:sz w:val="10"/>
        </w:rPr>
        <w:t xml:space="preserve">What the intersection of famine and destruction following a nuclear war tells us is that catastrophes are often interconnected. The consequences – and vulnerability – a single catastrophe creates can linger from many years after the event. A nuclear war isn’t just a nuclear war: it is also an economic recession and an agriculture failure. How well </w:t>
      </w:r>
      <w:proofErr w:type="spellStart"/>
      <w:r w:rsidRPr="00941301">
        <w:rPr>
          <w:rFonts w:asciiTheme="majorHAnsi" w:hAnsiTheme="majorHAnsi" w:cstheme="majorHAnsi"/>
          <w:sz w:val="10"/>
        </w:rPr>
        <w:t>civilisation</w:t>
      </w:r>
      <w:proofErr w:type="spellEnd"/>
      <w:r w:rsidRPr="00941301">
        <w:rPr>
          <w:rFonts w:asciiTheme="majorHAnsi" w:hAnsiTheme="majorHAnsi" w:cstheme="majorHAnsi"/>
          <w:sz w:val="10"/>
        </w:rPr>
        <w:t xml:space="preserve"> endures it may depend a lot on how much it has already been weakened by global warming and other environmental degradation. The effects of the nuclear war could precipitate additional catastrophes, such as a pandemic (due to weakened public health infrastructure) or a catastrophic failure of geoengineering (leading to accelerated climate change). This is a scenario my colleagues and I have called a “</w:t>
      </w:r>
      <w:hyperlink r:id="rId22" w:history="1">
        <w:r w:rsidRPr="00941301">
          <w:rPr>
            <w:rStyle w:val="Hyperlink"/>
            <w:rFonts w:asciiTheme="majorHAnsi" w:hAnsiTheme="majorHAnsi" w:cstheme="majorHAnsi"/>
            <w:sz w:val="10"/>
          </w:rPr>
          <w:t>double catastrophe</w:t>
        </w:r>
      </w:hyperlink>
      <w:r w:rsidRPr="00941301">
        <w:rPr>
          <w:rFonts w:asciiTheme="majorHAnsi" w:hAnsiTheme="majorHAnsi" w:cstheme="majorHAnsi"/>
          <w:sz w:val="10"/>
        </w:rPr>
        <w:t>”. Because of all these interconnections, it is important to study catastrophes all together, instead of in isolation. People often ask me which risks are the biggest, but this is the wrong way to look at it. We face an interconnected system of catastrophic risk, not a collection of isolated risks. My colleagues and I have developed the concept of “</w:t>
      </w:r>
      <w:hyperlink r:id="rId23" w:history="1">
        <w:r w:rsidRPr="00941301">
          <w:rPr>
            <w:rStyle w:val="Hyperlink"/>
            <w:rFonts w:asciiTheme="majorHAnsi" w:hAnsiTheme="majorHAnsi" w:cstheme="majorHAnsi"/>
            <w:sz w:val="10"/>
          </w:rPr>
          <w:t>integrated assessment</w:t>
        </w:r>
      </w:hyperlink>
      <w:r w:rsidRPr="00941301">
        <w:rPr>
          <w:rFonts w:asciiTheme="majorHAnsi" w:hAnsiTheme="majorHAnsi" w:cstheme="majorHAnsi"/>
          <w:sz w:val="10"/>
        </w:rPr>
        <w:t xml:space="preserve">” of catastrophic risks to study the interconnected risk and develop the best ways of addressing it. Regardless of what all the catastrophe entails, it raises the question of what happens next. If humanity goes extinct, this </w:t>
      </w:r>
      <w:r w:rsidRPr="0097101F">
        <w:rPr>
          <w:rFonts w:asciiTheme="majorHAnsi" w:hAnsiTheme="majorHAnsi" w:cstheme="majorHAnsi"/>
          <w:sz w:val="10"/>
        </w:rPr>
        <w:t xml:space="preserve">question is of course easy to </w:t>
      </w:r>
      <w:proofErr w:type="gramStart"/>
      <w:r w:rsidRPr="0097101F">
        <w:rPr>
          <w:rFonts w:asciiTheme="majorHAnsi" w:hAnsiTheme="majorHAnsi" w:cstheme="majorHAnsi"/>
          <w:sz w:val="10"/>
        </w:rPr>
        <w:t>answer:</w:t>
      </w:r>
      <w:proofErr w:type="gramEnd"/>
      <w:r w:rsidRPr="0097101F">
        <w:rPr>
          <w:rFonts w:asciiTheme="majorHAnsi" w:hAnsiTheme="majorHAnsi" w:cstheme="majorHAnsi"/>
          <w:sz w:val="10"/>
        </w:rPr>
        <w:t xml:space="preserve"> we’re all dead. But if some people survive, the answer is a subtler matter. </w:t>
      </w:r>
      <w:r w:rsidRPr="0097101F">
        <w:rPr>
          <w:rFonts w:asciiTheme="majorHAnsi" w:hAnsiTheme="majorHAnsi" w:cstheme="majorHAnsi"/>
          <w:b/>
          <w:bCs/>
          <w:u w:val="single"/>
        </w:rPr>
        <w:t xml:space="preserve">If </w:t>
      </w:r>
      <w:proofErr w:type="spellStart"/>
      <w:r w:rsidRPr="0097101F">
        <w:rPr>
          <w:rFonts w:asciiTheme="majorHAnsi" w:hAnsiTheme="majorHAnsi" w:cstheme="majorHAnsi"/>
          <w:b/>
          <w:bCs/>
          <w:u w:val="single"/>
        </w:rPr>
        <w:t>civilisation</w:t>
      </w:r>
      <w:proofErr w:type="spellEnd"/>
      <w:r w:rsidRPr="0097101F">
        <w:rPr>
          <w:rFonts w:asciiTheme="majorHAnsi" w:hAnsiTheme="majorHAnsi" w:cstheme="majorHAnsi"/>
          <w:b/>
          <w:bCs/>
          <w:u w:val="single"/>
        </w:rPr>
        <w:t xml:space="preserve"> ceased functioning, survivors would be largely on their own to keep themselves alive and healthy.</w:t>
      </w:r>
      <w:r w:rsidRPr="0097101F">
        <w:rPr>
          <w:rFonts w:asciiTheme="majorHAnsi" w:hAnsiTheme="majorHAnsi" w:cstheme="majorHAnsi"/>
          <w:sz w:val="10"/>
        </w:rPr>
        <w:t xml:space="preserve"> Today, most people live in urban areas and may struggle to grow their food. (Ask yourself: would you know how to survive without </w:t>
      </w:r>
      <w:proofErr w:type="spellStart"/>
      <w:r w:rsidRPr="0097101F">
        <w:rPr>
          <w:rFonts w:asciiTheme="majorHAnsi" w:hAnsiTheme="majorHAnsi" w:cstheme="majorHAnsi"/>
          <w:sz w:val="10"/>
        </w:rPr>
        <w:t>civilisation</w:t>
      </w:r>
      <w:proofErr w:type="spellEnd"/>
      <w:r w:rsidRPr="0097101F">
        <w:rPr>
          <w:rFonts w:asciiTheme="majorHAnsi" w:hAnsiTheme="majorHAnsi" w:cstheme="majorHAnsi"/>
          <w:sz w:val="10"/>
        </w:rPr>
        <w:t xml:space="preserve"> providing you your basic needs?) Ironically, some of the most well-off people in the post-catastrophe world could be the subsistence farmers who are today considered to be among</w:t>
      </w:r>
      <w:r w:rsidRPr="00941301">
        <w:rPr>
          <w:rFonts w:asciiTheme="majorHAnsi" w:hAnsiTheme="majorHAnsi" w:cstheme="majorHAnsi"/>
          <w:sz w:val="10"/>
        </w:rPr>
        <w:t xml:space="preserve"> the </w:t>
      </w:r>
      <w:proofErr w:type="gramStart"/>
      <w:r w:rsidRPr="00941301">
        <w:rPr>
          <w:rFonts w:asciiTheme="majorHAnsi" w:hAnsiTheme="majorHAnsi" w:cstheme="majorHAnsi"/>
          <w:sz w:val="10"/>
        </w:rPr>
        <w:t>world’s</w:t>
      </w:r>
      <w:proofErr w:type="gramEnd"/>
      <w:r w:rsidRPr="00941301">
        <w:rPr>
          <w:rFonts w:asciiTheme="majorHAnsi" w:hAnsiTheme="majorHAnsi" w:cstheme="majorHAnsi"/>
          <w:sz w:val="10"/>
        </w:rPr>
        <w:t xml:space="preserve"> poorest. (Read more about </w:t>
      </w:r>
      <w:hyperlink r:id="rId24" w:history="1">
        <w:r w:rsidRPr="00941301">
          <w:rPr>
            <w:rStyle w:val="Hyperlink"/>
            <w:rFonts w:asciiTheme="majorHAnsi" w:hAnsiTheme="majorHAnsi" w:cstheme="majorHAnsi"/>
            <w:sz w:val="10"/>
          </w:rPr>
          <w:t>what happens, and how people react, in a food crisis</w:t>
        </w:r>
      </w:hyperlink>
      <w:r w:rsidRPr="00941301">
        <w:rPr>
          <w:rFonts w:asciiTheme="majorHAnsi" w:hAnsiTheme="majorHAnsi" w:cstheme="majorHAnsi"/>
          <w:sz w:val="10"/>
        </w:rPr>
        <w:t xml:space="preserve">). One critical task would be reproduction. Survivor populations would need to be large enough and close enough together </w:t>
      </w:r>
      <w:proofErr w:type="gramStart"/>
      <w:r w:rsidRPr="00941301">
        <w:rPr>
          <w:rFonts w:asciiTheme="majorHAnsi" w:hAnsiTheme="majorHAnsi" w:cstheme="majorHAnsi"/>
          <w:sz w:val="10"/>
        </w:rPr>
        <w:t>in order to</w:t>
      </w:r>
      <w:proofErr w:type="gramEnd"/>
      <w:r w:rsidRPr="00941301">
        <w:rPr>
          <w:rFonts w:asciiTheme="majorHAnsi" w:hAnsiTheme="majorHAnsi" w:cstheme="majorHAnsi"/>
          <w:sz w:val="10"/>
        </w:rPr>
        <w:t xml:space="preserve"> produce new generations of humans. Otherwise, the population would die out. </w:t>
      </w:r>
      <w:r w:rsidRPr="00941301">
        <w:rPr>
          <w:rFonts w:asciiTheme="majorHAnsi" w:hAnsiTheme="majorHAnsi" w:cstheme="majorHAnsi"/>
          <w:b/>
          <w:bCs/>
          <w:u w:val="single"/>
        </w:rPr>
        <w:t xml:space="preserve">Scientists have proposed that </w:t>
      </w:r>
      <w:r w:rsidRPr="00941301">
        <w:rPr>
          <w:rFonts w:asciiTheme="majorHAnsi" w:hAnsiTheme="majorHAnsi" w:cstheme="majorHAnsi"/>
          <w:b/>
          <w:bCs/>
          <w:highlight w:val="green"/>
          <w:u w:val="single"/>
        </w:rPr>
        <w:t>as few as 150</w:t>
      </w:r>
      <w:r w:rsidRPr="00941301">
        <w:rPr>
          <w:rFonts w:asciiTheme="majorHAnsi" w:hAnsiTheme="majorHAnsi" w:cstheme="majorHAnsi"/>
          <w:b/>
          <w:bCs/>
          <w:u w:val="single"/>
        </w:rPr>
        <w:t xml:space="preserve"> or as many as 40</w:t>
      </w:r>
      <w:r w:rsidRPr="0019241D">
        <w:rPr>
          <w:rFonts w:asciiTheme="majorHAnsi" w:hAnsiTheme="majorHAnsi" w:cstheme="majorHAnsi"/>
          <w:b/>
          <w:bCs/>
          <w:u w:val="single"/>
        </w:rPr>
        <w:t xml:space="preserve">,000 people could be </w:t>
      </w:r>
      <w:r w:rsidRPr="00941301">
        <w:rPr>
          <w:rFonts w:asciiTheme="majorHAnsi" w:hAnsiTheme="majorHAnsi" w:cstheme="majorHAnsi"/>
          <w:b/>
          <w:bCs/>
          <w:highlight w:val="green"/>
          <w:u w:val="single"/>
        </w:rPr>
        <w:t>needed to sustain</w:t>
      </w:r>
      <w:r w:rsidRPr="0019241D">
        <w:rPr>
          <w:rFonts w:asciiTheme="majorHAnsi" w:hAnsiTheme="majorHAnsi" w:cstheme="majorHAnsi"/>
          <w:b/>
          <w:bCs/>
          <w:u w:val="single"/>
        </w:rPr>
        <w:t xml:space="preserve"> a genetically</w:t>
      </w:r>
      <w:r w:rsidRPr="00941301">
        <w:rPr>
          <w:rFonts w:asciiTheme="majorHAnsi" w:hAnsiTheme="majorHAnsi" w:cstheme="majorHAnsi"/>
          <w:b/>
          <w:bCs/>
          <w:u w:val="single"/>
        </w:rPr>
        <w:t xml:space="preserve"> viable </w:t>
      </w:r>
      <w:r w:rsidRPr="00941301">
        <w:rPr>
          <w:rFonts w:asciiTheme="majorHAnsi" w:hAnsiTheme="majorHAnsi" w:cstheme="majorHAnsi"/>
          <w:b/>
          <w:bCs/>
          <w:highlight w:val="green"/>
          <w:u w:val="single"/>
        </w:rPr>
        <w:t>population</w:t>
      </w:r>
      <w:r w:rsidRPr="00941301">
        <w:rPr>
          <w:rFonts w:asciiTheme="majorHAnsi" w:hAnsiTheme="majorHAnsi" w:cstheme="majorHAnsi"/>
          <w:sz w:val="10"/>
        </w:rPr>
        <w:t xml:space="preserve">. The more </w:t>
      </w:r>
      <w:proofErr w:type="spellStart"/>
      <w:r w:rsidRPr="00941301">
        <w:rPr>
          <w:rFonts w:asciiTheme="majorHAnsi" w:hAnsiTheme="majorHAnsi" w:cstheme="majorHAnsi"/>
          <w:sz w:val="10"/>
        </w:rPr>
        <w:t>favourable</w:t>
      </w:r>
      <w:proofErr w:type="spellEnd"/>
      <w:r w:rsidRPr="00941301">
        <w:rPr>
          <w:rFonts w:asciiTheme="majorHAnsi" w:hAnsiTheme="majorHAnsi" w:cstheme="majorHAnsi"/>
          <w:sz w:val="10"/>
        </w:rPr>
        <w:t xml:space="preserve"> the conditions, the fewer people are needed, and the more likely a population is to succeed. A post-catastrophe world would also have some major disadvantages. </w:t>
      </w:r>
      <w:r w:rsidRPr="00941301">
        <w:rPr>
          <w:rFonts w:asciiTheme="majorHAnsi" w:hAnsiTheme="majorHAnsi" w:cstheme="majorHAnsi"/>
          <w:b/>
          <w:bCs/>
          <w:u w:val="single"/>
        </w:rPr>
        <w:t xml:space="preserve">For example, </w:t>
      </w:r>
      <w:r w:rsidRPr="0097101F">
        <w:rPr>
          <w:rFonts w:asciiTheme="majorHAnsi" w:hAnsiTheme="majorHAnsi" w:cstheme="majorHAnsi"/>
          <w:b/>
          <w:bCs/>
          <w:u w:val="single"/>
        </w:rPr>
        <w:t>a lot of the most accessible fossil fuels and other resources have already been extracted and used up. Some industrial pollutants also would persist for many years.</w:t>
      </w:r>
      <w:r w:rsidRPr="00941301">
        <w:rPr>
          <w:rFonts w:asciiTheme="majorHAnsi" w:hAnsiTheme="majorHAnsi" w:cstheme="majorHAnsi"/>
          <w:b/>
          <w:bCs/>
          <w:u w:val="single"/>
        </w:rPr>
        <w:t xml:space="preserve"> </w:t>
      </w:r>
    </w:p>
    <w:p w14:paraId="1F0D1DC8" w14:textId="77777777" w:rsidR="00307A16" w:rsidRPr="00307A16" w:rsidRDefault="00307A16" w:rsidP="004E1FA3">
      <w:pPr>
        <w:pStyle w:val="Heading4"/>
      </w:pPr>
    </w:p>
    <w:sectPr w:rsidR="00307A16" w:rsidRPr="00307A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5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1F4"/>
    <w:rsid w:val="00290C5A"/>
    <w:rsid w:val="00290C92"/>
    <w:rsid w:val="0029647A"/>
    <w:rsid w:val="00296504"/>
    <w:rsid w:val="002B5511"/>
    <w:rsid w:val="002B7ACF"/>
    <w:rsid w:val="002E0643"/>
    <w:rsid w:val="002E1008"/>
    <w:rsid w:val="002E392E"/>
    <w:rsid w:val="002E6BBC"/>
    <w:rsid w:val="002F1BA9"/>
    <w:rsid w:val="002F6E74"/>
    <w:rsid w:val="00307A16"/>
    <w:rsid w:val="003106B3"/>
    <w:rsid w:val="0031385D"/>
    <w:rsid w:val="003171AB"/>
    <w:rsid w:val="003223B2"/>
    <w:rsid w:val="00322A67"/>
    <w:rsid w:val="00330E13"/>
    <w:rsid w:val="00335A23"/>
    <w:rsid w:val="0034050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FA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F3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B3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6C1"/>
    <w:rsid w:val="00976E78"/>
    <w:rsid w:val="009775C0"/>
    <w:rsid w:val="00981F23"/>
    <w:rsid w:val="00990634"/>
    <w:rsid w:val="009909FD"/>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1E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453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69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3FFB0"/>
  <w14:defaultImageDpi w14:val="300"/>
  <w15:docId w15:val="{CBBA68BD-6777-164C-93B1-FABA6B38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1F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1F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1F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1F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No Spacing1"/>
    <w:basedOn w:val="Normal"/>
    <w:next w:val="Normal"/>
    <w:link w:val="Heading4Char"/>
    <w:uiPriority w:val="9"/>
    <w:unhideWhenUsed/>
    <w:qFormat/>
    <w:rsid w:val="004E1F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1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1FA3"/>
  </w:style>
  <w:style w:type="character" w:customStyle="1" w:styleId="Heading1Char">
    <w:name w:val="Heading 1 Char"/>
    <w:aliases w:val="Pocket Char"/>
    <w:basedOn w:val="DefaultParagraphFont"/>
    <w:link w:val="Heading1"/>
    <w:uiPriority w:val="9"/>
    <w:rsid w:val="004E1F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1F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1FA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4E1FA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4E1FA3"/>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4E1FA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20"/>
    <w:qFormat/>
    <w:rsid w:val="004E1F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1FA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4E1FA3"/>
    <w:rPr>
      <w:color w:val="auto"/>
      <w:u w:val="none"/>
    </w:rPr>
  </w:style>
  <w:style w:type="paragraph" w:styleId="DocumentMap">
    <w:name w:val="Document Map"/>
    <w:basedOn w:val="Normal"/>
    <w:link w:val="DocumentMapChar"/>
    <w:uiPriority w:val="99"/>
    <w:semiHidden/>
    <w:unhideWhenUsed/>
    <w:rsid w:val="004E1F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1FA3"/>
    <w:rPr>
      <w:rFonts w:ascii="Lucida Grande" w:hAnsi="Lucida Grande" w:cs="Lucida Grande"/>
    </w:rPr>
  </w:style>
  <w:style w:type="paragraph" w:customStyle="1" w:styleId="textbold">
    <w:name w:val="text bold"/>
    <w:basedOn w:val="Normal"/>
    <w:link w:val="Emphasis"/>
    <w:uiPriority w:val="20"/>
    <w:qFormat/>
    <w:rsid w:val="00ED5699"/>
    <w:pPr>
      <w:ind w:left="720"/>
      <w:jc w:val="both"/>
    </w:pPr>
    <w:rPr>
      <w:b/>
      <w:iCs/>
      <w:u w:val="single"/>
    </w:rPr>
  </w:style>
  <w:style w:type="paragraph" w:customStyle="1" w:styleId="Card">
    <w:name w:val="Card"/>
    <w:aliases w:val="Medium Grid 21,No Spacing31,No Spacing22,No Spacing3,tag,No Spacing111,No Spacing112,No Spacing1121,Tag and Cite,nonunderlined,Very Small Text,No Spacing111112,No Spacing2,No Spacing41,No Spacing11,Read stuff,Debate Text"/>
    <w:basedOn w:val="Heading1"/>
    <w:link w:val="Hyperlink"/>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d.org/issues/american-sign-language/community-and-culture-faq" TargetMode="External"/><Relationship Id="rId18" Type="http://schemas.openxmlformats.org/officeDocument/2006/relationships/hyperlink" Target="http://oism.org/nwss/nwss.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bbc.com/future/story/20190218-are-we-on-the-road-to-civilisation-collapse" TargetMode="Externa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17" Type="http://schemas.openxmlformats.org/officeDocument/2006/relationships/hyperlink" Target="http://www.thearc.org/page.aspx?pid=245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hearc.org/page.aspx?pid=2452" TargetMode="External"/><Relationship Id="rId20" Type="http://schemas.openxmlformats.org/officeDocument/2006/relationships/hyperlink" Target="http://www.bbc.com/future/story/20170821-how-prepared-are-we-for-the-impact-of-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24" Type="http://schemas.openxmlformats.org/officeDocument/2006/relationships/hyperlink" Target="http://www.bbc.com/future/story/20190319-what-happens-when-the-food-runs-out" TargetMode="External"/><Relationship Id="rId5" Type="http://schemas.openxmlformats.org/officeDocument/2006/relationships/numbering" Target="numbering.xml"/><Relationship Id="rId15" Type="http://schemas.openxmlformats.org/officeDocument/2006/relationships/hyperlink" Target="https://newrepublic.com/article/130796/sterilizations-cruel-inheritance" TargetMode="External"/><Relationship Id="rId23" Type="http://schemas.openxmlformats.org/officeDocument/2006/relationships/hyperlink" Target="https://ssrn.com/abstract=3046816" TargetMode="External"/><Relationship Id="rId10" Type="http://schemas.openxmlformats.org/officeDocument/2006/relationships/hyperlink" Target="https://www.forbes.com/sites/prakashdolsak/2019/09/14/climate-strikes-what-they-accomplish-and-how-they-could-have-more-impact/?sh=2244a9bd5eed" TargetMode="External"/><Relationship Id="rId19" Type="http://schemas.openxmlformats.org/officeDocument/2006/relationships/hyperlink" Target="https://gcrinstitute.org/"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www.autistichoya.com/p/ableist-words-and-terms-to-avoid.html" TargetMode="External"/><Relationship Id="rId22" Type="http://schemas.openxmlformats.org/officeDocument/2006/relationships/hyperlink" Target="http://sethbaum.com/ac/2013_DoubleCatastroph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17</Pages>
  <Words>11858</Words>
  <Characters>67596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4</cp:revision>
  <dcterms:created xsi:type="dcterms:W3CDTF">2021-12-04T16:38:00Z</dcterms:created>
  <dcterms:modified xsi:type="dcterms:W3CDTF">2021-12-04T17:01:00Z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