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9C04E" w14:textId="0B686499" w:rsidR="00E42E4C" w:rsidRDefault="004B283F" w:rsidP="004B283F">
      <w:pPr>
        <w:pStyle w:val="Heading2"/>
      </w:pPr>
      <w:r>
        <w:t>1</w:t>
      </w:r>
    </w:p>
    <w:p w14:paraId="658B5CC8" w14:textId="77777777" w:rsidR="005509C0" w:rsidRDefault="005509C0" w:rsidP="005509C0">
      <w:pPr>
        <w:pStyle w:val="Heading4"/>
      </w:pPr>
      <w:r>
        <w:t>Interpretation: The affirmative may not specify an actor in the resolution that does not have jurisdiction over all private entities</w:t>
      </w:r>
    </w:p>
    <w:p w14:paraId="2E73489D" w14:textId="77777777" w:rsidR="005509C0" w:rsidRDefault="005509C0" w:rsidP="005509C0">
      <w:pPr>
        <w:pStyle w:val="Heading4"/>
      </w:pPr>
      <w:r>
        <w:t xml:space="preserve">Violation: They specify India which only has jurisdiction over private </w:t>
      </w:r>
      <w:proofErr w:type="spellStart"/>
      <w:r>
        <w:t>entitites</w:t>
      </w:r>
      <w:proofErr w:type="spellEnd"/>
      <w:r>
        <w:t xml:space="preserve"> that exist within India</w:t>
      </w:r>
    </w:p>
    <w:p w14:paraId="17B56E5A" w14:textId="77777777" w:rsidR="005509C0" w:rsidRDefault="005509C0" w:rsidP="005509C0">
      <w:pPr>
        <w:pStyle w:val="Heading4"/>
      </w:pPr>
      <w:proofErr w:type="spellStart"/>
      <w:r>
        <w:t>SStandards</w:t>
      </w:r>
      <w:proofErr w:type="spellEnd"/>
    </w:p>
    <w:p w14:paraId="265738D5" w14:textId="77777777" w:rsidR="005509C0" w:rsidRDefault="005509C0" w:rsidP="005509C0">
      <w:pPr>
        <w:pStyle w:val="Heading4"/>
      </w:pPr>
      <w:r>
        <w:t>1. Limits</w:t>
      </w:r>
    </w:p>
    <w:p w14:paraId="7B2BF773" w14:textId="77777777" w:rsidR="005509C0" w:rsidRDefault="005509C0" w:rsidP="005509C0">
      <w:pPr>
        <w:pStyle w:val="Heading4"/>
      </w:pPr>
      <w:r>
        <w:t>2. TVA</w:t>
      </w:r>
    </w:p>
    <w:p w14:paraId="60C10032" w14:textId="77777777" w:rsidR="005509C0" w:rsidRDefault="005509C0" w:rsidP="005509C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7315D19" w14:textId="77777777" w:rsidR="005509C0" w:rsidRDefault="005509C0" w:rsidP="005509C0">
      <w:pPr>
        <w:pStyle w:val="Heading4"/>
      </w:pPr>
      <w:r>
        <w:t>Drop the debater – a] deter future abuse and b] set better norms for debate.</w:t>
      </w:r>
    </w:p>
    <w:p w14:paraId="6BCD673D" w14:textId="77777777" w:rsidR="005509C0" w:rsidRDefault="005509C0" w:rsidP="005509C0">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1FE8339" w14:textId="77777777" w:rsidR="005509C0" w:rsidRDefault="005509C0" w:rsidP="005509C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EE8016C" w14:textId="77777777" w:rsidR="005509C0" w:rsidRPr="005509C0" w:rsidRDefault="005509C0" w:rsidP="005509C0"/>
    <w:p w14:paraId="6E95D13C" w14:textId="0C1E122E" w:rsidR="004B283F" w:rsidRDefault="004B283F" w:rsidP="004B283F">
      <w:pPr>
        <w:pStyle w:val="Heading2"/>
      </w:pPr>
      <w:r>
        <w:lastRenderedPageBreak/>
        <w:t>2</w:t>
      </w:r>
    </w:p>
    <w:p w14:paraId="7E2FA28A" w14:textId="77777777" w:rsidR="005509C0" w:rsidRDefault="005509C0" w:rsidP="005509C0">
      <w:pPr>
        <w:pStyle w:val="Heading4"/>
      </w:pPr>
      <w:r>
        <w:t>Our thesis – Capitalism has evolved, Information is the most important commodity in the new digital age, all activity is judged based upon your cognitive abilities. The future is grounded in capitalism and allows information to enhance itself, the 1acs imagining of a better world fails to recognize that the future is a disguise that allows capitalism to strengthen itself through the idea of production</w:t>
      </w:r>
    </w:p>
    <w:p w14:paraId="047B7528" w14:textId="77777777" w:rsidR="005509C0" w:rsidRPr="0095227D" w:rsidRDefault="005509C0" w:rsidP="005509C0">
      <w:r w:rsidRPr="00395581">
        <w:rPr>
          <w:rFonts w:eastAsiaTheme="majorEastAsia" w:cstheme="majorBidi"/>
          <w:b/>
          <w:bCs/>
          <w:sz w:val="26"/>
          <w:szCs w:val="26"/>
        </w:rPr>
        <w:t>Berardi 09</w:t>
      </w:r>
      <w:r>
        <w:t xml:space="preserve"> </w:t>
      </w:r>
      <w:r w:rsidRPr="007E5CBC">
        <w:t xml:space="preserve">Precarious Rhapsody </w:t>
      </w:r>
      <w:proofErr w:type="spellStart"/>
      <w:r w:rsidRPr="007E5CBC">
        <w:t>Semiocapitalism</w:t>
      </w:r>
      <w:proofErr w:type="spellEnd"/>
      <w:r w:rsidRPr="007E5CBC">
        <w:t xml:space="preserve"> and the pathologies of the post-alpha generation Franco “</w:t>
      </w:r>
      <w:proofErr w:type="spellStart"/>
      <w:r w:rsidRPr="007E5CBC">
        <w:t>Bifo</w:t>
      </w:r>
      <w:proofErr w:type="spellEnd"/>
      <w:r w:rsidRPr="007E5CBC">
        <w:t xml:space="preserve">” Berardi ISBN 978-1-57027-207-3 Edited by Erik Empson &amp; </w:t>
      </w:r>
      <w:proofErr w:type="spellStart"/>
      <w:r w:rsidRPr="007E5CBC">
        <w:t>Stevphen</w:t>
      </w:r>
      <w:proofErr w:type="spellEnd"/>
      <w:r w:rsidRPr="007E5CBC">
        <w:t xml:space="preserve"> </w:t>
      </w:r>
      <w:proofErr w:type="spellStart"/>
      <w:r w:rsidRPr="007E5CBC">
        <w:t>Shukaitis</w:t>
      </w:r>
      <w:proofErr w:type="spellEnd"/>
      <w:r>
        <w:t xml:space="preserve"> </w:t>
      </w:r>
      <w:r w:rsidRPr="007E5CBC">
        <w:t xml:space="preserve">Translated by Arianna Bove, Erik Empson, Michael Goddard, Giuseppina </w:t>
      </w:r>
      <w:proofErr w:type="spellStart"/>
      <w:r w:rsidRPr="007E5CBC">
        <w:t>Mecchia</w:t>
      </w:r>
      <w:proofErr w:type="spellEnd"/>
      <w:r w:rsidRPr="007E5CBC">
        <w:t xml:space="preserve">, Antonella </w:t>
      </w:r>
      <w:proofErr w:type="spellStart"/>
      <w:r w:rsidRPr="007E5CBC">
        <w:t>Schintu</w:t>
      </w:r>
      <w:proofErr w:type="spellEnd"/>
      <w:r w:rsidRPr="007E5CBC">
        <w:t>, and Steve Wright Minor Compositions London 2009</w:t>
      </w:r>
      <w:r>
        <w:t>//</w:t>
      </w:r>
      <w:proofErr w:type="spellStart"/>
      <w:r>
        <w:t>sjvc</w:t>
      </w:r>
      <w:proofErr w:type="spellEnd"/>
      <w:r w:rsidRPr="007E5CBC">
        <w:t xml:space="preserve"> </w:t>
      </w:r>
    </w:p>
    <w:p w14:paraId="0F4A3E1A" w14:textId="77777777" w:rsidR="005509C0" w:rsidRDefault="005509C0" w:rsidP="005509C0">
      <w:pPr>
        <w:spacing w:before="100" w:beforeAutospacing="1" w:after="100" w:afterAutospacing="1" w:line="240" w:lineRule="auto"/>
        <w:rPr>
          <w:rFonts w:ascii="Cochin" w:eastAsia="Times New Roman" w:hAnsi="Cochin" w:cs="Times New Roman"/>
          <w:color w:val="262326"/>
          <w:sz w:val="16"/>
          <w:szCs w:val="22"/>
        </w:rPr>
      </w:pPr>
      <w:r w:rsidRPr="0095227D">
        <w:rPr>
          <w:sz w:val="16"/>
        </w:rPr>
        <w:t xml:space="preserve">The categories of the critique of political economy are now </w:t>
      </w:r>
      <w:proofErr w:type="spellStart"/>
      <w:r w:rsidRPr="0095227D">
        <w:rPr>
          <w:sz w:val="16"/>
        </w:rPr>
        <w:t>insuffi</w:t>
      </w:r>
      <w:proofErr w:type="spellEnd"/>
      <w:r w:rsidRPr="0095227D">
        <w:rPr>
          <w:sz w:val="16"/>
        </w:rPr>
        <w:t xml:space="preserve">- </w:t>
      </w:r>
      <w:proofErr w:type="spellStart"/>
      <w:r w:rsidRPr="0095227D">
        <w:rPr>
          <w:sz w:val="16"/>
        </w:rPr>
        <w:t>cient</w:t>
      </w:r>
      <w:proofErr w:type="spellEnd"/>
      <w:r w:rsidRPr="0095227D">
        <w:rPr>
          <w:sz w:val="16"/>
        </w:rPr>
        <w:t xml:space="preserve"> because processes of subjectivation traverse fields that are much more complex. A new disciplinary field is starting to be delineated in the encounter between the territories of economics, </w:t>
      </w:r>
      <w:proofErr w:type="gramStart"/>
      <w:r w:rsidRPr="0095227D">
        <w:rPr>
          <w:sz w:val="16"/>
        </w:rPr>
        <w:t>semiotics</w:t>
      </w:r>
      <w:proofErr w:type="gramEnd"/>
      <w:r w:rsidRPr="0095227D">
        <w:rPr>
          <w:sz w:val="16"/>
        </w:rPr>
        <w:t xml:space="preserve"> and psycho- chemistry.</w:t>
      </w:r>
      <w:r w:rsidRPr="0095227D">
        <w:rPr>
          <w:rFonts w:ascii="Cochin" w:eastAsia="Times New Roman" w:hAnsi="Cochin" w:cs="Times New Roman"/>
          <w:color w:val="262326"/>
          <w:sz w:val="16"/>
          <w:szCs w:val="22"/>
        </w:rPr>
        <w:t xml:space="preserve"> </w:t>
      </w:r>
      <w:proofErr w:type="spellStart"/>
      <w:r w:rsidRPr="0095227D">
        <w:rPr>
          <w:rStyle w:val="Emphasis"/>
        </w:rPr>
        <w:t>Semio</w:t>
      </w:r>
      <w:proofErr w:type="spellEnd"/>
      <w:r w:rsidRPr="0095227D">
        <w:rPr>
          <w:rStyle w:val="Emphasis"/>
        </w:rPr>
        <w:t>-capital is capital-flux that coagulates in semiotic artifacts with- out materializing itself.</w:t>
      </w:r>
      <w:r w:rsidRPr="0095227D">
        <w:rPr>
          <w:rFonts w:ascii="Cochin" w:eastAsia="Times New Roman" w:hAnsi="Cochin" w:cs="Times New Roman"/>
          <w:color w:val="262326"/>
          <w:sz w:val="16"/>
          <w:szCs w:val="22"/>
        </w:rPr>
        <w:t xml:space="preserve"> </w:t>
      </w:r>
      <w:r w:rsidRPr="0095227D">
        <w:rPr>
          <w:sz w:val="16"/>
        </w:rPr>
        <w:t xml:space="preserve">The concepts forged by two centuries of economic thought seem dissolved, </w:t>
      </w:r>
      <w:proofErr w:type="gramStart"/>
      <w:r w:rsidRPr="0095227D">
        <w:rPr>
          <w:sz w:val="16"/>
        </w:rPr>
        <w:t>inoperative</w:t>
      </w:r>
      <w:proofErr w:type="gramEnd"/>
      <w:r w:rsidRPr="0095227D">
        <w:rPr>
          <w:sz w:val="16"/>
        </w:rPr>
        <w:t xml:space="preserve"> and incapable of comprehending a great deal of the phenomena that have emerged in the sphere of social production since it became cognitive</w:t>
      </w:r>
      <w:r w:rsidRPr="0095227D">
        <w:rPr>
          <w:rFonts w:ascii="Cochin" w:eastAsia="Times New Roman" w:hAnsi="Cochin" w:cs="Times New Roman"/>
          <w:color w:val="262326"/>
          <w:sz w:val="16"/>
          <w:szCs w:val="22"/>
        </w:rPr>
        <w:t xml:space="preserve">. </w:t>
      </w:r>
      <w:r w:rsidRPr="0095227D">
        <w:rPr>
          <w:rStyle w:val="Emphasis"/>
          <w:highlight w:val="green"/>
        </w:rPr>
        <w:t>Cognitive activity has</w:t>
      </w:r>
      <w:r w:rsidRPr="0095227D">
        <w:rPr>
          <w:rStyle w:val="Emphasis"/>
        </w:rPr>
        <w:t xml:space="preserve"> always </w:t>
      </w:r>
      <w:r w:rsidRPr="0095227D">
        <w:rPr>
          <w:rStyle w:val="Emphasis"/>
          <w:highlight w:val="green"/>
        </w:rPr>
        <w:t xml:space="preserve">been the basis of </w:t>
      </w:r>
      <w:r w:rsidRPr="00BE3B20">
        <w:rPr>
          <w:rStyle w:val="Emphasis"/>
        </w:rPr>
        <w:t>all</w:t>
      </w:r>
      <w:r w:rsidRPr="0095227D">
        <w:rPr>
          <w:rStyle w:val="Emphasis"/>
        </w:rPr>
        <w:t xml:space="preserve"> human </w:t>
      </w:r>
      <w:r w:rsidRPr="0095227D">
        <w:rPr>
          <w:rStyle w:val="Emphasis"/>
          <w:highlight w:val="green"/>
        </w:rPr>
        <w:t>production</w:t>
      </w:r>
      <w:r w:rsidRPr="0095227D">
        <w:rPr>
          <w:rStyle w:val="Emphasis"/>
        </w:rPr>
        <w:t xml:space="preserve">, even that of a more mechanical type. </w:t>
      </w:r>
      <w:r w:rsidRPr="00BE3B20">
        <w:rPr>
          <w:rStyle w:val="Emphasis"/>
        </w:rPr>
        <w:t xml:space="preserve">There is no process of human labor that does not imply an exercise of intelligence. But today, cognitive capacity is becoming the essential pro- </w:t>
      </w:r>
      <w:proofErr w:type="spellStart"/>
      <w:r w:rsidRPr="00BE3B20">
        <w:rPr>
          <w:rStyle w:val="Emphasis"/>
        </w:rPr>
        <w:t>ductive</w:t>
      </w:r>
      <w:proofErr w:type="spellEnd"/>
      <w:r w:rsidRPr="00BE3B20">
        <w:rPr>
          <w:rStyle w:val="Emphasis"/>
        </w:rPr>
        <w:t xml:space="preserve"> resource</w:t>
      </w:r>
      <w:r w:rsidRPr="0095227D">
        <w:rPr>
          <w:rStyle w:val="Emphasis"/>
        </w:rPr>
        <w:t>. In the sphere of industrial labor, the mind was put to work as a repetitive automatism,</w:t>
      </w:r>
      <w:r w:rsidRPr="0095227D">
        <w:rPr>
          <w:rFonts w:ascii="Cochin" w:eastAsia="Times New Roman" w:hAnsi="Cochin" w:cs="Times New Roman"/>
          <w:color w:val="262326"/>
          <w:sz w:val="16"/>
          <w:szCs w:val="22"/>
        </w:rPr>
        <w:t xml:space="preserve"> </w:t>
      </w:r>
      <w:r w:rsidRPr="0095227D">
        <w:rPr>
          <w:sz w:val="16"/>
        </w:rPr>
        <w:t>the physiological support of muscular movement.</w:t>
      </w:r>
      <w:r w:rsidRPr="0095227D">
        <w:rPr>
          <w:rFonts w:ascii="Cochin" w:eastAsia="Times New Roman" w:hAnsi="Cochin" w:cs="Times New Roman"/>
          <w:color w:val="262326"/>
          <w:sz w:val="16"/>
          <w:szCs w:val="22"/>
        </w:rPr>
        <w:t xml:space="preserve"> </w:t>
      </w:r>
      <w:r w:rsidRPr="0095227D">
        <w:rPr>
          <w:rStyle w:val="Emphasis"/>
        </w:rPr>
        <w:t xml:space="preserve">Today the mind is at work in so many innovations, </w:t>
      </w:r>
      <w:proofErr w:type="gramStart"/>
      <w:r w:rsidRPr="0095227D">
        <w:rPr>
          <w:rStyle w:val="Emphasis"/>
        </w:rPr>
        <w:t>languages</w:t>
      </w:r>
      <w:proofErr w:type="gramEnd"/>
      <w:r w:rsidRPr="0095227D">
        <w:rPr>
          <w:rStyle w:val="Emphasis"/>
        </w:rPr>
        <w:t xml:space="preserve"> and communicative relations. The subsumption of the </w:t>
      </w:r>
      <w:r w:rsidRPr="00BB1416">
        <w:rPr>
          <w:rStyle w:val="Emphasis"/>
        </w:rPr>
        <w:t>mind in the process of capitalist valorization leads</w:t>
      </w:r>
      <w:r w:rsidRPr="0095227D">
        <w:rPr>
          <w:rStyle w:val="Emphasis"/>
        </w:rPr>
        <w:t xml:space="preserve"> to a true mutation. </w:t>
      </w:r>
      <w:r w:rsidRPr="0095227D">
        <w:rPr>
          <w:rStyle w:val="Emphasis"/>
          <w:highlight w:val="green"/>
        </w:rPr>
        <w:t>The conscious and</w:t>
      </w:r>
      <w:r w:rsidRPr="0095227D">
        <w:rPr>
          <w:rStyle w:val="Emphasis"/>
        </w:rPr>
        <w:t xml:space="preserve"> sensitive </w:t>
      </w:r>
      <w:r w:rsidRPr="0095227D">
        <w:rPr>
          <w:rStyle w:val="Emphasis"/>
          <w:highlight w:val="green"/>
        </w:rPr>
        <w:t>organism is submitted to</w:t>
      </w:r>
      <w:r w:rsidRPr="0095227D">
        <w:rPr>
          <w:rStyle w:val="Emphasis"/>
        </w:rPr>
        <w:t xml:space="preserve"> a </w:t>
      </w:r>
      <w:r w:rsidRPr="0095227D">
        <w:rPr>
          <w:rStyle w:val="Emphasis"/>
          <w:highlight w:val="green"/>
        </w:rPr>
        <w:t>competitive pressure</w:t>
      </w:r>
      <w:r w:rsidRPr="0095227D">
        <w:rPr>
          <w:rStyle w:val="Emphasis"/>
        </w:rPr>
        <w:t xml:space="preserve">, to an </w:t>
      </w:r>
      <w:r w:rsidRPr="00A95554">
        <w:rPr>
          <w:rStyle w:val="Emphasis"/>
        </w:rPr>
        <w:t>acceleration of stimuli, to a constant attentive stress</w:t>
      </w:r>
      <w:r w:rsidRPr="00A95554">
        <w:rPr>
          <w:rFonts w:ascii="Cochin" w:eastAsia="Times New Roman" w:hAnsi="Cochin" w:cs="Times New Roman"/>
          <w:color w:val="262326"/>
          <w:sz w:val="16"/>
          <w:szCs w:val="22"/>
        </w:rPr>
        <w:t xml:space="preserve">. </w:t>
      </w:r>
      <w:proofErr w:type="gramStart"/>
      <w:r w:rsidRPr="00A95554">
        <w:rPr>
          <w:rFonts w:ascii="Cochin" w:eastAsia="Times New Roman" w:hAnsi="Cochin" w:cs="Times New Roman"/>
          <w:color w:val="262326"/>
          <w:sz w:val="16"/>
          <w:szCs w:val="22"/>
        </w:rPr>
        <w:t>As a consequence</w:t>
      </w:r>
      <w:proofErr w:type="gramEnd"/>
      <w:r w:rsidRPr="00A95554">
        <w:rPr>
          <w:rFonts w:ascii="Cochin" w:eastAsia="Times New Roman" w:hAnsi="Cochin" w:cs="Times New Roman"/>
          <w:color w:val="262326"/>
          <w:sz w:val="16"/>
          <w:szCs w:val="22"/>
        </w:rPr>
        <w:t xml:space="preserve">, the mental atmosphere, </w:t>
      </w:r>
      <w:r w:rsidRPr="00A95554">
        <w:rPr>
          <w:rStyle w:val="Emphasis"/>
        </w:rPr>
        <w:t xml:space="preserve">the info-sphere in which the mind is formed and enters into relations with other minds, becomes a </w:t>
      </w:r>
      <w:proofErr w:type="spellStart"/>
      <w:r w:rsidRPr="00A95554">
        <w:rPr>
          <w:rStyle w:val="Emphasis"/>
        </w:rPr>
        <w:t>psychopathogenic</w:t>
      </w:r>
      <w:proofErr w:type="spellEnd"/>
      <w:r w:rsidRPr="00A95554">
        <w:rPr>
          <w:rStyle w:val="Emphasis"/>
        </w:rPr>
        <w:t xml:space="preserve"> atmosphere</w:t>
      </w:r>
      <w:r w:rsidRPr="00A95554">
        <w:rPr>
          <w:rFonts w:ascii="Cochin" w:eastAsia="Times New Roman" w:hAnsi="Cochin" w:cs="Times New Roman"/>
          <w:color w:val="262326"/>
          <w:sz w:val="16"/>
          <w:szCs w:val="22"/>
        </w:rPr>
        <w:t xml:space="preserve">. </w:t>
      </w:r>
      <w:r w:rsidRPr="00A95554">
        <w:rPr>
          <w:sz w:val="16"/>
        </w:rPr>
        <w:t xml:space="preserve">To understand </w:t>
      </w:r>
      <w:proofErr w:type="spellStart"/>
      <w:r w:rsidRPr="00A95554">
        <w:rPr>
          <w:sz w:val="16"/>
        </w:rPr>
        <w:t>semio</w:t>
      </w:r>
      <w:proofErr w:type="spellEnd"/>
      <w:r w:rsidRPr="00A95554">
        <w:rPr>
          <w:sz w:val="16"/>
        </w:rPr>
        <w:t>-capital’s infinite game of mirrors we must outline a new disciplinary field, delimited by three aspects: –the critique of the political economy</w:t>
      </w:r>
      <w:r w:rsidRPr="0095227D">
        <w:rPr>
          <w:sz w:val="16"/>
        </w:rPr>
        <w:t xml:space="preserve"> of connective intelligence; –the semiology of linguistic-economic </w:t>
      </w:r>
      <w:proofErr w:type="gramStart"/>
      <w:r w:rsidRPr="0095227D">
        <w:rPr>
          <w:sz w:val="16"/>
        </w:rPr>
        <w:t>fluxes;–</w:t>
      </w:r>
      <w:proofErr w:type="gramEnd"/>
      <w:r w:rsidRPr="0095227D">
        <w:rPr>
          <w:sz w:val="16"/>
        </w:rPr>
        <w:t xml:space="preserve">the </w:t>
      </w:r>
      <w:proofErr w:type="spellStart"/>
      <w:r w:rsidRPr="0095227D">
        <w:rPr>
          <w:sz w:val="16"/>
        </w:rPr>
        <w:t>psychochemistry</w:t>
      </w:r>
      <w:proofErr w:type="spellEnd"/>
      <w:r w:rsidRPr="0095227D">
        <w:rPr>
          <w:sz w:val="16"/>
        </w:rPr>
        <w:t xml:space="preserve"> of the info-spheric atmosphere that studies the </w:t>
      </w:r>
      <w:proofErr w:type="spellStart"/>
      <w:r w:rsidRPr="0095227D">
        <w:rPr>
          <w:sz w:val="16"/>
        </w:rPr>
        <w:t>psychopathogenic</w:t>
      </w:r>
      <w:proofErr w:type="spellEnd"/>
      <w:r w:rsidRPr="0095227D">
        <w:rPr>
          <w:sz w:val="16"/>
        </w:rPr>
        <w:t xml:space="preserve"> effects of economic development on the human mind</w:t>
      </w:r>
      <w:r w:rsidRPr="0095227D">
        <w:rPr>
          <w:rFonts w:ascii="Cochin" w:eastAsia="Times New Roman" w:hAnsi="Cochin" w:cs="Times New Roman"/>
          <w:color w:val="262326"/>
          <w:sz w:val="16"/>
          <w:szCs w:val="22"/>
        </w:rPr>
        <w:t xml:space="preserve">. </w:t>
      </w:r>
      <w:r w:rsidRPr="0095227D">
        <w:rPr>
          <w:rStyle w:val="Emphasis"/>
        </w:rPr>
        <w:t xml:space="preserve">The process of </w:t>
      </w:r>
      <w:r w:rsidRPr="0095227D">
        <w:rPr>
          <w:rStyle w:val="Emphasis"/>
          <w:highlight w:val="green"/>
        </w:rPr>
        <w:t>digital production is</w:t>
      </w:r>
      <w:r w:rsidRPr="0095227D">
        <w:rPr>
          <w:rStyle w:val="Emphasis"/>
        </w:rPr>
        <w:t xml:space="preserve"> taking </w:t>
      </w:r>
      <w:r w:rsidRPr="0095227D">
        <w:rPr>
          <w:rStyle w:val="Emphasis"/>
          <w:highlight w:val="green"/>
        </w:rPr>
        <w:t>a biological form</w:t>
      </w:r>
      <w:r w:rsidRPr="0095227D">
        <w:rPr>
          <w:rStyle w:val="Emphasis"/>
        </w:rPr>
        <w:t xml:space="preserve"> which can be </w:t>
      </w:r>
      <w:r w:rsidRPr="0095227D">
        <w:rPr>
          <w:rStyle w:val="Emphasis"/>
          <w:highlight w:val="green"/>
        </w:rPr>
        <w:t>like</w:t>
      </w:r>
      <w:r w:rsidRPr="00A95554">
        <w:rPr>
          <w:rStyle w:val="Emphasis"/>
        </w:rPr>
        <w:t>ned to</w:t>
      </w:r>
      <w:r w:rsidRPr="0095227D">
        <w:rPr>
          <w:rStyle w:val="Emphasis"/>
          <w:highlight w:val="green"/>
        </w:rPr>
        <w:t xml:space="preserve"> an organism</w:t>
      </w:r>
      <w:r w:rsidRPr="0095227D">
        <w:rPr>
          <w:rStyle w:val="Emphasis"/>
        </w:rPr>
        <w:t xml:space="preserve">: the nervous system of an organization is analogous with the human nervous system. </w:t>
      </w:r>
      <w:r w:rsidRPr="0095227D">
        <w:rPr>
          <w:rStyle w:val="Emphasis"/>
          <w:highlight w:val="green"/>
        </w:rPr>
        <w:t>Every</w:t>
      </w:r>
      <w:r w:rsidRPr="0095227D">
        <w:rPr>
          <w:rStyle w:val="Emphasis"/>
        </w:rPr>
        <w:t xml:space="preserve"> industrial </w:t>
      </w:r>
      <w:r w:rsidRPr="0095227D">
        <w:rPr>
          <w:rStyle w:val="Emphasis"/>
          <w:highlight w:val="green"/>
        </w:rPr>
        <w:t>enterprise has</w:t>
      </w:r>
      <w:r w:rsidRPr="0095227D">
        <w:rPr>
          <w:rStyle w:val="Emphasis"/>
        </w:rPr>
        <w:t xml:space="preserve"> ‘autonomic’ systems, operational </w:t>
      </w:r>
      <w:r w:rsidRPr="0095227D">
        <w:rPr>
          <w:rStyle w:val="Emphasis"/>
          <w:highlight w:val="green"/>
        </w:rPr>
        <w:t>processes that must function for</w:t>
      </w:r>
      <w:r w:rsidRPr="0095227D">
        <w:rPr>
          <w:rStyle w:val="Emphasis"/>
        </w:rPr>
        <w:t xml:space="preserve"> its </w:t>
      </w:r>
      <w:r w:rsidRPr="0095227D">
        <w:rPr>
          <w:rStyle w:val="Emphasis"/>
          <w:highlight w:val="green"/>
        </w:rPr>
        <w:t xml:space="preserve">survival. </w:t>
      </w:r>
      <w:r w:rsidRPr="0095227D">
        <w:rPr>
          <w:rStyle w:val="Emphasis"/>
        </w:rPr>
        <w:t xml:space="preserve">What was lacking from organizations in the past were the links between pieces of information that resemble the interconnected neurons in the </w:t>
      </w:r>
      <w:r w:rsidRPr="00A95554">
        <w:rPr>
          <w:rStyle w:val="Emphasis"/>
        </w:rPr>
        <w:t xml:space="preserve">brain. The networked digital business functions as an excellent artificial nervous system. </w:t>
      </w:r>
      <w:r w:rsidRPr="0095227D">
        <w:rPr>
          <w:rStyle w:val="Emphasis"/>
          <w:highlight w:val="green"/>
        </w:rPr>
        <w:t>Information flows</w:t>
      </w:r>
      <w:r w:rsidRPr="0095227D">
        <w:rPr>
          <w:rStyle w:val="Emphasis"/>
        </w:rPr>
        <w:t xml:space="preserve"> within it </w:t>
      </w:r>
      <w:r w:rsidRPr="0095227D">
        <w:rPr>
          <w:rStyle w:val="Emphasis"/>
          <w:highlight w:val="green"/>
        </w:rPr>
        <w:t xml:space="preserve">quickly and </w:t>
      </w:r>
      <w:proofErr w:type="spellStart"/>
      <w:r w:rsidRPr="0095227D">
        <w:rPr>
          <w:rStyle w:val="Emphasis"/>
          <w:highlight w:val="green"/>
        </w:rPr>
        <w:t>natu</w:t>
      </w:r>
      <w:proofErr w:type="spellEnd"/>
      <w:r w:rsidRPr="0095227D">
        <w:rPr>
          <w:rStyle w:val="Emphasis"/>
          <w:highlight w:val="green"/>
        </w:rPr>
        <w:t>- rally</w:t>
      </w:r>
      <w:r w:rsidRPr="0095227D">
        <w:rPr>
          <w:rStyle w:val="Emphasis"/>
        </w:rPr>
        <w:t xml:space="preserve">, like thought in a human being, and we </w:t>
      </w:r>
      <w:proofErr w:type="gramStart"/>
      <w:r w:rsidRPr="0095227D">
        <w:rPr>
          <w:rStyle w:val="Emphasis"/>
        </w:rPr>
        <w:t>are able to</w:t>
      </w:r>
      <w:proofErr w:type="gramEnd"/>
      <w:r w:rsidRPr="0095227D">
        <w:rPr>
          <w:rStyle w:val="Emphasis"/>
        </w:rPr>
        <w:t xml:space="preserve"> use technology to govern and co-ordinate groups of people, with the same rapidity with which we can concentrate on a problem</w:t>
      </w:r>
      <w:r w:rsidRPr="0095227D">
        <w:rPr>
          <w:rFonts w:ascii="Cochin" w:eastAsia="Times New Roman" w:hAnsi="Cochin" w:cs="Times New Roman"/>
          <w:color w:val="262326"/>
          <w:sz w:val="16"/>
          <w:szCs w:val="22"/>
        </w:rPr>
        <w:t xml:space="preserve">. </w:t>
      </w:r>
      <w:r w:rsidRPr="0095227D">
        <w:rPr>
          <w:sz w:val="16"/>
        </w:rPr>
        <w:t xml:space="preserve">According to Bill Gates (1999), the conditions are created for the realization of a new form of economic system, centered on what can be </w:t>
      </w:r>
      <w:r w:rsidRPr="00A95554">
        <w:rPr>
          <w:sz w:val="16"/>
        </w:rPr>
        <w:t>defined as</w:t>
      </w:r>
      <w:r w:rsidRPr="00A95554">
        <w:rPr>
          <w:rFonts w:ascii="Cochin" w:eastAsia="Times New Roman" w:hAnsi="Cochin" w:cs="Times New Roman"/>
          <w:color w:val="262326"/>
          <w:sz w:val="16"/>
          <w:szCs w:val="22"/>
        </w:rPr>
        <w:t xml:space="preserve"> “</w:t>
      </w:r>
      <w:r w:rsidRPr="00A95554">
        <w:rPr>
          <w:rStyle w:val="Emphasis"/>
        </w:rPr>
        <w:t xml:space="preserve">Business at the speed of thought.” </w:t>
      </w:r>
      <w:r w:rsidRPr="00A95554">
        <w:rPr>
          <w:sz w:val="16"/>
        </w:rPr>
        <w:t>In</w:t>
      </w:r>
      <w:r w:rsidRPr="0095227D">
        <w:rPr>
          <w:sz w:val="16"/>
        </w:rPr>
        <w:t xml:space="preserve"> the connected world, the retroactive loops of general systems the- </w:t>
      </w:r>
      <w:proofErr w:type="spellStart"/>
      <w:r w:rsidRPr="0095227D">
        <w:rPr>
          <w:sz w:val="16"/>
        </w:rPr>
        <w:t>ory</w:t>
      </w:r>
      <w:proofErr w:type="spellEnd"/>
      <w:r w:rsidRPr="0095227D">
        <w:rPr>
          <w:sz w:val="16"/>
        </w:rPr>
        <w:t xml:space="preserve"> are fused with the dynamic logic of biogenetics in a post-human vision of digital production</w:t>
      </w:r>
      <w:r w:rsidRPr="00A95554">
        <w:rPr>
          <w:sz w:val="16"/>
        </w:rPr>
        <w:t xml:space="preserve">. </w:t>
      </w:r>
      <w:r w:rsidRPr="00A95554">
        <w:rPr>
          <w:rStyle w:val="Emphasis"/>
        </w:rPr>
        <w:t>Human minds and flesh are integrated with digital circuits thanks to interfaces of acceleration and simplification: a model</w:t>
      </w:r>
      <w:r w:rsidRPr="0095227D">
        <w:rPr>
          <w:rStyle w:val="Emphasis"/>
        </w:rPr>
        <w:t xml:space="preserve"> of </w:t>
      </w:r>
      <w:r w:rsidRPr="0095227D">
        <w:rPr>
          <w:rStyle w:val="Emphasis"/>
          <w:highlight w:val="green"/>
        </w:rPr>
        <w:t>bio-info production</w:t>
      </w:r>
      <w:r w:rsidRPr="0095227D">
        <w:rPr>
          <w:rStyle w:val="Emphasis"/>
        </w:rPr>
        <w:t xml:space="preserve"> is emerging that </w:t>
      </w:r>
      <w:r w:rsidRPr="0095227D">
        <w:rPr>
          <w:rStyle w:val="Emphasis"/>
          <w:highlight w:val="green"/>
        </w:rPr>
        <w:t>produces semiotic artifacts</w:t>
      </w:r>
      <w:r w:rsidRPr="0095227D">
        <w:rPr>
          <w:rStyle w:val="Emphasis"/>
        </w:rPr>
        <w:t xml:space="preserve"> with the capacity </w:t>
      </w:r>
      <w:r w:rsidRPr="0095227D">
        <w:rPr>
          <w:rStyle w:val="Emphasis"/>
          <w:highlight w:val="green"/>
        </w:rPr>
        <w:t xml:space="preserve">for </w:t>
      </w:r>
      <w:r w:rsidRPr="0031375F">
        <w:rPr>
          <w:rStyle w:val="Emphasis"/>
        </w:rPr>
        <w:t xml:space="preserve">the </w:t>
      </w:r>
      <w:r w:rsidRPr="00BE3B20">
        <w:rPr>
          <w:rStyle w:val="Emphasis"/>
        </w:rPr>
        <w:t>auto</w:t>
      </w:r>
      <w:r w:rsidRPr="0095227D">
        <w:rPr>
          <w:rStyle w:val="Emphasis"/>
          <w:highlight w:val="green"/>
        </w:rPr>
        <w:t>-replication of living systems</w:t>
      </w:r>
      <w:r w:rsidRPr="0095227D">
        <w:rPr>
          <w:rStyle w:val="Emphasis"/>
        </w:rPr>
        <w:t xml:space="preserve">. Once fully operative, </w:t>
      </w:r>
      <w:r w:rsidRPr="00BE3B20">
        <w:rPr>
          <w:rStyle w:val="Emphasis"/>
        </w:rPr>
        <w:t>the digital nervous system can be rapidly installed in every form of organization</w:t>
      </w:r>
      <w:r w:rsidRPr="0095227D">
        <w:rPr>
          <w:rStyle w:val="Emphasis"/>
        </w:rPr>
        <w:t>.</w:t>
      </w:r>
      <w:r w:rsidRPr="0095227D">
        <w:rPr>
          <w:rFonts w:ascii="Cochin" w:eastAsia="Times New Roman" w:hAnsi="Cochin" w:cs="Times New Roman"/>
          <w:color w:val="262326"/>
          <w:sz w:val="16"/>
          <w:szCs w:val="22"/>
        </w:rPr>
        <w:t xml:space="preserve"> </w:t>
      </w:r>
      <w:r w:rsidRPr="0095227D">
        <w:rPr>
          <w:rStyle w:val="Emphasis"/>
        </w:rPr>
        <w:t xml:space="preserve">This means that only apparently Microsoft concerns itself with software, </w:t>
      </w:r>
      <w:proofErr w:type="gramStart"/>
      <w:r w:rsidRPr="0095227D">
        <w:rPr>
          <w:rStyle w:val="Emphasis"/>
        </w:rPr>
        <w:t>products</w:t>
      </w:r>
      <w:proofErr w:type="gramEnd"/>
      <w:r w:rsidRPr="0095227D">
        <w:rPr>
          <w:rStyle w:val="Emphasis"/>
        </w:rPr>
        <w:t xml:space="preserve"> and services. </w:t>
      </w:r>
      <w:proofErr w:type="gramStart"/>
      <w:r w:rsidRPr="0095227D">
        <w:rPr>
          <w:rStyle w:val="Emphasis"/>
        </w:rPr>
        <w:t xml:space="preserve">In reality, </w:t>
      </w:r>
      <w:r w:rsidRPr="00BE3B20">
        <w:rPr>
          <w:rStyle w:val="Emphasis"/>
        </w:rPr>
        <w:t>the</w:t>
      </w:r>
      <w:proofErr w:type="gramEnd"/>
      <w:r w:rsidRPr="00BE3B20">
        <w:rPr>
          <w:rStyle w:val="Emphasis"/>
        </w:rPr>
        <w:t xml:space="preserve"> hidden finality</w:t>
      </w:r>
      <w:r w:rsidRPr="0095227D">
        <w:rPr>
          <w:rStyle w:val="Emphasis"/>
        </w:rPr>
        <w:t xml:space="preserve"> of software </w:t>
      </w:r>
      <w:r w:rsidRPr="00BE3B20">
        <w:rPr>
          <w:rStyle w:val="Emphasis"/>
          <w:highlight w:val="green"/>
        </w:rPr>
        <w:lastRenderedPageBreak/>
        <w:t xml:space="preserve">production is </w:t>
      </w:r>
      <w:r w:rsidRPr="0031375F">
        <w:rPr>
          <w:rStyle w:val="Emphasis"/>
        </w:rPr>
        <w:t xml:space="preserve">the </w:t>
      </w:r>
      <w:r w:rsidRPr="0095227D">
        <w:rPr>
          <w:rStyle w:val="Emphasis"/>
          <w:highlight w:val="green"/>
        </w:rPr>
        <w:t xml:space="preserve">wiring </w:t>
      </w:r>
      <w:r w:rsidRPr="0031375F">
        <w:rPr>
          <w:rStyle w:val="Emphasis"/>
        </w:rPr>
        <w:t xml:space="preserve">of </w:t>
      </w:r>
      <w:r w:rsidRPr="0095227D">
        <w:rPr>
          <w:rStyle w:val="Emphasis"/>
          <w:highlight w:val="green"/>
        </w:rPr>
        <w:t xml:space="preserve">the </w:t>
      </w:r>
      <w:r w:rsidRPr="00BE3B20">
        <w:rPr>
          <w:rStyle w:val="Emphasis"/>
        </w:rPr>
        <w:t xml:space="preserve">human </w:t>
      </w:r>
      <w:r w:rsidRPr="0095227D">
        <w:rPr>
          <w:rStyle w:val="Emphasis"/>
          <w:highlight w:val="green"/>
        </w:rPr>
        <w:t>mind</w:t>
      </w:r>
      <w:r w:rsidRPr="0095227D">
        <w:rPr>
          <w:rStyle w:val="Emphasis"/>
        </w:rPr>
        <w:t xml:space="preserve"> in a network continuum of the cybernetic type destined </w:t>
      </w:r>
      <w:r w:rsidRPr="0095227D">
        <w:rPr>
          <w:rStyle w:val="Emphasis"/>
          <w:highlight w:val="green"/>
        </w:rPr>
        <w:t>to structure</w:t>
      </w:r>
      <w:r w:rsidRPr="0095227D">
        <w:rPr>
          <w:rStyle w:val="Emphasis"/>
        </w:rPr>
        <w:t xml:space="preserve"> the fluxes of </w:t>
      </w:r>
      <w:r w:rsidRPr="0095227D">
        <w:rPr>
          <w:rStyle w:val="Emphasis"/>
          <w:highlight w:val="green"/>
        </w:rPr>
        <w:t xml:space="preserve">dig- </w:t>
      </w:r>
      <w:proofErr w:type="spellStart"/>
      <w:r w:rsidRPr="0095227D">
        <w:rPr>
          <w:rStyle w:val="Emphasis"/>
          <w:highlight w:val="green"/>
        </w:rPr>
        <w:t>ital</w:t>
      </w:r>
      <w:proofErr w:type="spellEnd"/>
      <w:r w:rsidRPr="0095227D">
        <w:rPr>
          <w:rStyle w:val="Emphasis"/>
          <w:highlight w:val="green"/>
        </w:rPr>
        <w:t xml:space="preserve"> information</w:t>
      </w:r>
      <w:r w:rsidRPr="0095227D">
        <w:rPr>
          <w:rStyle w:val="Emphasis"/>
        </w:rPr>
        <w:t xml:space="preserve"> by means of the nervous system of all the key institutions </w:t>
      </w:r>
      <w:r w:rsidRPr="00BE3B20">
        <w:rPr>
          <w:rStyle w:val="Emphasis"/>
        </w:rPr>
        <w:t>of contemporary life.</w:t>
      </w:r>
      <w:r w:rsidRPr="00BE3B20">
        <w:rPr>
          <w:rFonts w:ascii="Cochin" w:eastAsia="Times New Roman" w:hAnsi="Cochin" w:cs="Times New Roman"/>
          <w:color w:val="262326"/>
          <w:sz w:val="16"/>
          <w:szCs w:val="22"/>
        </w:rPr>
        <w:t xml:space="preserve"> </w:t>
      </w:r>
      <w:r w:rsidRPr="00BE3B20">
        <w:rPr>
          <w:sz w:val="16"/>
        </w:rPr>
        <w:t>Micr</w:t>
      </w:r>
      <w:r w:rsidRPr="0095227D">
        <w:rPr>
          <w:sz w:val="16"/>
        </w:rPr>
        <w:t>osoft will therefore be considered as a global virtual memory, exchangeable and ready to install. A cyber-panopticon inserted in the fleshy circuits of human subjectivity.</w:t>
      </w:r>
      <w:r w:rsidRPr="0095227D">
        <w:rPr>
          <w:rFonts w:ascii="Cochin" w:eastAsia="Times New Roman" w:hAnsi="Cochin" w:cs="Times New Roman"/>
          <w:color w:val="262326"/>
          <w:sz w:val="16"/>
          <w:szCs w:val="22"/>
        </w:rPr>
        <w:t xml:space="preserve"> </w:t>
      </w:r>
      <w:r w:rsidRPr="0095227D">
        <w:rPr>
          <w:rStyle w:val="Emphasis"/>
        </w:rPr>
        <w:t>Cybernetics finally becomes life, or, as Bill Gates likes to say, “</w:t>
      </w:r>
      <w:r w:rsidRPr="0095227D">
        <w:rPr>
          <w:rStyle w:val="Emphasis"/>
          <w:highlight w:val="green"/>
        </w:rPr>
        <w:t>information is our vital fluid</w:t>
      </w:r>
      <w:r w:rsidRPr="0095227D">
        <w:rPr>
          <w:rStyle w:val="Emphasis"/>
        </w:rPr>
        <w:t>.”</w:t>
      </w:r>
      <w:r w:rsidRPr="0095227D">
        <w:rPr>
          <w:rFonts w:ascii="Cochin" w:eastAsia="Times New Roman" w:hAnsi="Cochin" w:cs="Times New Roman"/>
          <w:color w:val="262326"/>
          <w:sz w:val="16"/>
          <w:szCs w:val="22"/>
        </w:rPr>
        <w:t xml:space="preserve"> </w:t>
      </w:r>
    </w:p>
    <w:p w14:paraId="2E3D1242" w14:textId="77777777" w:rsidR="005509C0" w:rsidRDefault="005509C0" w:rsidP="005509C0">
      <w:pPr>
        <w:pStyle w:val="Heading4"/>
      </w:pPr>
      <w:r>
        <w:t>The future is grounded in capitalism and allows information to enhance itself, the 1acs imagining of a better world fails to recognize that the future is a disguise that allows capitalism to strengthen itself through the idea of production</w:t>
      </w:r>
    </w:p>
    <w:p w14:paraId="77F24B42" w14:textId="77777777" w:rsidR="005509C0" w:rsidRPr="0095664B" w:rsidRDefault="005509C0" w:rsidP="005509C0">
      <w:r w:rsidRPr="00395581">
        <w:rPr>
          <w:rFonts w:eastAsiaTheme="majorEastAsia" w:cstheme="majorBidi"/>
          <w:b/>
          <w:bCs/>
          <w:sz w:val="26"/>
          <w:szCs w:val="26"/>
        </w:rPr>
        <w:t>Berardi 11</w:t>
      </w:r>
      <w:r>
        <w:rPr>
          <w:rFonts w:eastAsiaTheme="majorEastAsia" w:cstheme="majorBidi"/>
          <w:b/>
          <w:bCs/>
          <w:szCs w:val="26"/>
        </w:rPr>
        <w:t xml:space="preserve"> </w:t>
      </w:r>
      <w:r w:rsidRPr="000D0F0D">
        <w:t>After the Future Franco Berardi (“</w:t>
      </w:r>
      <w:proofErr w:type="spellStart"/>
      <w:r w:rsidRPr="000D0F0D">
        <w:t>Bifo</w:t>
      </w:r>
      <w:proofErr w:type="spellEnd"/>
      <w:r w:rsidRPr="000D0F0D">
        <w:t xml:space="preserve">”) Edited by Gary </w:t>
      </w:r>
      <w:proofErr w:type="spellStart"/>
      <w:r w:rsidRPr="000D0F0D">
        <w:t>Genosko</w:t>
      </w:r>
      <w:proofErr w:type="spellEnd"/>
      <w:r w:rsidRPr="000D0F0D">
        <w:t xml:space="preserve"> and Nicholas Thoburn Translated by Arianna Bove, Melinda Cooper, Erik Empson, Enrico, Giuseppina </w:t>
      </w:r>
      <w:proofErr w:type="spellStart"/>
      <w:r w:rsidRPr="000D0F0D">
        <w:t>Mecchia</w:t>
      </w:r>
      <w:proofErr w:type="spellEnd"/>
      <w:r w:rsidRPr="000D0F0D">
        <w:t xml:space="preserve">, and </w:t>
      </w:r>
      <w:proofErr w:type="spellStart"/>
      <w:r w:rsidRPr="000D0F0D">
        <w:t>Tiziana</w:t>
      </w:r>
      <w:proofErr w:type="spellEnd"/>
      <w:r w:rsidRPr="000D0F0D">
        <w:t xml:space="preserve"> Terranova</w:t>
      </w:r>
      <w:r>
        <w:t>//</w:t>
      </w:r>
      <w:proofErr w:type="spellStart"/>
      <w:r>
        <w:t>sjvc</w:t>
      </w:r>
      <w:proofErr w:type="spellEnd"/>
      <w:r w:rsidRPr="000D0F0D">
        <w:t xml:space="preserve"> </w:t>
      </w:r>
    </w:p>
    <w:p w14:paraId="253E28A7" w14:textId="77777777" w:rsidR="005509C0" w:rsidRPr="00177493" w:rsidRDefault="005509C0" w:rsidP="005509C0">
      <w:pPr>
        <w:pStyle w:val="NormalWeb"/>
        <w:rPr>
          <w:sz w:val="16"/>
        </w:rPr>
      </w:pPr>
      <w:r w:rsidRPr="00177493">
        <w:rPr>
          <w:sz w:val="16"/>
        </w:rPr>
        <w:t xml:space="preserve">In this book I want to reconsider the cultural history of the century from this point of view: the mythology of the future. </w:t>
      </w:r>
      <w:r w:rsidRPr="00350F63">
        <w:rPr>
          <w:rStyle w:val="Emphasis"/>
          <w:highlight w:val="green"/>
        </w:rPr>
        <w:t>The future is</w:t>
      </w:r>
      <w:r w:rsidRPr="00350F63">
        <w:rPr>
          <w:rStyle w:val="Emphasis"/>
        </w:rPr>
        <w:t xml:space="preserve"> not an obvious concept, but </w:t>
      </w:r>
      <w:r w:rsidRPr="00350F63">
        <w:rPr>
          <w:rStyle w:val="Emphasis"/>
          <w:highlight w:val="green"/>
        </w:rPr>
        <w:t xml:space="preserve">a cultural construction </w:t>
      </w:r>
      <w:r w:rsidRPr="00BE3B20">
        <w:rPr>
          <w:rStyle w:val="Emphasis"/>
        </w:rPr>
        <w:t>and projection</w:t>
      </w:r>
      <w:r w:rsidRPr="00177493">
        <w:rPr>
          <w:sz w:val="16"/>
        </w:rPr>
        <w:t xml:space="preserve">. For the human of the Middle Ages, living in the sphere of a theological culture, perfection was placed in the past, in the time when God created the universe and humankind. Therefore, historic existence is the dimension of the Fall, abandonment and forgetting of the original perfection and unity. </w:t>
      </w:r>
      <w:r w:rsidRPr="00350F63">
        <w:rPr>
          <w:rStyle w:val="Emphasis"/>
          <w:highlight w:val="green"/>
        </w:rPr>
        <w:t xml:space="preserve">The </w:t>
      </w:r>
      <w:r w:rsidRPr="00985184">
        <w:rPr>
          <w:rStyle w:val="Emphasis"/>
        </w:rPr>
        <w:t>rise of</w:t>
      </w:r>
      <w:r w:rsidRPr="00350F63">
        <w:rPr>
          <w:rStyle w:val="Emphasis"/>
        </w:rPr>
        <w:t xml:space="preserve"> the </w:t>
      </w:r>
      <w:r w:rsidRPr="009326EF">
        <w:rPr>
          <w:rStyle w:val="Emphasis"/>
          <w:highlight w:val="green"/>
        </w:rPr>
        <w:t xml:space="preserve">myth of the future </w:t>
      </w:r>
      <w:r w:rsidRPr="00350F63">
        <w:rPr>
          <w:rStyle w:val="Emphasis"/>
          <w:highlight w:val="green"/>
        </w:rPr>
        <w:t xml:space="preserve">is rooted in </w:t>
      </w:r>
      <w:r w:rsidRPr="00BE3B20">
        <w:rPr>
          <w:rStyle w:val="Emphasis"/>
        </w:rPr>
        <w:t xml:space="preserve">modern </w:t>
      </w:r>
      <w:r w:rsidRPr="00350F63">
        <w:rPr>
          <w:rStyle w:val="Emphasis"/>
          <w:highlight w:val="green"/>
        </w:rPr>
        <w:t>capitalism, in the</w:t>
      </w:r>
      <w:r w:rsidRPr="00350F63">
        <w:rPr>
          <w:rStyle w:val="Emphasis"/>
        </w:rPr>
        <w:t xml:space="preserve"> experience of </w:t>
      </w:r>
      <w:r w:rsidRPr="00350F63">
        <w:rPr>
          <w:rStyle w:val="Emphasis"/>
          <w:highlight w:val="green"/>
        </w:rPr>
        <w:t xml:space="preserve">expansion of </w:t>
      </w:r>
      <w:r w:rsidRPr="00BE3B20">
        <w:rPr>
          <w:rStyle w:val="Emphasis"/>
        </w:rPr>
        <w:t xml:space="preserve">the </w:t>
      </w:r>
      <w:r w:rsidRPr="00350F63">
        <w:rPr>
          <w:rStyle w:val="Emphasis"/>
          <w:highlight w:val="green"/>
        </w:rPr>
        <w:t xml:space="preserve">economy and knowledge. </w:t>
      </w:r>
      <w:r w:rsidRPr="00BE3B20">
        <w:rPr>
          <w:rStyle w:val="Emphasis"/>
        </w:rPr>
        <w:t xml:space="preserve">The idea that </w:t>
      </w:r>
      <w:r w:rsidRPr="00350F63">
        <w:rPr>
          <w:rStyle w:val="Emphasis"/>
          <w:highlight w:val="green"/>
        </w:rPr>
        <w:t>the future will be better</w:t>
      </w:r>
      <w:r w:rsidRPr="00350F63">
        <w:rPr>
          <w:rStyle w:val="Emphasis"/>
        </w:rPr>
        <w:t xml:space="preserve"> than the present </w:t>
      </w:r>
      <w:r w:rsidRPr="00350F63">
        <w:rPr>
          <w:rStyle w:val="Emphasis"/>
          <w:highlight w:val="green"/>
        </w:rPr>
        <w:t>is</w:t>
      </w:r>
      <w:r w:rsidRPr="00350F63">
        <w:rPr>
          <w:rStyle w:val="Emphasis"/>
        </w:rPr>
        <w:t xml:space="preserve"> not a natural idea, but </w:t>
      </w:r>
      <w:r w:rsidRPr="00350F63">
        <w:rPr>
          <w:rStyle w:val="Emphasis"/>
          <w:highlight w:val="green"/>
        </w:rPr>
        <w:t>the imaginary effect of the</w:t>
      </w:r>
      <w:r w:rsidRPr="00350F63">
        <w:rPr>
          <w:rStyle w:val="Emphasis"/>
        </w:rPr>
        <w:t xml:space="preserve"> peculiarity of the </w:t>
      </w:r>
      <w:r w:rsidRPr="00350F63">
        <w:rPr>
          <w:rStyle w:val="Emphasis"/>
          <w:highlight w:val="green"/>
        </w:rPr>
        <w:t xml:space="preserve">bourgeois </w:t>
      </w:r>
      <w:r w:rsidRPr="00BE3B20">
        <w:rPr>
          <w:rStyle w:val="Emphasis"/>
        </w:rPr>
        <w:t xml:space="preserve">production </w:t>
      </w:r>
      <w:r w:rsidRPr="00350F63">
        <w:rPr>
          <w:rStyle w:val="Emphasis"/>
          <w:highlight w:val="green"/>
        </w:rPr>
        <w:t>model</w:t>
      </w:r>
      <w:r w:rsidRPr="00350F63">
        <w:rPr>
          <w:rStyle w:val="Emphasis"/>
        </w:rPr>
        <w:t>.</w:t>
      </w:r>
      <w:r w:rsidRPr="00177493">
        <w:rPr>
          <w:sz w:val="16"/>
        </w:rPr>
        <w:t xml:space="preserve"> Since its beginning, since the discovery of the new continent, and the rewriting of the maps of the world, </w:t>
      </w:r>
      <w:r w:rsidRPr="00350F63">
        <w:rPr>
          <w:rStyle w:val="Emphasis"/>
          <w:highlight w:val="green"/>
        </w:rPr>
        <w:t>modernity is</w:t>
      </w:r>
      <w:r w:rsidRPr="00350F63">
        <w:rPr>
          <w:rStyle w:val="Emphasis"/>
        </w:rPr>
        <w:t xml:space="preserve"> defined by </w:t>
      </w:r>
      <w:r w:rsidRPr="00350F63">
        <w:rPr>
          <w:rStyle w:val="Emphasis"/>
          <w:highlight w:val="green"/>
        </w:rPr>
        <w:t xml:space="preserve">an act of amplification of the </w:t>
      </w:r>
      <w:r w:rsidRPr="00350F63">
        <w:rPr>
          <w:rStyle w:val="Emphasis"/>
        </w:rPr>
        <w:t xml:space="preserve">very </w:t>
      </w:r>
      <w:r w:rsidRPr="00350F63">
        <w:rPr>
          <w:rStyle w:val="Emphasis"/>
          <w:highlight w:val="green"/>
        </w:rPr>
        <w:t xml:space="preserve">limits of the world, </w:t>
      </w:r>
      <w:r w:rsidRPr="00BE3B20">
        <w:rPr>
          <w:rStyle w:val="Emphasis"/>
        </w:rPr>
        <w:t xml:space="preserve">and </w:t>
      </w:r>
      <w:r w:rsidRPr="00350F63">
        <w:rPr>
          <w:rStyle w:val="Emphasis"/>
          <w:highlight w:val="green"/>
        </w:rPr>
        <w:t xml:space="preserve">the </w:t>
      </w:r>
      <w:r w:rsidRPr="00BE3B20">
        <w:rPr>
          <w:rStyle w:val="Emphasis"/>
        </w:rPr>
        <w:t xml:space="preserve">peculiarity of capitalist </w:t>
      </w:r>
      <w:r w:rsidRPr="00350F63">
        <w:rPr>
          <w:rStyle w:val="Emphasis"/>
          <w:highlight w:val="green"/>
        </w:rPr>
        <w:t>economy resides</w:t>
      </w:r>
      <w:r w:rsidRPr="00350F63">
        <w:rPr>
          <w:rStyle w:val="Emphasis"/>
        </w:rPr>
        <w:t xml:space="preserve"> exactly </w:t>
      </w:r>
      <w:r w:rsidRPr="00350F63">
        <w:rPr>
          <w:rStyle w:val="Emphasis"/>
          <w:highlight w:val="green"/>
        </w:rPr>
        <w:t xml:space="preserve">in the accumulation of </w:t>
      </w:r>
      <w:r w:rsidRPr="00BE3B20">
        <w:rPr>
          <w:rStyle w:val="Emphasis"/>
        </w:rPr>
        <w:t xml:space="preserve">the </w:t>
      </w:r>
      <w:r w:rsidRPr="00350F63">
        <w:rPr>
          <w:rStyle w:val="Emphasis"/>
          <w:highlight w:val="green"/>
        </w:rPr>
        <w:t xml:space="preserve">surplus value that results in the </w:t>
      </w:r>
      <w:r w:rsidRPr="00BE3B20">
        <w:rPr>
          <w:rStyle w:val="Emphasis"/>
        </w:rPr>
        <w:t xml:space="preserve">constant </w:t>
      </w:r>
      <w:r w:rsidRPr="00350F63">
        <w:rPr>
          <w:rStyle w:val="Emphasis"/>
          <w:highlight w:val="green"/>
        </w:rPr>
        <w:t xml:space="preserve">enhancement of </w:t>
      </w:r>
      <w:r w:rsidRPr="00BE3B20">
        <w:rPr>
          <w:rStyle w:val="Emphasis"/>
        </w:rPr>
        <w:t xml:space="preserve">the sphere of </w:t>
      </w:r>
      <w:r w:rsidRPr="00350F63">
        <w:rPr>
          <w:rStyle w:val="Emphasis"/>
          <w:highlight w:val="green"/>
        </w:rPr>
        <w:t>material goods and knowledge</w:t>
      </w:r>
      <w:r w:rsidRPr="00350F63">
        <w:rPr>
          <w:rStyle w:val="Emphasis"/>
        </w:rPr>
        <w:t xml:space="preserve">. </w:t>
      </w:r>
      <w:r w:rsidRPr="00177493">
        <w:rPr>
          <w:sz w:val="16"/>
        </w:rPr>
        <w:t xml:space="preserve">In the second part of the 19th century, and in the first part of the 20th, the myth of the future reached its peak, becoming something more that an implicit belief: a true faith, based on the concept of “progress”, the ideological translation of the reality of economic growth. </w:t>
      </w:r>
      <w:r w:rsidRPr="00350F63">
        <w:rPr>
          <w:rStyle w:val="Emphasis"/>
          <w:highlight w:val="green"/>
        </w:rPr>
        <w:t>Political action was reframed in</w:t>
      </w:r>
      <w:r w:rsidRPr="00350F63">
        <w:rPr>
          <w:rStyle w:val="Emphasis"/>
        </w:rPr>
        <w:t xml:space="preserve"> the light of this </w:t>
      </w:r>
      <w:r w:rsidRPr="00350F63">
        <w:rPr>
          <w:rStyle w:val="Emphasis"/>
          <w:highlight w:val="green"/>
        </w:rPr>
        <w:t xml:space="preserve">faith in </w:t>
      </w:r>
      <w:r w:rsidRPr="00BE3B20">
        <w:rPr>
          <w:rStyle w:val="Emphasis"/>
        </w:rPr>
        <w:t xml:space="preserve">a </w:t>
      </w:r>
      <w:r w:rsidRPr="00350F63">
        <w:rPr>
          <w:rStyle w:val="Emphasis"/>
          <w:highlight w:val="green"/>
        </w:rPr>
        <w:t xml:space="preserve">progressive future. </w:t>
      </w:r>
      <w:r w:rsidRPr="00BE3B20">
        <w:rPr>
          <w:rStyle w:val="Emphasis"/>
        </w:rPr>
        <w:t>Liberalism and social democracy, nationalism and communism, and anarchism</w:t>
      </w:r>
      <w:r w:rsidRPr="00350F63">
        <w:rPr>
          <w:rStyle w:val="Emphasis"/>
        </w:rPr>
        <w:t xml:space="preserve"> itself, </w:t>
      </w:r>
      <w:r w:rsidRPr="0095664B">
        <w:rPr>
          <w:rStyle w:val="Emphasis"/>
          <w:highlight w:val="green"/>
        </w:rPr>
        <w:t>all</w:t>
      </w:r>
      <w:r w:rsidRPr="00350F63">
        <w:rPr>
          <w:rStyle w:val="Emphasis"/>
        </w:rPr>
        <w:t xml:space="preserve"> the different families of </w:t>
      </w:r>
      <w:r w:rsidRPr="00BE3B20">
        <w:rPr>
          <w:rStyle w:val="Emphasis"/>
          <w:highlight w:val="green"/>
        </w:rPr>
        <w:t xml:space="preserve">modern political theory share </w:t>
      </w:r>
      <w:r w:rsidRPr="0095664B">
        <w:rPr>
          <w:rStyle w:val="Emphasis"/>
          <w:highlight w:val="green"/>
        </w:rPr>
        <w:t>a common certainty</w:t>
      </w:r>
      <w:r w:rsidRPr="00350F63">
        <w:rPr>
          <w:rStyle w:val="Emphasis"/>
        </w:rPr>
        <w:t xml:space="preserve">: notwithstanding the darkness of the present, </w:t>
      </w:r>
      <w:r w:rsidRPr="0095664B">
        <w:rPr>
          <w:rStyle w:val="Emphasis"/>
          <w:highlight w:val="green"/>
        </w:rPr>
        <w:t>the future will be bright</w:t>
      </w:r>
      <w:r w:rsidRPr="00177493">
        <w:rPr>
          <w:sz w:val="16"/>
        </w:rPr>
        <w:t xml:space="preserve">. In this book I will try to develop the idea that </w:t>
      </w:r>
      <w:r w:rsidRPr="00985184">
        <w:rPr>
          <w:rStyle w:val="Emphasis"/>
          <w:highlight w:val="green"/>
        </w:rPr>
        <w:t>the future is over</w:t>
      </w:r>
      <w:r w:rsidRPr="00177493">
        <w:rPr>
          <w:sz w:val="16"/>
        </w:rPr>
        <w:t xml:space="preserve">. It is not a new idea, as you know: born with punk, the 1970s and ’80s witnessed the beginning of the slow cancellation of the future. Now those bizarre predictions have become true. The idea that the future has disappeared is of course rather whimsical, as while I write these lines the future is not stopping to unfold. </w:t>
      </w:r>
    </w:p>
    <w:p w14:paraId="5CAA43F1" w14:textId="77777777" w:rsidR="005509C0" w:rsidRPr="004411FA" w:rsidRDefault="005509C0" w:rsidP="005509C0">
      <w:pPr>
        <w:spacing w:before="100" w:beforeAutospacing="1" w:after="100" w:afterAutospacing="1" w:line="240" w:lineRule="auto"/>
        <w:rPr>
          <w:b/>
          <w:iCs/>
          <w:u w:val="single"/>
        </w:rPr>
      </w:pPr>
    </w:p>
    <w:p w14:paraId="0AFD5403" w14:textId="77777777" w:rsidR="005509C0" w:rsidRDefault="005509C0" w:rsidP="005509C0">
      <w:pPr>
        <w:pStyle w:val="Heading4"/>
      </w:pPr>
      <w:r>
        <w:t xml:space="preserve">The digital world creates massive amounts of information that infiltrate the imaginary which disrupts our unconscious. </w:t>
      </w:r>
      <w:proofErr w:type="gramStart"/>
      <w:r>
        <w:t>Thus</w:t>
      </w:r>
      <w:proofErr w:type="gramEnd"/>
      <w:r>
        <w:t xml:space="preserve"> the role of the ballot is to vote for the debater that best reduces exhaustion – you should be epistemically suspect of anything else because exhaustion directly affects our perception of the world </w:t>
      </w:r>
    </w:p>
    <w:p w14:paraId="338CBA4D" w14:textId="77777777" w:rsidR="005509C0" w:rsidRPr="000D0F0D" w:rsidRDefault="005509C0" w:rsidP="005509C0">
      <w:r w:rsidRPr="00395581">
        <w:rPr>
          <w:rFonts w:eastAsiaTheme="majorEastAsia" w:cstheme="majorBidi"/>
          <w:b/>
          <w:bCs/>
          <w:sz w:val="26"/>
          <w:szCs w:val="26"/>
        </w:rPr>
        <w:t>Berardi 11</w:t>
      </w:r>
      <w:r>
        <w:t xml:space="preserve"> </w:t>
      </w:r>
      <w:r w:rsidRPr="000D0F0D">
        <w:t>After the Future Franco Berardi (“</w:t>
      </w:r>
      <w:proofErr w:type="spellStart"/>
      <w:r w:rsidRPr="000D0F0D">
        <w:t>Bifo</w:t>
      </w:r>
      <w:proofErr w:type="spellEnd"/>
      <w:r w:rsidRPr="000D0F0D">
        <w:t xml:space="preserve">”) Edited by Gary </w:t>
      </w:r>
      <w:proofErr w:type="spellStart"/>
      <w:r w:rsidRPr="000D0F0D">
        <w:t>Genosko</w:t>
      </w:r>
      <w:proofErr w:type="spellEnd"/>
      <w:r w:rsidRPr="000D0F0D">
        <w:t xml:space="preserve"> and Nicholas Thoburn Translated by Arianna Bove, Melinda Cooper, Erik Empson, Enrico, Giuseppina </w:t>
      </w:r>
      <w:proofErr w:type="spellStart"/>
      <w:r w:rsidRPr="000D0F0D">
        <w:t>Mecchia</w:t>
      </w:r>
      <w:proofErr w:type="spellEnd"/>
      <w:r w:rsidRPr="000D0F0D">
        <w:t xml:space="preserve">, and </w:t>
      </w:r>
      <w:proofErr w:type="spellStart"/>
      <w:r w:rsidRPr="000D0F0D">
        <w:t>Tiziana</w:t>
      </w:r>
      <w:proofErr w:type="spellEnd"/>
      <w:r w:rsidRPr="000D0F0D">
        <w:t xml:space="preserve"> Terranova</w:t>
      </w:r>
      <w:r>
        <w:t>//</w:t>
      </w:r>
      <w:proofErr w:type="spellStart"/>
      <w:r>
        <w:t>sjvc</w:t>
      </w:r>
      <w:proofErr w:type="spellEnd"/>
      <w:r w:rsidRPr="000D0F0D">
        <w:t xml:space="preserve"> </w:t>
      </w:r>
    </w:p>
    <w:p w14:paraId="38D3F331" w14:textId="77777777" w:rsidR="005509C0" w:rsidRPr="004B283F" w:rsidRDefault="005509C0" w:rsidP="005509C0">
      <w:pPr>
        <w:rPr>
          <w:sz w:val="16"/>
        </w:rPr>
      </w:pPr>
      <w:r w:rsidRPr="00614E9B">
        <w:rPr>
          <w:rStyle w:val="Emphasis"/>
        </w:rPr>
        <w:lastRenderedPageBreak/>
        <w:t xml:space="preserve">Throughout the history of civilization, </w:t>
      </w:r>
      <w:r w:rsidRPr="00614E9B">
        <w:rPr>
          <w:rStyle w:val="Emphasis"/>
          <w:highlight w:val="green"/>
        </w:rPr>
        <w:t xml:space="preserve">perception has been molded by </w:t>
      </w:r>
      <w:r w:rsidRPr="0014579F">
        <w:rPr>
          <w:rStyle w:val="Emphasis"/>
        </w:rPr>
        <w:t>artificial</w:t>
      </w:r>
      <w:r w:rsidRPr="00614E9B">
        <w:rPr>
          <w:rStyle w:val="Emphasis"/>
        </w:rPr>
        <w:t xml:space="preserve"> regimes of </w:t>
      </w:r>
      <w:r w:rsidRPr="00614E9B">
        <w:rPr>
          <w:rStyle w:val="Emphasis"/>
          <w:highlight w:val="green"/>
        </w:rPr>
        <w:t xml:space="preserve">images and </w:t>
      </w:r>
      <w:r w:rsidRPr="00BE3B20">
        <w:rPr>
          <w:rStyle w:val="Emphasis"/>
        </w:rPr>
        <w:t xml:space="preserve">techniques of </w:t>
      </w:r>
      <w:r w:rsidRPr="00614E9B">
        <w:rPr>
          <w:rStyle w:val="Emphasis"/>
          <w:highlight w:val="green"/>
        </w:rPr>
        <w:t xml:space="preserve">representation. Through </w:t>
      </w:r>
      <w:r w:rsidRPr="0014579F">
        <w:rPr>
          <w:rStyle w:val="Emphasis"/>
        </w:rPr>
        <w:t xml:space="preserve">digital </w:t>
      </w:r>
      <w:r w:rsidRPr="00614E9B">
        <w:rPr>
          <w:rStyle w:val="Emphasis"/>
          <w:highlight w:val="green"/>
        </w:rPr>
        <w:t>technology the image begins to proliferate</w:t>
      </w:r>
      <w:r w:rsidRPr="00614E9B">
        <w:rPr>
          <w:rStyle w:val="Emphasis"/>
        </w:rPr>
        <w:t xml:space="preserve"> </w:t>
      </w:r>
      <w:proofErr w:type="gramStart"/>
      <w:r w:rsidRPr="00614E9B">
        <w:rPr>
          <w:rStyle w:val="Emphasis"/>
        </w:rPr>
        <w:t>vertiginously</w:t>
      </w:r>
      <w:proofErr w:type="gramEnd"/>
      <w:r w:rsidRPr="00614E9B">
        <w:rPr>
          <w:rStyle w:val="Emphasis"/>
        </w:rPr>
        <w:t xml:space="preserve"> </w:t>
      </w:r>
      <w:r w:rsidRPr="00A95554">
        <w:rPr>
          <w:rStyle w:val="Emphasis"/>
        </w:rPr>
        <w:t>and our faculty of imagination undergoes vortices of acceleration</w:t>
      </w:r>
      <w:r w:rsidRPr="00A95554">
        <w:rPr>
          <w:sz w:val="16"/>
        </w:rPr>
        <w:t>. The image should not be</w:t>
      </w:r>
      <w:r w:rsidRPr="00177493">
        <w:rPr>
          <w:sz w:val="16"/>
        </w:rPr>
        <w:t xml:space="preserve"> considered as the brute perception of empirical data brought to our visual attention by matter: it is rather the effect of a semi-conscious elaboration. </w:t>
      </w:r>
      <w:r w:rsidRPr="00614E9B">
        <w:rPr>
          <w:rStyle w:val="Emphasis"/>
          <w:highlight w:val="green"/>
        </w:rPr>
        <w:t xml:space="preserve">The </w:t>
      </w:r>
      <w:r w:rsidRPr="00A424A6">
        <w:rPr>
          <w:rStyle w:val="Emphasis"/>
        </w:rPr>
        <w:t xml:space="preserve">technical </w:t>
      </w:r>
      <w:r w:rsidRPr="0014579F">
        <w:rPr>
          <w:rStyle w:val="Emphasis"/>
        </w:rPr>
        <w:t xml:space="preserve">mode in which we receive </w:t>
      </w:r>
      <w:r w:rsidRPr="00A424A6">
        <w:rPr>
          <w:rStyle w:val="Emphasis"/>
        </w:rPr>
        <w:t xml:space="preserve">and elaborate </w:t>
      </w:r>
      <w:r w:rsidRPr="00614E9B">
        <w:rPr>
          <w:rStyle w:val="Emphasis"/>
          <w:highlight w:val="green"/>
        </w:rPr>
        <w:t>images act</w:t>
      </w:r>
      <w:r w:rsidRPr="0014579F">
        <w:rPr>
          <w:rStyle w:val="Emphasis"/>
        </w:rPr>
        <w:t>s</w:t>
      </w:r>
      <w:r w:rsidRPr="00614E9B">
        <w:rPr>
          <w:rStyle w:val="Emphasis"/>
          <w:highlight w:val="green"/>
        </w:rPr>
        <w:t xml:space="preserve"> upon the formation of the imaginary</w:t>
      </w:r>
      <w:r w:rsidRPr="00614E9B">
        <w:rPr>
          <w:rStyle w:val="Emphasis"/>
        </w:rPr>
        <w:t xml:space="preserve">. The imaginary in turn shapes the imagination, the activity whereby we produce images, and imagine worlds and thus make them possible in real life. The repertoire of images at our disposal limits, exalts, </w:t>
      </w:r>
      <w:proofErr w:type="gramStart"/>
      <w:r w:rsidRPr="00614E9B">
        <w:rPr>
          <w:rStyle w:val="Emphasis"/>
        </w:rPr>
        <w:t>amplifies</w:t>
      </w:r>
      <w:proofErr w:type="gramEnd"/>
      <w:r w:rsidRPr="00614E9B">
        <w:rPr>
          <w:rStyle w:val="Emphasis"/>
        </w:rPr>
        <w:t xml:space="preserve"> or circumscribes the forms of life and events that, </w:t>
      </w:r>
      <w:r w:rsidRPr="00614E9B">
        <w:rPr>
          <w:rStyle w:val="Emphasis"/>
          <w:highlight w:val="green"/>
        </w:rPr>
        <w:t xml:space="preserve">through </w:t>
      </w:r>
      <w:r w:rsidRPr="00A424A6">
        <w:rPr>
          <w:rStyle w:val="Emphasis"/>
        </w:rPr>
        <w:t xml:space="preserve">our </w:t>
      </w:r>
      <w:r w:rsidRPr="0014579F">
        <w:rPr>
          <w:rStyle w:val="Emphasis"/>
        </w:rPr>
        <w:t>imagination</w:t>
      </w:r>
      <w:r w:rsidRPr="00614E9B">
        <w:rPr>
          <w:rStyle w:val="Emphasis"/>
          <w:highlight w:val="green"/>
        </w:rPr>
        <w:t>, we</w:t>
      </w:r>
      <w:r w:rsidRPr="00614E9B">
        <w:rPr>
          <w:rStyle w:val="Emphasis"/>
        </w:rPr>
        <w:t xml:space="preserve"> can </w:t>
      </w:r>
      <w:r w:rsidRPr="00614E9B">
        <w:rPr>
          <w:rStyle w:val="Emphasis"/>
          <w:highlight w:val="green"/>
        </w:rPr>
        <w:t>project onto the world</w:t>
      </w:r>
      <w:r w:rsidRPr="00614E9B">
        <w:rPr>
          <w:rStyle w:val="Emphasis"/>
        </w:rPr>
        <w:t>, put into being, build and inhabit.</w:t>
      </w:r>
      <w:r w:rsidRPr="00177493">
        <w:rPr>
          <w:sz w:val="16"/>
        </w:rPr>
        <w:t xml:space="preserve"> Techno-communicative and psycho-cognitive mutations are as interdependent as the organism and its ecosystem. The conscious organism is also sensuous; it is a bundle of sensitive receptors. The world we inhabit increasingly resembles the outcome of a projective zapping where we combine sequences of different linguistic derivations. </w:t>
      </w:r>
      <w:r w:rsidRPr="00614E9B">
        <w:rPr>
          <w:rStyle w:val="Emphasis"/>
          <w:highlight w:val="green"/>
        </w:rPr>
        <w:t xml:space="preserve">The </w:t>
      </w:r>
      <w:r w:rsidRPr="00A424A6">
        <w:rPr>
          <w:rStyle w:val="Emphasis"/>
        </w:rPr>
        <w:t xml:space="preserve">social </w:t>
      </w:r>
      <w:r w:rsidRPr="00614E9B">
        <w:rPr>
          <w:rStyle w:val="Emphasis"/>
          <w:highlight w:val="green"/>
        </w:rPr>
        <w:t xml:space="preserve">unconscious does not </w:t>
      </w:r>
      <w:r w:rsidRPr="00A424A6">
        <w:rPr>
          <w:rStyle w:val="Emphasis"/>
        </w:rPr>
        <w:t xml:space="preserve">easily </w:t>
      </w:r>
      <w:r w:rsidRPr="00614E9B">
        <w:rPr>
          <w:rStyle w:val="Emphasis"/>
          <w:highlight w:val="green"/>
        </w:rPr>
        <w:t xml:space="preserve">adapt to </w:t>
      </w:r>
      <w:r w:rsidRPr="00A424A6">
        <w:rPr>
          <w:rStyle w:val="Emphasis"/>
        </w:rPr>
        <w:t xml:space="preserve">this </w:t>
      </w:r>
      <w:r w:rsidRPr="00614E9B">
        <w:rPr>
          <w:rStyle w:val="Emphasis"/>
          <w:highlight w:val="green"/>
        </w:rPr>
        <w:t>transformation of the info-sphere</w:t>
      </w:r>
      <w:r w:rsidRPr="00614E9B">
        <w:rPr>
          <w:rStyle w:val="Emphasis"/>
        </w:rPr>
        <w:t xml:space="preserve">, because </w:t>
      </w:r>
      <w:r w:rsidRPr="00031874">
        <w:rPr>
          <w:rStyle w:val="Emphasis"/>
          <w:highlight w:val="green"/>
        </w:rPr>
        <w:t xml:space="preserve">the </w:t>
      </w:r>
      <w:r w:rsidRPr="00A424A6">
        <w:rPr>
          <w:rStyle w:val="Emphasis"/>
        </w:rPr>
        <w:t xml:space="preserve">social </w:t>
      </w:r>
      <w:r w:rsidRPr="00031874">
        <w:rPr>
          <w:rStyle w:val="Emphasis"/>
          <w:highlight w:val="green"/>
        </w:rPr>
        <w:t>investment of desire is structured around</w:t>
      </w:r>
      <w:r w:rsidRPr="00614E9B">
        <w:rPr>
          <w:rStyle w:val="Emphasis"/>
        </w:rPr>
        <w:t xml:space="preserve"> the nucleus of </w:t>
      </w:r>
      <w:r w:rsidRPr="00031874">
        <w:rPr>
          <w:rStyle w:val="Emphasis"/>
          <w:highlight w:val="green"/>
        </w:rPr>
        <w:t xml:space="preserve">identity, and </w:t>
      </w:r>
      <w:r w:rsidRPr="00A424A6">
        <w:rPr>
          <w:rStyle w:val="Emphasis"/>
        </w:rPr>
        <w:t xml:space="preserve">this nucleus </w:t>
      </w:r>
      <w:r w:rsidRPr="00031874">
        <w:rPr>
          <w:rStyle w:val="Emphasis"/>
          <w:highlight w:val="green"/>
        </w:rPr>
        <w:t>is</w:t>
      </w:r>
      <w:r w:rsidRPr="00614E9B">
        <w:rPr>
          <w:rStyle w:val="Emphasis"/>
        </w:rPr>
        <w:t xml:space="preserve"> fleeing and </w:t>
      </w:r>
      <w:r w:rsidRPr="00031874">
        <w:rPr>
          <w:rStyle w:val="Emphasis"/>
          <w:highlight w:val="green"/>
        </w:rPr>
        <w:t xml:space="preserve">dissolving </w:t>
      </w:r>
      <w:r w:rsidRPr="00F75D0F">
        <w:rPr>
          <w:rStyle w:val="Emphasis"/>
        </w:rPr>
        <w:t>in all directions</w:t>
      </w:r>
      <w:r w:rsidRPr="00614E9B">
        <w:rPr>
          <w:rStyle w:val="Emphasis"/>
        </w:rPr>
        <w:t xml:space="preserve">. Suddenly </w:t>
      </w:r>
      <w:r w:rsidRPr="00031874">
        <w:rPr>
          <w:rStyle w:val="Emphasis"/>
          <w:highlight w:val="green"/>
        </w:rPr>
        <w:t xml:space="preserve">awoken by </w:t>
      </w:r>
      <w:r w:rsidRPr="00A424A6">
        <w:rPr>
          <w:rStyle w:val="Emphasis"/>
        </w:rPr>
        <w:t xml:space="preserve">the eruption of </w:t>
      </w:r>
      <w:r w:rsidRPr="00031874">
        <w:rPr>
          <w:rStyle w:val="Emphasis"/>
          <w:highlight w:val="green"/>
        </w:rPr>
        <w:t xml:space="preserve">semiotic </w:t>
      </w:r>
      <w:proofErr w:type="gramStart"/>
      <w:r w:rsidRPr="00031874">
        <w:rPr>
          <w:rStyle w:val="Emphasis"/>
          <w:highlight w:val="green"/>
        </w:rPr>
        <w:t>proliferation</w:t>
      </w:r>
      <w:r w:rsidRPr="00614E9B">
        <w:rPr>
          <w:rStyle w:val="Emphasis"/>
        </w:rPr>
        <w:t>, and</w:t>
      </w:r>
      <w:proofErr w:type="gramEnd"/>
      <w:r w:rsidRPr="00614E9B">
        <w:rPr>
          <w:rStyle w:val="Emphasis"/>
        </w:rPr>
        <w:t xml:space="preserve"> deprived of the filters that the critical and disciplinary mind of modernity once possessed, </w:t>
      </w:r>
      <w:r w:rsidRPr="00031874">
        <w:rPr>
          <w:rStyle w:val="Emphasis"/>
          <w:highlight w:val="green"/>
        </w:rPr>
        <w:t xml:space="preserve">the conscious </w:t>
      </w:r>
      <w:r w:rsidRPr="00A424A6">
        <w:rPr>
          <w:rStyle w:val="Emphasis"/>
        </w:rPr>
        <w:t xml:space="preserve">organism </w:t>
      </w:r>
      <w:r w:rsidRPr="00031874">
        <w:rPr>
          <w:rStyle w:val="Emphasis"/>
          <w:highlight w:val="green"/>
        </w:rPr>
        <w:t xml:space="preserve">reacts with panic. The communicative power of </w:t>
      </w:r>
      <w:r w:rsidRPr="00A424A6">
        <w:rPr>
          <w:rStyle w:val="Emphasis"/>
        </w:rPr>
        <w:t xml:space="preserve">digital </w:t>
      </w:r>
      <w:r w:rsidRPr="00031874">
        <w:rPr>
          <w:rStyle w:val="Emphasis"/>
          <w:highlight w:val="green"/>
        </w:rPr>
        <w:t>technology produces an excess of information</w:t>
      </w:r>
      <w:r w:rsidRPr="00614E9B">
        <w:rPr>
          <w:rStyle w:val="Emphasis"/>
        </w:rPr>
        <w:t xml:space="preserve"> with respect to the time of attention socially available. </w:t>
      </w:r>
      <w:r w:rsidRPr="00177493">
        <w:rPr>
          <w:sz w:val="16"/>
        </w:rPr>
        <w:t xml:space="preserve">How is sensibility redefined and how does it adapt to over stimulation? </w:t>
      </w:r>
      <w:r w:rsidRPr="00614E9B">
        <w:rPr>
          <w:rStyle w:val="Emphasis"/>
        </w:rPr>
        <w:t xml:space="preserve">I think that </w:t>
      </w:r>
      <w:r w:rsidRPr="00031874">
        <w:rPr>
          <w:rStyle w:val="Emphasis"/>
          <w:highlight w:val="green"/>
        </w:rPr>
        <w:t xml:space="preserve">the effect of </w:t>
      </w:r>
      <w:proofErr w:type="spellStart"/>
      <w:r w:rsidRPr="00031874">
        <w:rPr>
          <w:rStyle w:val="Emphasis"/>
          <w:highlight w:val="green"/>
        </w:rPr>
        <w:t>semiocapitali</w:t>
      </w:r>
      <w:r w:rsidRPr="00A424A6">
        <w:rPr>
          <w:rStyle w:val="Emphasis"/>
        </w:rPr>
        <w:t>st</w:t>
      </w:r>
      <w:proofErr w:type="spellEnd"/>
      <w:r w:rsidRPr="00A424A6">
        <w:rPr>
          <w:rStyle w:val="Emphasis"/>
        </w:rPr>
        <w:t xml:space="preserve"> acceleration</w:t>
      </w:r>
      <w:r w:rsidRPr="00031874">
        <w:rPr>
          <w:rStyle w:val="Emphasis"/>
        </w:rPr>
        <w:t xml:space="preserve"> and over-exploitation of nervous energies </w:t>
      </w:r>
      <w:r w:rsidRPr="00031874">
        <w:rPr>
          <w:rStyle w:val="Emphasis"/>
          <w:highlight w:val="green"/>
        </w:rPr>
        <w:t>is exhaustion</w:t>
      </w:r>
      <w:r w:rsidRPr="00614E9B">
        <w:rPr>
          <w:rStyle w:val="Emphasis"/>
        </w:rPr>
        <w:t>. Nervous breakdown, psychopathology, panic, depression, suicidal epidemic.</w:t>
      </w:r>
      <w:r w:rsidRPr="00177493">
        <w:rPr>
          <w:sz w:val="16"/>
        </w:rPr>
        <w:t xml:space="preserve"> “A titanic battle is about to begin, a Darwinian struggle between competing </w:t>
      </w:r>
      <w:proofErr w:type="spellStart"/>
      <w:r w:rsidRPr="00177493">
        <w:rPr>
          <w:sz w:val="16"/>
        </w:rPr>
        <w:t>psychopathies</w:t>
      </w:r>
      <w:proofErr w:type="spellEnd"/>
      <w:r w:rsidRPr="00177493">
        <w:rPr>
          <w:sz w:val="16"/>
        </w:rPr>
        <w:t xml:space="preserve">”, says Ballard in Super-Cannes, the book about the psychic catastrophe of the virtual class, published in the year 2000. </w:t>
      </w:r>
    </w:p>
    <w:p w14:paraId="362562C3" w14:textId="77777777" w:rsidR="005509C0" w:rsidRPr="003F697F" w:rsidRDefault="005509C0" w:rsidP="005509C0">
      <w:pPr>
        <w:pStyle w:val="Heading4"/>
      </w:pPr>
      <w:r>
        <w:t>Alt is to engage in depression politics where we turn exhaustion against itself through withdrawal, let exhaustion take over us instead of constantly fighting against it, embracing a “</w:t>
      </w:r>
      <w:proofErr w:type="spellStart"/>
      <w:r>
        <w:t>wu</w:t>
      </w:r>
      <w:proofErr w:type="spellEnd"/>
      <w:r>
        <w:t xml:space="preserve"> </w:t>
      </w:r>
      <w:proofErr w:type="spellStart"/>
      <w:r>
        <w:t>wei</w:t>
      </w:r>
      <w:proofErr w:type="spellEnd"/>
      <w:r>
        <w:t>” civilization in which we no longer are subject to the constant push and processing of information through us as carriers</w:t>
      </w:r>
    </w:p>
    <w:p w14:paraId="534AA303" w14:textId="77777777" w:rsidR="005509C0" w:rsidRPr="003F697F" w:rsidRDefault="005509C0" w:rsidP="005509C0">
      <w:r w:rsidRPr="006E49C7">
        <w:rPr>
          <w:rFonts w:eastAsiaTheme="majorEastAsia" w:cstheme="majorBidi"/>
          <w:b/>
          <w:bCs/>
          <w:sz w:val="26"/>
          <w:szCs w:val="26"/>
        </w:rPr>
        <w:t>Berardi</w:t>
      </w:r>
      <w:r>
        <w:rPr>
          <w:rFonts w:eastAsiaTheme="majorEastAsia" w:cstheme="majorBidi"/>
          <w:b/>
          <w:bCs/>
          <w:sz w:val="26"/>
          <w:szCs w:val="26"/>
        </w:rPr>
        <w:t xml:space="preserve"> 11</w:t>
      </w:r>
      <w:r>
        <w:t xml:space="preserve"> </w:t>
      </w:r>
      <w:r w:rsidRPr="000D0F0D">
        <w:t>After the Future Franco Berardi (“</w:t>
      </w:r>
      <w:proofErr w:type="spellStart"/>
      <w:r w:rsidRPr="000D0F0D">
        <w:t>Bifo</w:t>
      </w:r>
      <w:proofErr w:type="spellEnd"/>
      <w:r w:rsidRPr="000D0F0D">
        <w:t xml:space="preserve">”) Edited by Gary </w:t>
      </w:r>
      <w:proofErr w:type="spellStart"/>
      <w:r w:rsidRPr="000D0F0D">
        <w:t>Genosko</w:t>
      </w:r>
      <w:proofErr w:type="spellEnd"/>
      <w:r w:rsidRPr="000D0F0D">
        <w:t xml:space="preserve"> and Nicholas Thoburn Translated by Arianna Bove, Melinda Cooper, Erik Empson, Enrico, Giuseppina </w:t>
      </w:r>
      <w:proofErr w:type="spellStart"/>
      <w:r w:rsidRPr="000D0F0D">
        <w:t>Mecchia</w:t>
      </w:r>
      <w:proofErr w:type="spellEnd"/>
      <w:r w:rsidRPr="000D0F0D">
        <w:t xml:space="preserve">, and </w:t>
      </w:r>
      <w:proofErr w:type="spellStart"/>
      <w:r w:rsidRPr="000D0F0D">
        <w:t>Tiziana</w:t>
      </w:r>
      <w:proofErr w:type="spellEnd"/>
      <w:r w:rsidRPr="000D0F0D">
        <w:t xml:space="preserve"> Terranova</w:t>
      </w:r>
      <w:r>
        <w:t>//</w:t>
      </w:r>
      <w:proofErr w:type="spellStart"/>
      <w:r>
        <w:t>sjvc</w:t>
      </w:r>
      <w:proofErr w:type="spellEnd"/>
      <w:r w:rsidRPr="000D0F0D">
        <w:t xml:space="preserve"> </w:t>
      </w:r>
    </w:p>
    <w:p w14:paraId="715C9190" w14:textId="77777777" w:rsidR="005509C0" w:rsidRPr="000F5E77" w:rsidRDefault="005509C0" w:rsidP="005509C0">
      <w:pPr>
        <w:rPr>
          <w:rStyle w:val="Emphasis"/>
        </w:rPr>
      </w:pPr>
      <w:r w:rsidRPr="000F5E77">
        <w:rPr>
          <w:rStyle w:val="Emphasis"/>
        </w:rPr>
        <w:t xml:space="preserve">In Baudrillard’s catastrophic vision I see a new way of thinking subjectivity: </w:t>
      </w:r>
      <w:r w:rsidRPr="000F5E77">
        <w:rPr>
          <w:rStyle w:val="Emphasis"/>
          <w:highlight w:val="green"/>
        </w:rPr>
        <w:t>a reversal of the energetic subjectivation</w:t>
      </w:r>
      <w:r w:rsidRPr="000F5E77">
        <w:rPr>
          <w:rStyle w:val="Emphasis"/>
        </w:rPr>
        <w:t xml:space="preserve"> that animates the revolutionary theories of the 20th century, and </w:t>
      </w:r>
      <w:r w:rsidRPr="000F5E77">
        <w:rPr>
          <w:rStyle w:val="Emphasis"/>
          <w:highlight w:val="green"/>
        </w:rPr>
        <w:t>the opening of an implosive theory of subversion, based on depression and exhaustion</w:t>
      </w:r>
      <w:r w:rsidRPr="000F5E77">
        <w:rPr>
          <w:rStyle w:val="Emphasis"/>
        </w:rPr>
        <w:t xml:space="preserve">. </w:t>
      </w:r>
    </w:p>
    <w:p w14:paraId="07493B99" w14:textId="77777777" w:rsidR="005509C0" w:rsidRDefault="005509C0" w:rsidP="005509C0">
      <w:pPr>
        <w:rPr>
          <w:rStyle w:val="Emphasis"/>
        </w:rPr>
      </w:pPr>
      <w:r w:rsidRPr="00177493">
        <w:rPr>
          <w:sz w:val="16"/>
        </w:rPr>
        <w:t xml:space="preserve">In the activist view </w:t>
      </w:r>
      <w:r w:rsidRPr="000F5E77">
        <w:rPr>
          <w:rStyle w:val="Emphasis"/>
          <w:highlight w:val="green"/>
        </w:rPr>
        <w:t>exhaustion is</w:t>
      </w:r>
      <w:r w:rsidRPr="000F5E77">
        <w:rPr>
          <w:rStyle w:val="Emphasis"/>
        </w:rPr>
        <w:t xml:space="preserve"> seen as th</w:t>
      </w:r>
      <w:r w:rsidRPr="000F5E77">
        <w:rPr>
          <w:rStyle w:val="Emphasis"/>
          <w:highlight w:val="green"/>
        </w:rPr>
        <w:t>e inability of the social body to escape the</w:t>
      </w:r>
      <w:r w:rsidRPr="000F5E77">
        <w:rPr>
          <w:rStyle w:val="Emphasis"/>
        </w:rPr>
        <w:t xml:space="preserve"> vicious </w:t>
      </w:r>
      <w:r w:rsidRPr="000F5E77">
        <w:rPr>
          <w:rStyle w:val="Emphasis"/>
          <w:highlight w:val="green"/>
        </w:rPr>
        <w:t>destiny</w:t>
      </w:r>
      <w:r w:rsidRPr="000F5E77">
        <w:rPr>
          <w:rStyle w:val="Emphasis"/>
        </w:rPr>
        <w:t xml:space="preserve"> that </w:t>
      </w:r>
      <w:r w:rsidRPr="000F5E77">
        <w:rPr>
          <w:rStyle w:val="Emphasis"/>
          <w:highlight w:val="green"/>
        </w:rPr>
        <w:t>capitalism has prepared: deactivation of the social energies</w:t>
      </w:r>
      <w:r w:rsidRPr="000F5E77">
        <w:rPr>
          <w:rStyle w:val="Emphasis"/>
        </w:rPr>
        <w:t xml:space="preserve"> that once upon a time animated democracy and political struggle. </w:t>
      </w:r>
      <w:r w:rsidRPr="000F5E77">
        <w:rPr>
          <w:rStyle w:val="Emphasis"/>
          <w:highlight w:val="green"/>
        </w:rPr>
        <w:t>But exhaustion could</w:t>
      </w:r>
      <w:r w:rsidRPr="000F5E77">
        <w:rPr>
          <w:rStyle w:val="Emphasis"/>
        </w:rPr>
        <w:t xml:space="preserve"> also </w:t>
      </w:r>
      <w:r w:rsidRPr="000F5E77">
        <w:rPr>
          <w:rStyle w:val="Emphasis"/>
          <w:highlight w:val="green"/>
        </w:rPr>
        <w:t>become the beginning of a</w:t>
      </w:r>
      <w:r w:rsidRPr="000F5E77">
        <w:rPr>
          <w:rStyle w:val="Emphasis"/>
        </w:rPr>
        <w:t xml:space="preserve"> slow </w:t>
      </w:r>
      <w:r w:rsidRPr="000F5E77">
        <w:rPr>
          <w:rStyle w:val="Emphasis"/>
          <w:highlight w:val="green"/>
        </w:rPr>
        <w:t>movement towards a “</w:t>
      </w:r>
      <w:proofErr w:type="spellStart"/>
      <w:r w:rsidRPr="000F5E77">
        <w:rPr>
          <w:rStyle w:val="Emphasis"/>
          <w:highlight w:val="green"/>
        </w:rPr>
        <w:t>wu</w:t>
      </w:r>
      <w:proofErr w:type="spellEnd"/>
      <w:r w:rsidRPr="000F5E77">
        <w:rPr>
          <w:rStyle w:val="Emphasis"/>
          <w:highlight w:val="green"/>
        </w:rPr>
        <w:t xml:space="preserve"> </w:t>
      </w:r>
      <w:proofErr w:type="spellStart"/>
      <w:r w:rsidRPr="000F5E77">
        <w:rPr>
          <w:rStyle w:val="Emphasis"/>
          <w:highlight w:val="green"/>
        </w:rPr>
        <w:t>wei</w:t>
      </w:r>
      <w:proofErr w:type="spellEnd"/>
      <w:r w:rsidRPr="000F5E77">
        <w:rPr>
          <w:rStyle w:val="Emphasis"/>
          <w:highlight w:val="green"/>
        </w:rPr>
        <w:t>” civilization, based on the withdrawal, and frugal expectations of life and consumption.</w:t>
      </w:r>
      <w:r w:rsidRPr="000F5E77">
        <w:rPr>
          <w:rStyle w:val="Emphasis"/>
        </w:rPr>
        <w:t xml:space="preserve"> Radicalism could abandon the mode of </w:t>
      </w:r>
      <w:proofErr w:type="gramStart"/>
      <w:r w:rsidRPr="000F5E77">
        <w:rPr>
          <w:rStyle w:val="Emphasis"/>
        </w:rPr>
        <w:t>activism, and</w:t>
      </w:r>
      <w:proofErr w:type="gramEnd"/>
      <w:r w:rsidRPr="000F5E77">
        <w:rPr>
          <w:rStyle w:val="Emphasis"/>
        </w:rPr>
        <w:t xml:space="preserve"> adopt the mode of passivity. </w:t>
      </w:r>
      <w:r w:rsidRPr="000F5E77">
        <w:rPr>
          <w:rStyle w:val="Emphasis"/>
          <w:highlight w:val="green"/>
        </w:rPr>
        <w:t>A radical passivity would</w:t>
      </w:r>
      <w:r w:rsidRPr="000F5E77">
        <w:rPr>
          <w:rStyle w:val="Emphasis"/>
        </w:rPr>
        <w:t xml:space="preserve"> </w:t>
      </w:r>
      <w:proofErr w:type="gramStart"/>
      <w:r w:rsidRPr="000F5E77">
        <w:rPr>
          <w:rStyle w:val="Emphasis"/>
        </w:rPr>
        <w:t xml:space="preserve">definitely </w:t>
      </w:r>
      <w:r w:rsidRPr="000F5E77">
        <w:rPr>
          <w:rStyle w:val="Emphasis"/>
          <w:highlight w:val="green"/>
        </w:rPr>
        <w:t>threaten</w:t>
      </w:r>
      <w:proofErr w:type="gramEnd"/>
      <w:r w:rsidRPr="000F5E77">
        <w:rPr>
          <w:rStyle w:val="Emphasis"/>
          <w:highlight w:val="green"/>
        </w:rPr>
        <w:t xml:space="preserve"> the ethos of relentless productivity</w:t>
      </w:r>
      <w:r w:rsidRPr="000F5E77">
        <w:rPr>
          <w:rStyle w:val="Emphasis"/>
        </w:rPr>
        <w:t xml:space="preserve"> that neoliberal politics has imposed. The mother of all the bubbles, </w:t>
      </w:r>
      <w:r w:rsidRPr="000F5E77">
        <w:rPr>
          <w:rStyle w:val="Emphasis"/>
          <w:highlight w:val="green"/>
        </w:rPr>
        <w:t>the work bubble, would</w:t>
      </w:r>
      <w:r w:rsidRPr="000F5E77">
        <w:rPr>
          <w:rStyle w:val="Emphasis"/>
        </w:rPr>
        <w:t xml:space="preserve"> finally </w:t>
      </w:r>
      <w:r w:rsidRPr="000F5E77">
        <w:rPr>
          <w:rStyle w:val="Emphasis"/>
          <w:highlight w:val="green"/>
        </w:rPr>
        <w:t>deflate</w:t>
      </w:r>
      <w:r w:rsidRPr="000F5E77">
        <w:rPr>
          <w:rStyle w:val="Emphasis"/>
        </w:rPr>
        <w:t>.</w:t>
      </w:r>
      <w:r w:rsidRPr="00177493">
        <w:rPr>
          <w:sz w:val="16"/>
        </w:rPr>
        <w:t xml:space="preserve"> We have been working too much during the last three or four centuries, and outrageously too much during the last thirty years. </w:t>
      </w:r>
      <w:r w:rsidRPr="000F5E77">
        <w:rPr>
          <w:rStyle w:val="Emphasis"/>
          <w:highlight w:val="green"/>
        </w:rPr>
        <w:t>The current depression could</w:t>
      </w:r>
      <w:r w:rsidRPr="000F5E77">
        <w:rPr>
          <w:rStyle w:val="Emphasis"/>
        </w:rPr>
        <w:t xml:space="preserve"> be the </w:t>
      </w:r>
      <w:r w:rsidRPr="000F5E77">
        <w:rPr>
          <w:rStyle w:val="Emphasis"/>
          <w:highlight w:val="green"/>
        </w:rPr>
        <w:t>begin</w:t>
      </w:r>
      <w:r w:rsidRPr="000F5E77">
        <w:rPr>
          <w:rStyle w:val="Emphasis"/>
        </w:rPr>
        <w:t xml:space="preserve">ning of </w:t>
      </w:r>
      <w:r w:rsidRPr="000F5E77">
        <w:rPr>
          <w:rStyle w:val="Emphasis"/>
          <w:highlight w:val="green"/>
        </w:rPr>
        <w:t>a massive abandonment of competition, consumerist drive, and</w:t>
      </w:r>
      <w:r w:rsidRPr="000F5E77">
        <w:rPr>
          <w:rStyle w:val="Emphasis"/>
        </w:rPr>
        <w:t xml:space="preserve"> of </w:t>
      </w:r>
      <w:r w:rsidRPr="000F5E77">
        <w:rPr>
          <w:rStyle w:val="Emphasis"/>
          <w:highlight w:val="green"/>
        </w:rPr>
        <w:t>dependence on work</w:t>
      </w:r>
      <w:r w:rsidRPr="00177493">
        <w:rPr>
          <w:sz w:val="16"/>
        </w:rPr>
        <w:t xml:space="preserve">. </w:t>
      </w:r>
      <w:proofErr w:type="gramStart"/>
      <w:r w:rsidRPr="00177493">
        <w:rPr>
          <w:sz w:val="16"/>
        </w:rPr>
        <w:t xml:space="preserve">Actually, </w:t>
      </w:r>
      <w:r w:rsidRPr="00177493">
        <w:rPr>
          <w:sz w:val="16"/>
        </w:rPr>
        <w:lastRenderedPageBreak/>
        <w:t>if</w:t>
      </w:r>
      <w:proofErr w:type="gramEnd"/>
      <w:r w:rsidRPr="00177493">
        <w:rPr>
          <w:sz w:val="16"/>
        </w:rPr>
        <w:t xml:space="preserve"> we think of the geopolitical struggle of the first decade – the struggle between Western domination and jihadist Islam – we recognize that the most powerful weapon has been suicide. 9/11 is the most impressive act of this suicidal war, but thousands of people have killed themselves </w:t>
      </w:r>
      <w:proofErr w:type="gramStart"/>
      <w:r w:rsidRPr="00177493">
        <w:rPr>
          <w:sz w:val="16"/>
        </w:rPr>
        <w:t>in order to</w:t>
      </w:r>
      <w:proofErr w:type="gramEnd"/>
      <w:r w:rsidRPr="00177493">
        <w:rPr>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177493">
        <w:rPr>
          <w:sz w:val="16"/>
        </w:rPr>
        <w:t>became</w:t>
      </w:r>
      <w:proofErr w:type="spellEnd"/>
      <w:proofErr w:type="gramEnd"/>
      <w:r w:rsidRPr="00177493">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 </w:t>
      </w:r>
      <w:r w:rsidRPr="000F5E77">
        <w:rPr>
          <w:rStyle w:val="Emphasis"/>
        </w:rPr>
        <w:t xml:space="preserve">I think that </w:t>
      </w:r>
      <w:r w:rsidRPr="000F5E77">
        <w:rPr>
          <w:rStyle w:val="Emphasis"/>
          <w:highlight w:val="green"/>
        </w:rPr>
        <w:t xml:space="preserve">it is possible only if we start from </w:t>
      </w:r>
      <w:proofErr w:type="gramStart"/>
      <w:r w:rsidRPr="000F5E77">
        <w:rPr>
          <w:rStyle w:val="Emphasis"/>
          <w:highlight w:val="green"/>
        </w:rPr>
        <w:t>exhaustion</w:t>
      </w:r>
      <w:r w:rsidRPr="000F5E77">
        <w:rPr>
          <w:rStyle w:val="Emphasis"/>
        </w:rPr>
        <w:t>, if</w:t>
      </w:r>
      <w:proofErr w:type="gramEnd"/>
      <w:r w:rsidRPr="000F5E77">
        <w:rPr>
          <w:rStyle w:val="Emphasis"/>
        </w:rPr>
        <w:t xml:space="preserve"> we emphasize the creative side of withdrawal. The exchange between life and money could be deserted, </w:t>
      </w:r>
      <w:r w:rsidRPr="00DD3F61">
        <w:rPr>
          <w:rStyle w:val="Emphasis"/>
          <w:highlight w:val="green"/>
        </w:rPr>
        <w:t>and</w:t>
      </w:r>
      <w:r w:rsidRPr="000F5E77">
        <w:rPr>
          <w:rStyle w:val="Emphasis"/>
        </w:rPr>
        <w:t xml:space="preserve"> exhaustion could </w:t>
      </w:r>
      <w:r w:rsidRPr="00DD3F61">
        <w:rPr>
          <w:rStyle w:val="Emphasis"/>
          <w:highlight w:val="green"/>
        </w:rPr>
        <w:t>give way to a</w:t>
      </w:r>
      <w:r w:rsidRPr="000F5E77">
        <w:rPr>
          <w:rStyle w:val="Emphasis"/>
        </w:rPr>
        <w:t xml:space="preserve"> huge </w:t>
      </w:r>
      <w:r w:rsidRPr="00DD3F61">
        <w:rPr>
          <w:rStyle w:val="Emphasis"/>
          <w:highlight w:val="green"/>
        </w:rPr>
        <w:t>wave of withdrawal from the sphere of economic exchange</w:t>
      </w:r>
      <w:r w:rsidRPr="000F5E77">
        <w:rPr>
          <w:rStyle w:val="Emphasis"/>
        </w:rPr>
        <w:t xml:space="preserve">. A new refrain could emerge in that </w:t>
      </w:r>
      <w:proofErr w:type="gramStart"/>
      <w:r w:rsidRPr="000F5E77">
        <w:rPr>
          <w:rStyle w:val="Emphasis"/>
        </w:rPr>
        <w:t>moment, and</w:t>
      </w:r>
      <w:proofErr w:type="gramEnd"/>
      <w:r w:rsidRPr="000F5E77">
        <w:rPr>
          <w:rStyle w:val="Emphasis"/>
        </w:rPr>
        <w:t xml:space="preserve"> wipe out the law of economic growth. The self-organization of the general intellect could abandon the law of accumulation and growth, and start a new concatenation, where collective intelligence is only subjected to the common good. </w:t>
      </w:r>
    </w:p>
    <w:p w14:paraId="78AC1F09" w14:textId="77777777" w:rsidR="005509C0" w:rsidRPr="005509C0" w:rsidRDefault="005509C0" w:rsidP="005509C0"/>
    <w:p w14:paraId="1CB5D7E6" w14:textId="1F1EF755" w:rsidR="004B283F" w:rsidRDefault="00E440C6" w:rsidP="00E440C6">
      <w:pPr>
        <w:pStyle w:val="Heading2"/>
      </w:pPr>
      <w:r>
        <w:lastRenderedPageBreak/>
        <w:t>3</w:t>
      </w:r>
    </w:p>
    <w:p w14:paraId="519CD175" w14:textId="77777777" w:rsidR="00E440C6" w:rsidRPr="00677179" w:rsidRDefault="00E440C6" w:rsidP="00E440C6">
      <w:pPr>
        <w:pStyle w:val="Heading3"/>
      </w:pPr>
      <w:r>
        <w:lastRenderedPageBreak/>
        <w:t>framework</w:t>
      </w:r>
    </w:p>
    <w:p w14:paraId="081C635B" w14:textId="77777777" w:rsidR="00E440C6" w:rsidRPr="00421CE0" w:rsidRDefault="00E440C6" w:rsidP="00E440C6">
      <w:pPr>
        <w:pStyle w:val="Heading4"/>
      </w:pPr>
      <w:r>
        <w:t xml:space="preserve">[1] </w:t>
      </w: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441C491D" w14:textId="77777777" w:rsidR="00E440C6" w:rsidRPr="007C5A1F" w:rsidRDefault="00E440C6" w:rsidP="00E440C6">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0C2DBA13" w14:textId="77777777" w:rsidR="00E440C6" w:rsidRPr="00A20A0C" w:rsidRDefault="00E440C6" w:rsidP="00E440C6">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51482AE4" w14:textId="77777777" w:rsidR="00E440C6" w:rsidRPr="00A20A0C" w:rsidRDefault="00E440C6" w:rsidP="00E440C6">
      <w:pPr>
        <w:rPr>
          <w:b/>
          <w:bCs/>
          <w:sz w:val="26"/>
          <w:szCs w:val="26"/>
        </w:rPr>
      </w:pPr>
      <w:r w:rsidRPr="00421CE0">
        <w:rPr>
          <w:b/>
          <w:bCs/>
          <w:sz w:val="26"/>
          <w:szCs w:val="26"/>
        </w:rPr>
        <w:t>Vote them down – this abhorrent discourse promotes terrible ideologies in the debate space.</w:t>
      </w:r>
    </w:p>
    <w:p w14:paraId="58A24B50" w14:textId="77777777" w:rsidR="00E440C6" w:rsidRPr="00421CE0" w:rsidRDefault="00E440C6" w:rsidP="00E440C6">
      <w:pPr>
        <w:pStyle w:val="Heading4"/>
      </w:pPr>
      <w:r w:rsidRPr="00421CE0">
        <w:t xml:space="preserve">Discourse in round comes </w:t>
      </w:r>
      <w:r>
        <w:t>first</w:t>
      </w:r>
      <w:r w:rsidRPr="00421CE0">
        <w:t xml:space="preserve"> – educators must take a stance against oppression in the activity – we can’t </w:t>
      </w:r>
      <w:r>
        <w:t>separate</w:t>
      </w:r>
      <w:r w:rsidRPr="00421CE0">
        <w:t xml:space="preserve"> the flow from our performance.</w:t>
      </w:r>
    </w:p>
    <w:p w14:paraId="653017C6" w14:textId="77777777" w:rsidR="00E440C6" w:rsidRPr="00421CE0" w:rsidRDefault="00E440C6" w:rsidP="00E440C6">
      <w:pPr>
        <w:rPr>
          <w:sz w:val="16"/>
        </w:rPr>
      </w:pPr>
      <w:r w:rsidRPr="007C5A1F">
        <w:rPr>
          <w:b/>
          <w:sz w:val="26"/>
          <w:szCs w:val="26"/>
        </w:rPr>
        <w:t>Vincent</w:t>
      </w:r>
      <w:r w:rsidRPr="007C5A1F">
        <w:rPr>
          <w:b/>
        </w:rPr>
        <w:t>:</w:t>
      </w:r>
      <w:r>
        <w:rPr>
          <w:b/>
        </w:rPr>
        <w:t xml:space="preserve"> </w:t>
      </w:r>
      <w:r w:rsidRPr="00421CE0">
        <w:rPr>
          <w:sz w:val="16"/>
        </w:rPr>
        <w:t xml:space="preserve">– (Christopher [Debate Coach, former college NDT debater] “Re-Conceptualizing Our Performances: Accountability </w:t>
      </w:r>
      <w:proofErr w:type="gramStart"/>
      <w:r w:rsidRPr="00421CE0">
        <w:rPr>
          <w:sz w:val="16"/>
        </w:rPr>
        <w:t>In</w:t>
      </w:r>
      <w:proofErr w:type="gramEnd"/>
      <w:r w:rsidRPr="00421CE0">
        <w:rPr>
          <w:sz w:val="16"/>
        </w:rPr>
        <w:t xml:space="preserve"> Lincoln Douglas Debate”  </w:t>
      </w:r>
    </w:p>
    <w:p w14:paraId="010CED5C" w14:textId="77777777" w:rsidR="00E440C6" w:rsidRPr="006234A4" w:rsidRDefault="00E440C6" w:rsidP="00E440C6">
      <w:pPr>
        <w:rPr>
          <w:sz w:val="16"/>
          <w:szCs w:val="28"/>
        </w:rPr>
      </w:pPr>
      <w:r w:rsidRPr="006234A4">
        <w:rPr>
          <w:sz w:val="16"/>
          <w:szCs w:val="28"/>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w:t>
      </w:r>
      <w:proofErr w:type="gramStart"/>
      <w:r w:rsidRPr="006234A4">
        <w:rPr>
          <w:sz w:val="16"/>
          <w:szCs w:val="28"/>
        </w:rPr>
        <w:t>Again</w:t>
      </w:r>
      <w:proofErr w:type="gramEnd"/>
      <w:r w:rsidRPr="006234A4">
        <w:rPr>
          <w:sz w:val="16"/>
          <w:szCs w:val="28"/>
        </w:rPr>
        <w:t xml:space="preserve"> for debaters of color, their performance is always attached to their body which is why it is important that the performance be viewed in relation to the speech act. </w:t>
      </w:r>
      <w:r w:rsidRPr="006234A4">
        <w:rPr>
          <w:b/>
          <w:bCs/>
          <w:sz w:val="28"/>
          <w:szCs w:val="28"/>
          <w:highlight w:val="green"/>
          <w:u w:val="single"/>
        </w:rPr>
        <w:t>Whites are allowed to take for granted the impact their words have</w:t>
      </w:r>
      <w:r w:rsidRPr="006234A4">
        <w:rPr>
          <w:b/>
          <w:bCs/>
          <w:sz w:val="28"/>
          <w:szCs w:val="28"/>
          <w:u w:val="single"/>
        </w:rPr>
        <w:t xml:space="preserve"> on the bodies in the space. They take for granted this notion of personhood and ignore the concerns of those who do not matter divorced from the flow. </w:t>
      </w:r>
      <w:r w:rsidRPr="006234A4">
        <w:rPr>
          <w:sz w:val="16"/>
          <w:szCs w:val="28"/>
        </w:rPr>
        <w:t xml:space="preserve">It is never a question of “should we make arguments divorced from our ideologies,” it is a question of is it even possible. It is my argument that our performances, regardless of what justification we </w:t>
      </w:r>
      <w:r w:rsidRPr="006234A4">
        <w:rPr>
          <w:sz w:val="16"/>
          <w:szCs w:val="28"/>
        </w:rPr>
        <w:lastRenderedPageBreak/>
        <w:t xml:space="preserve">provide, are always a reflection of the ideologies we hold. Why should a black debater have to use a utilitarian calculus just to win a round, when that same discourse justifies violence in the community they go back home to? </w:t>
      </w:r>
      <w:r w:rsidRPr="006234A4">
        <w:rPr>
          <w:b/>
          <w:bCs/>
          <w:sz w:val="28"/>
          <w:szCs w:val="28"/>
          <w:highlight w:val="green"/>
          <w:u w:val="single"/>
        </w:rPr>
        <w:t xml:space="preserve">Our </w:t>
      </w:r>
      <w:r w:rsidRPr="006234A4">
        <w:rPr>
          <w:b/>
          <w:bCs/>
          <w:sz w:val="28"/>
          <w:szCs w:val="28"/>
          <w:u w:val="single"/>
        </w:rPr>
        <w:t xml:space="preserve">performances and our </w:t>
      </w:r>
      <w:r w:rsidRPr="006234A4">
        <w:rPr>
          <w:b/>
          <w:bCs/>
          <w:sz w:val="28"/>
          <w:szCs w:val="28"/>
          <w:highlight w:val="green"/>
          <w:u w:val="single"/>
        </w:rPr>
        <w:t>decisions in the round, reflect the beliefs that we hold</w:t>
      </w:r>
      <w:r w:rsidRPr="006234A4">
        <w:rPr>
          <w:b/>
          <w:bCs/>
          <w:sz w:val="28"/>
          <w:szCs w:val="28"/>
          <w:u w:val="single"/>
        </w:rPr>
        <w:t xml:space="preserve"> when we go back to our communities. As a community we must re-conceptualize this distinction the performance by the body and of the body by re-evaluating the role of the speech and the speech act</w:t>
      </w:r>
      <w:r w:rsidRPr="006234A4">
        <w:rPr>
          <w:sz w:val="16"/>
          <w:szCs w:val="28"/>
        </w:rPr>
        <w:t xml:space="preserve">. It is no longer enough for judges to vote </w:t>
      </w:r>
      <w:proofErr w:type="gramStart"/>
      <w:r w:rsidRPr="006234A4">
        <w:rPr>
          <w:sz w:val="16"/>
          <w:szCs w:val="28"/>
        </w:rPr>
        <w:t>off of</w:t>
      </w:r>
      <w:proofErr w:type="gramEnd"/>
      <w:r w:rsidRPr="006234A4">
        <w:rPr>
          <w:sz w:val="16"/>
          <w:szCs w:val="28"/>
        </w:rPr>
        <w:t xml:space="preserve"> the flow anymore. </w:t>
      </w:r>
      <w:r w:rsidRPr="006234A4">
        <w:rPr>
          <w:b/>
          <w:bCs/>
          <w:sz w:val="28"/>
          <w:szCs w:val="28"/>
          <w:highlight w:val="green"/>
          <w:u w:val="single"/>
        </w:rPr>
        <w:t>Students of color are being held to</w:t>
      </w:r>
      <w:r w:rsidRPr="006234A4">
        <w:rPr>
          <w:b/>
          <w:bCs/>
          <w:sz w:val="28"/>
          <w:szCs w:val="28"/>
          <w:u w:val="single"/>
        </w:rPr>
        <w:t xml:space="preserve"> a higher threshold to better </w:t>
      </w:r>
      <w:r w:rsidRPr="006234A4">
        <w:rPr>
          <w:b/>
          <w:bCs/>
          <w:sz w:val="28"/>
          <w:szCs w:val="28"/>
          <w:highlight w:val="green"/>
          <w:u w:val="single"/>
        </w:rPr>
        <w:t>articulate why racism is bad</w:t>
      </w:r>
      <w:r w:rsidRPr="006234A4">
        <w:rPr>
          <w:sz w:val="16"/>
          <w:szCs w:val="28"/>
        </w:rPr>
        <w:t xml:space="preserve">, which is the problem in a space that we deem to be educational. It is here where I shift my focus to a solution. </w:t>
      </w:r>
      <w:r w:rsidRPr="006234A4">
        <w:rPr>
          <w:b/>
          <w:bCs/>
          <w:sz w:val="28"/>
          <w:szCs w:val="28"/>
          <w:u w:val="single"/>
        </w:rPr>
        <w:t xml:space="preserve">Debaters must be held accountable for the words they say in the round. We should no longer evaluate the speech. </w:t>
      </w:r>
      <w:proofErr w:type="gramStart"/>
      <w:r w:rsidRPr="006234A4">
        <w:rPr>
          <w:b/>
          <w:bCs/>
          <w:sz w:val="28"/>
          <w:szCs w:val="28"/>
          <w:u w:val="single"/>
        </w:rPr>
        <w:t>Instead</w:t>
      </w:r>
      <w:proofErr w:type="gramEnd"/>
      <w:r w:rsidRPr="006234A4">
        <w:rPr>
          <w:b/>
          <w:bCs/>
          <w:sz w:val="28"/>
          <w:szCs w:val="28"/>
          <w:u w:val="single"/>
        </w:rPr>
        <w:t xml:space="preserve"> we must begin to evaluate the speech act itself. </w:t>
      </w:r>
      <w:r w:rsidRPr="006234A4">
        <w:rPr>
          <w:b/>
          <w:bCs/>
          <w:sz w:val="28"/>
          <w:szCs w:val="28"/>
          <w:highlight w:val="green"/>
          <w:u w:val="single"/>
        </w:rPr>
        <w:t>Debaters must be held accountable for more than winning the debate.</w:t>
      </w:r>
      <w:r w:rsidRPr="006234A4">
        <w:rPr>
          <w:b/>
          <w:bCs/>
          <w:sz w:val="28"/>
          <w:szCs w:val="28"/>
          <w:u w:val="single"/>
        </w:rPr>
        <w:t xml:space="preserve"> They must be held accountable for the implications of that speech</w:t>
      </w:r>
      <w:r w:rsidRPr="006234A4">
        <w:rPr>
          <w:sz w:val="16"/>
          <w:szCs w:val="28"/>
        </w:rPr>
        <w:t xml:space="preserve">. As educators and adjudicators in the debate space we also have an ethical obligation to foster an atmosphere of education. </w:t>
      </w:r>
      <w:r w:rsidRPr="006234A4">
        <w:rPr>
          <w:b/>
          <w:bCs/>
          <w:sz w:val="28"/>
          <w:szCs w:val="28"/>
          <w:highlight w:val="green"/>
          <w:u w:val="single"/>
        </w:rPr>
        <w:t>It is not enough for judges to</w:t>
      </w:r>
      <w:r w:rsidRPr="006234A4">
        <w:rPr>
          <w:b/>
          <w:bCs/>
          <w:sz w:val="28"/>
          <w:szCs w:val="28"/>
          <w:u w:val="single"/>
        </w:rPr>
        <w:t xml:space="preserve"> offer predispositions </w:t>
      </w:r>
      <w:r w:rsidRPr="006234A4">
        <w:rPr>
          <w:b/>
          <w:bCs/>
          <w:sz w:val="28"/>
          <w:szCs w:val="28"/>
          <w:highlight w:val="green"/>
          <w:u w:val="single"/>
        </w:rPr>
        <w:t>suggesti</w:t>
      </w:r>
      <w:r w:rsidRPr="006234A4">
        <w:rPr>
          <w:b/>
          <w:bCs/>
          <w:sz w:val="28"/>
          <w:szCs w:val="28"/>
          <w:u w:val="single"/>
        </w:rPr>
        <w:t>ng th</w:t>
      </w:r>
      <w:r w:rsidRPr="006234A4">
        <w:rPr>
          <w:b/>
          <w:bCs/>
          <w:sz w:val="28"/>
          <w:szCs w:val="28"/>
          <w:highlight w:val="green"/>
          <w:u w:val="single"/>
        </w:rPr>
        <w:t>at they do not endorse racist</w:t>
      </w:r>
      <w:r w:rsidRPr="006234A4">
        <w:rPr>
          <w:b/>
          <w:bCs/>
          <w:sz w:val="28"/>
          <w:szCs w:val="28"/>
          <w:u w:val="single"/>
        </w:rPr>
        <w:t xml:space="preserve">, sexist, homophobic </w:t>
      </w:r>
      <w:r w:rsidRPr="006234A4">
        <w:rPr>
          <w:b/>
          <w:bCs/>
          <w:sz w:val="28"/>
          <w:szCs w:val="28"/>
          <w:highlight w:val="green"/>
          <w:u w:val="single"/>
        </w:rPr>
        <w:t>discourse</w:t>
      </w:r>
      <w:r w:rsidRPr="006234A4">
        <w:rPr>
          <w:b/>
          <w:bCs/>
          <w:sz w:val="28"/>
          <w:szCs w:val="28"/>
          <w:u w:val="single"/>
        </w:rPr>
        <w:t xml:space="preserve">, or justify why they do not hold that belief, </w:t>
      </w:r>
      <w:r w:rsidRPr="006234A4">
        <w:rPr>
          <w:b/>
          <w:bCs/>
          <w:sz w:val="28"/>
          <w:szCs w:val="28"/>
          <w:highlight w:val="green"/>
          <w:u w:val="single"/>
        </w:rPr>
        <w:t>and still</w:t>
      </w:r>
      <w:r w:rsidRPr="006234A4">
        <w:rPr>
          <w:b/>
          <w:bCs/>
          <w:sz w:val="28"/>
          <w:szCs w:val="28"/>
          <w:u w:val="single"/>
        </w:rPr>
        <w:t xml:space="preserve"> offer a rational reason why they </w:t>
      </w:r>
      <w:r w:rsidRPr="006234A4">
        <w:rPr>
          <w:b/>
          <w:bCs/>
          <w:sz w:val="28"/>
          <w:szCs w:val="28"/>
          <w:highlight w:val="green"/>
          <w:u w:val="single"/>
        </w:rPr>
        <w:t>vote</w:t>
      </w:r>
      <w:r w:rsidRPr="006234A4">
        <w:rPr>
          <w:b/>
          <w:bCs/>
          <w:sz w:val="28"/>
          <w:szCs w:val="28"/>
          <w:u w:val="single"/>
        </w:rPr>
        <w:t xml:space="preserve">d </w:t>
      </w:r>
      <w:r w:rsidRPr="006234A4">
        <w:rPr>
          <w:b/>
          <w:bCs/>
          <w:sz w:val="28"/>
          <w:szCs w:val="28"/>
          <w:highlight w:val="green"/>
          <w:u w:val="single"/>
        </w:rPr>
        <w:t>for it</w:t>
      </w:r>
      <w:r w:rsidRPr="006234A4">
        <w:rPr>
          <w:b/>
          <w:bCs/>
          <w:sz w:val="28"/>
          <w:szCs w:val="28"/>
          <w:u w:val="single"/>
        </w:rPr>
        <w:t>. Judges have become complacent in voting on the discourse,</w:t>
      </w:r>
      <w:r w:rsidRPr="006234A4">
        <w:rPr>
          <w:sz w:val="16"/>
          <w:szCs w:val="28"/>
        </w:rPr>
        <w:t xml:space="preserve"> if the other debater does not provide a clear enough role of the ballot </w:t>
      </w:r>
      <w:proofErr w:type="gramStart"/>
      <w:r w:rsidRPr="006234A4">
        <w:rPr>
          <w:sz w:val="16"/>
          <w:szCs w:val="28"/>
        </w:rPr>
        <w:t>framing, or</w:t>
      </w:r>
      <w:proofErr w:type="gramEnd"/>
      <w:r w:rsidRPr="006234A4">
        <w:rPr>
          <w:sz w:val="16"/>
          <w:szCs w:val="28"/>
        </w:rPr>
        <w:t xml:space="preserve"> does not articulate well enough why the racist discourse should be rejected. Judges must be willing to foster a learning atmosphere by holding debaters accountable for what they say in the round. </w:t>
      </w:r>
      <w:r w:rsidRPr="006234A4">
        <w:rPr>
          <w:b/>
          <w:bCs/>
          <w:sz w:val="28"/>
          <w:szCs w:val="28"/>
          <w:u w:val="single"/>
        </w:rPr>
        <w:t xml:space="preserve">They must be willing to vote against a debater if they endorse racist discourse. </w:t>
      </w:r>
      <w:r w:rsidRPr="006234A4">
        <w:rPr>
          <w:rStyle w:val="Emphasis"/>
          <w:szCs w:val="28"/>
          <w:highlight w:val="green"/>
        </w:rPr>
        <w:t>They must be willing to disrupt the process of the flow for the purpose of embracing that teachable moment</w:t>
      </w:r>
      <w:r w:rsidRPr="006234A4">
        <w:rPr>
          <w:rStyle w:val="Emphasis"/>
          <w:szCs w:val="28"/>
        </w:rPr>
        <w:t>. The speech must be connected to the speech act.</w:t>
      </w:r>
      <w:r w:rsidRPr="006234A4">
        <w:rPr>
          <w:b/>
          <w:bCs/>
          <w:sz w:val="28"/>
          <w:szCs w:val="28"/>
          <w:u w:val="single"/>
        </w:rPr>
        <w:t xml:space="preserve"> We must view the entire debate as a performance of the body, instead of the argument solely on the flow</w:t>
      </w:r>
      <w:r w:rsidRPr="006234A4">
        <w:rPr>
          <w:sz w:val="16"/>
          <w:szCs w:val="28"/>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w:t>
      </w:r>
      <w:proofErr w:type="gramStart"/>
      <w:r w:rsidRPr="006234A4">
        <w:rPr>
          <w:sz w:val="16"/>
          <w:szCs w:val="28"/>
        </w:rPr>
        <w:t>rejected, but</w:t>
      </w:r>
      <w:proofErr w:type="gramEnd"/>
      <w:r w:rsidRPr="006234A4">
        <w:rPr>
          <w:sz w:val="16"/>
          <w:szCs w:val="28"/>
        </w:rPr>
        <w:t xml:space="preserve"> should have the assurance that the educator with the ballot will protect them in those moments. </w:t>
      </w:r>
      <w:r w:rsidRPr="006234A4">
        <w:rPr>
          <w:b/>
          <w:bCs/>
          <w:sz w:val="28"/>
          <w:szCs w:val="28"/>
          <w:u w:val="single"/>
        </w:rPr>
        <w:t>Until we re-conceptualize the speech and the speech act, and until judges are comfortable enough to vote down debaters for a performance that perpetuates violence in the debate space, debaters and coaches alike will remain complacent in their privilege</w:t>
      </w:r>
      <w:r w:rsidRPr="006234A4">
        <w:rPr>
          <w:sz w:val="16"/>
          <w:szCs w:val="28"/>
        </w:rPr>
        <w:t xml:space="preserv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w:t>
      </w:r>
      <w:proofErr w:type="gramStart"/>
      <w:r w:rsidRPr="006234A4">
        <w:rPr>
          <w:sz w:val="16"/>
          <w:szCs w:val="28"/>
        </w:rPr>
        <w:t>As long as</w:t>
      </w:r>
      <w:proofErr w:type="gramEnd"/>
      <w:r w:rsidRPr="006234A4">
        <w:rPr>
          <w:sz w:val="16"/>
          <w:szCs w:val="28"/>
        </w:rPr>
        <w:t xml:space="preserve"> we continue to operate in a world where our performances are merely by bodies, we will continue to foster a climate of hostility and violence towards students of color, and in turn destroy the transformative potential this community could have.</w:t>
      </w:r>
    </w:p>
    <w:p w14:paraId="67FAA182" w14:textId="77777777" w:rsidR="00E440C6" w:rsidRPr="00421CE0" w:rsidRDefault="00E440C6" w:rsidP="00E440C6">
      <w:pPr>
        <w:pStyle w:val="Heading4"/>
        <w:rPr>
          <w:rFonts w:cstheme="minorHAnsi"/>
        </w:rPr>
      </w:pPr>
      <w:r w:rsidRPr="00421CE0">
        <w:rPr>
          <w:rFonts w:cstheme="minorHAnsi"/>
        </w:rPr>
        <w:lastRenderedPageBreak/>
        <w:t>Additionally:</w:t>
      </w:r>
    </w:p>
    <w:p w14:paraId="1512F62F" w14:textId="77777777" w:rsidR="00E440C6" w:rsidRPr="00421CE0" w:rsidRDefault="00E440C6" w:rsidP="00E440C6">
      <w:pPr>
        <w:pStyle w:val="Heading4"/>
        <w:rPr>
          <w:rFonts w:cstheme="minorHAnsi"/>
        </w:rPr>
      </w:pPr>
      <w:r w:rsidRPr="00421CE0">
        <w:rPr>
          <w:rFonts w:cstheme="minorHAnsi"/>
        </w:rPr>
        <w:t>[</w:t>
      </w:r>
      <w:r>
        <w:rPr>
          <w:rFonts w:cstheme="minorHAnsi"/>
        </w:rPr>
        <w:t>a</w:t>
      </w:r>
      <w:r w:rsidRPr="00421CE0">
        <w:rPr>
          <w:rFonts w:cstheme="minorHAnsi"/>
        </w:rPr>
        <w:t>] Reversibility: once oppressive rhetoric is used it cannot be taken back</w:t>
      </w:r>
    </w:p>
    <w:p w14:paraId="137B34FB" w14:textId="77777777" w:rsidR="00E440C6" w:rsidRPr="00421CE0" w:rsidRDefault="00E440C6" w:rsidP="00E440C6">
      <w:pPr>
        <w:pStyle w:val="Heading4"/>
        <w:rPr>
          <w:rFonts w:cstheme="minorHAnsi"/>
        </w:rPr>
      </w:pPr>
      <w:r w:rsidRPr="00421CE0">
        <w:rPr>
          <w:rFonts w:cstheme="minorHAnsi"/>
        </w:rPr>
        <w:t>[</w:t>
      </w:r>
      <w:r>
        <w:rPr>
          <w:rFonts w:cstheme="minorHAnsi"/>
        </w:rPr>
        <w:t>b</w:t>
      </w:r>
      <w:r w:rsidRPr="00421CE0">
        <w:rPr>
          <w:rFonts w:cstheme="minorHAnsi"/>
        </w:rPr>
        <w:t xml:space="preserve">] Norm setting: we are part of a larger debate community with extensive norms – letting </w:t>
      </w:r>
      <w:r>
        <w:rPr>
          <w:rFonts w:cstheme="minorHAnsi"/>
        </w:rPr>
        <w:t>bad discourse</w:t>
      </w:r>
      <w:r w:rsidRPr="00421CE0">
        <w:rPr>
          <w:rFonts w:cstheme="minorHAnsi"/>
        </w:rPr>
        <w:t xml:space="preserve"> be rampant kills the community </w:t>
      </w:r>
    </w:p>
    <w:p w14:paraId="78AC34BB" w14:textId="5EF84769" w:rsidR="00E440C6" w:rsidRDefault="00E440C6" w:rsidP="00E440C6">
      <w:pPr>
        <w:pStyle w:val="Heading4"/>
      </w:pPr>
      <w:r w:rsidRPr="00A073B6">
        <w:t>[</w:t>
      </w:r>
      <w:r>
        <w:t>c</w:t>
      </w:r>
      <w:r w:rsidRPr="00A073B6">
        <w:t>] Competition: debate is an educational competition with no place for offensive rhetoric – that kills access to the lasting benefit debate provides</w:t>
      </w:r>
    </w:p>
    <w:p w14:paraId="75D87D61" w14:textId="77777777" w:rsidR="00E440C6" w:rsidRPr="00E440C6" w:rsidRDefault="00E440C6" w:rsidP="00E440C6"/>
    <w:p w14:paraId="4C8736F2" w14:textId="2695835F" w:rsidR="00E440C6" w:rsidRDefault="00E440C6" w:rsidP="00E440C6">
      <w:pPr>
        <w:pStyle w:val="Heading4"/>
      </w:pPr>
      <w:r>
        <w:t>2</w:t>
      </w:r>
      <w:r>
        <w:t>.  calculative frameworks like util are a form of information overload, it requires that policymakers calculate the benefits and probability of every single scenario to determine its validity</w:t>
      </w:r>
    </w:p>
    <w:p w14:paraId="7A53BE13" w14:textId="65303862" w:rsidR="00E440C6" w:rsidRDefault="00E440C6" w:rsidP="00E440C6">
      <w:pPr>
        <w:pStyle w:val="Heading4"/>
      </w:pPr>
      <w:r>
        <w:t>3.</w:t>
      </w:r>
      <w:r>
        <w:t xml:space="preserve">  Information overload makes it impossible to understand the concept of pleasure and pain where all that exists in </w:t>
      </w:r>
      <w:proofErr w:type="spellStart"/>
      <w:r>
        <w:t>semiocapitalism</w:t>
      </w:r>
      <w:proofErr w:type="spellEnd"/>
      <w:r>
        <w:t xml:space="preserve"> is information which eliminates the possibility of pursuing things that make the subway worker happy, who instinctively pulls out their phone to check the news not because it makes them happy but because it’s the only way they can keep up with society</w:t>
      </w:r>
    </w:p>
    <w:p w14:paraId="79AFC8C6" w14:textId="66A2B5BE" w:rsidR="00E440C6" w:rsidRDefault="00E440C6" w:rsidP="00E440C6">
      <w:pPr>
        <w:pStyle w:val="Heading4"/>
      </w:pPr>
      <w:r>
        <w:t>4.</w:t>
      </w:r>
      <w:r>
        <w:t xml:space="preserve">. </w:t>
      </w:r>
      <w:proofErr w:type="spellStart"/>
      <w:r>
        <w:t>Semiocapitalism</w:t>
      </w:r>
      <w:proofErr w:type="spellEnd"/>
      <w:r>
        <w:t xml:space="preserve"> better explains </w:t>
      </w:r>
      <w:r>
        <w:t xml:space="preserve">and solves the </w:t>
      </w:r>
      <w:proofErr w:type="spellStart"/>
      <w:r>
        <w:t>aff</w:t>
      </w:r>
      <w:proofErr w:type="spellEnd"/>
      <w:r>
        <w:t xml:space="preserve"> – </w:t>
      </w:r>
      <w:r>
        <w:t xml:space="preserve">People want to go to space because it’s area for people to be more productive, </w:t>
      </w:r>
      <w:proofErr w:type="spellStart"/>
      <w:proofErr w:type="gramStart"/>
      <w:r>
        <w:t>ie</w:t>
      </w:r>
      <w:proofErr w:type="spellEnd"/>
      <w:proofErr w:type="gramEnd"/>
      <w:r>
        <w:t xml:space="preserve"> creating military gains so they have more power for a better future</w:t>
      </w:r>
    </w:p>
    <w:p w14:paraId="67B64718" w14:textId="150412EA" w:rsidR="00E440C6" w:rsidRPr="006A6EC1" w:rsidRDefault="00E440C6" w:rsidP="00E440C6">
      <w:pPr>
        <w:pStyle w:val="Heading4"/>
      </w:pPr>
      <w:r>
        <w:t>5.</w:t>
      </w:r>
      <w:r>
        <w:t xml:space="preserve">. </w:t>
      </w:r>
      <w:r>
        <w:t xml:space="preserve">Absent </w:t>
      </w:r>
      <w:proofErr w:type="spellStart"/>
      <w:r>
        <w:t>Semiocapitalist</w:t>
      </w:r>
      <w:proofErr w:type="spellEnd"/>
      <w:r>
        <w:t xml:space="preserve"> society – things like manufacturers and entrepreneurs don’t exist/lack the capacity to create things like spacecraft and fuel</w:t>
      </w:r>
    </w:p>
    <w:p w14:paraId="56D2449A" w14:textId="2496D397" w:rsidR="00E440C6" w:rsidRPr="004201AE" w:rsidRDefault="00E440C6" w:rsidP="00E440C6">
      <w:pPr>
        <w:pStyle w:val="Heading4"/>
      </w:pPr>
      <w:r>
        <w:t>6.</w:t>
      </w:r>
      <w:r>
        <w:t>. They don’t get to weigh the case</w:t>
      </w:r>
    </w:p>
    <w:p w14:paraId="5B9E9C77" w14:textId="77777777" w:rsidR="00E440C6" w:rsidRDefault="00E440C6" w:rsidP="00E440C6">
      <w:pPr>
        <w:pStyle w:val="Heading4"/>
      </w:pPr>
      <w:r>
        <w:t xml:space="preserve">A. Fiat is illusory – nothing happens when you vote </w:t>
      </w:r>
      <w:proofErr w:type="spellStart"/>
      <w:proofErr w:type="gramStart"/>
      <w:r>
        <w:t>aff</w:t>
      </w:r>
      <w:proofErr w:type="spellEnd"/>
      <w:proofErr w:type="gramEnd"/>
      <w:r>
        <w:t xml:space="preserve"> so the benefits of the plan never actualize</w:t>
      </w:r>
    </w:p>
    <w:p w14:paraId="6EE556DF" w14:textId="77777777" w:rsidR="00E440C6" w:rsidRDefault="00E440C6" w:rsidP="00E440C6">
      <w:pPr>
        <w:pStyle w:val="Heading4"/>
      </w:pPr>
      <w:r>
        <w:t xml:space="preserve">B. The </w:t>
      </w:r>
      <w:proofErr w:type="spellStart"/>
      <w:r>
        <w:t>aff</w:t>
      </w:r>
      <w:proofErr w:type="spellEnd"/>
      <w:r>
        <w:t xml:space="preserve"> requires futuristic ideals and excess information to </w:t>
      </w:r>
      <w:proofErr w:type="gramStart"/>
      <w:r>
        <w:t>come to the conclusion</w:t>
      </w:r>
      <w:proofErr w:type="gramEnd"/>
      <w:r>
        <w:t xml:space="preserve"> that an impact will occur, but the </w:t>
      </w:r>
      <w:proofErr w:type="spellStart"/>
      <w:r>
        <w:t>kritik</w:t>
      </w:r>
      <w:proofErr w:type="spellEnd"/>
      <w:r>
        <w:t xml:space="preserve"> questions whether or not we should use this logic in the first place</w:t>
      </w:r>
    </w:p>
    <w:p w14:paraId="7084D947" w14:textId="772B8BF7" w:rsidR="00E440C6" w:rsidRPr="00677179" w:rsidRDefault="00E440C6" w:rsidP="0029221D">
      <w:pPr>
        <w:pStyle w:val="Heading4"/>
      </w:pPr>
      <w:r>
        <w:t xml:space="preserve">C. Case impacts are just showing how we can fare better in the </w:t>
      </w:r>
      <w:proofErr w:type="spellStart"/>
      <w:r>
        <w:t>semiocap</w:t>
      </w:r>
      <w:proofErr w:type="spellEnd"/>
      <w:r>
        <w:t xml:space="preserve"> system but never deconstructs </w:t>
      </w:r>
      <w:proofErr w:type="spellStart"/>
      <w:r>
        <w:t>semiocap</w:t>
      </w:r>
      <w:proofErr w:type="spellEnd"/>
      <w:r>
        <w:t xml:space="preserve"> itself</w:t>
      </w:r>
    </w:p>
    <w:p w14:paraId="02033F37" w14:textId="22ADABD3" w:rsidR="00E440C6" w:rsidRDefault="0029221D" w:rsidP="0029221D">
      <w:pPr>
        <w:pStyle w:val="Heading3"/>
      </w:pPr>
      <w:r>
        <w:lastRenderedPageBreak/>
        <w:t>Advantage</w:t>
      </w:r>
    </w:p>
    <w:p w14:paraId="7BA59551" w14:textId="77777777" w:rsidR="0029221D" w:rsidRPr="00941301" w:rsidRDefault="0029221D" w:rsidP="0029221D">
      <w:pPr>
        <w:pStyle w:val="Heading4"/>
      </w:pPr>
      <w:r>
        <w:t>No</w:t>
      </w:r>
      <w:r w:rsidRPr="00941301">
        <w:t xml:space="preserve"> extinctio</w:t>
      </w:r>
      <w:r>
        <w:t>n.</w:t>
      </w:r>
    </w:p>
    <w:p w14:paraId="1A5E3233" w14:textId="77777777" w:rsidR="0029221D" w:rsidRPr="00941301" w:rsidRDefault="0029221D" w:rsidP="0029221D">
      <w:pPr>
        <w:rPr>
          <w:rFonts w:asciiTheme="majorHAnsi" w:hAnsiTheme="majorHAnsi" w:cstheme="majorHAnsi"/>
        </w:rPr>
      </w:pPr>
      <w:r>
        <w:rPr>
          <w:rStyle w:val="Style13ptBold"/>
          <w:rFonts w:asciiTheme="majorHAnsi" w:hAnsiTheme="majorHAnsi" w:cstheme="majorHAnsi"/>
        </w:rPr>
        <w:t>Kearny 87</w:t>
      </w:r>
      <w:r>
        <w:rPr>
          <w:rFonts w:asciiTheme="majorHAnsi" w:hAnsiTheme="majorHAnsi" w:cstheme="majorHAnsi"/>
        </w:rPr>
        <w:t xml:space="preserve"> </w:t>
      </w:r>
      <w:r w:rsidRPr="00EB34CE">
        <w:rPr>
          <w:rFonts w:asciiTheme="majorHAnsi" w:hAnsiTheme="majorHAnsi" w:cstheme="majorHAnsi"/>
          <w:sz w:val="16"/>
          <w:szCs w:val="16"/>
        </w:rPr>
        <w:t>[</w:t>
      </w:r>
      <w:proofErr w:type="spellStart"/>
      <w:r w:rsidRPr="00EB34CE">
        <w:rPr>
          <w:rFonts w:asciiTheme="majorHAnsi" w:hAnsiTheme="majorHAnsi" w:cstheme="majorHAnsi"/>
          <w:sz w:val="16"/>
          <w:szCs w:val="16"/>
        </w:rPr>
        <w:t>Creason</w:t>
      </w:r>
      <w:proofErr w:type="spellEnd"/>
      <w:r w:rsidRPr="00EB34CE">
        <w:rPr>
          <w:rFonts w:asciiTheme="majorHAnsi" w:hAnsiTheme="majorHAnsi" w:cstheme="majorHAnsi"/>
          <w:sz w:val="16"/>
          <w:szCs w:val="16"/>
        </w:rPr>
        <w:t xml:space="preserve">.  Cresson Kearny was a civil defense researcher at the Hudson Institute, a US Army Major and Legion of Merit recipient, had a degree in Civil Engineering from Princeton University, and had two degrees in Geology from Oxford University.  Arnold </w:t>
      </w:r>
      <w:proofErr w:type="spellStart"/>
      <w:r w:rsidRPr="00EB34CE">
        <w:rPr>
          <w:rFonts w:asciiTheme="majorHAnsi" w:hAnsiTheme="majorHAnsi" w:cstheme="majorHAnsi"/>
          <w:sz w:val="16"/>
          <w:szCs w:val="16"/>
        </w:rPr>
        <w:t>Jagt</w:t>
      </w:r>
      <w:proofErr w:type="spellEnd"/>
      <w:r w:rsidRPr="00EB34CE">
        <w:rPr>
          <w:rFonts w:asciiTheme="majorHAnsi" w:hAnsiTheme="majorHAnsi" w:cstheme="majorHAnsi"/>
          <w:sz w:val="16"/>
          <w:szCs w:val="16"/>
        </w:rPr>
        <w:t xml:space="preserve"> is a systems engineer and content digitizer.  (“</w:t>
      </w:r>
      <w:r>
        <w:rPr>
          <w:rFonts w:asciiTheme="majorHAnsi" w:hAnsiTheme="majorHAnsi" w:cstheme="majorHAnsi"/>
          <w:sz w:val="16"/>
          <w:szCs w:val="16"/>
        </w:rPr>
        <w:t>NUCLEAR WAR SURVIVAL SKILLS” “</w:t>
      </w:r>
      <w:r w:rsidRPr="00EB34CE">
        <w:rPr>
          <w:rFonts w:asciiTheme="majorHAnsi" w:hAnsiTheme="majorHAnsi" w:cstheme="majorHAnsi"/>
          <w:sz w:val="16"/>
          <w:szCs w:val="16"/>
        </w:rPr>
        <w:t>Ch. 1: The Dangers from Nuclear Weapons: Myths and Facts”,</w:t>
      </w:r>
      <w:r>
        <w:rPr>
          <w:rFonts w:asciiTheme="majorHAnsi" w:hAnsiTheme="majorHAnsi" w:cstheme="majorHAnsi"/>
          <w:sz w:val="16"/>
          <w:szCs w:val="16"/>
        </w:rPr>
        <w:t xml:space="preserve"> </w:t>
      </w:r>
      <w:hyperlink r:id="rId9" w:history="1">
        <w:r w:rsidRPr="003917C4">
          <w:rPr>
            <w:rStyle w:val="Hyperlink"/>
            <w:rFonts w:asciiTheme="majorHAnsi" w:hAnsiTheme="majorHAnsi" w:cstheme="majorHAnsi"/>
            <w:sz w:val="16"/>
            <w:szCs w:val="16"/>
          </w:rPr>
          <w:t>http://oism.org/nwss/nwss.pdf</w:t>
        </w:r>
      </w:hyperlink>
      <w:r>
        <w:rPr>
          <w:rFonts w:asciiTheme="majorHAnsi" w:hAnsiTheme="majorHAnsi" w:cstheme="majorHAnsi"/>
          <w:sz w:val="16"/>
          <w:szCs w:val="16"/>
        </w:rPr>
        <w:t>)</w:t>
      </w:r>
    </w:p>
    <w:p w14:paraId="2AB8860D" w14:textId="77777777" w:rsidR="0029221D" w:rsidRPr="007B346E" w:rsidRDefault="0029221D" w:rsidP="0029221D">
      <w:pPr>
        <w:rPr>
          <w:rFonts w:asciiTheme="majorHAnsi" w:hAnsiTheme="majorHAnsi" w:cstheme="majorHAnsi"/>
          <w:sz w:val="10"/>
        </w:rPr>
      </w:pPr>
      <w:r w:rsidRPr="00941301">
        <w:rPr>
          <w:rStyle w:val="StyleUnderline"/>
          <w:rFonts w:cstheme="majorHAnsi"/>
        </w:rPr>
        <w:t>An all-out nuclear war</w:t>
      </w:r>
      <w:r w:rsidRPr="007B346E">
        <w:rPr>
          <w:rFonts w:asciiTheme="majorHAnsi" w:hAnsiTheme="majorHAnsi" w:cstheme="majorHAnsi"/>
          <w:sz w:val="10"/>
        </w:rPr>
        <w:t xml:space="preserve"> between Russia and the United States </w:t>
      </w:r>
      <w:r w:rsidRPr="00941301">
        <w:rPr>
          <w:rStyle w:val="StyleUnderline"/>
          <w:rFonts w:cstheme="majorHAnsi"/>
        </w:rPr>
        <w:t>would be</w:t>
      </w:r>
      <w:r w:rsidRPr="007B346E">
        <w:rPr>
          <w:rFonts w:asciiTheme="majorHAnsi" w:hAnsiTheme="majorHAnsi" w:cstheme="majorHAnsi"/>
          <w:sz w:val="10"/>
        </w:rPr>
        <w:t xml:space="preserve"> the worst catastrophe in history, </w:t>
      </w:r>
      <w:r w:rsidRPr="00941301">
        <w:rPr>
          <w:rStyle w:val="StyleUnderline"/>
          <w:rFonts w:cstheme="majorHAnsi"/>
        </w:rPr>
        <w:t>a tragedy</w:t>
      </w:r>
      <w:r w:rsidRPr="007B346E">
        <w:rPr>
          <w:rFonts w:asciiTheme="majorHAnsi" w:hAnsiTheme="majorHAnsi" w:cstheme="majorHAnsi"/>
          <w:sz w:val="10"/>
        </w:rPr>
        <w:t xml:space="preserve"> so huge it is difficult to comprehend. </w:t>
      </w:r>
      <w:r w:rsidRPr="00941301">
        <w:rPr>
          <w:rStyle w:val="StyleUnderline"/>
          <w:rFonts w:cstheme="majorHAnsi"/>
        </w:rPr>
        <w:t xml:space="preserve">Even so, </w:t>
      </w:r>
      <w:r w:rsidRPr="00941301">
        <w:rPr>
          <w:rStyle w:val="Emphasis"/>
          <w:rFonts w:asciiTheme="majorHAnsi" w:hAnsiTheme="majorHAnsi" w:cstheme="majorHAnsi"/>
        </w:rPr>
        <w:t>it would be far from the end of human life on earth.</w:t>
      </w:r>
      <w:r w:rsidRPr="00941301">
        <w:rPr>
          <w:rStyle w:val="StyleUnderline"/>
          <w:rFonts w:cstheme="majorHAnsi"/>
        </w:rPr>
        <w:t xml:space="preserve"> The </w:t>
      </w:r>
      <w:r w:rsidRPr="00941301">
        <w:rPr>
          <w:rStyle w:val="Emphasis"/>
          <w:rFonts w:asciiTheme="majorHAnsi" w:hAnsiTheme="majorHAnsi" w:cstheme="majorHAnsi"/>
        </w:rPr>
        <w:t>dangers from nuclear weapons have been distorted and exaggerated</w:t>
      </w:r>
      <w:r w:rsidRPr="007B346E">
        <w:rPr>
          <w:rFonts w:asciiTheme="majorHAnsi" w:hAnsiTheme="majorHAnsi" w:cstheme="majorHAnsi"/>
          <w:sz w:val="10"/>
        </w:rPr>
        <w:t xml:space="preserve">, for varied reasons. </w:t>
      </w:r>
      <w:r w:rsidRPr="00941301">
        <w:rPr>
          <w:rStyle w:val="StyleUnderline"/>
          <w:rFonts w:cstheme="majorHAnsi"/>
        </w:rPr>
        <w:t>These exaggerations have become demoralizing myths, believed by millions</w:t>
      </w:r>
      <w:r w:rsidRPr="007B346E">
        <w:rPr>
          <w:rFonts w:asciiTheme="majorHAnsi" w:hAnsiTheme="majorHAnsi" w:cstheme="majorHAnsi"/>
          <w:sz w:val="10"/>
        </w:rPr>
        <w:t xml:space="preserve"> of Americans. </w:t>
      </w:r>
      <w:r w:rsidRPr="00941301">
        <w:rPr>
          <w:rStyle w:val="StyleUnderline"/>
          <w:rFonts w:cstheme="majorHAnsi"/>
        </w:rPr>
        <w:t>While</w:t>
      </w:r>
      <w:r w:rsidRPr="007B346E">
        <w:rPr>
          <w:rFonts w:asciiTheme="majorHAnsi" w:hAnsiTheme="majorHAnsi" w:cstheme="majorHAnsi"/>
          <w:sz w:val="10"/>
        </w:rPr>
        <w:t xml:space="preserve"> working with hundreds of Americans </w:t>
      </w:r>
      <w:r w:rsidRPr="00941301">
        <w:rPr>
          <w:rStyle w:val="StyleUnderline"/>
          <w:rFonts w:cstheme="majorHAnsi"/>
        </w:rPr>
        <w:t>building</w:t>
      </w:r>
      <w:r w:rsidRPr="007B346E">
        <w:rPr>
          <w:rFonts w:asciiTheme="majorHAnsi" w:hAnsiTheme="majorHAnsi" w:cstheme="majorHAnsi"/>
          <w:sz w:val="10"/>
        </w:rPr>
        <w:t xml:space="preserve"> expedient </w:t>
      </w:r>
      <w:r w:rsidRPr="00941301">
        <w:rPr>
          <w:rStyle w:val="StyleUnderline"/>
          <w:rFonts w:cstheme="majorHAnsi"/>
        </w:rPr>
        <w:t>shelters and life-support</w:t>
      </w:r>
      <w:r w:rsidRPr="007B346E">
        <w:rPr>
          <w:rFonts w:asciiTheme="majorHAnsi" w:hAnsiTheme="majorHAnsi" w:cstheme="majorHAnsi"/>
          <w:sz w:val="10"/>
        </w:rPr>
        <w:t xml:space="preserve"> equipment, </w:t>
      </w:r>
      <w:r w:rsidRPr="00941301">
        <w:rPr>
          <w:rStyle w:val="StyleUnderline"/>
          <w:rFonts w:cstheme="majorHAnsi"/>
        </w:rPr>
        <w:t>I have found that</w:t>
      </w:r>
      <w:r w:rsidRPr="007B346E">
        <w:rPr>
          <w:rFonts w:asciiTheme="majorHAnsi" w:hAnsiTheme="majorHAnsi" w:cstheme="majorHAnsi"/>
          <w:sz w:val="10"/>
        </w:rPr>
        <w:t xml:space="preserve"> many people at first see no sense in talking about details of survival skills. Those who hold exaggerated beliefs about the dangers from nuclear weapons must first be convinced </w:t>
      </w:r>
      <w:r w:rsidRPr="00941301">
        <w:rPr>
          <w:rStyle w:val="StyleUnderline"/>
          <w:rFonts w:cstheme="majorHAnsi"/>
        </w:rPr>
        <w:t>that nuclear war would not inevitably be the end</w:t>
      </w:r>
      <w:r w:rsidRPr="007B346E">
        <w:rPr>
          <w:rFonts w:asciiTheme="majorHAnsi" w:hAnsiTheme="majorHAnsi" w:cstheme="majorHAnsi"/>
          <w:sz w:val="10"/>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941301">
        <w:rPr>
          <w:rStyle w:val="Emphasis"/>
          <w:rFonts w:asciiTheme="majorHAnsi" w:hAnsiTheme="majorHAnsi" w:cstheme="majorHAnsi"/>
        </w:rPr>
        <w:t>Myth: Fallout radiation from a nuclear war would poison the air and all parts of the environment.</w:t>
      </w:r>
      <w:r w:rsidRPr="007B346E">
        <w:rPr>
          <w:rFonts w:asciiTheme="majorHAnsi" w:hAnsiTheme="majorHAnsi" w:cstheme="majorHAnsi"/>
          <w:sz w:val="10"/>
        </w:rPr>
        <w:t xml:space="preserve"> It would kill everyone. (This is the demoralizing message of On the Beach and many similar pseudoscientific books and articles.) ° </w:t>
      </w:r>
      <w:r w:rsidRPr="00941301">
        <w:rPr>
          <w:rStyle w:val="StyleUnderline"/>
          <w:rFonts w:cstheme="majorHAnsi"/>
        </w:rPr>
        <w:t>Facts: When a nuclear weapon explodes</w:t>
      </w:r>
      <w:r w:rsidRPr="007B346E">
        <w:rPr>
          <w:rFonts w:asciiTheme="majorHAnsi" w:hAnsiTheme="majorHAnsi" w:cstheme="majorHAnsi"/>
          <w:sz w:val="10"/>
        </w:rPr>
        <w:t xml:space="preserve"> near enough to the ground for its fireball to touch the ground, </w:t>
      </w:r>
      <w:r w:rsidRPr="00941301">
        <w:rPr>
          <w:rStyle w:val="StyleUnderline"/>
          <w:rFonts w:cstheme="majorHAnsi"/>
        </w:rPr>
        <w:t>it forms a crater.</w:t>
      </w:r>
      <w:r w:rsidRPr="007B346E">
        <w:rPr>
          <w:rFonts w:asciiTheme="majorHAnsi" w:hAnsiTheme="majorHAnsi" w:cstheme="majorHAnsi"/>
          <w:sz w:val="10"/>
        </w:rPr>
        <w:t xml:space="preserve"> (See Fig. 1.1.) Fig. 1.1. A surface burst. In a surface or near-surface burst, the fireball touches the ground </w:t>
      </w:r>
      <w:r w:rsidRPr="00941301">
        <w:rPr>
          <w:rStyle w:val="StyleUnderline"/>
          <w:rFonts w:cstheme="majorHAnsi"/>
        </w:rPr>
        <w:t>and</w:t>
      </w:r>
      <w:r w:rsidRPr="007B346E">
        <w:rPr>
          <w:rFonts w:asciiTheme="majorHAnsi" w:hAnsiTheme="majorHAnsi" w:cstheme="majorHAnsi"/>
          <w:sz w:val="10"/>
        </w:rPr>
        <w:t xml:space="preserve"> blasts a crater. ORNL-DWG 786264 Book Page: 12 Many thousands of tons of earth from the crater of a large explosion are pulverized into trillions of </w:t>
      </w:r>
      <w:r w:rsidRPr="00941301">
        <w:rPr>
          <w:rStyle w:val="StyleUnderline"/>
          <w:rFonts w:cstheme="majorHAnsi"/>
        </w:rPr>
        <w:t>particles.</w:t>
      </w:r>
      <w:r w:rsidRPr="007B346E">
        <w:rPr>
          <w:rFonts w:asciiTheme="majorHAnsi" w:hAnsiTheme="majorHAnsi" w:cstheme="majorHAnsi"/>
          <w:sz w:val="10"/>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941301">
        <w:rPr>
          <w:rStyle w:val="StyleUnderline"/>
          <w:rFonts w:cstheme="majorHAnsi"/>
        </w:rPr>
        <w:t>they</w:t>
      </w:r>
      <w:r w:rsidRPr="007B346E">
        <w:rPr>
          <w:rFonts w:asciiTheme="majorHAnsi" w:hAnsiTheme="majorHAnsi" w:cstheme="majorHAnsi"/>
          <w:sz w:val="10"/>
        </w:rPr>
        <w:t xml:space="preserve"> usually </w:t>
      </w:r>
      <w:r w:rsidRPr="00941301">
        <w:rPr>
          <w:rStyle w:val="StyleUnderline"/>
          <w:rFonts w:cstheme="majorHAnsi"/>
        </w:rPr>
        <w:t>are blown at lower speeds and in many areas the particles are so far apart that no cloud is seen.</w:t>
      </w:r>
      <w:r w:rsidRPr="007B346E">
        <w:rPr>
          <w:rFonts w:asciiTheme="majorHAnsi" w:hAnsiTheme="majorHAnsi" w:cstheme="majorHAnsi"/>
          <w:sz w:val="10"/>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941301">
        <w:rPr>
          <w:rStyle w:val="StyleUnderline"/>
          <w:rFonts w:cstheme="majorHAnsi"/>
        </w:rPr>
        <w:t>These</w:t>
      </w:r>
      <w:r w:rsidRPr="007B346E">
        <w:rPr>
          <w:rFonts w:asciiTheme="majorHAnsi" w:hAnsiTheme="majorHAnsi" w:cstheme="majorHAnsi"/>
          <w:sz w:val="10"/>
        </w:rPr>
        <w:t xml:space="preserve"> tiny </w:t>
      </w:r>
      <w:r w:rsidRPr="00941301">
        <w:rPr>
          <w:rStyle w:val="StyleUnderline"/>
          <w:rFonts w:cstheme="majorHAnsi"/>
          <w:highlight w:val="green"/>
        </w:rPr>
        <w:t>particles</w:t>
      </w:r>
      <w:r w:rsidRPr="007B346E">
        <w:rPr>
          <w:rFonts w:asciiTheme="majorHAnsi" w:hAnsiTheme="majorHAnsi" w:cstheme="majorHAnsi"/>
          <w:sz w:val="10"/>
        </w:rPr>
        <w:t xml:space="preserve"> would </w:t>
      </w:r>
      <w:r w:rsidRPr="00941301">
        <w:rPr>
          <w:rStyle w:val="StyleUnderline"/>
          <w:rFonts w:cstheme="majorHAnsi"/>
        </w:rPr>
        <w:t>fall so slowly from the four-mile or greater heights to which they would be injected by currently deployed Soviet warheads that most</w:t>
      </w:r>
      <w:r w:rsidRPr="007B346E">
        <w:rPr>
          <w:rFonts w:asciiTheme="majorHAnsi" w:hAnsiTheme="majorHAnsi" w:cstheme="majorHAnsi"/>
          <w:sz w:val="10"/>
        </w:rPr>
        <w:t xml:space="preserve"> would </w:t>
      </w:r>
      <w:r w:rsidRPr="00941301">
        <w:rPr>
          <w:rStyle w:val="StyleUnderline"/>
          <w:rFonts w:cstheme="majorHAnsi"/>
          <w:highlight w:val="green"/>
        </w:rPr>
        <w:t xml:space="preserve">remain airborne </w:t>
      </w:r>
      <w:r w:rsidRPr="00941301">
        <w:rPr>
          <w:rStyle w:val="StyleUnderline"/>
          <w:rFonts w:cstheme="majorHAnsi"/>
        </w:rPr>
        <w:t>for</w:t>
      </w:r>
      <w:r w:rsidRPr="007B346E">
        <w:rPr>
          <w:rFonts w:asciiTheme="majorHAnsi" w:hAnsiTheme="majorHAnsi" w:cstheme="majorHAnsi"/>
          <w:sz w:val="10"/>
        </w:rPr>
        <w:t xml:space="preserve"> weeks to </w:t>
      </w:r>
      <w:r w:rsidRPr="00941301">
        <w:rPr>
          <w:rStyle w:val="StyleUnderline"/>
          <w:rFonts w:cstheme="majorHAnsi"/>
        </w:rPr>
        <w:t xml:space="preserve">years before reaching the ground. By that time their extremely wide dispersal and radioactive </w:t>
      </w:r>
      <w:r w:rsidRPr="00941301">
        <w:rPr>
          <w:rStyle w:val="StyleUnderline"/>
          <w:rFonts w:cstheme="majorHAnsi"/>
          <w:highlight w:val="green"/>
        </w:rPr>
        <w:t xml:space="preserve">decay </w:t>
      </w:r>
      <w:r w:rsidRPr="00941301">
        <w:rPr>
          <w:rStyle w:val="StyleUnderline"/>
          <w:rFonts w:cstheme="majorHAnsi"/>
        </w:rPr>
        <w:t xml:space="preserve">would </w:t>
      </w:r>
      <w:r w:rsidRPr="00941301">
        <w:rPr>
          <w:rStyle w:val="StyleUnderline"/>
          <w:rFonts w:cstheme="majorHAnsi"/>
          <w:highlight w:val="green"/>
        </w:rPr>
        <w:t xml:space="preserve">make them </w:t>
      </w:r>
      <w:r w:rsidRPr="00941301">
        <w:rPr>
          <w:rStyle w:val="StyleUnderline"/>
          <w:rFonts w:cstheme="majorHAnsi"/>
        </w:rPr>
        <w:t xml:space="preserve">much </w:t>
      </w:r>
      <w:r w:rsidRPr="00941301">
        <w:rPr>
          <w:rStyle w:val="StyleUnderline"/>
          <w:rFonts w:cstheme="majorHAnsi"/>
          <w:highlight w:val="green"/>
        </w:rPr>
        <w:t>less dangerous.</w:t>
      </w:r>
      <w:r w:rsidRPr="007B346E">
        <w:rPr>
          <w:rFonts w:asciiTheme="majorHAnsi" w:hAnsiTheme="majorHAnsi" w:cstheme="majorHAnsi"/>
          <w:sz w:val="10"/>
        </w:rPr>
        <w:t xml:space="preserve"> Only where such tiny </w:t>
      </w:r>
      <w:r w:rsidRPr="00941301">
        <w:rPr>
          <w:rStyle w:val="StyleUnderline"/>
          <w:rFonts w:cstheme="majorHAnsi"/>
        </w:rPr>
        <w:t>particles</w:t>
      </w:r>
      <w:r w:rsidRPr="007B346E">
        <w:rPr>
          <w:rFonts w:asciiTheme="majorHAnsi" w:hAnsiTheme="majorHAnsi" w:cstheme="majorHAnsi"/>
          <w:sz w:val="10"/>
        </w:rPr>
        <w:t xml:space="preserve"> are </w:t>
      </w:r>
      <w:r w:rsidRPr="00941301">
        <w:rPr>
          <w:rStyle w:val="StyleUnderline"/>
          <w:rFonts w:cstheme="majorHAnsi"/>
        </w:rPr>
        <w:t>promptly brought to earth by rain</w:t>
      </w:r>
      <w:r w:rsidRPr="007B346E">
        <w:rPr>
          <w:rFonts w:asciiTheme="majorHAnsi" w:hAnsiTheme="majorHAnsi" w:cstheme="majorHAnsi"/>
          <w:sz w:val="10"/>
        </w:rPr>
        <w:t xml:space="preserve">- outs or snow-outs in scattered "hot spots," and later dried and blown about by the winds, </w:t>
      </w:r>
      <w:r w:rsidRPr="00941301">
        <w:rPr>
          <w:rStyle w:val="StyleUnderline"/>
          <w:rFonts w:cstheme="majorHAnsi"/>
        </w:rPr>
        <w:t>would</w:t>
      </w:r>
      <w:r w:rsidRPr="007B346E">
        <w:rPr>
          <w:rFonts w:asciiTheme="majorHAnsi" w:hAnsiTheme="majorHAnsi" w:cstheme="majorHAnsi"/>
          <w:sz w:val="10"/>
        </w:rPr>
        <w:t xml:space="preserve"> these invisible particles </w:t>
      </w:r>
      <w:r w:rsidRPr="00941301">
        <w:rPr>
          <w:rStyle w:val="StyleUnderline"/>
          <w:rFonts w:cstheme="majorHAnsi"/>
        </w:rPr>
        <w:t>constitute a long-term and</w:t>
      </w:r>
      <w:r w:rsidRPr="007B346E">
        <w:rPr>
          <w:rFonts w:asciiTheme="majorHAnsi" w:hAnsiTheme="majorHAnsi" w:cstheme="majorHAnsi"/>
          <w:sz w:val="10"/>
        </w:rPr>
        <w:t xml:space="preserve"> relatively </w:t>
      </w:r>
      <w:r w:rsidRPr="00941301">
        <w:rPr>
          <w:rStyle w:val="StyleUnderline"/>
          <w:rFonts w:cstheme="majorHAnsi"/>
        </w:rPr>
        <w:t xml:space="preserve">minor post-attack danger. The </w:t>
      </w:r>
      <w:r w:rsidRPr="00941301">
        <w:rPr>
          <w:rStyle w:val="StyleUnderline"/>
          <w:rFonts w:cstheme="majorHAnsi"/>
          <w:highlight w:val="green"/>
        </w:rPr>
        <w:t>air in</w:t>
      </w:r>
      <w:r w:rsidRPr="00941301">
        <w:rPr>
          <w:rStyle w:val="StyleUnderline"/>
          <w:rFonts w:cstheme="majorHAnsi"/>
        </w:rPr>
        <w:t xml:space="preserve"> properly designed fallout </w:t>
      </w:r>
      <w:r w:rsidRPr="00941301">
        <w:rPr>
          <w:rStyle w:val="StyleUnderline"/>
          <w:rFonts w:cstheme="majorHAnsi"/>
          <w:highlight w:val="green"/>
        </w:rPr>
        <w:t>shelters</w:t>
      </w:r>
      <w:r w:rsidRPr="00941301">
        <w:rPr>
          <w:rStyle w:val="StyleUnderline"/>
          <w:rFonts w:cstheme="majorHAnsi"/>
        </w:rPr>
        <w:t xml:space="preserve">, even those without air filters, </w:t>
      </w:r>
      <w:r w:rsidRPr="00941301">
        <w:rPr>
          <w:rStyle w:val="StyleUnderline"/>
          <w:rFonts w:cstheme="majorHAnsi"/>
          <w:highlight w:val="green"/>
        </w:rPr>
        <w:t>is</w:t>
      </w:r>
      <w:r w:rsidRPr="005B7505">
        <w:rPr>
          <w:rStyle w:val="StyleUnderline"/>
          <w:rFonts w:cstheme="majorHAnsi"/>
        </w:rPr>
        <w:t xml:space="preserve"> free</w:t>
      </w:r>
      <w:r w:rsidRPr="00941301">
        <w:rPr>
          <w:rStyle w:val="StyleUnderline"/>
          <w:rFonts w:cstheme="majorHAnsi"/>
        </w:rPr>
        <w:t xml:space="preserve"> of radioactive particles and </w:t>
      </w:r>
      <w:r w:rsidRPr="00941301">
        <w:rPr>
          <w:rStyle w:val="StyleUnderline"/>
          <w:rFonts w:cstheme="majorHAnsi"/>
          <w:highlight w:val="green"/>
        </w:rPr>
        <w:t xml:space="preserve">safe </w:t>
      </w:r>
      <w:r w:rsidRPr="00941301">
        <w:rPr>
          <w:rStyle w:val="StyleUnderline"/>
          <w:rFonts w:cstheme="majorHAnsi"/>
        </w:rPr>
        <w:t xml:space="preserve">to breathe </w:t>
      </w:r>
      <w:r w:rsidRPr="007B346E">
        <w:rPr>
          <w:rFonts w:asciiTheme="majorHAnsi" w:hAnsiTheme="majorHAnsi" w:cstheme="majorHAnsi"/>
          <w:sz w:val="10"/>
        </w:rPr>
        <w:t xml:space="preserve">except in a few' rare environments as will be explained later. Fortunately for all living things, the </w:t>
      </w:r>
      <w:r w:rsidRPr="00941301">
        <w:rPr>
          <w:rStyle w:val="StyleUnderline"/>
          <w:rFonts w:cstheme="majorHAnsi"/>
        </w:rPr>
        <w:t>danger from fallout radiation lessens with time.</w:t>
      </w:r>
      <w:r w:rsidRPr="007B346E">
        <w:rPr>
          <w:rFonts w:asciiTheme="majorHAnsi" w:hAnsiTheme="majorHAnsi" w:cstheme="majorHAnsi"/>
          <w:sz w:val="10"/>
        </w:rPr>
        <w:t xml:space="preserve"> The </w:t>
      </w:r>
      <w:r w:rsidRPr="00941301">
        <w:rPr>
          <w:rStyle w:val="StyleUnderline"/>
          <w:rFonts w:cstheme="majorHAnsi"/>
        </w:rPr>
        <w:t>radioactive decay</w:t>
      </w:r>
      <w:r w:rsidRPr="007B346E">
        <w:rPr>
          <w:rFonts w:asciiTheme="majorHAnsi" w:hAnsiTheme="majorHAnsi" w:cstheme="majorHAnsi"/>
          <w:sz w:val="10"/>
        </w:rPr>
        <w:t xml:space="preserve">, as this lessening is called, is rapid at first, then </w:t>
      </w:r>
      <w:r w:rsidRPr="00941301">
        <w:rPr>
          <w:rStyle w:val="StyleUnderline"/>
          <w:rFonts w:cstheme="majorHAnsi"/>
        </w:rPr>
        <w:t>gets slower and slower. The dose rate</w:t>
      </w:r>
      <w:r w:rsidRPr="007B346E">
        <w:rPr>
          <w:rFonts w:asciiTheme="majorHAnsi" w:hAnsiTheme="majorHAnsi" w:cstheme="majorHAnsi"/>
          <w:sz w:val="10"/>
        </w:rPr>
        <w:t xml:space="preserve"> (the amount of radiation received per hour) </w:t>
      </w:r>
      <w:r w:rsidRPr="00941301">
        <w:rPr>
          <w:rStyle w:val="StyleUnderline"/>
          <w:rFonts w:cstheme="majorHAnsi"/>
        </w:rPr>
        <w:t>decreases</w:t>
      </w:r>
      <w:r w:rsidRPr="007B346E">
        <w:rPr>
          <w:rFonts w:asciiTheme="majorHAnsi" w:hAnsiTheme="majorHAnsi" w:cstheme="majorHAnsi"/>
          <w:sz w:val="10"/>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to 10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(48 hours) as to decay from 1000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to 100 R/</w:t>
      </w:r>
      <w:proofErr w:type="spellStart"/>
      <w:r w:rsidRPr="007B346E">
        <w:rPr>
          <w:rFonts w:asciiTheme="majorHAnsi" w:hAnsiTheme="majorHAnsi" w:cstheme="majorHAnsi"/>
          <w:sz w:val="10"/>
        </w:rPr>
        <w:t>hr</w:t>
      </w:r>
      <w:proofErr w:type="spellEnd"/>
      <w:r w:rsidRPr="007B346E">
        <w:rPr>
          <w:rFonts w:asciiTheme="majorHAnsi" w:hAnsiTheme="majorHAnsi" w:cstheme="majorHAnsi"/>
          <w:sz w:val="10"/>
        </w:rPr>
        <w:t xml:space="preserve"> (7 hours). (Only in high-fallout areas would the dose rate 1 hour after the explosion be as high as 1000 roentgens per hour.) Book Page: 13 If the </w:t>
      </w:r>
      <w:r w:rsidRPr="00941301">
        <w:rPr>
          <w:rStyle w:val="StyleUnderline"/>
          <w:rFonts w:cstheme="majorHAnsi"/>
        </w:rPr>
        <w:t>dose rate 1 hour after an explosion is 1000 R/</w:t>
      </w:r>
      <w:proofErr w:type="spellStart"/>
      <w:r w:rsidRPr="00941301">
        <w:rPr>
          <w:rStyle w:val="StyleUnderline"/>
          <w:rFonts w:cstheme="majorHAnsi"/>
        </w:rPr>
        <w:t>hr</w:t>
      </w:r>
      <w:proofErr w:type="spellEnd"/>
      <w:r w:rsidRPr="00941301">
        <w:rPr>
          <w:rStyle w:val="StyleUnderline"/>
          <w:rFonts w:cstheme="majorHAnsi"/>
        </w:rPr>
        <w:t>, it would take about 2 weeks for the dose rate to be reduced to 1 R/</w:t>
      </w:r>
      <w:proofErr w:type="spellStart"/>
      <w:r w:rsidRPr="00941301">
        <w:rPr>
          <w:rStyle w:val="StyleUnderline"/>
          <w:rFonts w:cstheme="majorHAnsi"/>
        </w:rPr>
        <w:t>hr</w:t>
      </w:r>
      <w:proofErr w:type="spellEnd"/>
      <w:r w:rsidRPr="00941301">
        <w:rPr>
          <w:rStyle w:val="StyleUnderline"/>
          <w:rFonts w:cstheme="majorHAnsi"/>
        </w:rPr>
        <w:t xml:space="preserve"> solely </w:t>
      </w:r>
      <w:proofErr w:type="gramStart"/>
      <w:r w:rsidRPr="00941301">
        <w:rPr>
          <w:rStyle w:val="StyleUnderline"/>
          <w:rFonts w:cstheme="majorHAnsi"/>
        </w:rPr>
        <w:t>as a result of</w:t>
      </w:r>
      <w:proofErr w:type="gramEnd"/>
      <w:r w:rsidRPr="00941301">
        <w:rPr>
          <w:rStyle w:val="StyleUnderline"/>
          <w:rFonts w:cstheme="majorHAnsi"/>
        </w:rPr>
        <w:t xml:space="preserve"> radioactive decay. Weathering effects will reduce the dose rate further</w:t>
      </w:r>
      <w:r w:rsidRPr="007B346E">
        <w:rPr>
          <w:rFonts w:asciiTheme="majorHAnsi" w:hAnsiTheme="majorHAnsi" w:cstheme="majorHAnsi"/>
          <w:sz w:val="10"/>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941301">
        <w:rPr>
          <w:rStyle w:val="StyleUnderline"/>
          <w:rFonts w:cstheme="majorHAnsi"/>
        </w:rPr>
        <w:t>The longer fallout particles have been airborne before reaching the ground, the less dangerous</w:t>
      </w:r>
      <w:r w:rsidRPr="007B346E">
        <w:rPr>
          <w:rFonts w:asciiTheme="majorHAnsi" w:hAnsiTheme="majorHAnsi" w:cstheme="majorHAnsi"/>
          <w:sz w:val="10"/>
        </w:rPr>
        <w:t xml:space="preserve"> is their radiation. Within two weeks after an attack the occupants of most shelters could safely stop using </w:t>
      </w:r>
      <w:proofErr w:type="gramStart"/>
      <w:r w:rsidRPr="007B346E">
        <w:rPr>
          <w:rFonts w:asciiTheme="majorHAnsi" w:hAnsiTheme="majorHAnsi" w:cstheme="majorHAnsi"/>
          <w:sz w:val="10"/>
        </w:rPr>
        <w:t>them, or</w:t>
      </w:r>
      <w:proofErr w:type="gramEnd"/>
      <w:r w:rsidRPr="007B346E">
        <w:rPr>
          <w:rFonts w:asciiTheme="majorHAnsi" w:hAnsiTheme="majorHAnsi" w:cstheme="majorHAnsi"/>
          <w:sz w:val="10"/>
        </w:rPr>
        <w:t xml:space="preserve">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w:t>
      </w:r>
      <w:proofErr w:type="gramStart"/>
      <w:r w:rsidRPr="007B346E">
        <w:rPr>
          <w:rFonts w:asciiTheme="majorHAnsi" w:hAnsiTheme="majorHAnsi" w:cstheme="majorHAnsi"/>
          <w:sz w:val="10"/>
        </w:rPr>
        <w:t>dangers, or</w:t>
      </w:r>
      <w:proofErr w:type="gramEnd"/>
      <w:r w:rsidRPr="007B346E">
        <w:rPr>
          <w:rFonts w:asciiTheme="majorHAnsi" w:hAnsiTheme="majorHAnsi" w:cstheme="majorHAnsi"/>
          <w:sz w:val="10"/>
        </w:rPr>
        <w:t xml:space="preserve"> must receive information based on measurements made nearby with a reliable instrument. </w:t>
      </w:r>
      <w:r w:rsidRPr="00941301">
        <w:rPr>
          <w:rStyle w:val="StyleUnderline"/>
          <w:rFonts w:cstheme="majorHAnsi"/>
        </w:rPr>
        <w:t>The radiation dose that will kill a person varies considerably with different people. A dose of 450 R</w:t>
      </w:r>
      <w:r w:rsidRPr="007B346E">
        <w:rPr>
          <w:rFonts w:asciiTheme="majorHAnsi" w:hAnsiTheme="majorHAnsi" w:cstheme="majorHAnsi"/>
          <w:sz w:val="10"/>
        </w:rPr>
        <w:t xml:space="preserve"> resulting </w:t>
      </w:r>
      <w:r w:rsidRPr="00941301">
        <w:rPr>
          <w:rStyle w:val="StyleUnderline"/>
          <w:rFonts w:cstheme="majorHAnsi"/>
        </w:rPr>
        <w:t>from exposure of the whole body</w:t>
      </w:r>
      <w:r w:rsidRPr="007B346E">
        <w:rPr>
          <w:rFonts w:asciiTheme="majorHAnsi" w:hAnsiTheme="majorHAnsi" w:cstheme="majorHAnsi"/>
          <w:sz w:val="10"/>
        </w:rPr>
        <w:t xml:space="preserve"> to fallout radiation is often said to be the dose that </w:t>
      </w:r>
      <w:r w:rsidRPr="00941301">
        <w:rPr>
          <w:rStyle w:val="StyleUnderline"/>
          <w:rFonts w:cstheme="majorHAnsi"/>
        </w:rPr>
        <w:t xml:space="preserve">will kill </w:t>
      </w:r>
      <w:r w:rsidRPr="007B346E">
        <w:rPr>
          <w:rFonts w:asciiTheme="majorHAnsi" w:hAnsiTheme="majorHAnsi" w:cstheme="majorHAnsi"/>
          <w:sz w:val="10"/>
        </w:rPr>
        <w:t xml:space="preserve">about </w:t>
      </w:r>
      <w:r w:rsidRPr="00941301">
        <w:rPr>
          <w:rStyle w:val="StyleUnderline"/>
          <w:rFonts w:cstheme="majorHAnsi"/>
        </w:rPr>
        <w:t>half the persons receiving it</w:t>
      </w:r>
      <w:r w:rsidRPr="007B346E">
        <w:rPr>
          <w:rFonts w:asciiTheme="majorHAnsi" w:hAnsiTheme="majorHAnsi" w:cstheme="majorHAnsi"/>
          <w:sz w:val="10"/>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5B7505">
        <w:rPr>
          <w:rStyle w:val="StyleUnderline"/>
          <w:rFonts w:cstheme="majorHAnsi"/>
        </w:rPr>
        <w:t xml:space="preserve">Fortunately, the </w:t>
      </w:r>
      <w:r w:rsidRPr="00941301">
        <w:rPr>
          <w:rStyle w:val="StyleUnderline"/>
          <w:rFonts w:cstheme="majorHAnsi"/>
        </w:rPr>
        <w:t xml:space="preserve">human </w:t>
      </w:r>
      <w:r w:rsidRPr="00941301">
        <w:rPr>
          <w:rStyle w:val="StyleUnderline"/>
          <w:rFonts w:cstheme="majorHAnsi"/>
          <w:highlight w:val="green"/>
        </w:rPr>
        <w:t xml:space="preserve">body can repair </w:t>
      </w:r>
      <w:r w:rsidRPr="00941301">
        <w:rPr>
          <w:rStyle w:val="StyleUnderline"/>
          <w:rFonts w:cstheme="majorHAnsi"/>
        </w:rPr>
        <w:t xml:space="preserve">most </w:t>
      </w:r>
      <w:r w:rsidRPr="00941301">
        <w:rPr>
          <w:rStyle w:val="StyleUnderline"/>
          <w:rFonts w:cstheme="majorHAnsi"/>
          <w:highlight w:val="green"/>
        </w:rPr>
        <w:t xml:space="preserve">radiation </w:t>
      </w:r>
      <w:r w:rsidRPr="00941301">
        <w:rPr>
          <w:rStyle w:val="StyleUnderline"/>
          <w:rFonts w:cstheme="majorHAnsi"/>
          <w:highlight w:val="green"/>
        </w:rPr>
        <w:lastRenderedPageBreak/>
        <w:t>damage</w:t>
      </w:r>
      <w:r w:rsidRPr="007B346E">
        <w:rPr>
          <w:rFonts w:asciiTheme="majorHAnsi" w:hAnsiTheme="majorHAnsi" w:cstheme="majorHAnsi"/>
          <w:sz w:val="10"/>
        </w:rPr>
        <w:t xml:space="preserve"> if the daily radiation doses are not too large. As will be explained in Appendix B, </w:t>
      </w:r>
      <w:r w:rsidRPr="00941301">
        <w:rPr>
          <w:rStyle w:val="StyleUnderline"/>
          <w:rFonts w:cstheme="majorHAnsi"/>
        </w:rPr>
        <w:t>a person who is healthy</w:t>
      </w:r>
      <w:r w:rsidRPr="007B346E">
        <w:rPr>
          <w:rFonts w:asciiTheme="majorHAnsi" w:hAnsiTheme="majorHAnsi" w:cstheme="majorHAnsi"/>
          <w:sz w:val="10"/>
        </w:rPr>
        <w:t xml:space="preserve"> and has not been exposed in the past two weeks to a total radiation dose of more than 100 R </w:t>
      </w:r>
      <w:r w:rsidRPr="00941301">
        <w:rPr>
          <w:rStyle w:val="StyleUnderline"/>
          <w:rFonts w:cstheme="majorHAnsi"/>
        </w:rPr>
        <w:t>can receive a dose of 6 R each day for at least two months without being incapacitated. Only a very small fraction of Hiroshima and Nagasaki citizens who survived radiation doses</w:t>
      </w:r>
      <w:r w:rsidRPr="007B346E">
        <w:rPr>
          <w:rFonts w:asciiTheme="majorHAnsi" w:hAnsiTheme="majorHAnsi" w:cstheme="majorHAnsi"/>
          <w:sz w:val="10"/>
        </w:rPr>
        <w:t xml:space="preserve"> some of which were nearly fatal have </w:t>
      </w:r>
      <w:r w:rsidRPr="00941301">
        <w:rPr>
          <w:rStyle w:val="StyleUnderline"/>
          <w:rFonts w:cstheme="majorHAnsi"/>
        </w:rPr>
        <w:t>suffered serious delayed effects.</w:t>
      </w:r>
      <w:r w:rsidRPr="007B346E">
        <w:rPr>
          <w:rFonts w:asciiTheme="majorHAnsi" w:hAnsiTheme="majorHAnsi" w:cstheme="majorHAnsi"/>
          <w:sz w:val="10"/>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941301">
        <w:rPr>
          <w:rStyle w:val="Emphasis"/>
          <w:rFonts w:asciiTheme="majorHAnsi" w:hAnsiTheme="majorHAnsi" w:cstheme="majorHAnsi"/>
        </w:rPr>
        <w:t xml:space="preserve">Myth: Fallout </w:t>
      </w:r>
      <w:r w:rsidRPr="005B7505">
        <w:rPr>
          <w:rStyle w:val="Emphasis"/>
          <w:rFonts w:asciiTheme="majorHAnsi" w:hAnsiTheme="majorHAnsi" w:cstheme="majorHAnsi"/>
        </w:rPr>
        <w:t>radiation pe</w:t>
      </w:r>
      <w:r w:rsidRPr="00941301">
        <w:rPr>
          <w:rStyle w:val="Emphasis"/>
          <w:rFonts w:asciiTheme="majorHAnsi" w:hAnsiTheme="majorHAnsi" w:cstheme="majorHAnsi"/>
        </w:rPr>
        <w:t>netrates everything; there is no escaping</w:t>
      </w:r>
      <w:r w:rsidRPr="007B346E">
        <w:rPr>
          <w:rFonts w:asciiTheme="majorHAnsi" w:hAnsiTheme="majorHAnsi" w:cstheme="majorHAnsi"/>
          <w:sz w:val="10"/>
        </w:rPr>
        <w:t xml:space="preserve"> its deadly effects. ° </w:t>
      </w:r>
      <w:r w:rsidRPr="00941301">
        <w:rPr>
          <w:rStyle w:val="StyleUnderline"/>
          <w:rFonts w:cstheme="majorHAnsi"/>
        </w:rPr>
        <w:t>Facts:</w:t>
      </w:r>
      <w:r w:rsidRPr="007B346E">
        <w:rPr>
          <w:rFonts w:asciiTheme="majorHAnsi" w:hAnsiTheme="majorHAnsi" w:cstheme="majorHAnsi"/>
          <w:sz w:val="10"/>
        </w:rPr>
        <w:t xml:space="preserve"> Some gamma radiation from fallout will penetrate the shielding materials of even an excellent shelter and reach its occupants. However, </w:t>
      </w:r>
      <w:r w:rsidRPr="005B7505">
        <w:rPr>
          <w:rStyle w:val="StyleUnderline"/>
          <w:rFonts w:cstheme="majorHAnsi"/>
        </w:rPr>
        <w:t xml:space="preserve">the </w:t>
      </w:r>
      <w:r w:rsidRPr="005B7505">
        <w:rPr>
          <w:rStyle w:val="StyleUnderline"/>
          <w:rFonts w:cstheme="majorHAnsi"/>
          <w:highlight w:val="green"/>
        </w:rPr>
        <w:t>ra</w:t>
      </w:r>
      <w:r w:rsidRPr="00941301">
        <w:rPr>
          <w:rStyle w:val="StyleUnderline"/>
          <w:rFonts w:cstheme="majorHAnsi"/>
          <w:highlight w:val="green"/>
        </w:rPr>
        <w:t>diation</w:t>
      </w:r>
      <w:r w:rsidRPr="00941301">
        <w:rPr>
          <w:rStyle w:val="StyleUnderline"/>
          <w:rFonts w:cstheme="majorHAnsi"/>
        </w:rPr>
        <w:t xml:space="preserve"> dose that the occupants of an excellent shelter would </w:t>
      </w:r>
      <w:r w:rsidRPr="00941301">
        <w:rPr>
          <w:rStyle w:val="StyleUnderline"/>
          <w:rFonts w:cstheme="majorHAnsi"/>
          <w:highlight w:val="green"/>
        </w:rPr>
        <w:t>receive</w:t>
      </w:r>
      <w:r w:rsidRPr="007B346E">
        <w:rPr>
          <w:rFonts w:asciiTheme="majorHAnsi" w:hAnsiTheme="majorHAnsi" w:cstheme="majorHAnsi"/>
          <w:sz w:val="10"/>
        </w:rPr>
        <w:t xml:space="preserve"> while inside this shelter </w:t>
      </w:r>
      <w:r w:rsidRPr="00941301">
        <w:rPr>
          <w:rStyle w:val="StyleUnderline"/>
          <w:rFonts w:cstheme="majorHAnsi"/>
        </w:rPr>
        <w:t xml:space="preserve">can be </w:t>
      </w:r>
      <w:r w:rsidRPr="00941301">
        <w:rPr>
          <w:rStyle w:val="StyleUnderline"/>
          <w:rFonts w:cstheme="majorHAnsi"/>
          <w:highlight w:val="green"/>
        </w:rPr>
        <w:t xml:space="preserve">reduced to </w:t>
      </w:r>
      <w:r w:rsidRPr="00941301">
        <w:rPr>
          <w:rStyle w:val="StyleUnderline"/>
          <w:rFonts w:cstheme="majorHAnsi"/>
        </w:rPr>
        <w:t xml:space="preserve">a dose </w:t>
      </w:r>
      <w:r w:rsidRPr="00941301">
        <w:rPr>
          <w:rStyle w:val="StyleUnderline"/>
          <w:rFonts w:cstheme="majorHAnsi"/>
          <w:highlight w:val="green"/>
        </w:rPr>
        <w:t>smaller than</w:t>
      </w:r>
      <w:r w:rsidRPr="00941301">
        <w:rPr>
          <w:rStyle w:val="StyleUnderline"/>
          <w:rFonts w:cstheme="majorHAnsi"/>
        </w:rPr>
        <w:t xml:space="preserve"> the </w:t>
      </w:r>
      <w:r w:rsidRPr="005B7505">
        <w:rPr>
          <w:rStyle w:val="StyleUnderline"/>
          <w:rFonts w:cstheme="majorHAnsi"/>
          <w:highlight w:val="green"/>
        </w:rPr>
        <w:t>average American</w:t>
      </w:r>
      <w:r w:rsidRPr="00941301">
        <w:rPr>
          <w:rStyle w:val="StyleUnderline"/>
          <w:rFonts w:cstheme="majorHAnsi"/>
        </w:rPr>
        <w:t xml:space="preserve"> </w:t>
      </w:r>
      <w:r w:rsidRPr="005B7505">
        <w:rPr>
          <w:rStyle w:val="StyleUnderline"/>
          <w:rFonts w:cstheme="majorHAnsi"/>
          <w:highlight w:val="green"/>
        </w:rPr>
        <w:t>receives</w:t>
      </w:r>
      <w:r w:rsidRPr="00941301">
        <w:rPr>
          <w:rStyle w:val="StyleUnderline"/>
          <w:rFonts w:cstheme="majorHAnsi"/>
        </w:rPr>
        <w:t xml:space="preserve"> during his lifetime </w:t>
      </w:r>
      <w:r w:rsidRPr="005B7505">
        <w:rPr>
          <w:rStyle w:val="StyleUnderline"/>
          <w:rFonts w:cstheme="majorHAnsi"/>
          <w:highlight w:val="green"/>
        </w:rPr>
        <w:t>from X rays</w:t>
      </w:r>
      <w:r w:rsidRPr="00941301">
        <w:rPr>
          <w:rStyle w:val="StyleUnderline"/>
          <w:rFonts w:cstheme="majorHAnsi"/>
        </w:rPr>
        <w:t xml:space="preserve"> and other radiation exposures normal in America today.</w:t>
      </w:r>
      <w:r w:rsidRPr="007B346E">
        <w:rPr>
          <w:rFonts w:asciiTheme="majorHAnsi" w:hAnsiTheme="majorHAnsi" w:cstheme="majorHAnsi"/>
          <w:sz w:val="10"/>
        </w:rPr>
        <w:t xml:space="preserve"> The design features of such </w:t>
      </w:r>
      <w:r w:rsidRPr="00941301">
        <w:rPr>
          <w:rStyle w:val="StyleUnderline"/>
          <w:rFonts w:cstheme="majorHAnsi"/>
        </w:rPr>
        <w:t>a shelter include the use of a sufficient thickness of earth</w:t>
      </w:r>
      <w:r w:rsidRPr="007B346E">
        <w:rPr>
          <w:rFonts w:asciiTheme="majorHAnsi" w:hAnsiTheme="majorHAnsi" w:cstheme="majorHAnsi"/>
          <w:sz w:val="10"/>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941301">
        <w:rPr>
          <w:rStyle w:val="Emphasis"/>
          <w:rFonts w:asciiTheme="majorHAnsi" w:hAnsiTheme="majorHAnsi" w:cstheme="majorHAnsi"/>
        </w:rPr>
        <w:t xml:space="preserve">Myth: A heavy nuclear attack would set practically everything on fire, causing "firestorms" in cities that would exhaust the oxygen in the air. All </w:t>
      </w:r>
      <w:r w:rsidRPr="005B7505">
        <w:rPr>
          <w:rStyle w:val="Emphasis"/>
          <w:rFonts w:asciiTheme="majorHAnsi" w:hAnsiTheme="majorHAnsi" w:cstheme="majorHAnsi"/>
        </w:rPr>
        <w:t>shelter occupants would be killed by the intense heat.</w:t>
      </w:r>
      <w:r w:rsidRPr="007B346E">
        <w:rPr>
          <w:rFonts w:asciiTheme="majorHAnsi" w:hAnsiTheme="majorHAnsi" w:cstheme="majorHAnsi"/>
          <w:sz w:val="10"/>
        </w:rPr>
        <w:t xml:space="preserve"> ° </w:t>
      </w:r>
      <w:r w:rsidRPr="005B7505">
        <w:rPr>
          <w:rStyle w:val="StyleUnderline"/>
          <w:rFonts w:cstheme="majorHAnsi"/>
        </w:rPr>
        <w:t>Facts:</w:t>
      </w:r>
      <w:r w:rsidRPr="007B346E">
        <w:rPr>
          <w:rFonts w:asciiTheme="majorHAnsi" w:hAnsiTheme="majorHAnsi" w:cstheme="majorHAnsi"/>
          <w:sz w:val="10"/>
        </w:rPr>
        <w:t xml:space="preserve"> On </w:t>
      </w:r>
      <w:proofErr w:type="spellStart"/>
      <w:r w:rsidRPr="007B346E">
        <w:rPr>
          <w:rFonts w:asciiTheme="majorHAnsi" w:hAnsiTheme="majorHAnsi" w:cstheme="majorHAnsi"/>
          <w:sz w:val="10"/>
        </w:rPr>
        <w:t>aclear</w:t>
      </w:r>
      <w:proofErr w:type="spellEnd"/>
      <w:r w:rsidRPr="007B346E">
        <w:rPr>
          <w:rFonts w:asciiTheme="majorHAnsi" w:hAnsiTheme="majorHAnsi" w:cstheme="majorHAnsi"/>
          <w:sz w:val="10"/>
        </w:rPr>
        <w:t xml:space="preserve">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5B7505">
        <w:rPr>
          <w:rStyle w:val="StyleUnderline"/>
          <w:rFonts w:cstheme="majorHAnsi"/>
        </w:rPr>
        <w:t>On a cloudy or smoggy day</w:t>
      </w:r>
      <w:r w:rsidRPr="007B346E">
        <w:rPr>
          <w:rFonts w:asciiTheme="majorHAnsi" w:hAnsiTheme="majorHAnsi" w:cstheme="majorHAnsi"/>
          <w:sz w:val="10"/>
        </w:rPr>
        <w:t xml:space="preserve">, however, </w:t>
      </w:r>
      <w:r w:rsidRPr="005B7505">
        <w:rPr>
          <w:rStyle w:val="StyleUnderline"/>
          <w:rFonts w:cstheme="majorHAnsi"/>
        </w:rPr>
        <w:t>particles in the air would absorb and scatter much of the heat radiation, and the area endangered by heat radiation from the fireball would be less</w:t>
      </w:r>
      <w:r w:rsidRPr="007B346E">
        <w:rPr>
          <w:rFonts w:asciiTheme="majorHAnsi" w:hAnsiTheme="majorHAnsi" w:cstheme="majorHAnsi"/>
          <w:sz w:val="10"/>
        </w:rPr>
        <w:t xml:space="preserve"> than the area of severe blast damage. Book Page: 15 Fig. 1.4. </w:t>
      </w:r>
      <w:r w:rsidRPr="005B7505">
        <w:rPr>
          <w:rStyle w:val="StyleUnderline"/>
          <w:rFonts w:cstheme="majorHAnsi"/>
        </w:rPr>
        <w:t>An air burst</w:t>
      </w:r>
      <w:r w:rsidRPr="007B346E">
        <w:rPr>
          <w:rFonts w:asciiTheme="majorHAnsi" w:hAnsiTheme="majorHAnsi" w:cstheme="majorHAnsi"/>
          <w:sz w:val="10"/>
        </w:rPr>
        <w:t xml:space="preserve">. </w:t>
      </w:r>
      <w:proofErr w:type="spellStart"/>
      <w:r w:rsidRPr="005B7505">
        <w:rPr>
          <w:rStyle w:val="StyleUnderline"/>
          <w:rFonts w:cstheme="majorHAnsi"/>
        </w:rPr>
        <w:t>Thefireball</w:t>
      </w:r>
      <w:proofErr w:type="spellEnd"/>
      <w:r w:rsidRPr="005B7505">
        <w:rPr>
          <w:rStyle w:val="StyleUnderline"/>
          <w:rFonts w:cstheme="majorHAnsi"/>
        </w:rPr>
        <w:t xml:space="preserve"> does not touch the ground. No crater. An air burst produces only extremely small radioactive particles-so small that they are airborne for</w:t>
      </w:r>
      <w:r w:rsidRPr="007B346E">
        <w:rPr>
          <w:rFonts w:asciiTheme="majorHAnsi" w:hAnsiTheme="majorHAnsi" w:cstheme="majorHAnsi"/>
          <w:sz w:val="10"/>
        </w:rPr>
        <w:t xml:space="preserve"> days to </w:t>
      </w:r>
      <w:r w:rsidRPr="005B7505">
        <w:rPr>
          <w:rStyle w:val="StyleUnderline"/>
          <w:rFonts w:cstheme="majorHAnsi"/>
        </w:rPr>
        <w:t>years</w:t>
      </w:r>
      <w:r w:rsidRPr="007B346E">
        <w:rPr>
          <w:rFonts w:asciiTheme="majorHAnsi" w:hAnsiTheme="majorHAnsi" w:cstheme="majorHAnsi"/>
          <w:sz w:val="10"/>
        </w:rPr>
        <w:t xml:space="preserve"> unless brought to earth by rain or snow. Wet deposition of fallout from both surface and air bursts can result in '"hot spots" at, close to, or far from ground zero. However, such '</w:t>
      </w:r>
      <w:r w:rsidRPr="005B7505">
        <w:rPr>
          <w:rStyle w:val="StyleUnderline"/>
          <w:rFonts w:cstheme="majorHAnsi"/>
        </w:rPr>
        <w:t>"hot spots" from air bursts are much less dangerous</w:t>
      </w:r>
      <w:r w:rsidRPr="007B346E">
        <w:rPr>
          <w:rFonts w:asciiTheme="majorHAnsi" w:hAnsiTheme="majorHAnsi" w:cstheme="majorHAnsi"/>
          <w:sz w:val="10"/>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941301">
        <w:rPr>
          <w:rStyle w:val="StyleUnderline"/>
          <w:rFonts w:cstheme="majorHAnsi"/>
        </w:rPr>
        <w:t>"</w:t>
      </w:r>
      <w:r w:rsidRPr="00941301">
        <w:rPr>
          <w:rStyle w:val="StyleUnderline"/>
          <w:rFonts w:cstheme="majorHAnsi"/>
          <w:highlight w:val="green"/>
        </w:rPr>
        <w:t>Firestorms</w:t>
      </w:r>
      <w:r w:rsidRPr="00941301">
        <w:rPr>
          <w:rStyle w:val="StyleUnderline"/>
          <w:rFonts w:cstheme="majorHAnsi"/>
        </w:rPr>
        <w:t xml:space="preserve">" could </w:t>
      </w:r>
      <w:r w:rsidRPr="00941301">
        <w:rPr>
          <w:rStyle w:val="StyleUnderline"/>
          <w:rFonts w:cstheme="majorHAnsi"/>
          <w:highlight w:val="green"/>
        </w:rPr>
        <w:t xml:space="preserve">occur only </w:t>
      </w:r>
      <w:r w:rsidRPr="00941301">
        <w:rPr>
          <w:rStyle w:val="StyleUnderline"/>
          <w:rFonts w:cstheme="majorHAnsi"/>
        </w:rPr>
        <w:t xml:space="preserve">when the concentration of combustible structures is very high, as </w:t>
      </w:r>
      <w:r w:rsidRPr="00941301">
        <w:rPr>
          <w:rStyle w:val="StyleUnderline"/>
          <w:rFonts w:cstheme="majorHAnsi"/>
          <w:highlight w:val="green"/>
        </w:rPr>
        <w:t>in</w:t>
      </w:r>
      <w:r w:rsidRPr="00941301">
        <w:rPr>
          <w:rStyle w:val="StyleUnderline"/>
          <w:rFonts w:cstheme="majorHAnsi"/>
        </w:rPr>
        <w:t xml:space="preserve"> the very dense centers of a few </w:t>
      </w:r>
      <w:r w:rsidRPr="00941301">
        <w:rPr>
          <w:rStyle w:val="StyleUnderline"/>
          <w:rFonts w:cstheme="majorHAnsi"/>
          <w:highlight w:val="green"/>
        </w:rPr>
        <w:t xml:space="preserve">old </w:t>
      </w:r>
      <w:r w:rsidRPr="00941301">
        <w:rPr>
          <w:rStyle w:val="StyleUnderline"/>
          <w:rFonts w:cstheme="majorHAnsi"/>
        </w:rPr>
        <w:t xml:space="preserve">American </w:t>
      </w:r>
      <w:r w:rsidRPr="005B7505">
        <w:rPr>
          <w:rStyle w:val="StyleUnderline"/>
          <w:rFonts w:cstheme="majorHAnsi"/>
          <w:highlight w:val="green"/>
        </w:rPr>
        <w:t>cities. At</w:t>
      </w:r>
      <w:r w:rsidRPr="00941301">
        <w:rPr>
          <w:rStyle w:val="StyleUnderline"/>
          <w:rFonts w:cstheme="majorHAnsi"/>
        </w:rPr>
        <w:t xml:space="preserve"> rural and </w:t>
      </w:r>
      <w:r w:rsidRPr="005B7505">
        <w:rPr>
          <w:rStyle w:val="StyleUnderline"/>
          <w:rFonts w:cstheme="majorHAnsi"/>
          <w:highlight w:val="green"/>
        </w:rPr>
        <w:t>suburban</w:t>
      </w:r>
      <w:r w:rsidRPr="00941301">
        <w:rPr>
          <w:rStyle w:val="StyleUnderline"/>
          <w:rFonts w:cstheme="majorHAnsi"/>
        </w:rPr>
        <w:t xml:space="preserve"> building </w:t>
      </w:r>
      <w:r w:rsidRPr="005B7505">
        <w:rPr>
          <w:rStyle w:val="StyleUnderline"/>
          <w:rFonts w:cstheme="majorHAnsi"/>
          <w:highlight w:val="green"/>
        </w:rPr>
        <w:t>densities, most</w:t>
      </w:r>
      <w:r w:rsidRPr="005B7505">
        <w:rPr>
          <w:rStyle w:val="StyleUnderline"/>
          <w:rFonts w:cstheme="majorHAnsi"/>
        </w:rPr>
        <w:t xml:space="preserve"> people in</w:t>
      </w:r>
      <w:r w:rsidRPr="00941301">
        <w:rPr>
          <w:rStyle w:val="StyleUnderline"/>
          <w:rFonts w:cstheme="majorHAnsi"/>
        </w:rPr>
        <w:t xml:space="preserve"> earth- covered fallout </w:t>
      </w:r>
      <w:r w:rsidRPr="00941301">
        <w:rPr>
          <w:rStyle w:val="StyleUnderline"/>
          <w:rFonts w:cstheme="majorHAnsi"/>
          <w:highlight w:val="green"/>
        </w:rPr>
        <w:t>shelters</w:t>
      </w:r>
      <w:r w:rsidRPr="00941301">
        <w:rPr>
          <w:rStyle w:val="StyleUnderline"/>
          <w:rFonts w:cstheme="majorHAnsi"/>
        </w:rPr>
        <w:t xml:space="preserve"> would </w:t>
      </w:r>
      <w:r w:rsidRPr="00941301">
        <w:rPr>
          <w:rStyle w:val="StyleUnderline"/>
          <w:rFonts w:cstheme="majorHAnsi"/>
          <w:highlight w:val="green"/>
        </w:rPr>
        <w:t>not</w:t>
      </w:r>
      <w:r w:rsidRPr="00941301">
        <w:rPr>
          <w:rStyle w:val="StyleUnderline"/>
          <w:rFonts w:cstheme="majorHAnsi"/>
        </w:rPr>
        <w:t xml:space="preserve"> have their lives </w:t>
      </w:r>
      <w:r w:rsidRPr="00941301">
        <w:rPr>
          <w:rStyle w:val="StyleUnderline"/>
          <w:rFonts w:cstheme="majorHAnsi"/>
          <w:highlight w:val="green"/>
        </w:rPr>
        <w:t>endangered</w:t>
      </w:r>
      <w:r w:rsidRPr="00941301">
        <w:rPr>
          <w:rStyle w:val="StyleUnderline"/>
          <w:rFonts w:cstheme="majorHAnsi"/>
        </w:rPr>
        <w:t xml:space="preserve"> by fires. </w:t>
      </w:r>
      <w:r w:rsidRPr="007B346E">
        <w:rPr>
          <w:rFonts w:asciiTheme="majorHAnsi" w:hAnsiTheme="majorHAnsi" w:cstheme="majorHAnsi"/>
          <w:sz w:val="10"/>
        </w:rPr>
        <w:t xml:space="preserve">° Myth: </w:t>
      </w:r>
      <w:r w:rsidRPr="00941301">
        <w:rPr>
          <w:rStyle w:val="StyleUnderline"/>
          <w:rFonts w:cstheme="majorHAnsi"/>
        </w:rPr>
        <w:t xml:space="preserve">In </w:t>
      </w:r>
      <w:proofErr w:type="spellStart"/>
      <w:r w:rsidRPr="00941301">
        <w:rPr>
          <w:rStyle w:val="StyleUnderline"/>
          <w:rFonts w:cstheme="majorHAnsi"/>
        </w:rPr>
        <w:t>theworst</w:t>
      </w:r>
      <w:proofErr w:type="spellEnd"/>
      <w:r w:rsidRPr="00941301">
        <w:rPr>
          <w:rStyle w:val="StyleUnderline"/>
          <w:rFonts w:cstheme="majorHAnsi"/>
        </w:rPr>
        <w:t>-hit parts of Hiroshima and Nagasaki where all buildings were demolished, everyone was killed by blast, radiation, or fire.</w:t>
      </w:r>
      <w:r w:rsidRPr="007B346E">
        <w:rPr>
          <w:rFonts w:asciiTheme="majorHAnsi" w:hAnsiTheme="majorHAnsi" w:cstheme="majorHAnsi"/>
          <w:sz w:val="10"/>
        </w:rPr>
        <w:t xml:space="preserve"> ° Facts: </w:t>
      </w:r>
      <w:proofErr w:type="spellStart"/>
      <w:r w:rsidRPr="007B346E">
        <w:rPr>
          <w:rFonts w:asciiTheme="majorHAnsi" w:hAnsiTheme="majorHAnsi" w:cstheme="majorHAnsi"/>
          <w:sz w:val="10"/>
        </w:rPr>
        <w:t>InNagasaki</w:t>
      </w:r>
      <w:proofErr w:type="spellEnd"/>
      <w:r w:rsidRPr="007B346E">
        <w:rPr>
          <w:rFonts w:asciiTheme="majorHAnsi" w:hAnsiTheme="majorHAnsi" w:cstheme="majorHAnsi"/>
          <w:sz w:val="10"/>
        </w:rPr>
        <w:t xml:space="preserve">, some </w:t>
      </w:r>
      <w:r w:rsidRPr="00941301">
        <w:rPr>
          <w:rStyle w:val="StyleUnderline"/>
          <w:rFonts w:cstheme="majorHAnsi"/>
        </w:rPr>
        <w:t>people survived uninjured who were</w:t>
      </w:r>
      <w:r w:rsidRPr="007B346E">
        <w:rPr>
          <w:rFonts w:asciiTheme="majorHAnsi" w:hAnsiTheme="majorHAnsi" w:cstheme="majorHAnsi"/>
          <w:sz w:val="10"/>
        </w:rPr>
        <w:t xml:space="preserve"> far </w:t>
      </w:r>
      <w:r w:rsidRPr="005D1E5A">
        <w:rPr>
          <w:rStyle w:val="StyleUnderline"/>
          <w:rFonts w:cstheme="majorHAnsi"/>
          <w:highlight w:val="green"/>
        </w:rPr>
        <w:t>inside tunnel shelters</w:t>
      </w:r>
      <w:r w:rsidRPr="00941301">
        <w:rPr>
          <w:rStyle w:val="StyleUnderline"/>
          <w:rFonts w:cstheme="majorHAnsi"/>
        </w:rPr>
        <w:t xml:space="preserve"> built for conventional air raids and located as close as one-third mile from ground zero (the point directly below the explosion). </w:t>
      </w:r>
      <w:r w:rsidRPr="007B346E">
        <w:rPr>
          <w:rFonts w:asciiTheme="majorHAnsi" w:hAnsiTheme="majorHAnsi" w:cstheme="majorHAnsi"/>
          <w:sz w:val="10"/>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941301">
        <w:rPr>
          <w:rStyle w:val="StyleUnderline"/>
          <w:rFonts w:cstheme="majorHAnsi"/>
        </w:rPr>
        <w:t xml:space="preserve">Many earth-covered family shelters were essentially undamaged in areas where blast and fire destroyed all buildings. </w:t>
      </w:r>
      <w:r w:rsidRPr="007B346E">
        <w:rPr>
          <w:rFonts w:asciiTheme="majorHAnsi" w:hAnsiTheme="majorHAnsi" w:cstheme="majorHAnsi"/>
          <w:sz w:val="10"/>
        </w:rPr>
        <w:t xml:space="preserve">Figure 1.5 shows a typical earth covered, backyard family shelter with a crude wooden frame. This </w:t>
      </w:r>
      <w:r w:rsidRPr="00941301">
        <w:rPr>
          <w:rStyle w:val="StyleUnderline"/>
          <w:rFonts w:cstheme="majorHAnsi"/>
        </w:rPr>
        <w:t>shelter was</w:t>
      </w:r>
      <w:r w:rsidRPr="007B346E">
        <w:rPr>
          <w:rFonts w:asciiTheme="majorHAnsi" w:hAnsiTheme="majorHAnsi" w:cstheme="majorHAnsi"/>
          <w:sz w:val="10"/>
        </w:rPr>
        <w:t xml:space="preserve"> essentially </w:t>
      </w:r>
      <w:r w:rsidRPr="00941301">
        <w:rPr>
          <w:rStyle w:val="StyleUnderline"/>
          <w:rFonts w:cstheme="majorHAnsi"/>
        </w:rPr>
        <w:t>undamaged, although less than 100 yards from ground zero</w:t>
      </w:r>
      <w:r w:rsidRPr="007B346E">
        <w:rPr>
          <w:rFonts w:asciiTheme="majorHAnsi" w:hAnsiTheme="majorHAnsi" w:cstheme="majorHAnsi"/>
          <w:sz w:val="10"/>
        </w:rPr>
        <w:t xml:space="preserve"> at Nagasaki.4 </w:t>
      </w:r>
      <w:r w:rsidRPr="00941301">
        <w:rPr>
          <w:rStyle w:val="StyleUnderline"/>
          <w:rFonts w:cstheme="majorHAnsi"/>
        </w:rPr>
        <w:t>The calculated maximum overpressure</w:t>
      </w:r>
      <w:r w:rsidRPr="007B346E">
        <w:rPr>
          <w:rFonts w:asciiTheme="majorHAnsi" w:hAnsiTheme="majorHAnsi" w:cstheme="majorHAnsi"/>
          <w:sz w:val="10"/>
        </w:rPr>
        <w:t xml:space="preserve"> (pressure above the normal air pressure) </w:t>
      </w:r>
      <w:r w:rsidRPr="00941301">
        <w:rPr>
          <w:rStyle w:val="StyleUnderline"/>
          <w:rFonts w:cstheme="majorHAnsi"/>
        </w:rPr>
        <w:t>was</w:t>
      </w:r>
      <w:r w:rsidRPr="007B346E">
        <w:rPr>
          <w:rFonts w:asciiTheme="majorHAnsi" w:hAnsiTheme="majorHAnsi" w:cstheme="majorHAnsi"/>
          <w:sz w:val="10"/>
        </w:rPr>
        <w:t xml:space="preserve"> about 65 pounds per square inch (</w:t>
      </w:r>
      <w:r w:rsidRPr="00941301">
        <w:rPr>
          <w:rStyle w:val="StyleUnderline"/>
          <w:rFonts w:cstheme="majorHAnsi"/>
        </w:rPr>
        <w:t>65 psi</w:t>
      </w:r>
      <w:r w:rsidRPr="007B346E">
        <w:rPr>
          <w:rFonts w:asciiTheme="majorHAnsi" w:hAnsiTheme="majorHAnsi" w:cstheme="majorHAnsi"/>
          <w:sz w:val="10"/>
        </w:rPr>
        <w:t xml:space="preserve">). Persons inside so small a shelter without a blast </w:t>
      </w:r>
      <w:proofErr w:type="spellStart"/>
      <w:r w:rsidRPr="007B346E">
        <w:rPr>
          <w:rFonts w:asciiTheme="majorHAnsi" w:hAnsiTheme="majorHAnsi" w:cstheme="majorHAnsi"/>
          <w:sz w:val="10"/>
        </w:rPr>
        <w:t>doorwould</w:t>
      </w:r>
      <w:proofErr w:type="spellEnd"/>
      <w:r w:rsidRPr="007B346E">
        <w:rPr>
          <w:rFonts w:asciiTheme="majorHAnsi" w:hAnsiTheme="majorHAnsi" w:cstheme="majorHAnsi"/>
          <w:sz w:val="10"/>
        </w:rPr>
        <w:t xml:space="preserve"> have been killed by blast pressure at this distance from the explosion. However, in a recent blast test,5 an earth-covered, expedient </w:t>
      </w:r>
      <w:r w:rsidRPr="00941301">
        <w:rPr>
          <w:rStyle w:val="StyleUnderline"/>
          <w:rFonts w:cstheme="majorHAnsi"/>
        </w:rPr>
        <w:t>Small</w:t>
      </w:r>
      <w:r w:rsidRPr="007B346E">
        <w:rPr>
          <w:rFonts w:asciiTheme="majorHAnsi" w:hAnsiTheme="majorHAnsi" w:cstheme="majorHAnsi"/>
          <w:sz w:val="10"/>
        </w:rPr>
        <w:t xml:space="preserve">-Pole </w:t>
      </w:r>
      <w:r w:rsidRPr="00941301">
        <w:rPr>
          <w:rStyle w:val="StyleUnderline"/>
          <w:rFonts w:cstheme="majorHAnsi"/>
        </w:rPr>
        <w:t>Shelter equipped with blast doors was undamaged at 53 psi. The pressure rise inside was slight not even enough to have damaged occupants' eardrums.</w:t>
      </w:r>
      <w:r w:rsidRPr="007B346E">
        <w:rPr>
          <w:rFonts w:asciiTheme="majorHAnsi" w:hAnsiTheme="majorHAnsi" w:cstheme="majorHAnsi"/>
          <w:sz w:val="10"/>
        </w:rPr>
        <w:t xml:space="preserve"> If poles are available, field tests have indicated that many </w:t>
      </w:r>
      <w:r w:rsidRPr="00941301">
        <w:rPr>
          <w:rStyle w:val="StyleUnderline"/>
          <w:rFonts w:cstheme="majorHAnsi"/>
        </w:rPr>
        <w:t>families can build such shelters in a few days. The great life-saving potential of blast-protective shelters has been proven in war and confirmed by blast tests and calculations.</w:t>
      </w:r>
      <w:r w:rsidRPr="007B346E">
        <w:rPr>
          <w:rFonts w:asciiTheme="majorHAnsi" w:hAnsiTheme="majorHAnsi" w:cstheme="majorHAnsi"/>
          <w:sz w:val="10"/>
        </w:rPr>
        <w:t xml:space="preserve"> For example, the area in which the air bursting of a 1-megaton weapon would wreck a 50-psi shelter with blast doors in about 2.7 square miles. Within this roughly circular area, practically </w:t>
      </w:r>
      <w:proofErr w:type="gramStart"/>
      <w:r w:rsidRPr="007B346E">
        <w:rPr>
          <w:rFonts w:asciiTheme="majorHAnsi" w:hAnsiTheme="majorHAnsi" w:cstheme="majorHAnsi"/>
          <w:sz w:val="10"/>
        </w:rPr>
        <w:t>all</w:t>
      </w:r>
      <w:proofErr w:type="gramEnd"/>
      <w:r w:rsidRPr="007B346E">
        <w:rPr>
          <w:rFonts w:asciiTheme="majorHAnsi" w:hAnsiTheme="majorHAnsi" w:cstheme="majorHAnsi"/>
          <w:sz w:val="10"/>
        </w:rPr>
        <w:t xml:space="preserve"> them occupants of wrecked shelters would be killed by blast, carbon monoxide from fires, or radiation. The same blast effects would kill most people who were using basements affording 5 psi protection, over an area of about 58 square miles.6 ° </w:t>
      </w:r>
      <w:r w:rsidRPr="00941301">
        <w:rPr>
          <w:rStyle w:val="Emphasis"/>
          <w:rFonts w:asciiTheme="majorHAnsi" w:hAnsiTheme="majorHAnsi" w:cstheme="majorHAnsi"/>
        </w:rPr>
        <w:t>Myth: Because some modern H-bombs are over 1000 times as powerful as the A-bomb that destroyed most of Hiroshima, these H-bombs are 1000 times as deadly and destructive.</w:t>
      </w:r>
      <w:r w:rsidRPr="007B346E">
        <w:rPr>
          <w:rFonts w:asciiTheme="majorHAnsi" w:hAnsiTheme="majorHAnsi" w:cstheme="majorHAnsi"/>
          <w:sz w:val="10"/>
        </w:rPr>
        <w:t xml:space="preserve"> ° </w:t>
      </w:r>
      <w:r w:rsidRPr="00941301">
        <w:rPr>
          <w:rStyle w:val="StyleUnderline"/>
          <w:rFonts w:cstheme="majorHAnsi"/>
        </w:rPr>
        <w:t>Facts:</w:t>
      </w:r>
      <w:r w:rsidRPr="007B346E">
        <w:rPr>
          <w:rFonts w:asciiTheme="majorHAnsi" w:hAnsiTheme="majorHAnsi" w:cstheme="majorHAnsi"/>
          <w:sz w:val="10"/>
        </w:rPr>
        <w:t xml:space="preserve"> </w:t>
      </w:r>
      <w:r w:rsidRPr="00941301">
        <w:rPr>
          <w:rStyle w:val="StyleUnderline"/>
          <w:rFonts w:cstheme="majorHAnsi"/>
        </w:rPr>
        <w:t>A nuclear weapon 1000 times as powerful</w:t>
      </w:r>
      <w:r w:rsidRPr="007B346E">
        <w:rPr>
          <w:rFonts w:asciiTheme="majorHAnsi" w:hAnsiTheme="majorHAnsi" w:cstheme="majorHAnsi"/>
          <w:sz w:val="10"/>
        </w:rPr>
        <w:t xml:space="preserve"> as the one that blasted Hiroshima, if exploded under comparable conditions, </w:t>
      </w:r>
      <w:r w:rsidRPr="00941301">
        <w:rPr>
          <w:rStyle w:val="StyleUnderline"/>
          <w:rFonts w:cstheme="majorHAnsi"/>
        </w:rPr>
        <w:t>produces</w:t>
      </w:r>
      <w:r w:rsidRPr="007B346E">
        <w:rPr>
          <w:rFonts w:asciiTheme="majorHAnsi" w:hAnsiTheme="majorHAnsi" w:cstheme="majorHAnsi"/>
          <w:sz w:val="10"/>
        </w:rPr>
        <w:t xml:space="preserve"> equally serious blast </w:t>
      </w:r>
      <w:r w:rsidRPr="00941301">
        <w:rPr>
          <w:rStyle w:val="StyleUnderline"/>
          <w:rFonts w:cstheme="majorHAnsi"/>
        </w:rPr>
        <w:t>damage to wood-</w:t>
      </w:r>
      <w:r w:rsidRPr="00941301">
        <w:rPr>
          <w:rStyle w:val="StyleUnderline"/>
          <w:rFonts w:cstheme="majorHAnsi"/>
        </w:rPr>
        <w:lastRenderedPageBreak/>
        <w:t>frame houses over an area up to</w:t>
      </w:r>
      <w:r w:rsidRPr="007B346E">
        <w:rPr>
          <w:rFonts w:asciiTheme="majorHAnsi" w:hAnsiTheme="majorHAnsi" w:cstheme="majorHAnsi"/>
          <w:sz w:val="10"/>
        </w:rPr>
        <w:t xml:space="preserve"> about </w:t>
      </w:r>
      <w:r w:rsidRPr="00941301">
        <w:rPr>
          <w:rStyle w:val="StyleUnderline"/>
          <w:rFonts w:cstheme="majorHAnsi"/>
        </w:rPr>
        <w:t>130 times as large, not 1000</w:t>
      </w:r>
      <w:r w:rsidRPr="007B346E">
        <w:rPr>
          <w:rFonts w:asciiTheme="majorHAnsi" w:hAnsiTheme="majorHAnsi" w:cstheme="majorHAnsi"/>
          <w:sz w:val="10"/>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w:t>
      </w:r>
      <w:proofErr w:type="gramStart"/>
      <w:r w:rsidRPr="007B346E">
        <w:rPr>
          <w:rFonts w:asciiTheme="majorHAnsi" w:hAnsiTheme="majorHAnsi" w:cstheme="majorHAnsi"/>
          <w:sz w:val="10"/>
        </w:rPr>
        <w:t>20 kiloton</w:t>
      </w:r>
      <w:proofErr w:type="gramEnd"/>
      <w:r w:rsidRPr="007B346E">
        <w:rPr>
          <w:rFonts w:asciiTheme="majorHAnsi" w:hAnsiTheme="majorHAnsi" w:cstheme="majorHAnsi"/>
          <w:sz w:val="10"/>
        </w:rPr>
        <w:t xml:space="preserve">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w:t>
      </w:r>
      <w:proofErr w:type="gramStart"/>
      <w:r w:rsidRPr="007B346E">
        <w:rPr>
          <w:rFonts w:asciiTheme="majorHAnsi" w:hAnsiTheme="majorHAnsi" w:cstheme="majorHAnsi"/>
          <w:sz w:val="10"/>
        </w:rPr>
        <w:t>a distance of 16</w:t>
      </w:r>
      <w:proofErr w:type="gramEnd"/>
      <w:r w:rsidRPr="007B346E">
        <w:rPr>
          <w:rFonts w:asciiTheme="majorHAnsi" w:hAnsiTheme="majorHAnsi" w:cstheme="majorHAnsi"/>
          <w:sz w:val="10"/>
        </w:rPr>
        <w:t xml:space="preserve"> miles from ground zero.6 The area of destruction would be about 800 square miles - not 6,330 square miles. </w:t>
      </w:r>
      <w:r w:rsidRPr="00941301">
        <w:rPr>
          <w:rStyle w:val="StyleUnderline"/>
          <w:rFonts w:cstheme="majorHAnsi"/>
        </w:rPr>
        <w:t>Today few if any of Russia's huge</w:t>
      </w:r>
      <w:r w:rsidRPr="007B346E">
        <w:rPr>
          <w:rFonts w:asciiTheme="majorHAnsi" w:hAnsiTheme="majorHAnsi" w:cstheme="majorHAnsi"/>
          <w:sz w:val="10"/>
        </w:rPr>
        <w:t xml:space="preserve"> intercontinental ballistic missiles </w:t>
      </w:r>
      <w:r w:rsidRPr="00941301">
        <w:rPr>
          <w:rStyle w:val="StyleUnderline"/>
          <w:rFonts w:cstheme="majorHAnsi"/>
        </w:rPr>
        <w:t>(ICBMs) are armed with a 20-megaton warhead</w:t>
      </w:r>
      <w:r w:rsidRPr="007B346E">
        <w:rPr>
          <w:rFonts w:asciiTheme="majorHAnsi" w:hAnsiTheme="majorHAnsi" w:cstheme="majorHAnsi"/>
          <w:sz w:val="10"/>
        </w:rPr>
        <w:t xml:space="preserve">. Now </w:t>
      </w:r>
      <w:r w:rsidRPr="00941301">
        <w:rPr>
          <w:rStyle w:val="StyleUnderline"/>
          <w:rFonts w:cstheme="majorHAnsi"/>
        </w:rPr>
        <w:t>a huge Russian ICBM</w:t>
      </w:r>
      <w:r w:rsidRPr="007B346E">
        <w:rPr>
          <w:rFonts w:asciiTheme="majorHAnsi" w:hAnsiTheme="majorHAnsi" w:cstheme="majorHAnsi"/>
          <w:sz w:val="10"/>
        </w:rPr>
        <w:t xml:space="preserve">, the SS-18, </w:t>
      </w:r>
      <w:r w:rsidRPr="00941301">
        <w:rPr>
          <w:rStyle w:val="StyleUnderline"/>
          <w:rFonts w:cstheme="majorHAnsi"/>
        </w:rPr>
        <w:t>typically carries</w:t>
      </w:r>
      <w:r w:rsidRPr="007B346E">
        <w:rPr>
          <w:rFonts w:asciiTheme="majorHAnsi" w:hAnsiTheme="majorHAnsi" w:cstheme="majorHAnsi"/>
          <w:sz w:val="10"/>
        </w:rPr>
        <w:t xml:space="preserve"> 10 warheads, each having a yield of </w:t>
      </w:r>
      <w:r w:rsidRPr="00941301">
        <w:rPr>
          <w:rStyle w:val="StyleUnderline"/>
          <w:rFonts w:cstheme="majorHAnsi"/>
        </w:rPr>
        <w:t>500 kilotons</w:t>
      </w:r>
      <w:r w:rsidRPr="007B346E">
        <w:rPr>
          <w:rFonts w:asciiTheme="majorHAnsi" w:hAnsiTheme="majorHAnsi" w:cstheme="majorHAnsi"/>
          <w:sz w:val="10"/>
        </w:rPr>
        <w:t xml:space="preserve">, each programmed to hit a separate target. See Jane's Weapon Systems, 1987-88. ° </w:t>
      </w:r>
      <w:r w:rsidRPr="00941301">
        <w:rPr>
          <w:rStyle w:val="StyleUnderline"/>
          <w:rFonts w:cstheme="majorHAnsi"/>
        </w:rPr>
        <w:t xml:space="preserve">Myth: A Russian nuclear attack on the United States would </w:t>
      </w:r>
      <w:proofErr w:type="gramStart"/>
      <w:r w:rsidRPr="00941301">
        <w:rPr>
          <w:rStyle w:val="StyleUnderline"/>
          <w:rFonts w:cstheme="majorHAnsi"/>
        </w:rPr>
        <w:t>completely destroy</w:t>
      </w:r>
      <w:proofErr w:type="gramEnd"/>
      <w:r w:rsidRPr="00941301">
        <w:rPr>
          <w:rStyle w:val="StyleUnderline"/>
          <w:rFonts w:cstheme="majorHAnsi"/>
        </w:rPr>
        <w:t xml:space="preserve"> all American cities.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As long as </w:t>
      </w:r>
      <w:r w:rsidRPr="00941301">
        <w:rPr>
          <w:rStyle w:val="StyleUnderline"/>
          <w:rFonts w:cstheme="majorHAnsi"/>
        </w:rPr>
        <w:t xml:space="preserve">Soviet leaders are </w:t>
      </w:r>
      <w:proofErr w:type="gramStart"/>
      <w:r w:rsidRPr="00941301">
        <w:rPr>
          <w:rStyle w:val="StyleUnderline"/>
          <w:rFonts w:cstheme="majorHAnsi"/>
        </w:rPr>
        <w:t>rational</w:t>
      </w:r>
      <w:proofErr w:type="gramEnd"/>
      <w:r w:rsidRPr="00941301">
        <w:rPr>
          <w:rStyle w:val="StyleUnderline"/>
          <w:rFonts w:cstheme="majorHAnsi"/>
        </w:rPr>
        <w:t xml:space="preserve"> they will continue to give first priority to knocking out our weapons and other military assets that can damage Russia and kill Russians. To explode enough nuclear weapons of any size to </w:t>
      </w:r>
      <w:proofErr w:type="gramStart"/>
      <w:r w:rsidRPr="00941301">
        <w:rPr>
          <w:rStyle w:val="StyleUnderline"/>
          <w:rFonts w:cstheme="majorHAnsi"/>
        </w:rPr>
        <w:t>completely destroy</w:t>
      </w:r>
      <w:proofErr w:type="gramEnd"/>
      <w:r w:rsidRPr="00941301">
        <w:rPr>
          <w:rStyle w:val="StyleUnderline"/>
          <w:rFonts w:cstheme="majorHAnsi"/>
        </w:rPr>
        <w:t xml:space="preserve"> American cities would be an irrational waste of warheads.</w:t>
      </w:r>
      <w:r w:rsidRPr="007B346E">
        <w:rPr>
          <w:rFonts w:asciiTheme="majorHAnsi" w:hAnsiTheme="majorHAnsi" w:cstheme="majorHAnsi"/>
          <w:sz w:val="10"/>
        </w:rPr>
        <w:t xml:space="preserve"> The Soviets can make much better use of most of the warheads that would be required to </w:t>
      </w:r>
      <w:proofErr w:type="gramStart"/>
      <w:r w:rsidRPr="007B346E">
        <w:rPr>
          <w:rFonts w:asciiTheme="majorHAnsi" w:hAnsiTheme="majorHAnsi" w:cstheme="majorHAnsi"/>
          <w:sz w:val="10"/>
        </w:rPr>
        <w:t>completely destroy</w:t>
      </w:r>
      <w:proofErr w:type="gramEnd"/>
      <w:r w:rsidRPr="007B346E">
        <w:rPr>
          <w:rFonts w:asciiTheme="majorHAnsi" w:hAnsiTheme="majorHAnsi" w:cstheme="majorHAnsi"/>
          <w:sz w:val="10"/>
        </w:rPr>
        <w:t xml:space="preserve"> American cities; the majority of those </w:t>
      </w:r>
      <w:r w:rsidRPr="00941301">
        <w:rPr>
          <w:rStyle w:val="StyleUnderline"/>
          <w:rFonts w:cstheme="majorHAnsi"/>
        </w:rPr>
        <w:t>warheads</w:t>
      </w:r>
      <w:r w:rsidRPr="007B346E">
        <w:rPr>
          <w:rFonts w:asciiTheme="majorHAnsi" w:hAnsiTheme="majorHAnsi" w:cstheme="majorHAnsi"/>
          <w:sz w:val="10"/>
        </w:rPr>
        <w:t xml:space="preserve"> probably already </w:t>
      </w:r>
      <w:r w:rsidRPr="00941301">
        <w:rPr>
          <w:rStyle w:val="StyleUnderline"/>
          <w:rFonts w:cstheme="majorHAnsi"/>
        </w:rPr>
        <w:t>are targeted to knock out our retaliatory missiles</w:t>
      </w:r>
      <w:r w:rsidRPr="007B346E">
        <w:rPr>
          <w:rFonts w:asciiTheme="majorHAnsi" w:hAnsiTheme="majorHAnsi" w:cstheme="majorHAnsi"/>
          <w:sz w:val="10"/>
        </w:rPr>
        <w:t xml:space="preserve"> by being surface burst or near-surface burst </w:t>
      </w:r>
      <w:r w:rsidRPr="00941301">
        <w:rPr>
          <w:rStyle w:val="StyleUnderline"/>
          <w:rFonts w:cstheme="majorHAnsi"/>
        </w:rPr>
        <w:t>on</w:t>
      </w:r>
      <w:r w:rsidRPr="007B346E">
        <w:rPr>
          <w:rFonts w:asciiTheme="majorHAnsi" w:hAnsiTheme="majorHAnsi" w:cstheme="majorHAnsi"/>
          <w:sz w:val="10"/>
        </w:rPr>
        <w:t xml:space="preserve"> their hardened </w:t>
      </w:r>
      <w:r w:rsidRPr="00941301">
        <w:rPr>
          <w:rStyle w:val="StyleUnderline"/>
          <w:rFonts w:cstheme="majorHAnsi"/>
        </w:rPr>
        <w:t>silos, located far from</w:t>
      </w:r>
      <w:r w:rsidRPr="007B346E">
        <w:rPr>
          <w:rFonts w:asciiTheme="majorHAnsi" w:hAnsiTheme="majorHAnsi" w:cstheme="majorHAnsi"/>
          <w:sz w:val="10"/>
        </w:rPr>
        <w:t xml:space="preserve"> most cities and </w:t>
      </w:r>
      <w:r w:rsidRPr="00941301">
        <w:rPr>
          <w:rStyle w:val="StyleUnderline"/>
          <w:rFonts w:cstheme="majorHAnsi"/>
        </w:rPr>
        <w:t xml:space="preserve">densely populated areas. </w:t>
      </w:r>
      <w:r w:rsidRPr="007B346E">
        <w:rPr>
          <w:rFonts w:asciiTheme="majorHAnsi" w:hAnsiTheme="majorHAnsi" w:cstheme="majorHAnsi"/>
          <w:sz w:val="10"/>
        </w:rPr>
        <w:t xml:space="preserve">Unfortunately, many </w:t>
      </w:r>
      <w:r w:rsidRPr="00941301">
        <w:rPr>
          <w:rStyle w:val="StyleUnderline"/>
          <w:rFonts w:cstheme="majorHAnsi"/>
        </w:rPr>
        <w:t>militarily significant targets</w:t>
      </w:r>
      <w:r w:rsidRPr="007B346E">
        <w:rPr>
          <w:rFonts w:asciiTheme="majorHAnsi" w:hAnsiTheme="majorHAnsi" w:cstheme="majorHAnsi"/>
          <w:sz w:val="10"/>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941301">
        <w:rPr>
          <w:rStyle w:val="StyleUnderline"/>
          <w:rFonts w:cstheme="majorHAnsi"/>
        </w:rPr>
        <w:t>would be destroyed by air bursts.</w:t>
      </w:r>
      <w:r w:rsidRPr="007B346E">
        <w:rPr>
          <w:rFonts w:asciiTheme="majorHAnsi" w:hAnsiTheme="majorHAnsi" w:cstheme="majorHAnsi"/>
          <w:sz w:val="10"/>
        </w:rPr>
        <w:t xml:space="preserve"> Air bursting (see Fig. 1.4) a given weapon subjects about twice as large an area to blast effects severe enough to destroy "soft" targets as does surface bursting (see Fig. 1.1) the same weapon. </w:t>
      </w:r>
      <w:r w:rsidRPr="00941301">
        <w:rPr>
          <w:rStyle w:val="StyleUnderline"/>
          <w:rFonts w:cstheme="majorHAnsi"/>
        </w:rPr>
        <w:t>Fortunately</w:t>
      </w:r>
      <w:r w:rsidRPr="007B346E">
        <w:rPr>
          <w:rFonts w:asciiTheme="majorHAnsi" w:hAnsiTheme="majorHAnsi" w:cstheme="majorHAnsi"/>
          <w:sz w:val="10"/>
        </w:rPr>
        <w:t xml:space="preserve"> for Americans living outside blast and fire areas, </w:t>
      </w:r>
      <w:r w:rsidRPr="00941301">
        <w:rPr>
          <w:rStyle w:val="StyleUnderline"/>
          <w:rFonts w:cstheme="majorHAnsi"/>
        </w:rPr>
        <w:t>air bursts produce only very tiny particles.</w:t>
      </w:r>
      <w:r w:rsidRPr="007B346E">
        <w:rPr>
          <w:rFonts w:asciiTheme="majorHAnsi" w:hAnsiTheme="majorHAnsi" w:cstheme="majorHAnsi"/>
          <w:sz w:val="10"/>
        </w:rPr>
        <w:t xml:space="preserve"> 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5B7505">
        <w:rPr>
          <w:rStyle w:val="Emphasis"/>
          <w:rFonts w:asciiTheme="majorHAnsi" w:hAnsiTheme="majorHAnsi" w:cstheme="majorHAnsi"/>
        </w:rPr>
        <w:t>Myth: So much food and water will be poisoned by fallout that people will starve and die even in fallout areas where there is enough food and water.</w:t>
      </w:r>
      <w:r w:rsidRPr="007B346E">
        <w:rPr>
          <w:rFonts w:asciiTheme="majorHAnsi" w:hAnsiTheme="majorHAnsi" w:cstheme="majorHAnsi"/>
          <w:sz w:val="10"/>
        </w:rPr>
        <w:t xml:space="preserve"> ° </w:t>
      </w:r>
      <w:r w:rsidRPr="005B7505">
        <w:rPr>
          <w:rStyle w:val="StyleUnderline"/>
          <w:rFonts w:cstheme="majorHAnsi"/>
        </w:rPr>
        <w:t xml:space="preserve">Facts: If the </w:t>
      </w:r>
      <w:proofErr w:type="spellStart"/>
      <w:r w:rsidRPr="005B7505">
        <w:rPr>
          <w:rStyle w:val="StyleUnderline"/>
          <w:rFonts w:cstheme="majorHAnsi"/>
        </w:rPr>
        <w:t>falloutparticles</w:t>
      </w:r>
      <w:proofErr w:type="spellEnd"/>
      <w:r w:rsidRPr="005B7505">
        <w:rPr>
          <w:rStyle w:val="StyleUnderline"/>
          <w:rFonts w:cstheme="majorHAnsi"/>
        </w:rPr>
        <w:t xml:space="preserve"> do not become mixed with the parts of food that are eaten, no harm is done. Food and water in dust-tight containers are</w:t>
      </w:r>
      <w:r w:rsidRPr="00941301">
        <w:rPr>
          <w:rStyle w:val="StyleUnderline"/>
          <w:rFonts w:cstheme="majorHAnsi"/>
        </w:rPr>
        <w:t xml:space="preserve"> not contaminated</w:t>
      </w:r>
      <w:r w:rsidRPr="007B346E">
        <w:rPr>
          <w:rFonts w:asciiTheme="majorHAnsi" w:hAnsiTheme="majorHAnsi" w:cstheme="majorHAnsi"/>
          <w:sz w:val="10"/>
        </w:rPr>
        <w:t xml:space="preserve"> by fallout radiation.</w:t>
      </w:r>
      <w:r w:rsidRPr="00941301">
        <w:rPr>
          <w:rStyle w:val="StyleUnderline"/>
          <w:rFonts w:cstheme="majorHAnsi"/>
        </w:rPr>
        <w:t xml:space="preserve"> </w:t>
      </w:r>
      <w:r w:rsidRPr="00941301">
        <w:rPr>
          <w:rStyle w:val="StyleUnderline"/>
          <w:rFonts w:cstheme="majorHAnsi"/>
          <w:highlight w:val="green"/>
        </w:rPr>
        <w:t>Peeling fruits and vegetables removes</w:t>
      </w:r>
      <w:r w:rsidRPr="00941301">
        <w:rPr>
          <w:rStyle w:val="StyleUnderline"/>
          <w:rFonts w:cstheme="majorHAnsi"/>
        </w:rPr>
        <w:t xml:space="preserve"> </w:t>
      </w:r>
      <w:r w:rsidRPr="007B346E">
        <w:rPr>
          <w:rFonts w:asciiTheme="majorHAnsi" w:hAnsiTheme="majorHAnsi" w:cstheme="majorHAnsi"/>
          <w:sz w:val="10"/>
        </w:rPr>
        <w:t>essentially</w:t>
      </w:r>
      <w:r w:rsidRPr="00941301">
        <w:rPr>
          <w:rStyle w:val="StyleUnderline"/>
          <w:rFonts w:cstheme="majorHAnsi"/>
        </w:rPr>
        <w:t xml:space="preserve"> </w:t>
      </w:r>
      <w:r w:rsidRPr="00941301">
        <w:rPr>
          <w:rStyle w:val="StyleUnderline"/>
          <w:rFonts w:cstheme="majorHAnsi"/>
          <w:highlight w:val="green"/>
        </w:rPr>
        <w:t>all fallout</w:t>
      </w:r>
      <w:r w:rsidRPr="00941301">
        <w:rPr>
          <w:rStyle w:val="StyleUnderline"/>
          <w:rFonts w:cstheme="majorHAnsi"/>
        </w:rPr>
        <w:t xml:space="preserve">, as does removing the uppermost several inches of stored grain onto which fallout particles have fallen. Water from many sources -- such as deep wells and covered reservoirs, tanks, and containers -- would not be contaminated. Even </w:t>
      </w:r>
      <w:r w:rsidRPr="00941301">
        <w:rPr>
          <w:rStyle w:val="StyleUnderline"/>
          <w:rFonts w:cstheme="majorHAnsi"/>
          <w:highlight w:val="green"/>
        </w:rPr>
        <w:t>water</w:t>
      </w:r>
      <w:r w:rsidRPr="00941301">
        <w:rPr>
          <w:rStyle w:val="StyleUnderline"/>
          <w:rFonts w:cstheme="majorHAnsi"/>
        </w:rPr>
        <w:t xml:space="preserve"> containing dissolved radioactive elements and compounds </w:t>
      </w:r>
      <w:r w:rsidRPr="00941301">
        <w:rPr>
          <w:rStyle w:val="StyleUnderline"/>
          <w:rFonts w:cstheme="majorHAnsi"/>
          <w:highlight w:val="green"/>
        </w:rPr>
        <w:t>can be made safe</w:t>
      </w:r>
      <w:r w:rsidRPr="00941301">
        <w:rPr>
          <w:rStyle w:val="StyleUnderline"/>
          <w:rFonts w:cstheme="majorHAnsi"/>
        </w:rPr>
        <w:t xml:space="preserve"> for drinking </w:t>
      </w:r>
      <w:r w:rsidRPr="00941301">
        <w:rPr>
          <w:rStyle w:val="StyleUnderline"/>
          <w:rFonts w:cstheme="majorHAnsi"/>
          <w:highlight w:val="green"/>
        </w:rPr>
        <w:t>by</w:t>
      </w:r>
      <w:r w:rsidRPr="00941301">
        <w:rPr>
          <w:rStyle w:val="StyleUnderline"/>
          <w:rFonts w:cstheme="majorHAnsi"/>
        </w:rPr>
        <w:t xml:space="preserve"> simply </w:t>
      </w:r>
      <w:r w:rsidRPr="00941301">
        <w:rPr>
          <w:rStyle w:val="StyleUnderline"/>
          <w:rFonts w:cstheme="majorHAnsi"/>
          <w:highlight w:val="green"/>
        </w:rPr>
        <w:t>filtering</w:t>
      </w:r>
      <w:r w:rsidRPr="00941301">
        <w:rPr>
          <w:rStyle w:val="StyleUnderline"/>
          <w:rFonts w:cstheme="majorHAnsi"/>
        </w:rPr>
        <w:t xml:space="preserve"> it through earth</w:t>
      </w:r>
      <w:r w:rsidRPr="007B346E">
        <w:rPr>
          <w:rFonts w:asciiTheme="majorHAnsi" w:hAnsiTheme="majorHAnsi" w:cstheme="majorHAnsi"/>
          <w:sz w:val="10"/>
        </w:rPr>
        <w:t xml:space="preserve">, as described later in this book. ° </w:t>
      </w:r>
      <w:r w:rsidRPr="00941301">
        <w:rPr>
          <w:rStyle w:val="StyleUnderline"/>
          <w:rFonts w:cstheme="majorHAnsi"/>
        </w:rPr>
        <w:t>Myth: Most of the unborn children</w:t>
      </w:r>
      <w:r w:rsidRPr="007B346E">
        <w:rPr>
          <w:rFonts w:asciiTheme="majorHAnsi" w:hAnsiTheme="majorHAnsi" w:cstheme="majorHAnsi"/>
          <w:sz w:val="10"/>
        </w:rPr>
        <w:t xml:space="preserve"> and grandchildren </w:t>
      </w:r>
      <w:r w:rsidRPr="00941301">
        <w:rPr>
          <w:rStyle w:val="StyleUnderline"/>
          <w:rFonts w:cstheme="majorHAnsi"/>
        </w:rPr>
        <w:t>of people who have been exposed to radiation</w:t>
      </w:r>
      <w:r w:rsidRPr="007B346E">
        <w:rPr>
          <w:rFonts w:asciiTheme="majorHAnsi" w:hAnsiTheme="majorHAnsi" w:cstheme="majorHAnsi"/>
          <w:sz w:val="10"/>
        </w:rPr>
        <w:t xml:space="preserve"> from nuclear explosions </w:t>
      </w:r>
      <w:r w:rsidRPr="00941301">
        <w:rPr>
          <w:rStyle w:val="StyleUnderline"/>
          <w:rFonts w:cstheme="majorHAnsi"/>
        </w:rPr>
        <w:t>will be genetically damaged</w:t>
      </w:r>
      <w:r w:rsidRPr="007B346E">
        <w:rPr>
          <w:rFonts w:asciiTheme="majorHAnsi" w:hAnsiTheme="majorHAnsi" w:cstheme="majorHAnsi"/>
          <w:sz w:val="10"/>
        </w:rPr>
        <w:t xml:space="preserve"> will be malformed, delayed victims of nuclear war. ° </w:t>
      </w:r>
      <w:r w:rsidRPr="00941301">
        <w:rPr>
          <w:rStyle w:val="StyleUnderline"/>
          <w:rFonts w:cstheme="majorHAnsi"/>
        </w:rPr>
        <w:t xml:space="preserve">Facts: The authoritative study by the National Academy of Sciences, A </w:t>
      </w:r>
      <w:proofErr w:type="gramStart"/>
      <w:r w:rsidRPr="00941301">
        <w:rPr>
          <w:rStyle w:val="StyleUnderline"/>
          <w:rFonts w:cstheme="majorHAnsi"/>
        </w:rPr>
        <w:t>Thirty Year</w:t>
      </w:r>
      <w:proofErr w:type="gramEnd"/>
      <w:r w:rsidRPr="00941301">
        <w:rPr>
          <w:rStyle w:val="StyleUnderline"/>
          <w:rFonts w:cstheme="majorHAnsi"/>
        </w:rPr>
        <w:t xml:space="preserve"> Study of the Survivors </w:t>
      </w:r>
      <w:proofErr w:type="spellStart"/>
      <w:r w:rsidRPr="00941301">
        <w:rPr>
          <w:rStyle w:val="StyleUnderline"/>
          <w:rFonts w:cstheme="majorHAnsi"/>
        </w:rPr>
        <w:t>qf</w:t>
      </w:r>
      <w:proofErr w:type="spellEnd"/>
      <w:r w:rsidRPr="00941301">
        <w:rPr>
          <w:rStyle w:val="StyleUnderline"/>
          <w:rFonts w:cstheme="majorHAnsi"/>
        </w:rPr>
        <w:t xml:space="preserve"> Hiroshima and Nagasaki</w:t>
      </w:r>
      <w:r w:rsidRPr="007B346E">
        <w:rPr>
          <w:rFonts w:asciiTheme="majorHAnsi" w:hAnsiTheme="majorHAnsi" w:cstheme="majorHAnsi"/>
          <w:sz w:val="10"/>
        </w:rPr>
        <w:t xml:space="preserve">, was published in 1977. </w:t>
      </w:r>
      <w:r w:rsidRPr="00941301">
        <w:rPr>
          <w:rStyle w:val="StyleUnderline"/>
          <w:rFonts w:cstheme="majorHAnsi"/>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7B346E">
        <w:rPr>
          <w:rFonts w:asciiTheme="majorHAnsi" w:hAnsiTheme="majorHAnsi" w:cstheme="majorHAnsi"/>
          <w:sz w:val="10"/>
        </w:rPr>
        <w:t xml:space="preserve"> This is not to say that there would be no genetic damage, nor that some fetuses subjected to large radiation doses would not be damaged. But the </w:t>
      </w:r>
      <w:r w:rsidRPr="00941301">
        <w:rPr>
          <w:rStyle w:val="StyleUnderline"/>
          <w:rFonts w:cstheme="majorHAnsi"/>
        </w:rPr>
        <w:t>overwhelming evidence does show that the exaggerated fears of radiation damage to future generations are not supported by scientific findings.</w:t>
      </w:r>
      <w:r w:rsidRPr="007B346E">
        <w:rPr>
          <w:rFonts w:asciiTheme="majorHAnsi" w:hAnsiTheme="majorHAnsi" w:cstheme="majorHAnsi"/>
          <w:sz w:val="10"/>
        </w:rPr>
        <w:t xml:space="preserve"> ° </w:t>
      </w:r>
      <w:r w:rsidRPr="00941301">
        <w:rPr>
          <w:rStyle w:val="Emphasis"/>
          <w:rFonts w:asciiTheme="majorHAnsi" w:hAnsiTheme="majorHAnsi" w:cstheme="majorHAnsi"/>
        </w:rPr>
        <w:t>Myth: Overkill would result if all the U.S. and U.S.S.R, nuclear weapons were used</w:t>
      </w:r>
      <w:r w:rsidRPr="007B346E">
        <w:rPr>
          <w:rFonts w:asciiTheme="majorHAnsi" w:hAnsiTheme="majorHAnsi" w:cstheme="majorHAnsi"/>
          <w:sz w:val="10"/>
        </w:rPr>
        <w:t xml:space="preserve"> meaning not only that the two superpowers have more than enough weapons to kill </w:t>
      </w:r>
      <w:proofErr w:type="gramStart"/>
      <w:r w:rsidRPr="007B346E">
        <w:rPr>
          <w:rFonts w:asciiTheme="majorHAnsi" w:hAnsiTheme="majorHAnsi" w:cstheme="majorHAnsi"/>
          <w:sz w:val="10"/>
        </w:rPr>
        <w:t>all of</w:t>
      </w:r>
      <w:proofErr w:type="gramEnd"/>
      <w:r w:rsidRPr="007B346E">
        <w:rPr>
          <w:rFonts w:asciiTheme="majorHAnsi" w:hAnsiTheme="majorHAnsi" w:cstheme="majorHAnsi"/>
          <w:sz w:val="10"/>
        </w:rPr>
        <w:t xml:space="preserve"> each other's people, but also that </w:t>
      </w:r>
      <w:r w:rsidRPr="00941301">
        <w:rPr>
          <w:rStyle w:val="StyleUnderline"/>
          <w:rFonts w:cstheme="majorHAnsi"/>
        </w:rPr>
        <w:t>they have enough weapons to exterminate the human race.</w:t>
      </w:r>
      <w:r w:rsidRPr="007B346E">
        <w:rPr>
          <w:rFonts w:asciiTheme="majorHAnsi" w:hAnsiTheme="majorHAnsi" w:cstheme="majorHAnsi"/>
          <w:sz w:val="10"/>
        </w:rPr>
        <w:t xml:space="preserve"> Book Page: 17 ° </w:t>
      </w:r>
      <w:r w:rsidRPr="00941301">
        <w:rPr>
          <w:rStyle w:val="StyleUnderline"/>
          <w:rFonts w:cstheme="majorHAnsi"/>
        </w:rPr>
        <w:t>Facts: Statements that the U.S. and the Soviet Union have the power to kill the world's population several times over are based on misleading calculations. One</w:t>
      </w:r>
      <w:r w:rsidRPr="007B346E">
        <w:rPr>
          <w:rFonts w:asciiTheme="majorHAnsi" w:hAnsiTheme="majorHAnsi" w:cstheme="majorHAnsi"/>
          <w:sz w:val="10"/>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941301">
        <w:rPr>
          <w:rStyle w:val="StyleUnderline"/>
          <w:rFonts w:cstheme="majorHAnsi"/>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7B346E">
        <w:rPr>
          <w:rFonts w:asciiTheme="majorHAnsi" w:hAnsiTheme="majorHAnsi" w:cstheme="majorHAnsi"/>
          <w:sz w:val="10"/>
        </w:rPr>
        <w:t xml:space="preserve"> and other harmful effects of a nuclear war. ° </w:t>
      </w:r>
      <w:r w:rsidRPr="00941301">
        <w:rPr>
          <w:rStyle w:val="StyleUnderline"/>
          <w:rFonts w:cstheme="majorHAnsi"/>
        </w:rPr>
        <w:t xml:space="preserve">Myth: Blindness and a disastrous increase of cancers would </w:t>
      </w:r>
      <w:r w:rsidRPr="00941301">
        <w:rPr>
          <w:rStyle w:val="StyleUnderline"/>
          <w:rFonts w:cstheme="majorHAnsi"/>
        </w:rPr>
        <w:lastRenderedPageBreak/>
        <w:t>be the fate of survivors</w:t>
      </w:r>
      <w:r w:rsidRPr="007B346E">
        <w:rPr>
          <w:rFonts w:asciiTheme="majorHAnsi" w:hAnsiTheme="majorHAnsi" w:cstheme="majorHAnsi"/>
          <w:sz w:val="10"/>
        </w:rPr>
        <w:t xml:space="preserve"> of a nuclear </w:t>
      </w:r>
      <w:proofErr w:type="gramStart"/>
      <w:r w:rsidRPr="007B346E">
        <w:rPr>
          <w:rFonts w:asciiTheme="majorHAnsi" w:hAnsiTheme="majorHAnsi" w:cstheme="majorHAnsi"/>
          <w:sz w:val="10"/>
        </w:rPr>
        <w:t xml:space="preserve">war, </w:t>
      </w:r>
      <w:r w:rsidRPr="00941301">
        <w:rPr>
          <w:rStyle w:val="StyleUnderline"/>
          <w:rFonts w:cstheme="majorHAnsi"/>
        </w:rPr>
        <w:t>because</w:t>
      </w:r>
      <w:proofErr w:type="gramEnd"/>
      <w:r w:rsidRPr="007B346E">
        <w:rPr>
          <w:rFonts w:asciiTheme="majorHAnsi" w:hAnsiTheme="majorHAnsi" w:cstheme="majorHAnsi"/>
          <w:sz w:val="10"/>
        </w:rPr>
        <w:t xml:space="preserve"> the nuclear </w:t>
      </w:r>
      <w:r w:rsidRPr="00941301">
        <w:rPr>
          <w:rStyle w:val="StyleUnderline"/>
          <w:rFonts w:cstheme="majorHAnsi"/>
        </w:rPr>
        <w:t>explosions would destroy so much of the protective ozone</w:t>
      </w:r>
      <w:r w:rsidRPr="007B346E">
        <w:rPr>
          <w:rFonts w:asciiTheme="majorHAnsi" w:hAnsiTheme="majorHAnsi" w:cstheme="majorHAnsi"/>
          <w:sz w:val="10"/>
        </w:rPr>
        <w:t xml:space="preserve"> in the stratosphere that far too much ultraviolet light would reach the earth's surface. Even birds and insects would be blinded. People could not work outdoors in daytime for years without dark </w:t>
      </w:r>
      <w:proofErr w:type="gramStart"/>
      <w:r w:rsidRPr="007B346E">
        <w:rPr>
          <w:rFonts w:asciiTheme="majorHAnsi" w:hAnsiTheme="majorHAnsi" w:cstheme="majorHAnsi"/>
          <w:sz w:val="10"/>
        </w:rPr>
        <w:t>glasses, and</w:t>
      </w:r>
      <w:proofErr w:type="gramEnd"/>
      <w:r w:rsidRPr="007B346E">
        <w:rPr>
          <w:rFonts w:asciiTheme="majorHAnsi" w:hAnsiTheme="majorHAnsi" w:cstheme="majorHAnsi"/>
          <w:sz w:val="10"/>
        </w:rPr>
        <w:t xml:space="preserve"> would have to wear protective clothing to prevent incapacitating sunburn. </w:t>
      </w:r>
      <w:r w:rsidRPr="00941301">
        <w:rPr>
          <w:rStyle w:val="StyleUnderline"/>
          <w:rFonts w:cstheme="majorHAnsi"/>
        </w:rPr>
        <w:t xml:space="preserve">Plants would be badly injured and food production greatly reduced. </w:t>
      </w:r>
      <w:r w:rsidRPr="007B346E">
        <w:rPr>
          <w:rFonts w:asciiTheme="majorHAnsi" w:hAnsiTheme="majorHAnsi" w:cstheme="majorHAnsi"/>
          <w:sz w:val="10"/>
        </w:rPr>
        <w:t xml:space="preserve">° </w:t>
      </w:r>
      <w:r w:rsidRPr="00941301">
        <w:rPr>
          <w:rStyle w:val="StyleUnderline"/>
          <w:rFonts w:cstheme="majorHAnsi"/>
        </w:rPr>
        <w:t>Facts:</w:t>
      </w:r>
      <w:r w:rsidRPr="007B346E">
        <w:rPr>
          <w:rFonts w:asciiTheme="majorHAnsi" w:hAnsiTheme="majorHAnsi" w:cstheme="majorHAnsi"/>
          <w:sz w:val="10"/>
        </w:rPr>
        <w:t xml:space="preserve"> Large nuclear explosions do inject huge amounts of nitrogen oxides (gasses that destroy ozone) into the stratosphere. However, </w:t>
      </w:r>
      <w:r w:rsidRPr="00941301">
        <w:rPr>
          <w:rStyle w:val="StyleUnderline"/>
          <w:rFonts w:cstheme="majorHAnsi"/>
        </w:rPr>
        <w:t>the percent of the</w:t>
      </w:r>
      <w:r w:rsidRPr="007B346E">
        <w:rPr>
          <w:rFonts w:asciiTheme="majorHAnsi" w:hAnsiTheme="majorHAnsi" w:cstheme="majorHAnsi"/>
          <w:sz w:val="10"/>
        </w:rPr>
        <w:t xml:space="preserve"> stratospheric </w:t>
      </w:r>
      <w:r w:rsidRPr="00941301">
        <w:rPr>
          <w:rStyle w:val="StyleUnderline"/>
          <w:rFonts w:cstheme="majorHAnsi"/>
        </w:rPr>
        <w:t xml:space="preserve">ozone destroyed </w:t>
      </w:r>
      <w:r w:rsidRPr="007B346E">
        <w:rPr>
          <w:rFonts w:asciiTheme="majorHAnsi" w:hAnsiTheme="majorHAnsi" w:cstheme="majorHAnsi"/>
          <w:sz w:val="10"/>
        </w:rPr>
        <w:t xml:space="preserve">by a given amount of nitrogen oxides </w:t>
      </w:r>
      <w:r w:rsidRPr="00941301">
        <w:rPr>
          <w:rStyle w:val="StyleUnderline"/>
          <w:rFonts w:cstheme="majorHAnsi"/>
        </w:rPr>
        <w:t>has been greatly overestimated in</w:t>
      </w:r>
      <w:r w:rsidRPr="007B346E">
        <w:rPr>
          <w:rFonts w:asciiTheme="majorHAnsi" w:hAnsiTheme="majorHAnsi" w:cstheme="majorHAnsi"/>
          <w:sz w:val="10"/>
        </w:rPr>
        <w:t xml:space="preserve"> almost </w:t>
      </w:r>
      <w:r w:rsidRPr="00941301">
        <w:rPr>
          <w:rStyle w:val="StyleUnderline"/>
          <w:rFonts w:cstheme="majorHAnsi"/>
        </w:rPr>
        <w:t xml:space="preserve">all theoretical </w:t>
      </w:r>
      <w:r w:rsidRPr="00941301">
        <w:rPr>
          <w:rStyle w:val="StyleUnderline"/>
          <w:rFonts w:cstheme="majorHAnsi"/>
          <w:highlight w:val="green"/>
        </w:rPr>
        <w:t>calculations and models</w:t>
      </w:r>
      <w:r w:rsidRPr="00941301">
        <w:rPr>
          <w:rStyle w:val="StyleUnderline"/>
          <w:rFonts w:cstheme="majorHAnsi"/>
        </w:rPr>
        <w:t>.</w:t>
      </w:r>
      <w:r w:rsidRPr="007B346E">
        <w:rPr>
          <w:rFonts w:asciiTheme="majorHAnsi" w:hAnsiTheme="majorHAnsi" w:cstheme="majorHAnsi"/>
          <w:sz w:val="10"/>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941301">
        <w:rPr>
          <w:rStyle w:val="StyleUnderline"/>
          <w:rFonts w:cstheme="majorHAnsi"/>
        </w:rPr>
        <w:t>observations</w:t>
      </w:r>
      <w:r w:rsidRPr="007B346E">
        <w:rPr>
          <w:rFonts w:asciiTheme="majorHAnsi" w:hAnsiTheme="majorHAnsi" w:cstheme="majorHAnsi"/>
          <w:sz w:val="10"/>
        </w:rPr>
        <w:t xml:space="preserve"> that they cited </w:t>
      </w:r>
      <w:r w:rsidRPr="00941301">
        <w:rPr>
          <w:rStyle w:val="StyleUnderline"/>
          <w:rFonts w:cstheme="majorHAnsi"/>
          <w:highlight w:val="green"/>
        </w:rPr>
        <w:t>showed no reductions in ozone.</w:t>
      </w:r>
      <w:r w:rsidRPr="00941301">
        <w:rPr>
          <w:rStyle w:val="StyleUnderline"/>
          <w:rFonts w:cstheme="majorHAnsi"/>
        </w:rPr>
        <w:t xml:space="preserve"> Nor did ultraviolet increase.</w:t>
      </w:r>
      <w:r w:rsidRPr="007B346E">
        <w:rPr>
          <w:rFonts w:asciiTheme="majorHAnsi" w:hAnsiTheme="majorHAnsi" w:cstheme="majorHAnsi"/>
          <w:sz w:val="10"/>
        </w:rPr>
        <w:t xml:space="preserve"> Other theoreticians calculated sizable reductions in total </w:t>
      </w:r>
      <w:proofErr w:type="gramStart"/>
      <w:r w:rsidRPr="007B346E">
        <w:rPr>
          <w:rFonts w:asciiTheme="majorHAnsi" w:hAnsiTheme="majorHAnsi" w:cstheme="majorHAnsi"/>
          <w:sz w:val="10"/>
        </w:rPr>
        <w:t>ozone, but</w:t>
      </w:r>
      <w:proofErr w:type="gramEnd"/>
      <w:r w:rsidRPr="007B346E">
        <w:rPr>
          <w:rFonts w:asciiTheme="majorHAnsi" w:hAnsiTheme="majorHAnsi" w:cstheme="majorHAnsi"/>
          <w:sz w:val="10"/>
        </w:rPr>
        <w:t xml:space="preserve"> interpreted the observational data to indicate either no reduction, or much smaller reductions than their calculated ones. </w:t>
      </w:r>
      <w:r w:rsidRPr="00941301">
        <w:rPr>
          <w:rStyle w:val="StyleUnderline"/>
          <w:rFonts w:cstheme="majorHAnsi"/>
        </w:rPr>
        <w:t>A realistic</w:t>
      </w:r>
      <w:r w:rsidRPr="007B346E">
        <w:rPr>
          <w:rFonts w:asciiTheme="majorHAnsi" w:hAnsiTheme="majorHAnsi" w:cstheme="majorHAnsi"/>
          <w:sz w:val="10"/>
        </w:rPr>
        <w:t xml:space="preserve"> simplified </w:t>
      </w:r>
      <w:r w:rsidRPr="00941301">
        <w:rPr>
          <w:rStyle w:val="StyleUnderline"/>
          <w:rFonts w:cstheme="majorHAnsi"/>
        </w:rPr>
        <w:t>estimate of the increased ultraviolet light dangers</w:t>
      </w:r>
      <w:r w:rsidRPr="007B346E">
        <w:rPr>
          <w:rFonts w:asciiTheme="majorHAnsi" w:hAnsiTheme="majorHAnsi" w:cstheme="majorHAnsi"/>
          <w:sz w:val="10"/>
        </w:rPr>
        <w:t xml:space="preserve"> to American survivors of a large nuclear war </w:t>
      </w:r>
      <w:r w:rsidRPr="00941301">
        <w:rPr>
          <w:rStyle w:val="StyleUnderline"/>
          <w:rFonts w:cstheme="majorHAnsi"/>
        </w:rPr>
        <w:t>equates</w:t>
      </w:r>
      <w:r w:rsidRPr="007B346E">
        <w:rPr>
          <w:rFonts w:asciiTheme="majorHAnsi" w:hAnsiTheme="majorHAnsi" w:cstheme="majorHAnsi"/>
          <w:sz w:val="10"/>
        </w:rPr>
        <w:t xml:space="preserve"> these hazards </w:t>
      </w:r>
      <w:r w:rsidRPr="00941301">
        <w:rPr>
          <w:rStyle w:val="StyleUnderline"/>
          <w:rFonts w:cstheme="majorHAnsi"/>
        </w:rPr>
        <w:t>to moving from San Francisco to sea level at the equator, where the sea level incidence of skin cancers (seldom fatal) is highest- about 10 times higher than the incidence at San Francisco.</w:t>
      </w:r>
      <w:r w:rsidRPr="007B346E">
        <w:rPr>
          <w:rFonts w:asciiTheme="majorHAnsi" w:hAnsiTheme="majorHAnsi" w:cstheme="majorHAnsi"/>
          <w:sz w:val="10"/>
        </w:rPr>
        <w:t xml:space="preserve"> Many additional thousands of American survivors might get skin cancer, but little or no increase in skin cancers might result if in the post-attack world deliberate sun tanning and going around hatless went out of fashion. </w:t>
      </w:r>
      <w:r w:rsidRPr="00642D6B">
        <w:rPr>
          <w:rFonts w:asciiTheme="majorHAnsi" w:hAnsiTheme="majorHAnsi" w:cstheme="majorHAnsi"/>
          <w:sz w:val="10"/>
        </w:rPr>
        <w:t xml:space="preserve">Furthermore, </w:t>
      </w:r>
      <w:r w:rsidRPr="00642D6B">
        <w:rPr>
          <w:rStyle w:val="StyleUnderline"/>
          <w:rFonts w:cstheme="majorHAnsi"/>
        </w:rPr>
        <w:t>almost all of</w:t>
      </w:r>
      <w:r w:rsidRPr="00941301">
        <w:rPr>
          <w:rStyle w:val="StyleUnderline"/>
          <w:rFonts w:cstheme="majorHAnsi"/>
        </w:rPr>
        <w:t xml:space="preserve"> </w:t>
      </w:r>
      <w:r w:rsidRPr="00642D6B">
        <w:rPr>
          <w:rStyle w:val="StyleUnderline"/>
          <w:rFonts w:cstheme="majorHAnsi"/>
          <w:highlight w:val="green"/>
        </w:rPr>
        <w:t xml:space="preserve">today's warheads </w:t>
      </w:r>
      <w:r w:rsidRPr="00941301">
        <w:rPr>
          <w:rStyle w:val="StyleUnderline"/>
          <w:rFonts w:cstheme="majorHAnsi"/>
          <w:highlight w:val="green"/>
        </w:rPr>
        <w:t xml:space="preserve">are smaller than those </w:t>
      </w:r>
      <w:r w:rsidRPr="00941301">
        <w:rPr>
          <w:rStyle w:val="StyleUnderline"/>
          <w:rFonts w:cstheme="majorHAnsi"/>
        </w:rPr>
        <w:t xml:space="preserve">exploded </w:t>
      </w:r>
      <w:r w:rsidRPr="00941301">
        <w:rPr>
          <w:rStyle w:val="StyleUnderline"/>
          <w:rFonts w:cstheme="majorHAnsi"/>
          <w:highlight w:val="green"/>
        </w:rPr>
        <w:t>in</w:t>
      </w:r>
      <w:r w:rsidRPr="00941301">
        <w:rPr>
          <w:rStyle w:val="StyleUnderline"/>
          <w:rFonts w:cstheme="majorHAnsi"/>
        </w:rPr>
        <w:t xml:space="preserve"> the </w:t>
      </w:r>
      <w:r w:rsidRPr="00941301">
        <w:rPr>
          <w:rStyle w:val="StyleUnderline"/>
          <w:rFonts w:cstheme="majorHAnsi"/>
          <w:highlight w:val="green"/>
        </w:rPr>
        <w:t>large</w:t>
      </w:r>
      <w:r w:rsidRPr="00941301">
        <w:rPr>
          <w:rStyle w:val="StyleUnderline"/>
          <w:rFonts w:cstheme="majorHAnsi"/>
        </w:rPr>
        <w:t xml:space="preserve">- weapons </w:t>
      </w:r>
      <w:r w:rsidRPr="00941301">
        <w:rPr>
          <w:rStyle w:val="StyleUnderline"/>
          <w:rFonts w:cstheme="majorHAnsi"/>
          <w:highlight w:val="green"/>
        </w:rPr>
        <w:t>tests</w:t>
      </w:r>
      <w:r w:rsidRPr="007B346E">
        <w:rPr>
          <w:rFonts w:asciiTheme="majorHAnsi" w:hAnsiTheme="majorHAnsi" w:cstheme="majorHAnsi"/>
          <w:sz w:val="10"/>
        </w:rPr>
        <w:t xml:space="preserve"> mentioned above; </w:t>
      </w:r>
      <w:r w:rsidRPr="005B7505">
        <w:rPr>
          <w:rStyle w:val="StyleUnderline"/>
          <w:rFonts w:cstheme="majorHAnsi"/>
        </w:rPr>
        <w:t xml:space="preserve">most </w:t>
      </w:r>
      <w:r w:rsidRPr="00642D6B">
        <w:rPr>
          <w:rStyle w:val="StyleUnderline"/>
          <w:rFonts w:cstheme="majorHAnsi"/>
        </w:rPr>
        <w:t>w</w:t>
      </w:r>
      <w:r w:rsidRPr="005B7505">
        <w:rPr>
          <w:rStyle w:val="StyleUnderline"/>
          <w:rFonts w:cstheme="majorHAnsi"/>
        </w:rPr>
        <w:t xml:space="preserve">ould </w:t>
      </w:r>
      <w:r w:rsidRPr="005B7505">
        <w:rPr>
          <w:rStyle w:val="StyleUnderline"/>
          <w:rFonts w:cstheme="majorHAnsi"/>
          <w:highlight w:val="green"/>
        </w:rPr>
        <w:t>inject</w:t>
      </w:r>
      <w:r w:rsidRPr="005B7505">
        <w:rPr>
          <w:rStyle w:val="StyleUnderline"/>
          <w:rFonts w:cstheme="majorHAnsi"/>
        </w:rPr>
        <w:t xml:space="preserve"> much </w:t>
      </w:r>
      <w:r w:rsidRPr="005B7505">
        <w:rPr>
          <w:rStyle w:val="StyleUnderline"/>
          <w:rFonts w:cstheme="majorHAnsi"/>
          <w:highlight w:val="green"/>
        </w:rPr>
        <w:t>smaller amounts of ozone-destroying gasses</w:t>
      </w:r>
      <w:r w:rsidRPr="005B7505">
        <w:rPr>
          <w:rStyle w:val="StyleUnderline"/>
          <w:rFonts w:cstheme="majorHAnsi"/>
        </w:rPr>
        <w:t>, or no gasses, into the stratosphere</w:t>
      </w:r>
      <w:r w:rsidRPr="007B346E">
        <w:rPr>
          <w:rFonts w:asciiTheme="majorHAnsi" w:hAnsiTheme="majorHAnsi" w:cstheme="majorHAnsi"/>
          <w:sz w:val="10"/>
        </w:rPr>
        <w:t xml:space="preserve">, where ozone deficiencies may persist for years. </w:t>
      </w:r>
      <w:r w:rsidRPr="005B7505">
        <w:rPr>
          <w:rStyle w:val="StyleUnderline"/>
          <w:rFonts w:cstheme="majorHAnsi"/>
        </w:rPr>
        <w:t>And nuclear weapons smaller than 500 kilotons result in increases (due to smog reactions) in upper tropospheric ozone.</w:t>
      </w:r>
      <w:r w:rsidRPr="007B346E">
        <w:rPr>
          <w:rFonts w:asciiTheme="majorHAnsi" w:hAnsiTheme="majorHAnsi" w:cstheme="majorHAnsi"/>
          <w:sz w:val="10"/>
        </w:rPr>
        <w:t xml:space="preserve"> In a nuclear war, </w:t>
      </w:r>
      <w:r w:rsidRPr="005B7505">
        <w:rPr>
          <w:rStyle w:val="StyleUnderline"/>
          <w:rFonts w:cstheme="majorHAnsi"/>
        </w:rPr>
        <w:t>these increases would</w:t>
      </w:r>
      <w:r w:rsidRPr="007B346E">
        <w:rPr>
          <w:rFonts w:asciiTheme="majorHAnsi" w:hAnsiTheme="majorHAnsi" w:cstheme="majorHAnsi"/>
          <w:sz w:val="10"/>
        </w:rPr>
        <w:t xml:space="preserve"> partially </w:t>
      </w:r>
      <w:r w:rsidRPr="00941301">
        <w:rPr>
          <w:rStyle w:val="StyleUnderline"/>
          <w:rFonts w:cstheme="majorHAnsi"/>
        </w:rPr>
        <w:t>compensate for the upper-level tropospheric decreases</w:t>
      </w:r>
      <w:r w:rsidRPr="007B346E">
        <w:rPr>
          <w:rFonts w:asciiTheme="majorHAnsi" w:hAnsiTheme="majorHAnsi" w:cstheme="majorHAnsi"/>
          <w:sz w:val="10"/>
        </w:rPr>
        <w:t xml:space="preserve">-as explained by Julius S. Chang and Donald J. </w:t>
      </w:r>
      <w:proofErr w:type="spellStart"/>
      <w:r w:rsidRPr="007B346E">
        <w:rPr>
          <w:rFonts w:asciiTheme="majorHAnsi" w:hAnsiTheme="majorHAnsi" w:cstheme="majorHAnsi"/>
          <w:sz w:val="10"/>
        </w:rPr>
        <w:t>Wuebbles</w:t>
      </w:r>
      <w:proofErr w:type="spellEnd"/>
      <w:r w:rsidRPr="007B346E">
        <w:rPr>
          <w:rFonts w:asciiTheme="majorHAnsi" w:hAnsiTheme="majorHAnsi" w:cstheme="majorHAnsi"/>
          <w:sz w:val="10"/>
        </w:rPr>
        <w:t xml:space="preserve"> of Lawrence Livermore National Laboratory. ° </w:t>
      </w:r>
      <w:r w:rsidRPr="00941301">
        <w:rPr>
          <w:rStyle w:val="Emphasis"/>
          <w:rFonts w:asciiTheme="majorHAnsi" w:hAnsiTheme="majorHAnsi" w:cstheme="majorHAnsi"/>
        </w:rPr>
        <w:t xml:space="preserve">Myth: </w:t>
      </w:r>
      <w:proofErr w:type="spellStart"/>
      <w:r w:rsidRPr="00941301">
        <w:rPr>
          <w:rStyle w:val="Emphasis"/>
          <w:rFonts w:asciiTheme="majorHAnsi" w:hAnsiTheme="majorHAnsi" w:cstheme="majorHAnsi"/>
        </w:rPr>
        <w:t>Unsurvivable</w:t>
      </w:r>
      <w:proofErr w:type="spellEnd"/>
      <w:r w:rsidRPr="00941301">
        <w:rPr>
          <w:rStyle w:val="Emphasis"/>
          <w:rFonts w:asciiTheme="majorHAnsi" w:hAnsiTheme="majorHAnsi" w:cstheme="majorHAnsi"/>
        </w:rPr>
        <w:t xml:space="preserve"> "nuclear winter" surely will follow a nuclear war. The world will be frozen if only 100 megatons (less than one percent of all nuclear weapons) are used</w:t>
      </w:r>
      <w:r w:rsidRPr="007B346E">
        <w:rPr>
          <w:rFonts w:asciiTheme="majorHAnsi" w:hAnsiTheme="majorHAnsi" w:cstheme="majorHAnsi"/>
          <w:sz w:val="10"/>
        </w:rPr>
        <w:t xml:space="preserve"> to ignite cities. World-enveloping smoke from fires and the dust from surface bursts will prevent almost all sunlight and solar heat from reaching the earth's surface. Universal darkness for weeks! </w:t>
      </w:r>
      <w:r w:rsidRPr="00941301">
        <w:rPr>
          <w:rStyle w:val="StyleUnderline"/>
          <w:rFonts w:cstheme="majorHAnsi"/>
        </w:rPr>
        <w:t>Sub-zero temperatures</w:t>
      </w:r>
      <w:r w:rsidRPr="007B346E">
        <w:rPr>
          <w:rFonts w:asciiTheme="majorHAnsi" w:hAnsiTheme="majorHAnsi" w:cstheme="majorHAnsi"/>
          <w:sz w:val="10"/>
        </w:rPr>
        <w:t xml:space="preserve">, even in summertime! </w:t>
      </w:r>
      <w:r w:rsidRPr="00941301">
        <w:rPr>
          <w:rStyle w:val="StyleUnderline"/>
          <w:rFonts w:cstheme="majorHAnsi"/>
        </w:rPr>
        <w:t>Frozen crops</w:t>
      </w:r>
      <w:r w:rsidRPr="007B346E">
        <w:rPr>
          <w:rFonts w:asciiTheme="majorHAnsi" w:hAnsiTheme="majorHAnsi" w:cstheme="majorHAnsi"/>
          <w:sz w:val="10"/>
        </w:rPr>
        <w:t xml:space="preserve">, even in the jungles of South America! </w:t>
      </w:r>
      <w:r w:rsidRPr="00941301">
        <w:rPr>
          <w:rStyle w:val="StyleUnderline"/>
          <w:rFonts w:cstheme="majorHAnsi"/>
        </w:rPr>
        <w:t>Worldwide famine! Whole species of animals and plants exterminated!</w:t>
      </w:r>
      <w:r w:rsidRPr="007B346E">
        <w:rPr>
          <w:rFonts w:asciiTheme="majorHAnsi" w:hAnsiTheme="majorHAnsi" w:cstheme="majorHAnsi"/>
          <w:sz w:val="10"/>
        </w:rPr>
        <w:t xml:space="preserve"> The survival of mankind in doubt! ° </w:t>
      </w:r>
      <w:r w:rsidRPr="00941301">
        <w:rPr>
          <w:rStyle w:val="StyleUnderline"/>
          <w:rFonts w:cstheme="majorHAnsi"/>
        </w:rPr>
        <w:t xml:space="preserve">Facts: </w:t>
      </w:r>
      <w:proofErr w:type="spellStart"/>
      <w:r w:rsidRPr="00941301">
        <w:rPr>
          <w:rStyle w:val="StyleUnderline"/>
          <w:rFonts w:cstheme="majorHAnsi"/>
        </w:rPr>
        <w:t>Unsurvivable</w:t>
      </w:r>
      <w:proofErr w:type="spellEnd"/>
      <w:r w:rsidRPr="00941301">
        <w:rPr>
          <w:rStyle w:val="StyleUnderline"/>
          <w:rFonts w:cstheme="majorHAnsi"/>
        </w:rPr>
        <w:t xml:space="preserve"> "nuclear winter" is a discredited theory that</w:t>
      </w:r>
      <w:r w:rsidRPr="007B346E">
        <w:rPr>
          <w:rFonts w:asciiTheme="majorHAnsi" w:hAnsiTheme="majorHAnsi" w:cstheme="majorHAnsi"/>
          <w:sz w:val="10"/>
        </w:rPr>
        <w:t xml:space="preserve">, since its conception in 1982, </w:t>
      </w:r>
      <w:r w:rsidRPr="00941301">
        <w:rPr>
          <w:rStyle w:val="StyleUnderline"/>
          <w:rFonts w:cstheme="majorHAnsi"/>
        </w:rPr>
        <w:t>has been used to frighten</w:t>
      </w:r>
      <w:r w:rsidRPr="007B346E">
        <w:rPr>
          <w:rFonts w:asciiTheme="majorHAnsi" w:hAnsiTheme="majorHAnsi" w:cstheme="majorHAnsi"/>
          <w:sz w:val="10"/>
        </w:rPr>
        <w:t xml:space="preserve"> additional </w:t>
      </w:r>
      <w:r w:rsidRPr="00941301">
        <w:rPr>
          <w:rStyle w:val="StyleUnderline"/>
          <w:rFonts w:cstheme="majorHAnsi"/>
        </w:rPr>
        <w:t>millions into believing that trying to survive a nuclear war is a waste of effort and resources, and that only by ridding the world of almost all nuclear weapons do we have a chance of surviving. Non-propagandizing scientists recently</w:t>
      </w:r>
      <w:r w:rsidRPr="007B346E">
        <w:rPr>
          <w:rFonts w:asciiTheme="majorHAnsi" w:hAnsiTheme="majorHAnsi" w:cstheme="majorHAnsi"/>
          <w:sz w:val="10"/>
        </w:rPr>
        <w:t xml:space="preserve"> </w:t>
      </w:r>
      <w:proofErr w:type="spellStart"/>
      <w:r w:rsidRPr="007B346E">
        <w:rPr>
          <w:rFonts w:asciiTheme="majorHAnsi" w:hAnsiTheme="majorHAnsi" w:cstheme="majorHAnsi"/>
          <w:sz w:val="10"/>
        </w:rPr>
        <w:t>have</w:t>
      </w:r>
      <w:r w:rsidRPr="00941301">
        <w:rPr>
          <w:rStyle w:val="StyleUnderline"/>
          <w:rFonts w:cstheme="majorHAnsi"/>
        </w:rPr>
        <w:t>calculated</w:t>
      </w:r>
      <w:proofErr w:type="spellEnd"/>
      <w:r w:rsidRPr="00941301">
        <w:rPr>
          <w:rStyle w:val="StyleUnderline"/>
          <w:rFonts w:cstheme="majorHAnsi"/>
        </w:rPr>
        <w:t xml:space="preserve"> that the climatic</w:t>
      </w:r>
      <w:r w:rsidRPr="007B346E">
        <w:rPr>
          <w:rFonts w:asciiTheme="majorHAnsi" w:hAnsiTheme="majorHAnsi" w:cstheme="majorHAnsi"/>
          <w:sz w:val="10"/>
        </w:rPr>
        <w:t xml:space="preserve"> and other environmental </w:t>
      </w:r>
      <w:r w:rsidRPr="00941301">
        <w:rPr>
          <w:rStyle w:val="StyleUnderline"/>
          <w:rFonts w:cstheme="majorHAnsi"/>
        </w:rPr>
        <w:t>effects of even an all-out nuclear war would be much less severe than the catastrophic effects repeatedly publicized by</w:t>
      </w:r>
      <w:r w:rsidRPr="007B346E">
        <w:rPr>
          <w:rFonts w:asciiTheme="majorHAnsi" w:hAnsiTheme="majorHAnsi" w:cstheme="majorHAnsi"/>
          <w:sz w:val="10"/>
        </w:rPr>
        <w:t xml:space="preserve"> popular astronomer Carl </w:t>
      </w:r>
      <w:r w:rsidRPr="00941301">
        <w:rPr>
          <w:rStyle w:val="StyleUnderline"/>
          <w:rFonts w:cstheme="majorHAnsi"/>
        </w:rPr>
        <w:t>Sagan and his fellow activist scientists</w:t>
      </w:r>
      <w:r w:rsidRPr="007B346E">
        <w:rPr>
          <w:rFonts w:asciiTheme="majorHAnsi" w:hAnsiTheme="majorHAnsi" w:cstheme="majorHAnsi"/>
          <w:sz w:val="10"/>
        </w:rPr>
        <w:t xml:space="preserve">, and by all the involved Soviet scientists. </w:t>
      </w:r>
      <w:r w:rsidRPr="00941301">
        <w:rPr>
          <w:rStyle w:val="StyleUnderline"/>
          <w:rFonts w:cstheme="majorHAnsi"/>
        </w:rPr>
        <w:t>Conclusions reached from</w:t>
      </w:r>
      <w:r w:rsidRPr="007B346E">
        <w:rPr>
          <w:rFonts w:asciiTheme="majorHAnsi" w:hAnsiTheme="majorHAnsi" w:cstheme="majorHAnsi"/>
          <w:sz w:val="10"/>
        </w:rPr>
        <w:t xml:space="preserve"> these recent, realistic calculations are summarized in an article, "Nuclear Winter Reappraised", featured in the 1986 summer issue of Foreign Affairs, the prestigious quarterly of the Council on Foreign Relations. </w:t>
      </w:r>
      <w:proofErr w:type="gramStart"/>
      <w:r w:rsidRPr="007B346E">
        <w:rPr>
          <w:rFonts w:asciiTheme="majorHAnsi" w:hAnsiTheme="majorHAnsi" w:cstheme="majorHAnsi"/>
          <w:sz w:val="10"/>
        </w:rPr>
        <w:t xml:space="preserve">The authors, </w:t>
      </w:r>
      <w:proofErr w:type="spellStart"/>
      <w:r w:rsidRPr="007B346E">
        <w:rPr>
          <w:rFonts w:asciiTheme="majorHAnsi" w:hAnsiTheme="majorHAnsi" w:cstheme="majorHAnsi"/>
          <w:sz w:val="10"/>
        </w:rPr>
        <w:t>Starley</w:t>
      </w:r>
      <w:proofErr w:type="spellEnd"/>
      <w:r w:rsidRPr="007B346E">
        <w:rPr>
          <w:rFonts w:asciiTheme="majorHAnsi" w:hAnsiTheme="majorHAnsi" w:cstheme="majorHAnsi"/>
          <w:sz w:val="10"/>
        </w:rPr>
        <w:t xml:space="preserve"> L. Thompson and Stephen H. Schneider,</w:t>
      </w:r>
      <w:proofErr w:type="gramEnd"/>
      <w:r w:rsidRPr="007B346E">
        <w:rPr>
          <w:rFonts w:asciiTheme="majorHAnsi" w:hAnsiTheme="majorHAnsi" w:cstheme="majorHAnsi"/>
          <w:sz w:val="10"/>
        </w:rPr>
        <w:t xml:space="preserve"> are atmospheric scientists with </w:t>
      </w:r>
      <w:r w:rsidRPr="00941301">
        <w:rPr>
          <w:rStyle w:val="StyleUnderline"/>
          <w:rFonts w:cstheme="majorHAnsi"/>
        </w:rPr>
        <w:t>the National Center for Atmospheric Research.</w:t>
      </w:r>
      <w:r w:rsidRPr="007B346E">
        <w:rPr>
          <w:rFonts w:asciiTheme="majorHAnsi" w:hAnsiTheme="majorHAnsi" w:cstheme="majorHAnsi"/>
          <w:sz w:val="10"/>
        </w:rPr>
        <w:t xml:space="preserve"> They </w:t>
      </w:r>
      <w:r w:rsidRPr="00941301">
        <w:rPr>
          <w:rStyle w:val="StyleUnderline"/>
          <w:rFonts w:cstheme="majorHAnsi"/>
        </w:rPr>
        <w:t xml:space="preserve">showed </w:t>
      </w:r>
      <w:r w:rsidRPr="007B346E">
        <w:rPr>
          <w:rFonts w:asciiTheme="majorHAnsi" w:hAnsiTheme="majorHAnsi" w:cstheme="majorHAnsi"/>
          <w:sz w:val="10"/>
        </w:rPr>
        <w:t xml:space="preserve">" that on scientific grounds the global </w:t>
      </w:r>
      <w:r w:rsidRPr="00941301">
        <w:rPr>
          <w:rStyle w:val="StyleUnderline"/>
          <w:rFonts w:cstheme="majorHAnsi"/>
        </w:rPr>
        <w:t>apocalyptic conclusions</w:t>
      </w:r>
      <w:r w:rsidRPr="007B346E">
        <w:rPr>
          <w:rFonts w:asciiTheme="majorHAnsi" w:hAnsiTheme="majorHAnsi" w:cstheme="majorHAnsi"/>
          <w:sz w:val="10"/>
        </w:rPr>
        <w:t xml:space="preserve"> of the initial nuclear winter hypothesis </w:t>
      </w:r>
      <w:r w:rsidRPr="00941301">
        <w:rPr>
          <w:rStyle w:val="StyleUnderline"/>
          <w:rFonts w:cstheme="majorHAnsi"/>
        </w:rPr>
        <w:t xml:space="preserve">can now be relegated to a vanishing low level of probability." </w:t>
      </w:r>
      <w:r w:rsidRPr="007B346E">
        <w:rPr>
          <w:rFonts w:asciiTheme="majorHAnsi" w:hAnsiTheme="majorHAnsi" w:cstheme="majorHAnsi"/>
          <w:sz w:val="10"/>
        </w:rPr>
        <w:t xml:space="preserve">Book Page: 18 </w:t>
      </w:r>
      <w:r w:rsidRPr="00941301">
        <w:rPr>
          <w:rStyle w:val="StyleUnderline"/>
          <w:rFonts w:cstheme="majorHAnsi"/>
        </w:rPr>
        <w:t xml:space="preserve">Their models indicate that in July (when </w:t>
      </w:r>
      <w:r w:rsidRPr="00941301">
        <w:rPr>
          <w:rStyle w:val="StyleUnderline"/>
          <w:rFonts w:cstheme="majorHAnsi"/>
          <w:highlight w:val="green"/>
        </w:rPr>
        <w:t>the greatest temperature reductions would</w:t>
      </w:r>
      <w:r w:rsidRPr="00941301">
        <w:rPr>
          <w:rStyle w:val="StyleUnderline"/>
          <w:rFonts w:cstheme="majorHAnsi"/>
        </w:rPr>
        <w:t xml:space="preserve"> result) the average temperature in the United States </w:t>
      </w:r>
      <w:r w:rsidRPr="00642D6B">
        <w:rPr>
          <w:rStyle w:val="StyleUnderline"/>
          <w:rFonts w:cstheme="majorHAnsi"/>
        </w:rPr>
        <w:t xml:space="preserve">would be reduced for </w:t>
      </w:r>
      <w:r w:rsidRPr="00941301">
        <w:rPr>
          <w:rStyle w:val="StyleUnderline"/>
          <w:rFonts w:cstheme="majorHAnsi"/>
          <w:highlight w:val="green"/>
        </w:rPr>
        <w:t xml:space="preserve">a few days </w:t>
      </w:r>
      <w:r w:rsidRPr="00941301">
        <w:rPr>
          <w:rStyle w:val="StyleUnderline"/>
          <w:rFonts w:cstheme="majorHAnsi"/>
        </w:rPr>
        <w:t xml:space="preserve">from about 70 degrees Fahrenheit </w:t>
      </w:r>
      <w:r w:rsidRPr="00941301">
        <w:rPr>
          <w:rStyle w:val="StyleUnderline"/>
          <w:rFonts w:cstheme="majorHAnsi"/>
          <w:highlight w:val="green"/>
        </w:rPr>
        <w:t>to</w:t>
      </w:r>
      <w:r w:rsidRPr="007B346E">
        <w:rPr>
          <w:rFonts w:asciiTheme="majorHAnsi" w:hAnsiTheme="majorHAnsi" w:cstheme="majorHAnsi"/>
          <w:sz w:val="10"/>
        </w:rPr>
        <w:t xml:space="preserve"> approximately </w:t>
      </w:r>
      <w:r w:rsidRPr="00941301">
        <w:rPr>
          <w:rStyle w:val="StyleUnderline"/>
          <w:rFonts w:cstheme="majorHAnsi"/>
          <w:highlight w:val="green"/>
        </w:rPr>
        <w:t>50 degrees.</w:t>
      </w:r>
      <w:r w:rsidRPr="007B346E">
        <w:rPr>
          <w:rFonts w:asciiTheme="majorHAnsi" w:hAnsiTheme="majorHAnsi" w:cstheme="majorHAnsi"/>
          <w:sz w:val="10"/>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941301">
        <w:rPr>
          <w:rStyle w:val="StyleUnderline"/>
          <w:rFonts w:cstheme="majorHAnsi"/>
        </w:rPr>
        <w:t xml:space="preserve">Continuing studies indicate there will be even smaller reductions in temperature than those calculated by Thompson and </w:t>
      </w:r>
      <w:r w:rsidRPr="00642D6B">
        <w:rPr>
          <w:rStyle w:val="StyleUnderline"/>
          <w:rFonts w:cstheme="majorHAnsi"/>
        </w:rPr>
        <w:t xml:space="preserve">Schneider. Soviet </w:t>
      </w:r>
      <w:r w:rsidRPr="00642D6B">
        <w:rPr>
          <w:rStyle w:val="StyleUnderline"/>
          <w:rFonts w:cstheme="majorHAnsi"/>
          <w:highlight w:val="green"/>
        </w:rPr>
        <w:t>propagandists</w:t>
      </w:r>
      <w:r w:rsidRPr="00941301">
        <w:rPr>
          <w:rStyle w:val="StyleUnderline"/>
          <w:rFonts w:cstheme="majorHAnsi"/>
        </w:rPr>
        <w:t xml:space="preserve"> promptly </w:t>
      </w:r>
      <w:r w:rsidRPr="00941301">
        <w:rPr>
          <w:rStyle w:val="StyleUnderline"/>
          <w:rFonts w:cstheme="majorHAnsi"/>
          <w:highlight w:val="green"/>
        </w:rPr>
        <w:t>exploited belief in</w:t>
      </w:r>
      <w:r w:rsidRPr="00941301">
        <w:rPr>
          <w:rStyle w:val="StyleUnderline"/>
          <w:rFonts w:cstheme="majorHAnsi"/>
        </w:rPr>
        <w:t xml:space="preserve"> </w:t>
      </w:r>
      <w:proofErr w:type="spellStart"/>
      <w:r w:rsidRPr="00941301">
        <w:rPr>
          <w:rStyle w:val="StyleUnderline"/>
          <w:rFonts w:cstheme="majorHAnsi"/>
        </w:rPr>
        <w:t>unsurvivable</w:t>
      </w:r>
      <w:proofErr w:type="spellEnd"/>
      <w:r w:rsidRPr="00941301">
        <w:rPr>
          <w:rStyle w:val="StyleUnderline"/>
          <w:rFonts w:cstheme="majorHAnsi"/>
        </w:rPr>
        <w:t xml:space="preserve"> </w:t>
      </w:r>
      <w:r w:rsidRPr="00941301">
        <w:rPr>
          <w:rStyle w:val="StyleUnderline"/>
          <w:rFonts w:cstheme="majorHAnsi"/>
          <w:highlight w:val="green"/>
        </w:rPr>
        <w:t>"nuclear winter" to increase fear of</w:t>
      </w:r>
      <w:r w:rsidRPr="00941301">
        <w:rPr>
          <w:rStyle w:val="StyleUnderline"/>
          <w:rFonts w:cstheme="majorHAnsi"/>
        </w:rPr>
        <w:t xml:space="preserve"> </w:t>
      </w:r>
      <w:r w:rsidRPr="00642D6B">
        <w:rPr>
          <w:rStyle w:val="StyleUnderline"/>
          <w:rFonts w:cstheme="majorHAnsi"/>
        </w:rPr>
        <w:t xml:space="preserve">nuclear weapons and </w:t>
      </w:r>
      <w:r w:rsidRPr="00941301">
        <w:rPr>
          <w:rStyle w:val="StyleUnderline"/>
          <w:rFonts w:cstheme="majorHAnsi"/>
          <w:highlight w:val="green"/>
        </w:rPr>
        <w:t>war</w:t>
      </w:r>
      <w:r w:rsidRPr="00941301">
        <w:rPr>
          <w:rStyle w:val="StyleUnderline"/>
          <w:rFonts w:cstheme="majorHAnsi"/>
        </w:rPr>
        <w:t>, and to demoralize their enemies.</w:t>
      </w:r>
      <w:r w:rsidRPr="007B346E">
        <w:rPr>
          <w:rFonts w:asciiTheme="majorHAnsi" w:hAnsiTheme="majorHAnsi" w:cstheme="majorHAnsi"/>
          <w:sz w:val="10"/>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941301">
        <w:rPr>
          <w:rStyle w:val="StyleUnderline"/>
          <w:rFonts w:cstheme="majorHAnsi"/>
        </w:rPr>
        <w:t>Buildings</w:t>
      </w:r>
      <w:r w:rsidRPr="007B346E">
        <w:rPr>
          <w:rFonts w:asciiTheme="majorHAnsi" w:hAnsiTheme="majorHAnsi" w:cstheme="majorHAnsi"/>
          <w:sz w:val="10"/>
        </w:rPr>
        <w:t xml:space="preserve"> in the blasted area for miles around ground zero will be reduced to scattered rubble - mostly </w:t>
      </w:r>
      <w:r w:rsidRPr="00941301">
        <w:rPr>
          <w:rStyle w:val="StyleUnderline"/>
          <w:rFonts w:cstheme="majorHAnsi"/>
        </w:rPr>
        <w:t>of concrete, steel, and other nonflammable materials</w:t>
      </w:r>
      <w:r w:rsidRPr="007B346E">
        <w:rPr>
          <w:rFonts w:asciiTheme="majorHAnsi" w:hAnsiTheme="majorHAnsi" w:cstheme="majorHAnsi"/>
          <w:sz w:val="10"/>
        </w:rPr>
        <w:t xml:space="preserve"> - that </w:t>
      </w:r>
      <w:r w:rsidRPr="00941301">
        <w:rPr>
          <w:rStyle w:val="StyleUnderline"/>
          <w:rFonts w:cstheme="majorHAnsi"/>
        </w:rPr>
        <w:t>will not burn in blazing fires.</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Thus</w:t>
      </w:r>
      <w:proofErr w:type="gramEnd"/>
      <w:r w:rsidRPr="007B346E">
        <w:rPr>
          <w:rFonts w:asciiTheme="majorHAnsi" w:hAnsiTheme="majorHAnsi" w:cstheme="majorHAnsi"/>
          <w:sz w:val="10"/>
        </w:rPr>
        <w:t xml:space="preserve"> in the Oak Ridge National Laboratory translation (ORNL-TR-2793) of Civil Defense. Second Edition (500,000 copies), Moscow, 1970, by </w:t>
      </w:r>
      <w:proofErr w:type="spellStart"/>
      <w:r w:rsidRPr="007B346E">
        <w:rPr>
          <w:rFonts w:asciiTheme="majorHAnsi" w:hAnsiTheme="majorHAnsi" w:cstheme="majorHAnsi"/>
          <w:sz w:val="10"/>
        </w:rPr>
        <w:t>Egorov</w:t>
      </w:r>
      <w:proofErr w:type="spellEnd"/>
      <w:r w:rsidRPr="007B346E">
        <w:rPr>
          <w:rFonts w:asciiTheme="majorHAnsi" w:hAnsiTheme="majorHAnsi" w:cstheme="majorHAnsi"/>
          <w:sz w:val="10"/>
        </w:rPr>
        <w:t xml:space="preserve">, </w:t>
      </w:r>
      <w:proofErr w:type="spellStart"/>
      <w:r w:rsidRPr="007B346E">
        <w:rPr>
          <w:rFonts w:asciiTheme="majorHAnsi" w:hAnsiTheme="majorHAnsi" w:cstheme="majorHAnsi"/>
          <w:sz w:val="10"/>
        </w:rPr>
        <w:t>Shlyakhov</w:t>
      </w:r>
      <w:proofErr w:type="spellEnd"/>
      <w:r w:rsidRPr="007B346E">
        <w:rPr>
          <w:rFonts w:asciiTheme="majorHAnsi" w:hAnsiTheme="majorHAnsi" w:cstheme="majorHAnsi"/>
          <w:sz w:val="10"/>
        </w:rPr>
        <w:t xml:space="preserve">, and </w:t>
      </w:r>
      <w:proofErr w:type="spellStart"/>
      <w:r w:rsidRPr="007B346E">
        <w:rPr>
          <w:rFonts w:asciiTheme="majorHAnsi" w:hAnsiTheme="majorHAnsi" w:cstheme="majorHAnsi"/>
          <w:sz w:val="10"/>
        </w:rPr>
        <w:t>Alabin</w:t>
      </w:r>
      <w:proofErr w:type="spellEnd"/>
      <w:r w:rsidRPr="007B346E">
        <w:rPr>
          <w:rFonts w:asciiTheme="majorHAnsi" w:hAnsiTheme="majorHAnsi" w:cstheme="majorHAnsi"/>
          <w:sz w:val="10"/>
        </w:rPr>
        <w:t xml:space="preserve">, we read: "Fires do not occur in zones of complete destruction . . . that are characterized by an overpressure exceeding 0.5 kg/cm2 [- 7 psi]., because rubble is scattered and covers the burning structures. As a </w:t>
      </w:r>
      <w:proofErr w:type="gramStart"/>
      <w:r w:rsidRPr="007B346E">
        <w:rPr>
          <w:rFonts w:asciiTheme="majorHAnsi" w:hAnsiTheme="majorHAnsi" w:cstheme="majorHAnsi"/>
          <w:sz w:val="10"/>
        </w:rPr>
        <w:t>result</w:t>
      </w:r>
      <w:proofErr w:type="gramEnd"/>
      <w:r w:rsidRPr="007B346E">
        <w:rPr>
          <w:rFonts w:asciiTheme="majorHAnsi" w:hAnsiTheme="majorHAnsi" w:cstheme="majorHAnsi"/>
          <w:sz w:val="10"/>
        </w:rPr>
        <w:t xml:space="preserve"> the </w:t>
      </w:r>
      <w:r w:rsidRPr="00941301">
        <w:rPr>
          <w:rStyle w:val="StyleUnderline"/>
          <w:rFonts w:cstheme="majorHAnsi"/>
        </w:rPr>
        <w:t>rubble only smolders</w:t>
      </w:r>
      <w:r w:rsidRPr="007B346E">
        <w:rPr>
          <w:rFonts w:asciiTheme="majorHAnsi" w:hAnsiTheme="majorHAnsi" w:cstheme="majorHAnsi"/>
          <w:sz w:val="10"/>
        </w:rPr>
        <w:t xml:space="preserve">, and </w:t>
      </w:r>
      <w:r w:rsidRPr="00941301">
        <w:rPr>
          <w:rStyle w:val="StyleUnderline"/>
          <w:rFonts w:cstheme="majorHAnsi"/>
        </w:rPr>
        <w:t xml:space="preserve">fires </w:t>
      </w:r>
      <w:r w:rsidRPr="007B346E">
        <w:rPr>
          <w:rFonts w:asciiTheme="majorHAnsi" w:hAnsiTheme="majorHAnsi" w:cstheme="majorHAnsi"/>
          <w:sz w:val="10"/>
        </w:rPr>
        <w:t xml:space="preserve">as such </w:t>
      </w:r>
      <w:r w:rsidRPr="00941301">
        <w:rPr>
          <w:rStyle w:val="StyleUnderline"/>
          <w:rFonts w:cstheme="majorHAnsi"/>
        </w:rPr>
        <w:t xml:space="preserve">do not occur." </w:t>
      </w:r>
      <w:r w:rsidRPr="007B346E">
        <w:rPr>
          <w:rFonts w:asciiTheme="majorHAnsi" w:hAnsiTheme="majorHAnsi" w:cstheme="majorHAnsi"/>
          <w:sz w:val="10"/>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w:t>
      </w:r>
      <w:proofErr w:type="gramStart"/>
      <w:r w:rsidRPr="007B346E">
        <w:rPr>
          <w:rFonts w:asciiTheme="majorHAnsi" w:hAnsiTheme="majorHAnsi" w:cstheme="majorHAnsi"/>
          <w:sz w:val="10"/>
        </w:rPr>
        <w:t>in the area of</w:t>
      </w:r>
      <w:proofErr w:type="gramEnd"/>
      <w:r w:rsidRPr="007B346E">
        <w:rPr>
          <w:rFonts w:asciiTheme="majorHAnsi" w:hAnsiTheme="majorHAnsi" w:cstheme="majorHAnsi"/>
          <w:sz w:val="10"/>
        </w:rPr>
        <w:t xml:space="preserve"> the explosion and also along the trajectory of the </w:t>
      </w:r>
      <w:r w:rsidRPr="007B346E">
        <w:rPr>
          <w:rFonts w:asciiTheme="majorHAnsi" w:hAnsiTheme="majorHAnsi" w:cstheme="majorHAnsi"/>
          <w:sz w:val="10"/>
        </w:rPr>
        <w:lastRenderedPageBreak/>
        <w:t xml:space="preserve">cloud which forms a radioactive track. Book Page: 19 </w:t>
      </w:r>
      <w:r w:rsidRPr="00941301">
        <w:rPr>
          <w:rStyle w:val="StyleUnderline"/>
          <w:rFonts w:cstheme="majorHAnsi"/>
        </w:rPr>
        <w:t>Firestorms destroyed</w:t>
      </w:r>
      <w:r w:rsidRPr="007B346E">
        <w:rPr>
          <w:rFonts w:asciiTheme="majorHAnsi" w:hAnsiTheme="majorHAnsi" w:cstheme="majorHAnsi"/>
          <w:sz w:val="10"/>
        </w:rPr>
        <w:t xml:space="preserve"> the centers of </w:t>
      </w:r>
      <w:r w:rsidRPr="00941301">
        <w:rPr>
          <w:rStyle w:val="StyleUnderline"/>
          <w:rFonts w:cstheme="majorHAnsi"/>
        </w:rPr>
        <w:t>Hamburg</w:t>
      </w:r>
      <w:r w:rsidRPr="007B346E">
        <w:rPr>
          <w:rFonts w:asciiTheme="majorHAnsi" w:hAnsiTheme="majorHAnsi" w:cstheme="majorHAnsi"/>
          <w:sz w:val="10"/>
        </w:rPr>
        <w:t xml:space="preserve">, Dresden, and Tokyo. The </w:t>
      </w:r>
      <w:r w:rsidRPr="00941301">
        <w:rPr>
          <w:rStyle w:val="StyleUnderline"/>
          <w:rFonts w:cstheme="majorHAnsi"/>
        </w:rPr>
        <w:t>old-fashioned buildings</w:t>
      </w:r>
      <w:r w:rsidRPr="007B346E">
        <w:rPr>
          <w:rFonts w:asciiTheme="majorHAnsi" w:hAnsiTheme="majorHAnsi" w:cstheme="majorHAnsi"/>
          <w:sz w:val="10"/>
        </w:rPr>
        <w:t xml:space="preserve"> of </w:t>
      </w:r>
      <w:r w:rsidRPr="00941301">
        <w:rPr>
          <w:rStyle w:val="StyleUnderline"/>
          <w:rFonts w:cstheme="majorHAnsi"/>
        </w:rPr>
        <w:t>those cities contained large amounts of flammable materials</w:t>
      </w:r>
      <w:r w:rsidRPr="007B346E">
        <w:rPr>
          <w:rFonts w:asciiTheme="majorHAnsi" w:hAnsiTheme="majorHAnsi" w:cstheme="majorHAnsi"/>
          <w:sz w:val="10"/>
        </w:rPr>
        <w:t xml:space="preserve">, were ignited by many thousands of small incendiaries, and burned quickly as standing structures well supplied with air. </w:t>
      </w:r>
      <w:r w:rsidRPr="00941301">
        <w:rPr>
          <w:rStyle w:val="StyleUnderline"/>
          <w:rFonts w:cstheme="majorHAnsi"/>
        </w:rPr>
        <w:t xml:space="preserve">No firestorm has ever injected smoke into the </w:t>
      </w:r>
      <w:proofErr w:type="gramStart"/>
      <w:r w:rsidRPr="00941301">
        <w:rPr>
          <w:rStyle w:val="StyleUnderline"/>
          <w:rFonts w:cstheme="majorHAnsi"/>
        </w:rPr>
        <w:t>stratosphere, or</w:t>
      </w:r>
      <w:proofErr w:type="gramEnd"/>
      <w:r w:rsidRPr="00941301">
        <w:rPr>
          <w:rStyle w:val="StyleUnderline"/>
          <w:rFonts w:cstheme="majorHAnsi"/>
        </w:rPr>
        <w:t xml:space="preserve"> caused appreciable cooling below its smoke cloud. The theory that</w:t>
      </w:r>
      <w:r w:rsidRPr="007B346E">
        <w:rPr>
          <w:rFonts w:asciiTheme="majorHAnsi" w:hAnsiTheme="majorHAnsi" w:cstheme="majorHAnsi"/>
          <w:sz w:val="10"/>
        </w:rPr>
        <w:t xml:space="preserve"> </w:t>
      </w:r>
      <w:proofErr w:type="gramStart"/>
      <w:r w:rsidRPr="007B346E">
        <w:rPr>
          <w:rFonts w:asciiTheme="majorHAnsi" w:hAnsiTheme="majorHAnsi" w:cstheme="majorHAnsi"/>
          <w:sz w:val="10"/>
        </w:rPr>
        <w:t>smoke</w:t>
      </w:r>
      <w:proofErr w:type="gramEnd"/>
      <w:r w:rsidRPr="007B346E">
        <w:rPr>
          <w:rFonts w:asciiTheme="majorHAnsi" w:hAnsiTheme="majorHAnsi" w:cstheme="majorHAnsi"/>
          <w:sz w:val="10"/>
        </w:rPr>
        <w:t xml:space="preserve"> from burning cities and forests and dust from </w:t>
      </w:r>
      <w:r w:rsidRPr="00941301">
        <w:rPr>
          <w:rStyle w:val="StyleUnderline"/>
          <w:rFonts w:cstheme="majorHAnsi"/>
        </w:rPr>
        <w:t>nuclear explosions would cause worldwide freezing temperatures was conceived</w:t>
      </w:r>
      <w:r w:rsidRPr="007B346E">
        <w:rPr>
          <w:rFonts w:asciiTheme="majorHAnsi" w:hAnsiTheme="majorHAnsi" w:cstheme="majorHAnsi"/>
          <w:sz w:val="10"/>
        </w:rPr>
        <w:t xml:space="preserve"> in 1982 by the German atmospheric chemist and environmentalist Paul </w:t>
      </w:r>
      <w:proofErr w:type="spellStart"/>
      <w:r w:rsidRPr="007B346E">
        <w:rPr>
          <w:rFonts w:asciiTheme="majorHAnsi" w:hAnsiTheme="majorHAnsi" w:cstheme="majorHAnsi"/>
          <w:sz w:val="10"/>
        </w:rPr>
        <w:t>Crutzen</w:t>
      </w:r>
      <w:proofErr w:type="spellEnd"/>
      <w:r w:rsidRPr="007B346E">
        <w:rPr>
          <w:rFonts w:asciiTheme="majorHAnsi" w:hAnsiTheme="majorHAnsi" w:cstheme="majorHAnsi"/>
          <w:sz w:val="10"/>
        </w:rPr>
        <w:t xml:space="preserve">, and continues to be promoted </w:t>
      </w:r>
      <w:r w:rsidRPr="00941301">
        <w:rPr>
          <w:rStyle w:val="StyleUnderline"/>
          <w:rFonts w:cstheme="majorHAnsi"/>
        </w:rPr>
        <w:t>by a worldwide propaganda campaign.</w:t>
      </w:r>
      <w:r w:rsidRPr="007B346E">
        <w:rPr>
          <w:rFonts w:asciiTheme="majorHAnsi" w:hAnsiTheme="majorHAnsi" w:cstheme="majorHAnsi"/>
          <w:sz w:val="10"/>
        </w:rPr>
        <w:t xml:space="preserve"> This </w:t>
      </w:r>
      <w:proofErr w:type="spellStart"/>
      <w:r w:rsidRPr="007B346E">
        <w:rPr>
          <w:rFonts w:asciiTheme="majorHAnsi" w:hAnsiTheme="majorHAnsi" w:cstheme="majorHAnsi"/>
          <w:sz w:val="10"/>
        </w:rPr>
        <w:t>well funded</w:t>
      </w:r>
      <w:proofErr w:type="spellEnd"/>
      <w:r w:rsidRPr="007B346E">
        <w:rPr>
          <w:rFonts w:asciiTheme="majorHAnsi" w:hAnsiTheme="majorHAnsi" w:cstheme="majorHAnsi"/>
          <w:sz w:val="10"/>
        </w:rPr>
        <w:t xml:space="preserve"> campaign began in 1983 with televised scientific-political meetings in Cambridge and Washington </w:t>
      </w:r>
      <w:r w:rsidRPr="00941301">
        <w:rPr>
          <w:rStyle w:val="StyleUnderline"/>
          <w:rFonts w:cstheme="majorHAnsi"/>
        </w:rPr>
        <w:t>featuring</w:t>
      </w:r>
      <w:r w:rsidRPr="007B346E">
        <w:rPr>
          <w:rFonts w:asciiTheme="majorHAnsi" w:hAnsiTheme="majorHAnsi" w:cstheme="majorHAnsi"/>
          <w:sz w:val="10"/>
        </w:rPr>
        <w:t xml:space="preserve"> American and Russian scientists. A barrage of newspaper and magazine articles followed, including a scaremongering article by Carl Sagan in the October 30, </w:t>
      </w:r>
      <w:proofErr w:type="gramStart"/>
      <w:r w:rsidRPr="007B346E">
        <w:rPr>
          <w:rFonts w:asciiTheme="majorHAnsi" w:hAnsiTheme="majorHAnsi" w:cstheme="majorHAnsi"/>
          <w:sz w:val="10"/>
        </w:rPr>
        <w:t>1983</w:t>
      </w:r>
      <w:proofErr w:type="gramEnd"/>
      <w:r w:rsidRPr="007B346E">
        <w:rPr>
          <w:rFonts w:asciiTheme="majorHAnsi" w:hAnsiTheme="majorHAnsi" w:cstheme="majorHAnsi"/>
          <w:sz w:val="10"/>
        </w:rPr>
        <w:t xml:space="preserve">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941301">
        <w:rPr>
          <w:rStyle w:val="StyleUnderline"/>
          <w:rFonts w:cstheme="majorHAnsi"/>
        </w:rPr>
        <w:t>Turco</w:t>
      </w:r>
      <w:r w:rsidRPr="007B346E">
        <w:rPr>
          <w:rFonts w:asciiTheme="majorHAnsi" w:hAnsiTheme="majorHAnsi" w:cstheme="majorHAnsi"/>
          <w:sz w:val="10"/>
        </w:rPr>
        <w:t xml:space="preserve">, O. B. </w:t>
      </w:r>
      <w:r w:rsidRPr="00941301">
        <w:rPr>
          <w:rStyle w:val="StyleUnderline"/>
          <w:rFonts w:cstheme="majorHAnsi"/>
        </w:rPr>
        <w:t>Toon</w:t>
      </w:r>
      <w:r w:rsidRPr="007B346E">
        <w:rPr>
          <w:rFonts w:asciiTheme="majorHAnsi" w:hAnsiTheme="majorHAnsi" w:cstheme="majorHAnsi"/>
          <w:sz w:val="10"/>
        </w:rPr>
        <w:t xml:space="preserve">, T. P. </w:t>
      </w:r>
      <w:r w:rsidRPr="00941301">
        <w:rPr>
          <w:rStyle w:val="StyleUnderline"/>
          <w:rFonts w:cstheme="majorHAnsi"/>
        </w:rPr>
        <w:t>Ackerman</w:t>
      </w:r>
      <w:r w:rsidRPr="007B346E">
        <w:rPr>
          <w:rFonts w:asciiTheme="majorHAnsi" w:hAnsiTheme="majorHAnsi" w:cstheme="majorHAnsi"/>
          <w:sz w:val="10"/>
        </w:rPr>
        <w:t xml:space="preserve">, J. B. </w:t>
      </w:r>
      <w:r w:rsidRPr="00941301">
        <w:rPr>
          <w:rStyle w:val="StyleUnderline"/>
          <w:rFonts w:cstheme="majorHAnsi"/>
        </w:rPr>
        <w:t>Pollack, and</w:t>
      </w:r>
      <w:r w:rsidRPr="007B346E">
        <w:rPr>
          <w:rFonts w:asciiTheme="majorHAnsi" w:hAnsiTheme="majorHAnsi" w:cstheme="majorHAnsi"/>
          <w:sz w:val="10"/>
        </w:rPr>
        <w:t xml:space="preserve"> C. </w:t>
      </w:r>
      <w:r w:rsidRPr="00941301">
        <w:rPr>
          <w:rStyle w:val="StyleUnderline"/>
          <w:rFonts w:cstheme="majorHAnsi"/>
        </w:rPr>
        <w:t xml:space="preserve">Sagan. Significantly, these activists listed their names to spell TTAPS, pronounced "taps," the bugle call proclaiming "lights out" or the end of a military funeral. Until 1985, non-propagandizing scientists did not begin to effectively refute the numerous errors, unrealistic assumptions, and computer modeling </w:t>
      </w:r>
      <w:proofErr w:type="gramStart"/>
      <w:r w:rsidRPr="00941301">
        <w:rPr>
          <w:rStyle w:val="StyleUnderline"/>
          <w:rFonts w:cstheme="majorHAnsi"/>
        </w:rPr>
        <w:t>weakness'</w:t>
      </w:r>
      <w:proofErr w:type="gramEnd"/>
      <w:r w:rsidRPr="00941301">
        <w:rPr>
          <w:rStyle w:val="StyleUnderline"/>
          <w:rFonts w:cstheme="majorHAnsi"/>
        </w:rPr>
        <w:t xml:space="preserve"> of the TTAPS and related "nuclear winter" hypotheses. A principal reason is that government organizations, private corporations, and most scientists generally avoid getting involved in political </w:t>
      </w:r>
      <w:proofErr w:type="gramStart"/>
      <w:r w:rsidRPr="00941301">
        <w:rPr>
          <w:rStyle w:val="StyleUnderline"/>
          <w:rFonts w:cstheme="majorHAnsi"/>
        </w:rPr>
        <w:t>controversies, or</w:t>
      </w:r>
      <w:proofErr w:type="gramEnd"/>
      <w:r w:rsidRPr="00941301">
        <w:rPr>
          <w:rStyle w:val="StyleUnderline"/>
          <w:rFonts w:cstheme="majorHAnsi"/>
        </w:rPr>
        <w:t xml:space="preserve">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7B346E">
        <w:rPr>
          <w:rFonts w:asciiTheme="majorHAnsi" w:hAnsiTheme="majorHAnsi" w:cstheme="majorHAnsi"/>
          <w:sz w:val="10"/>
        </w:rPr>
        <w:t xml:space="preserve">according to the Rocky Mountain News of July 6, 1986. Three days later, this paper, that until recently featured accounts of </w:t>
      </w:r>
      <w:proofErr w:type="spellStart"/>
      <w:r w:rsidRPr="007B346E">
        <w:rPr>
          <w:rFonts w:asciiTheme="majorHAnsi" w:hAnsiTheme="majorHAnsi" w:cstheme="majorHAnsi"/>
          <w:sz w:val="10"/>
        </w:rPr>
        <w:t>unsurvivable</w:t>
      </w:r>
      <w:proofErr w:type="spellEnd"/>
      <w:r w:rsidRPr="007B346E">
        <w:rPr>
          <w:rFonts w:asciiTheme="majorHAnsi" w:hAnsiTheme="majorHAnsi" w:cstheme="majorHAnsi"/>
          <w:sz w:val="10"/>
        </w:rPr>
        <w:t xml:space="preserve"> "nuclear winter," criticized Carl Sagan and defended Thompson and Schneider in its lead editorial, "In Study of Nuclear Winter, Let Scientists Be Scientists." </w:t>
      </w:r>
      <w:r w:rsidRPr="00941301">
        <w:rPr>
          <w:rStyle w:val="StyleUnderline"/>
          <w:rFonts w:cstheme="majorHAnsi"/>
        </w:rPr>
        <w:t>In a free country, truth will out - although sometimes too late to effectively counter fast-</w:t>
      </w:r>
      <w:proofErr w:type="spellStart"/>
      <w:r w:rsidRPr="00941301">
        <w:rPr>
          <w:rStyle w:val="StyleUnderline"/>
          <w:rFonts w:cstheme="majorHAnsi"/>
        </w:rPr>
        <w:t>hittingpropaganda</w:t>
      </w:r>
      <w:proofErr w:type="spellEnd"/>
      <w:r w:rsidRPr="00941301">
        <w:rPr>
          <w:rStyle w:val="StyleUnderline"/>
          <w:rFonts w:cstheme="majorHAnsi"/>
        </w:rPr>
        <w:t xml:space="preserve">. </w:t>
      </w:r>
      <w:r w:rsidRPr="007B346E">
        <w:rPr>
          <w:rFonts w:asciiTheme="majorHAnsi" w:hAnsiTheme="majorHAnsi" w:cstheme="majorHAnsi"/>
          <w:sz w:val="10"/>
        </w:rPr>
        <w:t>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Serious climatic effects from a Soviet-U.S. nuclear war cannot be completely ruled out. However, possible deaths from uncertain climatic effects are a small danger compared to the incalculable millions in many countries likely to die from starvation caused by disastrous shortages of essentials of modern agriculture sure to result from a Soviet-American nuclear war, and by the cessation of most international food shipments.</w:t>
      </w:r>
    </w:p>
    <w:p w14:paraId="03FB6B0E" w14:textId="77777777" w:rsidR="0029221D" w:rsidRPr="00941301" w:rsidRDefault="0029221D" w:rsidP="0029221D">
      <w:pPr>
        <w:pStyle w:val="Heading4"/>
      </w:pPr>
      <w:r>
        <w:t xml:space="preserve">Island populations survive a </w:t>
      </w:r>
      <w:r w:rsidRPr="00941301">
        <w:t>nuclear winter</w:t>
      </w:r>
      <w:r>
        <w:t>.</w:t>
      </w:r>
    </w:p>
    <w:p w14:paraId="5F46B2C1" w14:textId="77777777" w:rsidR="0029221D" w:rsidRPr="00941301" w:rsidRDefault="0029221D" w:rsidP="0029221D">
      <w:pPr>
        <w:rPr>
          <w:rFonts w:asciiTheme="majorHAnsi" w:hAnsiTheme="majorHAnsi" w:cstheme="majorHAnsi"/>
        </w:rPr>
      </w:pPr>
      <w:proofErr w:type="spellStart"/>
      <w:r w:rsidRPr="00941301">
        <w:rPr>
          <w:rStyle w:val="Style13ptBold"/>
          <w:rFonts w:asciiTheme="majorHAnsi" w:hAnsiTheme="majorHAnsi" w:cstheme="majorHAnsi"/>
        </w:rPr>
        <w:t>Turchin</w:t>
      </w:r>
      <w:proofErr w:type="spellEnd"/>
      <w:r w:rsidRPr="00941301">
        <w:rPr>
          <w:rStyle w:val="Style13ptBold"/>
          <w:rFonts w:asciiTheme="majorHAnsi" w:hAnsiTheme="majorHAnsi" w:cstheme="majorHAnsi"/>
        </w:rPr>
        <w:t xml:space="preserve"> and Green 18</w:t>
      </w:r>
      <w:r w:rsidRPr="00941301">
        <w:rPr>
          <w:rFonts w:asciiTheme="majorHAnsi" w:hAnsiTheme="majorHAnsi" w:cstheme="majorHAnsi"/>
        </w:rPr>
        <w:t xml:space="preserve"> </w:t>
      </w:r>
      <w:r w:rsidRPr="00941301">
        <w:rPr>
          <w:rFonts w:asciiTheme="majorHAnsi" w:hAnsiTheme="majorHAnsi" w:cstheme="majorHAnsi"/>
          <w:sz w:val="16"/>
          <w:szCs w:val="16"/>
        </w:rPr>
        <w:t xml:space="preserve">(Alexey </w:t>
      </w:r>
      <w:proofErr w:type="spellStart"/>
      <w:r w:rsidRPr="00941301">
        <w:rPr>
          <w:rFonts w:asciiTheme="majorHAnsi" w:hAnsiTheme="majorHAnsi" w:cstheme="majorHAnsi"/>
          <w:sz w:val="16"/>
          <w:szCs w:val="16"/>
        </w:rPr>
        <w:t>Turchin</w:t>
      </w:r>
      <w:proofErr w:type="spellEnd"/>
      <w:r w:rsidRPr="00941301">
        <w:rPr>
          <w:rFonts w:asciiTheme="majorHAnsi" w:hAnsiTheme="majorHAnsi" w:cstheme="majorHAnsi"/>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6447892" w14:textId="77777777" w:rsidR="0029221D" w:rsidRPr="00941301" w:rsidRDefault="0029221D" w:rsidP="0029221D">
      <w:pPr>
        <w:rPr>
          <w:rFonts w:asciiTheme="majorHAnsi" w:hAnsiTheme="majorHAnsi" w:cstheme="majorHAnsi"/>
          <w:u w:val="single"/>
        </w:rPr>
      </w:pPr>
      <w:r w:rsidRPr="00941301">
        <w:rPr>
          <w:rFonts w:asciiTheme="majorHAnsi" w:hAnsiTheme="majorHAnsi" w:cstheme="majorHAnsi"/>
          <w:u w:val="single"/>
        </w:rPr>
        <w:t>Different types of</w:t>
      </w:r>
      <w:r w:rsidRPr="00941301">
        <w:rPr>
          <w:rFonts w:asciiTheme="majorHAnsi" w:hAnsiTheme="majorHAnsi" w:cstheme="majorHAnsi"/>
          <w:sz w:val="16"/>
          <w:szCs w:val="16"/>
        </w:rPr>
        <w:t xml:space="preserve"> possible </w:t>
      </w:r>
      <w:r w:rsidRPr="00941301">
        <w:rPr>
          <w:rFonts w:asciiTheme="majorHAnsi" w:hAnsiTheme="majorHAnsi" w:cstheme="majorHAnsi"/>
          <w:u w:val="single"/>
        </w:rPr>
        <w:t>catastrophes suggest different scenarios for how survival could happen on an island. What is important is</w:t>
      </w:r>
      <w:r w:rsidRPr="00941301">
        <w:rPr>
          <w:rFonts w:asciiTheme="majorHAnsi" w:hAnsiTheme="majorHAnsi" w:cstheme="majorHAnsi"/>
          <w:sz w:val="16"/>
          <w:szCs w:val="16"/>
        </w:rPr>
        <w:t xml:space="preserve"> that </w:t>
      </w:r>
      <w:r w:rsidRPr="00941301">
        <w:rPr>
          <w:rFonts w:asciiTheme="majorHAnsi" w:hAnsiTheme="majorHAnsi" w:cstheme="majorHAnsi"/>
          <w:u w:val="single"/>
        </w:rPr>
        <w:t>the island should have properties</w:t>
      </w:r>
      <w:r w:rsidRPr="00941301">
        <w:rPr>
          <w:rFonts w:asciiTheme="majorHAnsi" w:hAnsiTheme="majorHAnsi" w:cstheme="majorHAnsi"/>
          <w:sz w:val="16"/>
          <w:szCs w:val="16"/>
        </w:rPr>
        <w:t xml:space="preserve"> </w:t>
      </w:r>
      <w:r w:rsidRPr="00941301">
        <w:rPr>
          <w:rFonts w:asciiTheme="majorHAnsi" w:hAnsiTheme="majorHAnsi" w:cstheme="majorHAnsi"/>
          <w:u w:val="single"/>
        </w:rPr>
        <w:t>which</w:t>
      </w:r>
      <w:r w:rsidRPr="00941301">
        <w:rPr>
          <w:rFonts w:asciiTheme="majorHAnsi" w:hAnsiTheme="majorHAnsi" w:cstheme="majorHAnsi"/>
          <w:sz w:val="16"/>
          <w:szCs w:val="16"/>
        </w:rPr>
        <w:t xml:space="preserve"> </w:t>
      </w:r>
      <w:r w:rsidRPr="00941301">
        <w:rPr>
          <w:rFonts w:asciiTheme="majorHAnsi" w:hAnsiTheme="majorHAnsi" w:cstheme="majorHAnsi"/>
          <w:u w:val="single"/>
        </w:rPr>
        <w:t>protect against the specific dangers of</w:t>
      </w:r>
      <w:r w:rsidRPr="00941301">
        <w:rPr>
          <w:rFonts w:asciiTheme="majorHAnsi" w:hAnsiTheme="majorHAnsi" w:cstheme="majorHAnsi"/>
          <w:sz w:val="16"/>
          <w:szCs w:val="16"/>
        </w:rPr>
        <w:t xml:space="preserve"> </w:t>
      </w:r>
      <w:proofErr w:type="gramStart"/>
      <w:r w:rsidRPr="005B0701">
        <w:rPr>
          <w:rFonts w:asciiTheme="majorHAnsi" w:hAnsiTheme="majorHAnsi" w:cstheme="majorHAnsi"/>
          <w:sz w:val="16"/>
          <w:szCs w:val="16"/>
        </w:rPr>
        <w:t>particular global</w:t>
      </w:r>
      <w:proofErr w:type="gramEnd"/>
      <w:r w:rsidRPr="005B0701">
        <w:rPr>
          <w:rFonts w:asciiTheme="majorHAnsi" w:hAnsiTheme="majorHAnsi" w:cstheme="majorHAnsi"/>
          <w:sz w:val="16"/>
          <w:szCs w:val="16"/>
        </w:rPr>
        <w:t xml:space="preserve"> </w:t>
      </w:r>
      <w:r w:rsidRPr="005B0701">
        <w:rPr>
          <w:rFonts w:asciiTheme="majorHAnsi" w:hAnsiTheme="majorHAnsi" w:cstheme="majorHAnsi"/>
          <w:u w:val="single"/>
        </w:rPr>
        <w:t>catastrophic risks</w:t>
      </w:r>
      <w:r w:rsidRPr="005B0701">
        <w:rPr>
          <w:rFonts w:asciiTheme="majorHAnsi" w:hAnsiTheme="majorHAnsi" w:cstheme="majorHAnsi"/>
          <w:sz w:val="16"/>
          <w:szCs w:val="16"/>
        </w:rPr>
        <w:t xml:space="preserve">. </w:t>
      </w:r>
      <w:r w:rsidRPr="005B0701">
        <w:rPr>
          <w:rFonts w:asciiTheme="majorHAnsi" w:hAnsiTheme="majorHAnsi" w:cstheme="majorHAnsi"/>
          <w:u w:val="single"/>
        </w:rPr>
        <w:t xml:space="preserve">Specifically, different islands will provide protection against different risks, and their natural diversity will contribute to a higher total level of protection: </w:t>
      </w:r>
      <w:r w:rsidRPr="005B0701">
        <w:rPr>
          <w:rFonts w:asciiTheme="majorHAnsi" w:hAnsiTheme="majorHAnsi" w:cstheme="majorHAnsi"/>
          <w:sz w:val="16"/>
          <w:szCs w:val="16"/>
        </w:rPr>
        <w:t xml:space="preserve"> </w:t>
      </w:r>
      <w:r w:rsidRPr="005B0701">
        <w:rPr>
          <w:rFonts w:asciiTheme="majorHAnsi" w:hAnsiTheme="majorHAnsi" w:cstheme="majorHAnsi"/>
          <w:b/>
          <w:bCs/>
          <w:u w:val="single"/>
        </w:rPr>
        <w:t xml:space="preserve">Quarantined island survives </w:t>
      </w:r>
      <w:proofErr w:type="gramStart"/>
      <w:r w:rsidRPr="005B0701">
        <w:rPr>
          <w:rFonts w:asciiTheme="majorHAnsi" w:hAnsiTheme="majorHAnsi" w:cstheme="majorHAnsi"/>
          <w:b/>
          <w:bCs/>
          <w:u w:val="single"/>
        </w:rPr>
        <w:t xml:space="preserve">pandemic </w:t>
      </w:r>
      <w:r w:rsidRPr="005B0701">
        <w:rPr>
          <w:rFonts w:asciiTheme="majorHAnsi" w:hAnsiTheme="majorHAnsi" w:cstheme="majorHAnsi"/>
          <w:sz w:val="16"/>
          <w:szCs w:val="16"/>
        </w:rPr>
        <w:t>.</w:t>
      </w:r>
      <w:proofErr w:type="gramEnd"/>
      <w:r w:rsidRPr="005B0701">
        <w:rPr>
          <w:rFonts w:asciiTheme="majorHAnsi" w:hAnsiTheme="majorHAnsi" w:cstheme="majorHAnsi"/>
          <w:sz w:val="16"/>
          <w:szCs w:val="16"/>
        </w:rPr>
        <w:t xml:space="preserve"> An island could impose effective quarantine </w:t>
      </w:r>
      <w:r w:rsidRPr="005B0701">
        <w:rPr>
          <w:rFonts w:asciiTheme="majorHAnsi" w:hAnsiTheme="majorHAnsi" w:cstheme="majorHAnsi"/>
          <w:u w:val="single"/>
        </w:rPr>
        <w:t>if it is sufficiently remote and simultaneously able to protect itself</w:t>
      </w:r>
      <w:r w:rsidRPr="005B0701">
        <w:rPr>
          <w:rFonts w:asciiTheme="majorHAnsi" w:hAnsiTheme="majorHAnsi" w:cstheme="majorHAnsi"/>
          <w:sz w:val="16"/>
          <w:szCs w:val="16"/>
        </w:rPr>
        <w:t xml:space="preserve">, possibly using military ships and air defense.  </w:t>
      </w:r>
      <w:r w:rsidRPr="005B0701">
        <w:rPr>
          <w:rFonts w:asciiTheme="majorHAnsi" w:hAnsiTheme="majorHAnsi" w:cstheme="majorHAnsi"/>
          <w:b/>
          <w:bCs/>
          <w:u w:val="single"/>
        </w:rPr>
        <w:t>Far northern</w:t>
      </w:r>
      <w:r w:rsidRPr="005B0701">
        <w:rPr>
          <w:rFonts w:asciiTheme="majorHAnsi" w:hAnsiTheme="majorHAnsi" w:cstheme="majorHAnsi"/>
          <w:b/>
          <w:bCs/>
          <w:sz w:val="16"/>
          <w:szCs w:val="16"/>
        </w:rPr>
        <w:t xml:space="preserve"> </w:t>
      </w:r>
      <w:r w:rsidRPr="005B0701">
        <w:rPr>
          <w:rFonts w:asciiTheme="majorHAnsi" w:hAnsiTheme="majorHAnsi" w:cstheme="majorHAnsi"/>
          <w:b/>
          <w:bCs/>
          <w:u w:val="single"/>
        </w:rPr>
        <w:t>aboriginal people survive an ice age</w:t>
      </w:r>
      <w:r w:rsidRPr="005B0701">
        <w:rPr>
          <w:rFonts w:asciiTheme="majorHAnsi" w:hAnsiTheme="majorHAnsi" w:cstheme="majorHAnsi"/>
          <w:sz w:val="16"/>
          <w:szCs w:val="16"/>
        </w:rPr>
        <w:t xml:space="preserve">. Many far </w:t>
      </w:r>
      <w:r w:rsidRPr="005B0701">
        <w:rPr>
          <w:rFonts w:asciiTheme="majorHAnsi" w:hAnsiTheme="majorHAnsi" w:cstheme="majorHAnsi"/>
          <w:u w:val="single"/>
        </w:rPr>
        <w:t>northern people have adapted to survive in extremely cold</w:t>
      </w:r>
      <w:r w:rsidRPr="005B0701">
        <w:rPr>
          <w:rFonts w:asciiTheme="majorHAnsi" w:hAnsiTheme="majorHAnsi" w:cstheme="majorHAnsi"/>
          <w:sz w:val="16"/>
          <w:szCs w:val="16"/>
        </w:rPr>
        <w:t xml:space="preserve"> and dangerous </w:t>
      </w:r>
      <w:r w:rsidRPr="005B0701">
        <w:rPr>
          <w:rFonts w:asciiTheme="majorHAnsi" w:hAnsiTheme="majorHAnsi" w:cstheme="majorHAnsi"/>
          <w:u w:val="single"/>
        </w:rPr>
        <w:t>environments</w:t>
      </w:r>
      <w:r w:rsidRPr="005B0701">
        <w:rPr>
          <w:rFonts w:asciiTheme="majorHAnsi" w:hAnsiTheme="majorHAnsi" w:cstheme="majorHAnsi"/>
          <w:sz w:val="16"/>
          <w:szCs w:val="16"/>
        </w:rPr>
        <w:t xml:space="preserve">, </w:t>
      </w:r>
      <w:r w:rsidRPr="005B0701">
        <w:rPr>
          <w:rFonts w:asciiTheme="majorHAnsi" w:hAnsiTheme="majorHAnsi" w:cstheme="majorHAnsi"/>
          <w:u w:val="single"/>
        </w:rPr>
        <w:t>and</w:t>
      </w:r>
      <w:r w:rsidRPr="005B0701">
        <w:rPr>
          <w:rFonts w:asciiTheme="majorHAnsi" w:hAnsiTheme="majorHAnsi" w:cstheme="majorHAnsi"/>
          <w:sz w:val="16"/>
          <w:szCs w:val="16"/>
        </w:rPr>
        <w:t xml:space="preserve"> under the right circumstances </w:t>
      </w:r>
      <w:r w:rsidRPr="005B0701">
        <w:rPr>
          <w:rFonts w:asciiTheme="majorHAnsi" w:hAnsiTheme="majorHAnsi" w:cstheme="majorHAnsi"/>
          <w:u w:val="single"/>
        </w:rPr>
        <w:t>could</w:t>
      </w:r>
      <w:r w:rsidRPr="005B0701">
        <w:rPr>
          <w:rFonts w:asciiTheme="majorHAnsi" w:hAnsiTheme="majorHAnsi" w:cstheme="majorHAnsi"/>
          <w:sz w:val="16"/>
          <w:szCs w:val="16"/>
        </w:rPr>
        <w:t xml:space="preserve"> potentially </w:t>
      </w:r>
      <w:r w:rsidRPr="005B0701">
        <w:rPr>
          <w:rFonts w:asciiTheme="majorHAnsi" w:hAnsiTheme="majorHAnsi" w:cstheme="majorHAnsi"/>
          <w:u w:val="single"/>
        </w:rPr>
        <w:t>survive the return of an ice age</w:t>
      </w:r>
      <w:r w:rsidRPr="005B0701">
        <w:rPr>
          <w:rFonts w:asciiTheme="majorHAnsi" w:hAnsiTheme="majorHAnsi" w:cstheme="majorHAnsi"/>
          <w:sz w:val="16"/>
          <w:szCs w:val="16"/>
        </w:rPr>
        <w:t>. However, their cultures are endangered by globalization. If these people become dependent on the products</w:t>
      </w:r>
      <w:r w:rsidRPr="00941301">
        <w:rPr>
          <w:rFonts w:asciiTheme="majorHAnsi" w:hAnsiTheme="majorHAnsi" w:cstheme="majorHAnsi"/>
          <w:sz w:val="16"/>
          <w:szCs w:val="16"/>
        </w:rPr>
        <w:t xml:space="preserve"> of modern civilization, such as rifles and </w:t>
      </w:r>
      <w:proofErr w:type="gramStart"/>
      <w:r w:rsidRPr="00941301">
        <w:rPr>
          <w:rFonts w:asciiTheme="majorHAnsi" w:hAnsiTheme="majorHAnsi" w:cstheme="majorHAnsi"/>
          <w:sz w:val="16"/>
          <w:szCs w:val="16"/>
        </w:rPr>
        <w:t>motor boats</w:t>
      </w:r>
      <w:proofErr w:type="gramEnd"/>
      <w:r w:rsidRPr="00941301">
        <w:rPr>
          <w:rFonts w:asciiTheme="majorHAnsi" w:hAnsiTheme="majorHAnsi" w:cstheme="majorHAnsi"/>
          <w:sz w:val="16"/>
          <w:szCs w:val="16"/>
        </w:rPr>
        <w:t xml:space="preserve">, and lose their native survival skills, then their likelihood of surviving the collapse of the outside world would decrease. Therefore, </w:t>
      </w:r>
      <w:r w:rsidRPr="00D26629">
        <w:rPr>
          <w:rFonts w:asciiTheme="majorHAnsi" w:hAnsiTheme="majorHAnsi" w:cstheme="majorHAnsi"/>
          <w:u w:val="single"/>
        </w:rPr>
        <w:t>preservation of</w:t>
      </w:r>
      <w:r w:rsidRPr="00D26629">
        <w:rPr>
          <w:rFonts w:asciiTheme="majorHAnsi" w:hAnsiTheme="majorHAnsi" w:cstheme="majorHAnsi"/>
          <w:sz w:val="16"/>
          <w:szCs w:val="16"/>
        </w:rPr>
        <w:t xml:space="preserve"> their </w:t>
      </w:r>
      <w:r w:rsidRPr="00D26629">
        <w:rPr>
          <w:rFonts w:asciiTheme="majorHAnsi" w:hAnsiTheme="majorHAnsi" w:cstheme="majorHAnsi"/>
          <w:highlight w:val="green"/>
          <w:u w:val="single"/>
        </w:rPr>
        <w:t>survival skills</w:t>
      </w:r>
      <w:r w:rsidRPr="00941301">
        <w:rPr>
          <w:rFonts w:asciiTheme="majorHAnsi" w:hAnsiTheme="majorHAnsi" w:cstheme="majorHAnsi"/>
          <w:u w:val="single"/>
        </w:rPr>
        <w:t xml:space="preserve"> may be </w:t>
      </w:r>
      <w:r w:rsidRPr="00D26629">
        <w:rPr>
          <w:rFonts w:asciiTheme="majorHAnsi" w:hAnsiTheme="majorHAnsi" w:cstheme="majorHAnsi"/>
          <w:u w:val="single"/>
        </w:rPr>
        <w:t xml:space="preserve">important </w:t>
      </w:r>
      <w:r w:rsidRPr="005B0701">
        <w:rPr>
          <w:rFonts w:asciiTheme="majorHAnsi" w:hAnsiTheme="majorHAnsi" w:cstheme="majorHAnsi"/>
          <w:highlight w:val="green"/>
          <w:u w:val="single"/>
        </w:rPr>
        <w:t>as</w:t>
      </w:r>
      <w:r w:rsidRPr="00941301">
        <w:rPr>
          <w:rFonts w:asciiTheme="majorHAnsi" w:hAnsiTheme="majorHAnsi" w:cstheme="majorHAnsi"/>
          <w:u w:val="single"/>
        </w:rPr>
        <w:t xml:space="preserve"> a </w:t>
      </w:r>
      <w:r w:rsidRPr="005B0701">
        <w:rPr>
          <w:rFonts w:asciiTheme="majorHAnsi" w:hAnsiTheme="majorHAnsi" w:cstheme="majorHAnsi"/>
          <w:highlight w:val="green"/>
          <w:u w:val="single"/>
        </w:rPr>
        <w:t>defense against</w:t>
      </w:r>
      <w:r w:rsidRPr="00941301">
        <w:rPr>
          <w:rFonts w:asciiTheme="majorHAnsi" w:hAnsiTheme="majorHAnsi" w:cstheme="majorHAnsi"/>
          <w:u w:val="single"/>
        </w:rPr>
        <w:t xml:space="preserve"> the risks connected with </w:t>
      </w:r>
      <w:r w:rsidRPr="005B0701">
        <w:rPr>
          <w:rFonts w:asciiTheme="majorHAnsi" w:hAnsiTheme="majorHAnsi" w:cstheme="majorHAnsi"/>
          <w:b/>
          <w:bCs/>
          <w:highlight w:val="green"/>
          <w:u w:val="single"/>
        </w:rPr>
        <w:t>extreme cooling</w:t>
      </w:r>
      <w:r w:rsidRPr="005B0701">
        <w:rPr>
          <w:rFonts w:asciiTheme="majorHAnsi" w:hAnsiTheme="majorHAnsi" w:cstheme="majorHAnsi"/>
          <w:highlight w:val="green"/>
          <w:u w:val="single"/>
        </w:rPr>
        <w:t>.</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Remote polar island with high mountains survives</w:t>
      </w:r>
      <w:r w:rsidRPr="00941301">
        <w:rPr>
          <w:rFonts w:asciiTheme="majorHAnsi" w:hAnsiTheme="majorHAnsi" w:cstheme="majorHAnsi"/>
          <w:sz w:val="16"/>
          <w:szCs w:val="16"/>
        </w:rPr>
        <w:t xml:space="preserve"> brief </w:t>
      </w:r>
      <w:r w:rsidRPr="00941301">
        <w:rPr>
          <w:rFonts w:asciiTheme="majorHAnsi" w:hAnsiTheme="majorHAnsi" w:cstheme="majorHAnsi"/>
          <w:u w:val="single"/>
        </w:rPr>
        <w:t>global warming of</w:t>
      </w:r>
      <w:r w:rsidRPr="00941301">
        <w:rPr>
          <w:rFonts w:asciiTheme="majorHAnsi" w:hAnsiTheme="majorHAnsi" w:cstheme="majorHAnsi"/>
          <w:sz w:val="16"/>
          <w:szCs w:val="16"/>
        </w:rPr>
        <w:t xml:space="preserve"> median surface temperatures, </w:t>
      </w:r>
      <w:r w:rsidRPr="00941301">
        <w:rPr>
          <w:rFonts w:asciiTheme="majorHAnsi" w:hAnsiTheme="majorHAnsi" w:cstheme="majorHAnsi"/>
          <w:u w:val="single"/>
        </w:rPr>
        <w:t>up to 50˚C</w:t>
      </w:r>
      <w:r w:rsidRPr="00941301">
        <w:rPr>
          <w:rFonts w:asciiTheme="majorHAnsi" w:hAnsiTheme="majorHAnsi" w:cstheme="majorHAnsi"/>
          <w:sz w:val="16"/>
          <w:szCs w:val="16"/>
        </w:rPr>
        <w:t xml:space="preserve">. There is a theory that the climates of planets </w:t>
      </w:r>
      <w:proofErr w:type="gramStart"/>
      <w:r w:rsidRPr="00941301">
        <w:rPr>
          <w:rFonts w:asciiTheme="majorHAnsi" w:hAnsiTheme="majorHAnsi" w:cstheme="majorHAnsi"/>
          <w:sz w:val="16"/>
          <w:szCs w:val="16"/>
        </w:rPr>
        <w:t>similar to</w:t>
      </w:r>
      <w:proofErr w:type="gramEnd"/>
      <w:r w:rsidRPr="00941301">
        <w:rPr>
          <w:rFonts w:asciiTheme="majorHAnsi" w:hAnsiTheme="majorHAnsi" w:cstheme="majorHAnsi"/>
          <w:sz w:val="16"/>
          <w:szCs w:val="16"/>
        </w:rPr>
        <w:t xml:space="preserve"> the Earth could have several semi-stable temperature levels (Popp et al., 2016). If so, </w:t>
      </w:r>
      <w:r w:rsidRPr="00941301">
        <w:rPr>
          <w:rFonts w:asciiTheme="majorHAnsi" w:hAnsiTheme="majorHAnsi" w:cstheme="majorHAnsi"/>
          <w:u w:val="single"/>
        </w:rPr>
        <w:t>because of climate change</w:t>
      </w:r>
      <w:r w:rsidRPr="00941301">
        <w:rPr>
          <w:rFonts w:asciiTheme="majorHAnsi" w:hAnsiTheme="majorHAnsi" w:cstheme="majorHAnsi"/>
          <w:sz w:val="16"/>
          <w:szCs w:val="16"/>
        </w:rPr>
        <w:t xml:space="preserve">, the </w:t>
      </w:r>
      <w:r w:rsidRPr="00941301">
        <w:rPr>
          <w:rFonts w:asciiTheme="majorHAnsi" w:hAnsiTheme="majorHAnsi" w:cstheme="majorHAnsi"/>
          <w:u w:val="single"/>
        </w:rPr>
        <w:t>Earth could transition to a</w:t>
      </w:r>
      <w:r w:rsidRPr="00941301">
        <w:rPr>
          <w:rFonts w:asciiTheme="majorHAnsi" w:hAnsiTheme="majorHAnsi" w:cstheme="majorHAnsi"/>
          <w:sz w:val="16"/>
          <w:szCs w:val="16"/>
        </w:rPr>
        <w:t xml:space="preserve"> second semi-stable </w:t>
      </w:r>
      <w:r w:rsidRPr="00941301">
        <w:rPr>
          <w:rFonts w:asciiTheme="majorHAnsi" w:hAnsiTheme="majorHAnsi" w:cstheme="majorHAnsi"/>
          <w:u w:val="single"/>
        </w:rPr>
        <w:t>state with a median global temperature of around</w:t>
      </w:r>
      <w:r w:rsidRPr="00941301">
        <w:rPr>
          <w:rFonts w:asciiTheme="majorHAnsi" w:hAnsiTheme="majorHAnsi" w:cstheme="majorHAnsi"/>
          <w:sz w:val="16"/>
          <w:szCs w:val="16"/>
        </w:rPr>
        <w:t xml:space="preserve"> 330 K, about </w:t>
      </w:r>
      <w:r w:rsidRPr="00941301">
        <w:rPr>
          <w:rFonts w:asciiTheme="majorHAnsi" w:hAnsiTheme="majorHAnsi" w:cstheme="majorHAnsi"/>
          <w:u w:val="single"/>
        </w:rPr>
        <w:t>60˚C</w:t>
      </w:r>
      <w:r w:rsidRPr="00941301">
        <w:rPr>
          <w:rFonts w:asciiTheme="majorHAnsi" w:hAnsiTheme="majorHAnsi" w:cstheme="majorHAnsi"/>
          <w:sz w:val="16"/>
          <w:szCs w:val="16"/>
        </w:rPr>
        <w:t xml:space="preserve">, or about </w:t>
      </w:r>
      <w:r w:rsidRPr="00941301">
        <w:rPr>
          <w:rFonts w:asciiTheme="majorHAnsi" w:hAnsiTheme="majorHAnsi" w:cstheme="majorHAnsi"/>
          <w:u w:val="single"/>
        </w:rPr>
        <w:t>45˚C above current global mean temperatures</w:t>
      </w:r>
      <w:r w:rsidRPr="00941301">
        <w:rPr>
          <w:rFonts w:asciiTheme="majorHAnsi" w:hAnsiTheme="majorHAnsi" w:cstheme="majorHAnsi"/>
          <w:sz w:val="16"/>
          <w:szCs w:val="16"/>
        </w:rPr>
        <w:t xml:space="preserve">. But </w:t>
      </w:r>
      <w:r w:rsidRPr="00941301">
        <w:rPr>
          <w:rFonts w:asciiTheme="majorHAnsi" w:hAnsiTheme="majorHAnsi" w:cstheme="majorHAnsi"/>
          <w:u w:val="single"/>
        </w:rPr>
        <w:t xml:space="preserve">even in this climate, </w:t>
      </w:r>
      <w:r w:rsidRPr="00941301">
        <w:rPr>
          <w:rFonts w:asciiTheme="majorHAnsi" w:hAnsiTheme="majorHAnsi" w:cstheme="majorHAnsi"/>
          <w:b/>
          <w:bCs/>
          <w:u w:val="single"/>
        </w:rPr>
        <w:t xml:space="preserve">some </w:t>
      </w:r>
      <w:r w:rsidRPr="00941301">
        <w:rPr>
          <w:rFonts w:asciiTheme="majorHAnsi" w:hAnsiTheme="majorHAnsi" w:cstheme="majorHAnsi"/>
          <w:b/>
          <w:bCs/>
          <w:highlight w:val="green"/>
          <w:u w:val="single"/>
        </w:rPr>
        <w:t>regions</w:t>
      </w:r>
      <w:r w:rsidRPr="00D26629">
        <w:rPr>
          <w:rFonts w:asciiTheme="majorHAnsi" w:hAnsiTheme="majorHAnsi" w:cstheme="majorHAnsi"/>
          <w:b/>
          <w:bCs/>
          <w:u w:val="single"/>
        </w:rPr>
        <w:t xml:space="preserve"> of Earth</w:t>
      </w:r>
      <w:r w:rsidRPr="00941301">
        <w:rPr>
          <w:rFonts w:asciiTheme="majorHAnsi" w:hAnsiTheme="majorHAnsi" w:cstheme="majorHAnsi"/>
          <w:b/>
          <w:bCs/>
          <w:u w:val="single"/>
        </w:rPr>
        <w:t xml:space="preserve"> could </w:t>
      </w:r>
      <w:r w:rsidRPr="00941301">
        <w:rPr>
          <w:rFonts w:asciiTheme="majorHAnsi" w:hAnsiTheme="majorHAnsi" w:cstheme="majorHAnsi"/>
          <w:b/>
          <w:bCs/>
          <w:highlight w:val="green"/>
          <w:u w:val="single"/>
        </w:rPr>
        <w:t>still</w:t>
      </w:r>
      <w:r w:rsidRPr="00941301">
        <w:rPr>
          <w:rFonts w:asciiTheme="majorHAnsi" w:hAnsiTheme="majorHAnsi" w:cstheme="majorHAnsi"/>
          <w:b/>
          <w:bCs/>
          <w:u w:val="single"/>
        </w:rPr>
        <w:t xml:space="preserve"> be </w:t>
      </w:r>
      <w:r w:rsidRPr="00941301">
        <w:rPr>
          <w:rFonts w:asciiTheme="majorHAnsi" w:hAnsiTheme="majorHAnsi" w:cstheme="majorHAnsi"/>
          <w:b/>
          <w:bCs/>
          <w:highlight w:val="green"/>
          <w:u w:val="single"/>
        </w:rPr>
        <w:t xml:space="preserve">survivable </w:t>
      </w:r>
      <w:r w:rsidRPr="00941301">
        <w:rPr>
          <w:rFonts w:asciiTheme="majorHAnsi" w:hAnsiTheme="majorHAnsi" w:cstheme="majorHAnsi"/>
          <w:b/>
          <w:bCs/>
          <w:u w:val="single"/>
        </w:rPr>
        <w:t xml:space="preserve">for </w:t>
      </w:r>
      <w:r w:rsidRPr="00941301">
        <w:rPr>
          <w:rFonts w:asciiTheme="majorHAnsi" w:hAnsiTheme="majorHAnsi" w:cstheme="majorHAnsi"/>
          <w:b/>
          <w:bCs/>
          <w:u w:val="single"/>
        </w:rPr>
        <w:lastRenderedPageBreak/>
        <w:t>humans</w:t>
      </w:r>
      <w:r w:rsidRPr="00941301">
        <w:rPr>
          <w:rFonts w:asciiTheme="majorHAnsi" w:hAnsiTheme="majorHAnsi" w:cstheme="majorHAnsi"/>
          <w:u w:val="single"/>
        </w:rPr>
        <w:t>, such as the Himalayan plateau at elevations above 4,000 m, but below 6,000</w:t>
      </w:r>
      <w:r w:rsidRPr="00941301">
        <w:rPr>
          <w:rFonts w:asciiTheme="majorHAnsi" w:hAnsiTheme="majorHAnsi" w:cstheme="majorHAnsi"/>
          <w:sz w:val="16"/>
          <w:szCs w:val="16"/>
        </w:rPr>
        <w:t xml:space="preserve"> (where oxygen deficiency becomes a problem), </w:t>
      </w:r>
      <w:r w:rsidRPr="00941301">
        <w:rPr>
          <w:rFonts w:asciiTheme="majorHAnsi" w:hAnsiTheme="majorHAnsi" w:cstheme="majorHAnsi"/>
          <w:u w:val="single"/>
        </w:rPr>
        <w:t>or on polar islands with mountains</w:t>
      </w:r>
      <w:r w:rsidRPr="00941301">
        <w:rPr>
          <w:rFonts w:asciiTheme="majorHAnsi" w:hAnsiTheme="majorHAnsi" w:cstheme="maj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941301">
        <w:rPr>
          <w:rFonts w:asciiTheme="majorHAnsi" w:hAnsiTheme="majorHAnsi" w:cstheme="majorHAnsi"/>
          <w:u w:val="single"/>
        </w:rPr>
        <w:t>If temperatures later returned to normal</w:t>
      </w:r>
      <w:r w:rsidRPr="00941301">
        <w:rPr>
          <w:rFonts w:asciiTheme="majorHAnsi" w:hAnsiTheme="majorHAnsi" w:cstheme="majorHAnsi"/>
          <w:sz w:val="16"/>
          <w:szCs w:val="16"/>
        </w:rPr>
        <w:t xml:space="preserve"> – either naturally or through climate engineering – </w:t>
      </w:r>
      <w:r w:rsidRPr="00941301">
        <w:rPr>
          <w:rFonts w:asciiTheme="majorHAnsi" w:hAnsiTheme="majorHAnsi" w:cstheme="majorHAnsi"/>
          <w:b/>
          <w:bCs/>
          <w:u w:val="single"/>
        </w:rPr>
        <w:t xml:space="preserve">the rest of </w:t>
      </w:r>
      <w:r w:rsidRPr="007E6AB2">
        <w:rPr>
          <w:rFonts w:asciiTheme="majorHAnsi" w:hAnsiTheme="majorHAnsi" w:cstheme="majorHAnsi"/>
          <w:b/>
          <w:bCs/>
          <w:u w:val="single"/>
        </w:rPr>
        <w:t xml:space="preserve">the Earth </w:t>
      </w:r>
      <w:r w:rsidRPr="00941301">
        <w:rPr>
          <w:rFonts w:asciiTheme="majorHAnsi" w:hAnsiTheme="majorHAnsi" w:cstheme="majorHAnsi"/>
          <w:b/>
          <w:bCs/>
          <w:highlight w:val="green"/>
          <w:u w:val="single"/>
        </w:rPr>
        <w:t>could be repopulated</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941301">
        <w:rPr>
          <w:rFonts w:asciiTheme="majorHAnsi" w:hAnsiTheme="majorHAnsi" w:cstheme="majorHAnsi"/>
          <w:sz w:val="16"/>
          <w:szCs w:val="16"/>
        </w:rPr>
        <w:t>ammunition</w:t>
      </w:r>
      <w:proofErr w:type="gramEnd"/>
      <w:r w:rsidRPr="00941301">
        <w:rPr>
          <w:rFonts w:asciiTheme="majorHAnsi" w:hAnsiTheme="majorHAnsi" w:cstheme="majorHAnsi"/>
          <w:sz w:val="16"/>
          <w:szCs w:val="16"/>
        </w:rPr>
        <w:t xml:space="preserve"> or other supplies:  </w:t>
      </w:r>
      <w:r w:rsidRPr="00941301">
        <w:rPr>
          <w:rFonts w:asciiTheme="majorHAnsi" w:hAnsiTheme="majorHAnsi" w:cstheme="majorHAnsi"/>
          <w:u w:val="single"/>
        </w:rPr>
        <w:t>Primitive tribe survives civilizational collapse</w:t>
      </w:r>
      <w:r w:rsidRPr="00941301">
        <w:rPr>
          <w:rFonts w:asciiTheme="majorHAnsi" w:hAnsiTheme="majorHAnsi" w:cstheme="majorHAnsi"/>
          <w:sz w:val="16"/>
          <w:szCs w:val="16"/>
        </w:rPr>
        <w:t xml:space="preserve">. The </w:t>
      </w:r>
      <w:r w:rsidRPr="00941301">
        <w:rPr>
          <w:rFonts w:asciiTheme="majorHAnsi" w:hAnsiTheme="majorHAnsi" w:cstheme="majorHAnsi"/>
          <w:highlight w:val="green"/>
          <w:u w:val="single"/>
        </w:rPr>
        <w:t xml:space="preserve">inhabitants of </w:t>
      </w:r>
      <w:r w:rsidRPr="00941301">
        <w:rPr>
          <w:rFonts w:asciiTheme="majorHAnsi" w:hAnsiTheme="majorHAnsi" w:cstheme="majorHAnsi"/>
          <w:b/>
          <w:bCs/>
          <w:highlight w:val="green"/>
          <w:u w:val="single"/>
        </w:rPr>
        <w:t>North Sentinel Island</w:t>
      </w:r>
      <w:r w:rsidRPr="00941301">
        <w:rPr>
          <w:rFonts w:asciiTheme="majorHAnsi" w:hAnsiTheme="majorHAnsi" w:cstheme="majorHAnsi"/>
          <w:sz w:val="16"/>
          <w:szCs w:val="16"/>
        </w:rPr>
        <w:t xml:space="preserve">, near the Andaman Islands in the Indian Ocean, </w:t>
      </w:r>
      <w:r w:rsidRPr="00941301">
        <w:rPr>
          <w:rFonts w:asciiTheme="majorHAnsi" w:hAnsiTheme="majorHAnsi" w:cstheme="majorHAnsi"/>
          <w:u w:val="single"/>
        </w:rPr>
        <w:t xml:space="preserve">are hostile and </w:t>
      </w:r>
      <w:r w:rsidRPr="00941301">
        <w:rPr>
          <w:rFonts w:asciiTheme="majorHAnsi" w:hAnsiTheme="majorHAnsi" w:cstheme="majorHAnsi"/>
          <w:highlight w:val="green"/>
          <w:u w:val="single"/>
        </w:rPr>
        <w:t>uncontacted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b/>
          <w:bCs/>
          <w:u w:val="single"/>
        </w:rPr>
        <w:t>The Sentinelese survived the 2004 Indian Ocean tsunami apparently unaffected</w:t>
      </w:r>
      <w:r w:rsidRPr="00941301">
        <w:rPr>
          <w:rFonts w:asciiTheme="majorHAnsi" w:hAnsiTheme="majorHAnsi" w:cstheme="majorHAnsi"/>
          <w:b/>
          <w:bCs/>
          <w:sz w:val="16"/>
          <w:szCs w:val="16"/>
        </w:rPr>
        <w:t xml:space="preserve"> </w:t>
      </w:r>
      <w:r w:rsidRPr="00941301">
        <w:rPr>
          <w:rFonts w:asciiTheme="majorHAnsi" w:hAnsiTheme="majorHAnsi" w:cstheme="majorHAnsi"/>
          <w:sz w:val="16"/>
          <w:szCs w:val="16"/>
        </w:rPr>
        <w:t>(</w:t>
      </w:r>
      <w:proofErr w:type="spellStart"/>
      <w:r w:rsidRPr="00941301">
        <w:rPr>
          <w:rFonts w:asciiTheme="majorHAnsi" w:hAnsiTheme="majorHAnsi" w:cstheme="majorHAnsi"/>
          <w:sz w:val="16"/>
          <w:szCs w:val="16"/>
        </w:rPr>
        <w:t>Voanews</w:t>
      </w:r>
      <w:proofErr w:type="spellEnd"/>
      <w:r w:rsidRPr="00941301">
        <w:rPr>
          <w:rFonts w:asciiTheme="majorHAnsi" w:hAnsiTheme="majorHAnsi" w:cstheme="majorHAnsi"/>
          <w:sz w:val="16"/>
          <w:szCs w:val="16"/>
        </w:rPr>
        <w:t xml:space="preserve">, 2009), and </w:t>
      </w:r>
      <w:r w:rsidRPr="00941301">
        <w:rPr>
          <w:rFonts w:asciiTheme="majorHAnsi" w:hAnsiTheme="majorHAnsi" w:cstheme="majorHAnsi"/>
          <w:u w:val="single"/>
        </w:rPr>
        <w:t xml:space="preserve">if the rest of humanity disappear, </w:t>
      </w:r>
      <w:r w:rsidRPr="00941301">
        <w:rPr>
          <w:rFonts w:asciiTheme="majorHAnsi" w:hAnsiTheme="majorHAnsi" w:cstheme="majorHAnsi"/>
          <w:b/>
          <w:bCs/>
          <w:u w:val="single"/>
        </w:rPr>
        <w:t>they might well continue their existence without change.</w:t>
      </w:r>
      <w:r w:rsidRPr="00941301">
        <w:rPr>
          <w:rFonts w:asciiTheme="majorHAnsi" w:hAnsiTheme="majorHAnsi" w:cstheme="majorHAnsi"/>
          <w:u w:val="single"/>
        </w:rPr>
        <w:t xml:space="preserve"> </w:t>
      </w:r>
      <w:r w:rsidRPr="00941301">
        <w:rPr>
          <w:rFonts w:asciiTheme="majorHAnsi" w:hAnsiTheme="majorHAnsi" w:cstheme="majorHAnsi"/>
          <w:sz w:val="16"/>
          <w:szCs w:val="16"/>
        </w:rPr>
        <w:t xml:space="preserve"> </w:t>
      </w:r>
      <w:r w:rsidRPr="00941301">
        <w:rPr>
          <w:rFonts w:asciiTheme="majorHAnsi" w:hAnsiTheme="majorHAnsi" w:cstheme="majorHAnsi"/>
          <w:u w:val="single"/>
        </w:rPr>
        <w:t>Tropical Island survives extreme global nuclear</w:t>
      </w:r>
      <w:r w:rsidRPr="00941301">
        <w:rPr>
          <w:rFonts w:asciiTheme="majorHAnsi" w:hAnsiTheme="majorHAnsi" w:cstheme="majorHAnsi"/>
          <w:sz w:val="16"/>
          <w:szCs w:val="16"/>
        </w:rPr>
        <w:t xml:space="preserve"> </w:t>
      </w:r>
      <w:r w:rsidRPr="00941301">
        <w:rPr>
          <w:rFonts w:asciiTheme="majorHAnsi" w:hAnsiTheme="majorHAnsi" w:cstheme="majorHAnsi"/>
          <w:u w:val="single"/>
        </w:rPr>
        <w:t>winter</w:t>
      </w:r>
      <w:r w:rsidRPr="00941301">
        <w:rPr>
          <w:rFonts w:asciiTheme="majorHAnsi" w:hAnsiTheme="majorHAnsi" w:cstheme="majorHAnsi"/>
          <w:sz w:val="16"/>
          <w:szCs w:val="16"/>
        </w:rPr>
        <w:t xml:space="preserve"> </w:t>
      </w:r>
      <w:r w:rsidRPr="00941301">
        <w:rPr>
          <w:rFonts w:asciiTheme="majorHAnsi" w:hAnsiTheme="majorHAnsi" w:cstheme="majorHAnsi"/>
          <w:u w:val="single"/>
        </w:rPr>
        <w:t>and</w:t>
      </w:r>
      <w:r w:rsidRPr="00941301">
        <w:rPr>
          <w:rFonts w:asciiTheme="majorHAnsi" w:hAnsiTheme="majorHAnsi" w:cstheme="majorHAnsi"/>
          <w:sz w:val="16"/>
          <w:szCs w:val="16"/>
        </w:rPr>
        <w:t xml:space="preserve"> </w:t>
      </w:r>
      <w:r w:rsidRPr="00941301">
        <w:rPr>
          <w:rFonts w:asciiTheme="majorHAnsi" w:hAnsiTheme="majorHAnsi" w:cstheme="majorHAnsi"/>
          <w:u w:val="single"/>
        </w:rPr>
        <w:t>glaciation</w:t>
      </w:r>
      <w:r w:rsidRPr="00941301">
        <w:rPr>
          <w:rFonts w:asciiTheme="majorHAnsi" w:hAnsiTheme="majorHAnsi" w:cstheme="majorHAnsi"/>
          <w:sz w:val="16"/>
          <w:szCs w:val="16"/>
        </w:rPr>
        <w:t xml:space="preserve"> event. </w:t>
      </w:r>
      <w:r w:rsidRPr="00941301">
        <w:rPr>
          <w:rFonts w:asciiTheme="majorHAnsi" w:hAnsiTheme="majorHAnsi" w:cstheme="majorHAnsi"/>
          <w:u w:val="single"/>
        </w:rPr>
        <w:t xml:space="preserve">Were a </w:t>
      </w:r>
      <w:r w:rsidRPr="00941301">
        <w:rPr>
          <w:rFonts w:asciiTheme="majorHAnsi" w:hAnsiTheme="majorHAnsi" w:cstheme="majorHAnsi"/>
          <w:b/>
          <w:bCs/>
          <w:u w:val="single"/>
        </w:rPr>
        <w:t>nuclear</w:t>
      </w:r>
      <w:r w:rsidRPr="00941301">
        <w:rPr>
          <w:rFonts w:asciiTheme="majorHAnsi" w:hAnsiTheme="majorHAnsi" w:cstheme="majorHAnsi"/>
          <w:sz w:val="16"/>
          <w:szCs w:val="16"/>
        </w:rPr>
        <w:t xml:space="preserve">, bolide impactor or volcanic </w:t>
      </w:r>
      <w:r w:rsidRPr="00941301">
        <w:rPr>
          <w:rFonts w:asciiTheme="majorHAnsi" w:hAnsiTheme="majorHAnsi" w:cstheme="majorHAnsi"/>
          <w:u w:val="single"/>
        </w:rPr>
        <w:t>“</w:t>
      </w:r>
      <w:r w:rsidRPr="00941301">
        <w:rPr>
          <w:rFonts w:asciiTheme="majorHAnsi" w:hAnsiTheme="majorHAnsi" w:cstheme="majorHAnsi"/>
          <w:b/>
          <w:bCs/>
          <w:u w:val="single"/>
        </w:rPr>
        <w:t>winter</w:t>
      </w:r>
      <w:r w:rsidRPr="00941301">
        <w:rPr>
          <w:rFonts w:asciiTheme="majorHAnsi" w:hAnsiTheme="majorHAnsi" w:cstheme="majorHAnsi"/>
          <w:u w:val="single"/>
        </w:rPr>
        <w:t>”</w:t>
      </w:r>
      <w:r w:rsidRPr="00941301">
        <w:rPr>
          <w:rFonts w:asciiTheme="majorHAnsi" w:hAnsiTheme="majorHAnsi" w:cstheme="majorHAnsi"/>
          <w:sz w:val="16"/>
          <w:szCs w:val="16"/>
        </w:rPr>
        <w:t xml:space="preserve"> scenario </w:t>
      </w:r>
      <w:r w:rsidRPr="00941301">
        <w:rPr>
          <w:rFonts w:asciiTheme="majorHAnsi" w:hAnsiTheme="majorHAnsi" w:cstheme="majorHAnsi"/>
          <w:u w:val="single"/>
        </w:rPr>
        <w:t>to unfold</w:t>
      </w:r>
      <w:r w:rsidRPr="00941301">
        <w:rPr>
          <w:rFonts w:asciiTheme="majorHAnsi" w:hAnsiTheme="majorHAnsi" w:cstheme="majorHAnsi"/>
          <w:sz w:val="16"/>
          <w:szCs w:val="16"/>
        </w:rPr>
        <w:t xml:space="preserve">, these </w:t>
      </w:r>
      <w:r w:rsidRPr="00941301">
        <w:rPr>
          <w:rFonts w:asciiTheme="majorHAnsi" w:hAnsiTheme="majorHAnsi" w:cstheme="majorHAnsi"/>
          <w:highlight w:val="green"/>
          <w:u w:val="single"/>
        </w:rPr>
        <w:t xml:space="preserve">islands </w:t>
      </w:r>
      <w:r w:rsidRPr="00941301">
        <w:rPr>
          <w:rFonts w:asciiTheme="majorHAnsi" w:hAnsiTheme="majorHAnsi" w:cstheme="majorHAnsi"/>
          <w:u w:val="single"/>
        </w:rPr>
        <w:t xml:space="preserve">would </w:t>
      </w:r>
      <w:r w:rsidRPr="007E6AB2">
        <w:rPr>
          <w:rFonts w:asciiTheme="majorHAnsi" w:hAnsiTheme="majorHAnsi" w:cstheme="majorHAnsi"/>
          <w:u w:val="single"/>
        </w:rPr>
        <w:t xml:space="preserve">remain </w:t>
      </w:r>
      <w:r w:rsidRPr="00941301">
        <w:rPr>
          <w:rFonts w:asciiTheme="majorHAnsi" w:hAnsiTheme="majorHAnsi" w:cstheme="majorHAnsi"/>
          <w:highlight w:val="green"/>
          <w:u w:val="single"/>
        </w:rPr>
        <w:t>surrounded by Warm Ocean</w:t>
      </w:r>
      <w:r w:rsidRPr="00941301">
        <w:rPr>
          <w:rFonts w:asciiTheme="majorHAnsi" w:hAnsiTheme="majorHAnsi" w:cstheme="majorHAnsi"/>
          <w:u w:val="single"/>
        </w:rPr>
        <w:t xml:space="preserve">, </w:t>
      </w:r>
      <w:r w:rsidRPr="007E6AB2">
        <w:rPr>
          <w:rFonts w:asciiTheme="majorHAnsi" w:hAnsiTheme="majorHAnsi" w:cstheme="majorHAnsi"/>
          <w:u w:val="single"/>
        </w:rPr>
        <w:t>and</w:t>
      </w:r>
      <w:r w:rsidRPr="00941301">
        <w:rPr>
          <w:rFonts w:asciiTheme="majorHAnsi" w:hAnsiTheme="majorHAnsi" w:cstheme="majorHAnsi"/>
          <w:u w:val="single"/>
        </w:rPr>
        <w:t xml:space="preserve"> </w:t>
      </w:r>
      <w:r w:rsidRPr="007E6AB2">
        <w:rPr>
          <w:rFonts w:asciiTheme="majorHAnsi" w:hAnsiTheme="majorHAnsi" w:cstheme="majorHAnsi"/>
          <w:highlight w:val="green"/>
          <w:u w:val="single"/>
        </w:rPr>
        <w:t>local volcanism</w:t>
      </w:r>
      <w:r w:rsidRPr="00941301">
        <w:rPr>
          <w:rFonts w:asciiTheme="majorHAnsi" w:hAnsiTheme="majorHAnsi" w:cstheme="majorHAnsi"/>
          <w:u w:val="single"/>
        </w:rPr>
        <w:t xml:space="preserve"> or other </w:t>
      </w:r>
      <w:r w:rsidRPr="007E6AB2">
        <w:rPr>
          <w:rFonts w:asciiTheme="majorHAnsi" w:hAnsiTheme="majorHAnsi" w:cstheme="majorHAnsi"/>
          <w:u w:val="single"/>
        </w:rPr>
        <w:t>energy sources</w:t>
      </w:r>
      <w:r w:rsidRPr="00941301">
        <w:rPr>
          <w:rFonts w:asciiTheme="majorHAnsi" w:hAnsiTheme="majorHAnsi" w:cstheme="majorHAnsi"/>
          <w:u w:val="single"/>
        </w:rPr>
        <w:t xml:space="preserve"> might </w:t>
      </w:r>
      <w:r w:rsidRPr="00941301">
        <w:rPr>
          <w:rFonts w:asciiTheme="majorHAnsi" w:hAnsiTheme="majorHAnsi" w:cstheme="majorHAnsi"/>
          <w:highlight w:val="green"/>
          <w:u w:val="single"/>
        </w:rPr>
        <w:t xml:space="preserve">provide heat, </w:t>
      </w:r>
      <w:proofErr w:type="gramStart"/>
      <w:r w:rsidRPr="00941301">
        <w:rPr>
          <w:rFonts w:asciiTheme="majorHAnsi" w:hAnsiTheme="majorHAnsi" w:cstheme="majorHAnsi"/>
          <w:highlight w:val="green"/>
          <w:u w:val="single"/>
        </w:rPr>
        <w:t>energy</w:t>
      </w:r>
      <w:proofErr w:type="gramEnd"/>
      <w:r w:rsidRPr="00941301">
        <w:rPr>
          <w:rFonts w:asciiTheme="majorHAnsi" w:hAnsiTheme="majorHAnsi" w:cstheme="majorHAnsi"/>
          <w:highlight w:val="green"/>
          <w:u w:val="single"/>
        </w:rPr>
        <w:t xml:space="preserve"> and food</w:t>
      </w:r>
      <w:r w:rsidRPr="00941301">
        <w:rPr>
          <w:rFonts w:asciiTheme="majorHAnsi" w:hAnsiTheme="majorHAnsi" w:cstheme="majorHAnsi"/>
          <w:sz w:val="16"/>
          <w:szCs w:val="16"/>
          <w:highlight w:val="green"/>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Such island refuges</w:t>
      </w:r>
      <w:r w:rsidRPr="00941301">
        <w:rPr>
          <w:rFonts w:asciiTheme="majorHAnsi" w:hAnsiTheme="majorHAnsi" w:cstheme="majorHAnsi"/>
          <w:sz w:val="16"/>
          <w:szCs w:val="16"/>
        </w:rPr>
        <w:t xml:space="preserve"> may have </w:t>
      </w:r>
      <w:r w:rsidRPr="00941301">
        <w:rPr>
          <w:rFonts w:asciiTheme="majorHAnsi" w:hAnsiTheme="majorHAnsi" w:cstheme="majorHAnsi"/>
          <w:u w:val="single"/>
        </w:rPr>
        <w:t xml:space="preserve">helped life on </w:t>
      </w:r>
      <w:r w:rsidRPr="007E6AB2">
        <w:rPr>
          <w:rFonts w:asciiTheme="majorHAnsi" w:hAnsiTheme="majorHAnsi" w:cstheme="majorHAnsi"/>
          <w:u w:val="single"/>
        </w:rPr>
        <w:t xml:space="preserve">Earth survive during the </w:t>
      </w:r>
      <w:r w:rsidRPr="007E6AB2">
        <w:rPr>
          <w:rFonts w:asciiTheme="majorHAnsi" w:hAnsiTheme="majorHAnsi" w:cstheme="majorHAnsi"/>
          <w:b/>
          <w:bCs/>
          <w:u w:val="single"/>
        </w:rPr>
        <w:t>“Snowball Earth”</w:t>
      </w:r>
      <w:r w:rsidRPr="007E6AB2">
        <w:rPr>
          <w:rFonts w:asciiTheme="majorHAnsi" w:hAnsiTheme="majorHAnsi" w:cstheme="majorHAnsi"/>
          <w:u w:val="single"/>
        </w:rPr>
        <w:t xml:space="preserve"> event in Earth’s distant past</w:t>
      </w:r>
      <w:r w:rsidRPr="007E6AB2">
        <w:rPr>
          <w:rFonts w:asciiTheme="majorHAnsi" w:hAnsiTheme="majorHAnsi" w:cstheme="majorHAnsi"/>
          <w:sz w:val="16"/>
          <w:szCs w:val="16"/>
        </w:rPr>
        <w:t xml:space="preserve"> (Hoffman et al., 1998).  Remote island b</w:t>
      </w:r>
      <w:r w:rsidRPr="00941301">
        <w:rPr>
          <w:rFonts w:asciiTheme="majorHAnsi" w:hAnsiTheme="majorHAnsi" w:cstheme="majorHAnsi"/>
          <w:sz w:val="16"/>
          <w:szCs w:val="16"/>
        </w:rPr>
        <w:t xml:space="preserve">ase for project “Yellow submarine”. Some </w:t>
      </w:r>
      <w:r w:rsidRPr="00941301">
        <w:rPr>
          <w:rFonts w:asciiTheme="majorHAnsi" w:hAnsiTheme="majorHAnsi" w:cstheme="majorHAnsi"/>
          <w:u w:val="single"/>
        </w:rPr>
        <w:t xml:space="preserve">catastrophic risks such as a </w:t>
      </w:r>
      <w:r w:rsidRPr="00941301">
        <w:rPr>
          <w:rFonts w:asciiTheme="majorHAnsi" w:hAnsiTheme="majorHAnsi" w:cstheme="majorHAnsi"/>
          <w:sz w:val="16"/>
          <w:szCs w:val="16"/>
        </w:rPr>
        <w:t xml:space="preserve">gamma ray burst, a </w:t>
      </w:r>
      <w:r w:rsidRPr="00941301">
        <w:rPr>
          <w:rFonts w:asciiTheme="majorHAnsi" w:hAnsiTheme="majorHAnsi" w:cstheme="majorHAnsi"/>
          <w:u w:val="single"/>
        </w:rPr>
        <w:t xml:space="preserve">global </w:t>
      </w:r>
      <w:r w:rsidRPr="007E6AB2">
        <w:rPr>
          <w:rFonts w:asciiTheme="majorHAnsi" w:hAnsiTheme="majorHAnsi" w:cstheme="majorHAnsi"/>
          <w:highlight w:val="green"/>
          <w:u w:val="single"/>
        </w:rPr>
        <w:t>nuclear war</w:t>
      </w:r>
      <w:r w:rsidRPr="00941301">
        <w:rPr>
          <w:rFonts w:asciiTheme="majorHAnsi" w:hAnsiTheme="majorHAnsi" w:cstheme="majorHAnsi"/>
          <w:u w:val="single"/>
        </w:rPr>
        <w:t xml:space="preserve"> with high radiological contamination</w:t>
      </w:r>
      <w:r w:rsidRPr="00941301">
        <w:rPr>
          <w:rFonts w:asciiTheme="majorHAnsi" w:hAnsiTheme="majorHAnsi" w:cstheme="majorHAnsi"/>
          <w:sz w:val="16"/>
          <w:szCs w:val="16"/>
        </w:rPr>
        <w:t xml:space="preserve"> or multiple pandemics </w:t>
      </w:r>
      <w:r w:rsidRPr="00941301">
        <w:rPr>
          <w:rFonts w:asciiTheme="majorHAnsi" w:hAnsiTheme="majorHAnsi" w:cstheme="majorHAnsi"/>
          <w:u w:val="single"/>
        </w:rPr>
        <w:t xml:space="preserve">might be best </w:t>
      </w:r>
      <w:r w:rsidRPr="007E6AB2">
        <w:rPr>
          <w:rFonts w:asciiTheme="majorHAnsi" w:hAnsiTheme="majorHAnsi" w:cstheme="majorHAnsi"/>
          <w:highlight w:val="green"/>
          <w:u w:val="single"/>
        </w:rPr>
        <w:t xml:space="preserve">survived </w:t>
      </w:r>
      <w:r w:rsidRPr="007E6AB2">
        <w:rPr>
          <w:rFonts w:asciiTheme="majorHAnsi" w:hAnsiTheme="majorHAnsi" w:cstheme="majorHAnsi"/>
          <w:b/>
          <w:bCs/>
          <w:highlight w:val="green"/>
          <w:u w:val="single"/>
        </w:rPr>
        <w:t>underwater in nuclear submarines</w:t>
      </w:r>
      <w:r w:rsidRPr="00941301">
        <w:rPr>
          <w:rFonts w:asciiTheme="majorHAnsi" w:hAnsiTheme="majorHAnsi" w:cstheme="majorHAnsi"/>
          <w:sz w:val="16"/>
          <w:szCs w:val="16"/>
        </w:rPr>
        <w:t xml:space="preserve"> (</w:t>
      </w:r>
      <w:proofErr w:type="spellStart"/>
      <w:r w:rsidRPr="00941301">
        <w:rPr>
          <w:rFonts w:asciiTheme="majorHAnsi" w:hAnsiTheme="majorHAnsi" w:cstheme="majorHAnsi"/>
          <w:sz w:val="16"/>
          <w:szCs w:val="16"/>
        </w:rPr>
        <w:t>Turchin</w:t>
      </w:r>
      <w:proofErr w:type="spellEnd"/>
      <w:r w:rsidRPr="00941301">
        <w:rPr>
          <w:rFonts w:asciiTheme="majorHAnsi" w:hAnsiTheme="majorHAnsi" w:cstheme="majorHAnsi"/>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41301">
        <w:rPr>
          <w:rFonts w:asciiTheme="majorHAnsi" w:hAnsiTheme="majorHAnsi" w:cstheme="majorHAnsi"/>
          <w:u w:val="single"/>
        </w:rPr>
        <w:t>For risks</w:t>
      </w:r>
      <w:r w:rsidRPr="00941301">
        <w:rPr>
          <w:rFonts w:asciiTheme="majorHAnsi" w:hAnsiTheme="majorHAnsi" w:cstheme="majorHAnsi"/>
          <w:sz w:val="16"/>
          <w:szCs w:val="16"/>
        </w:rPr>
        <w:t xml:space="preserve"> which include multiple or complex catastrophes, </w:t>
      </w:r>
      <w:r w:rsidRPr="00941301">
        <w:rPr>
          <w:rFonts w:asciiTheme="majorHAnsi" w:hAnsiTheme="majorHAnsi" w:cstheme="majorHAnsi"/>
          <w:u w:val="single"/>
        </w:rPr>
        <w:t>such as</w:t>
      </w:r>
      <w:r w:rsidRPr="00941301">
        <w:rPr>
          <w:rFonts w:asciiTheme="majorHAnsi" w:hAnsiTheme="majorHAnsi" w:cstheme="majorHAnsi"/>
          <w:sz w:val="16"/>
          <w:szCs w:val="16"/>
        </w:rPr>
        <w:t xml:space="preserve"> a bolide impact, extreme volcanism, tsunamis, multiple pandemics and </w:t>
      </w:r>
      <w:r w:rsidRPr="00941301">
        <w:rPr>
          <w:rFonts w:asciiTheme="majorHAnsi" w:hAnsiTheme="majorHAnsi" w:cstheme="majorHAnsi"/>
          <w:u w:val="single"/>
        </w:rPr>
        <w:t>nuclear war with radiological contamination</w:t>
      </w:r>
      <w:r w:rsidRPr="00941301">
        <w:rPr>
          <w:rFonts w:asciiTheme="majorHAnsi" w:hAnsiTheme="majorHAnsi" w:cstheme="majorHAnsi"/>
          <w:sz w:val="16"/>
          <w:szCs w:val="16"/>
        </w:rPr>
        <w:t xml:space="preserve">, </w:t>
      </w:r>
      <w:r w:rsidRPr="00941301">
        <w:rPr>
          <w:rFonts w:asciiTheme="majorHAnsi" w:hAnsiTheme="majorHAnsi" w:cstheme="majorHAnsi"/>
          <w:b/>
          <w:bCs/>
          <w:highlight w:val="green"/>
          <w:u w:val="single"/>
        </w:rPr>
        <w:t>island</w:t>
      </w:r>
      <w:r w:rsidRPr="00941301">
        <w:rPr>
          <w:rFonts w:asciiTheme="majorHAnsi" w:hAnsiTheme="majorHAnsi" w:cstheme="majorHAnsi"/>
          <w:b/>
          <w:bCs/>
          <w:u w:val="single"/>
        </w:rPr>
        <w:t xml:space="preserve"> refuges could be </w:t>
      </w:r>
      <w:r w:rsidRPr="00941301">
        <w:rPr>
          <w:rFonts w:asciiTheme="majorHAnsi" w:hAnsiTheme="majorHAnsi" w:cstheme="majorHAnsi"/>
          <w:b/>
          <w:bCs/>
          <w:highlight w:val="green"/>
          <w:u w:val="single"/>
        </w:rPr>
        <w:t>strengthened with bunkers</w:t>
      </w:r>
      <w:r w:rsidRPr="00941301">
        <w:rPr>
          <w:rFonts w:asciiTheme="majorHAnsi" w:hAnsiTheme="majorHAnsi" w:cstheme="majorHAnsi"/>
          <w:u w:val="single"/>
        </w:rPr>
        <w:t>.</w:t>
      </w:r>
      <w:r w:rsidRPr="00941301">
        <w:rPr>
          <w:rFonts w:asciiTheme="majorHAnsi" w:hAnsiTheme="majorHAnsi" w:cstheme="majorHAnsi"/>
          <w:sz w:val="16"/>
          <w:szCs w:val="16"/>
        </w:rPr>
        <w:t xml:space="preserve"> </w:t>
      </w:r>
      <w:r w:rsidRPr="00941301">
        <w:rPr>
          <w:rFonts w:asciiTheme="majorHAnsi" w:hAnsiTheme="majorHAnsi" w:cstheme="majorHAnsi"/>
          <w:u w:val="single"/>
        </w:rPr>
        <w:t>Richard Branson survived hurricane Irma on his own island in 2017 by seeking refuge in his concrete wine cellar</w:t>
      </w:r>
      <w:r w:rsidRPr="00941301">
        <w:rPr>
          <w:rFonts w:asciiTheme="majorHAnsi" w:hAnsiTheme="majorHAnsi" w:cstheme="majorHAnsi"/>
          <w:sz w:val="16"/>
          <w:szCs w:val="16"/>
        </w:rPr>
        <w:t xml:space="preserve"> (Clifford, 2017). </w:t>
      </w:r>
      <w:r w:rsidRPr="00941301">
        <w:rPr>
          <w:rFonts w:asciiTheme="majorHAnsi" w:hAnsiTheme="majorHAnsi" w:cstheme="majorHAnsi"/>
          <w:u w:val="single"/>
        </w:rPr>
        <w:t>Bunkers on islands would have higher survivability compared to those close to population centers</w:t>
      </w:r>
      <w:r w:rsidRPr="00941301">
        <w:rPr>
          <w:rFonts w:asciiTheme="majorHAnsi" w:hAnsiTheme="majorHAnsi" w:cstheme="majorHAnsi"/>
          <w:sz w:val="16"/>
          <w:szCs w:val="16"/>
        </w:rPr>
        <w:t>, as they will be neither a military target nor as accessible to looters or unintentionally dangerous (</w:t>
      </w:r>
      <w:proofErr w:type="gramStart"/>
      <w:r w:rsidRPr="00941301">
        <w:rPr>
          <w:rFonts w:asciiTheme="majorHAnsi" w:hAnsiTheme="majorHAnsi" w:cstheme="majorHAnsi"/>
          <w:sz w:val="16"/>
          <w:szCs w:val="16"/>
        </w:rPr>
        <w:t>e.g.</w:t>
      </w:r>
      <w:proofErr w:type="gramEnd"/>
      <w:r w:rsidRPr="00941301">
        <w:rPr>
          <w:rFonts w:asciiTheme="majorHAnsi" w:hAnsiTheme="majorHAnsi" w:cstheme="majorHAnsi"/>
          <w:sz w:val="16"/>
          <w:szCs w:val="16"/>
        </w:rPr>
        <w:t xml:space="preserve"> infected) refugees. </w:t>
      </w:r>
      <w:r w:rsidRPr="00941301">
        <w:rPr>
          <w:rFonts w:asciiTheme="majorHAnsi" w:hAnsiTheme="majorHAnsi" w:cstheme="majorHAnsi"/>
          <w:u w:val="single"/>
        </w:rPr>
        <w:t>These bunkers could potentially be connected to water sources by underwater pipes, and passages could provide cooling, access and even oxygen and food sources</w:t>
      </w:r>
    </w:p>
    <w:p w14:paraId="7BD24670" w14:textId="77777777" w:rsidR="0029221D" w:rsidRPr="00941301" w:rsidRDefault="0029221D" w:rsidP="0029221D">
      <w:pPr>
        <w:pStyle w:val="Heading4"/>
      </w:pPr>
      <w:r w:rsidRPr="00941301">
        <w:t>Extinction is inevitable from future technology</w:t>
      </w:r>
      <w:r>
        <w:t>.</w:t>
      </w:r>
    </w:p>
    <w:p w14:paraId="4CE528E1" w14:textId="77777777" w:rsidR="0029221D" w:rsidRPr="00941301" w:rsidRDefault="0029221D" w:rsidP="0029221D">
      <w:pPr>
        <w:rPr>
          <w:rFonts w:asciiTheme="majorHAnsi" w:hAnsiTheme="majorHAnsi" w:cstheme="majorHAnsi"/>
          <w:sz w:val="16"/>
          <w:szCs w:val="16"/>
        </w:rPr>
      </w:pPr>
      <w:r w:rsidRPr="00D04E5C">
        <w:rPr>
          <w:b/>
          <w:bCs/>
          <w:sz w:val="28"/>
          <w:szCs w:val="28"/>
        </w:rPr>
        <w:t>Sterling 18</w:t>
      </w:r>
      <w:r w:rsidRPr="00941301">
        <w:rPr>
          <w:rFonts w:asciiTheme="majorHAnsi" w:hAnsiTheme="majorHAnsi" w:cstheme="majorHAnsi"/>
          <w:sz w:val="16"/>
          <w:szCs w:val="16"/>
        </w:rPr>
        <w:t xml:space="preserve"> Bruce Sterling, 6-1-2018, "When Nick Bostrom says “Bang”," WIRED, https://www.wired.com/beyond-the-beyond/2018/06/nick-bostrom-says-bang/</w:t>
      </w:r>
    </w:p>
    <w:p w14:paraId="0E5E12B0" w14:textId="77777777" w:rsidR="0029221D" w:rsidRDefault="0029221D" w:rsidP="0029221D">
      <w:pPr>
        <w:rPr>
          <w:rFonts w:asciiTheme="majorHAnsi" w:hAnsiTheme="majorHAnsi" w:cstheme="majorHAnsi"/>
          <w:sz w:val="14"/>
        </w:rPr>
      </w:pPr>
      <w:r w:rsidRPr="00941301">
        <w:rPr>
          <w:rFonts w:asciiTheme="majorHAnsi" w:hAnsiTheme="majorHAnsi" w:cstheme="majorHAnsi"/>
          <w:sz w:val="14"/>
        </w:rPr>
        <w:t xml:space="preserve">4.1 </w:t>
      </w:r>
      <w:r w:rsidRPr="009C7AD1">
        <w:rPr>
          <w:rStyle w:val="StyleUnderline"/>
          <w:rFonts w:cstheme="majorHAnsi"/>
        </w:rPr>
        <w:t xml:space="preserve">Deliberate </w:t>
      </w:r>
      <w:r w:rsidRPr="009C7AD1">
        <w:rPr>
          <w:rStyle w:val="Emphasis"/>
          <w:rFonts w:asciiTheme="majorHAnsi" w:hAnsiTheme="majorHAnsi" w:cstheme="majorHAnsi"/>
        </w:rPr>
        <w:t xml:space="preserve">misuse of </w:t>
      </w:r>
      <w:r w:rsidRPr="00941301">
        <w:rPr>
          <w:rStyle w:val="Emphasis"/>
          <w:rFonts w:asciiTheme="majorHAnsi" w:hAnsiTheme="majorHAnsi" w:cstheme="majorHAnsi"/>
          <w:highlight w:val="green"/>
        </w:rPr>
        <w:t>nanotech</w:t>
      </w:r>
      <w:r w:rsidRPr="00941301">
        <w:rPr>
          <w:rStyle w:val="Emphasis"/>
          <w:rFonts w:asciiTheme="majorHAnsi" w:hAnsiTheme="majorHAnsi" w:cstheme="majorHAnsi"/>
        </w:rPr>
        <w:t>nology</w:t>
      </w:r>
      <w:r w:rsidRPr="00941301">
        <w:rPr>
          <w:rFonts w:asciiTheme="majorHAnsi" w:hAnsiTheme="majorHAnsi" w:cstheme="majorHAnsi"/>
          <w:sz w:val="14"/>
        </w:rPr>
        <w:t xml:space="preserve"> </w:t>
      </w:r>
      <w:proofErr w:type="gramStart"/>
      <w:r w:rsidRPr="00941301">
        <w:rPr>
          <w:rStyle w:val="StyleUnderline"/>
          <w:rFonts w:cstheme="majorHAnsi"/>
        </w:rPr>
        <w:t>In</w:t>
      </w:r>
      <w:proofErr w:type="gramEnd"/>
      <w:r w:rsidRPr="00941301">
        <w:rPr>
          <w:rStyle w:val="StyleUnderline"/>
          <w:rFonts w:cstheme="majorHAnsi"/>
        </w:rPr>
        <w:t xml:space="preserve"> a mature form, molecular nanotechnology will </w:t>
      </w:r>
      <w:r w:rsidRPr="00941301">
        <w:rPr>
          <w:rStyle w:val="StyleUnderline"/>
          <w:rFonts w:cstheme="majorHAnsi"/>
          <w:highlight w:val="green"/>
        </w:rPr>
        <w:t>enable the construction of</w:t>
      </w:r>
      <w:r w:rsidRPr="00941301">
        <w:rPr>
          <w:rStyle w:val="StyleUnderline"/>
          <w:rFonts w:cstheme="majorHAnsi"/>
        </w:rPr>
        <w:t xml:space="preserve"> bacterium-</w:t>
      </w:r>
      <w:r w:rsidRPr="00746757">
        <w:rPr>
          <w:rStyle w:val="StyleUnderline"/>
          <w:rFonts w:cstheme="majorHAnsi"/>
        </w:rPr>
        <w:t>scale self-</w:t>
      </w:r>
      <w:r w:rsidRPr="00941301">
        <w:rPr>
          <w:rStyle w:val="StyleUnderline"/>
          <w:rFonts w:cstheme="majorHAnsi"/>
          <w:highlight w:val="green"/>
        </w:rPr>
        <w:t>replicating</w:t>
      </w:r>
      <w:r w:rsidRPr="00941301">
        <w:rPr>
          <w:rStyle w:val="StyleUnderline"/>
          <w:rFonts w:cstheme="majorHAnsi"/>
        </w:rPr>
        <w:t xml:space="preserve"> mechanical </w:t>
      </w:r>
      <w:r w:rsidRPr="00941301">
        <w:rPr>
          <w:rStyle w:val="StyleUnderline"/>
          <w:rFonts w:cstheme="majorHAnsi"/>
          <w:highlight w:val="green"/>
        </w:rPr>
        <w:t>robots</w:t>
      </w:r>
      <w:r w:rsidRPr="00941301">
        <w:rPr>
          <w:rStyle w:val="StyleUnderline"/>
          <w:rFonts w:cstheme="majorHAnsi"/>
        </w:rPr>
        <w:t xml:space="preserve"> that</w:t>
      </w:r>
      <w:r w:rsidRPr="00941301">
        <w:rPr>
          <w:rFonts w:asciiTheme="majorHAnsi" w:hAnsiTheme="majorHAnsi" w:cstheme="majorHAnsi"/>
          <w:sz w:val="14"/>
        </w:rPr>
        <w:t xml:space="preserve"> can </w:t>
      </w:r>
      <w:r w:rsidRPr="00941301">
        <w:rPr>
          <w:rStyle w:val="StyleUnderline"/>
          <w:rFonts w:cstheme="majorHAnsi"/>
        </w:rPr>
        <w:t>feed on dirt or other orga</w:t>
      </w:r>
      <w:r w:rsidRPr="00746757">
        <w:rPr>
          <w:rStyle w:val="StyleUnderline"/>
          <w:rFonts w:cstheme="majorHAnsi"/>
        </w:rPr>
        <w:t>nic</w:t>
      </w:r>
      <w:r w:rsidRPr="00941301">
        <w:rPr>
          <w:rStyle w:val="StyleUnderline"/>
          <w:rFonts w:cstheme="majorHAnsi"/>
        </w:rPr>
        <w:t xml:space="preserve"> matter</w:t>
      </w:r>
      <w:r w:rsidRPr="00941301">
        <w:rPr>
          <w:rFonts w:asciiTheme="majorHAnsi" w:hAnsiTheme="majorHAnsi" w:cstheme="majorHAnsi"/>
          <w:sz w:val="14"/>
        </w:rPr>
        <w:t xml:space="preserve"> [22-25]. </w:t>
      </w:r>
      <w:r w:rsidRPr="00941301">
        <w:rPr>
          <w:rStyle w:val="StyleUnderline"/>
          <w:rFonts w:cstheme="majorHAnsi"/>
        </w:rPr>
        <w:t xml:space="preserve">Such replicators could </w:t>
      </w:r>
      <w:r w:rsidRPr="00941301">
        <w:rPr>
          <w:rStyle w:val="Emphasis"/>
          <w:rFonts w:asciiTheme="majorHAnsi" w:hAnsiTheme="majorHAnsi" w:cstheme="majorHAnsi"/>
          <w:highlight w:val="green"/>
        </w:rPr>
        <w:t>eat</w:t>
      </w:r>
      <w:r w:rsidRPr="00746757">
        <w:rPr>
          <w:rStyle w:val="Emphasis"/>
          <w:rFonts w:asciiTheme="majorHAnsi" w:hAnsiTheme="majorHAnsi" w:cstheme="majorHAnsi"/>
        </w:rPr>
        <w:t xml:space="preserve"> up </w:t>
      </w:r>
      <w:r w:rsidRPr="00941301">
        <w:rPr>
          <w:rStyle w:val="Emphasis"/>
          <w:rFonts w:asciiTheme="majorHAnsi" w:hAnsiTheme="majorHAnsi" w:cstheme="majorHAnsi"/>
          <w:highlight w:val="green"/>
        </w:rPr>
        <w:t>the biosphere</w:t>
      </w:r>
      <w:r w:rsidRPr="00941301">
        <w:rPr>
          <w:rStyle w:val="StyleUnderline"/>
          <w:rFonts w:cstheme="majorHAnsi"/>
        </w:rPr>
        <w:t xml:space="preserve"> or destroy it</w:t>
      </w:r>
      <w:r w:rsidRPr="00941301">
        <w:rPr>
          <w:rFonts w:asciiTheme="majorHAnsi" w:hAnsiTheme="majorHAnsi" w:cstheme="majorHAnsi"/>
          <w:sz w:val="14"/>
        </w:rPr>
        <w:t xml:space="preserve"> by other means such </w:t>
      </w:r>
      <w:r w:rsidRPr="00941301">
        <w:rPr>
          <w:rStyle w:val="StyleUnderline"/>
          <w:rFonts w:cstheme="majorHAnsi"/>
        </w:rPr>
        <w:t>as by poisoning it, burning it, or blocking out sunlight. A person of malicious intent in possession of this technology</w:t>
      </w:r>
      <w:r w:rsidRPr="00941301">
        <w:rPr>
          <w:rFonts w:asciiTheme="majorHAnsi" w:hAnsiTheme="majorHAnsi" w:cstheme="majorHAnsi"/>
          <w:sz w:val="14"/>
        </w:rPr>
        <w:t xml:space="preserve"> might </w:t>
      </w:r>
      <w:r w:rsidRPr="00941301">
        <w:rPr>
          <w:rStyle w:val="StyleUnderline"/>
          <w:rFonts w:cstheme="majorHAnsi"/>
          <w:highlight w:val="green"/>
        </w:rPr>
        <w:t xml:space="preserve">cause </w:t>
      </w:r>
      <w:r w:rsidRPr="00941301">
        <w:rPr>
          <w:rStyle w:val="StyleUnderline"/>
          <w:rFonts w:cstheme="majorHAnsi"/>
        </w:rPr>
        <w:t xml:space="preserve">the </w:t>
      </w:r>
      <w:r w:rsidRPr="00941301">
        <w:rPr>
          <w:rStyle w:val="StyleUnderline"/>
          <w:rFonts w:cstheme="majorHAnsi"/>
          <w:highlight w:val="green"/>
        </w:rPr>
        <w:t xml:space="preserve">extinction </w:t>
      </w:r>
      <w:r w:rsidRPr="00941301">
        <w:rPr>
          <w:rStyle w:val="StyleUnderline"/>
          <w:rFonts w:cstheme="majorHAnsi"/>
        </w:rPr>
        <w:t>of</w:t>
      </w:r>
      <w:r w:rsidRPr="00941301">
        <w:rPr>
          <w:rFonts w:asciiTheme="majorHAnsi" w:hAnsiTheme="majorHAnsi" w:cstheme="majorHAnsi"/>
          <w:sz w:val="14"/>
        </w:rPr>
        <w:t xml:space="preserve"> intelligent </w:t>
      </w:r>
      <w:r w:rsidRPr="00941301">
        <w:rPr>
          <w:rStyle w:val="StyleUnderline"/>
          <w:rFonts w:cstheme="majorHAnsi"/>
        </w:rPr>
        <w:t>life on Earth</w:t>
      </w:r>
      <w:r w:rsidRPr="00941301">
        <w:rPr>
          <w:rFonts w:asciiTheme="majorHAnsi" w:hAnsiTheme="majorHAnsi" w:cstheme="majorHAnsi"/>
          <w:sz w:val="14"/>
        </w:rPr>
        <w:t xml:space="preserve"> by releasing such nanobots into the environment.[9] </w:t>
      </w:r>
      <w:r w:rsidRPr="00941301">
        <w:rPr>
          <w:rStyle w:val="StyleUnderline"/>
          <w:rFonts w:cstheme="majorHAnsi"/>
        </w:rPr>
        <w:t>The technology to produce a destructive nanobot seems considerably easier to develop than the technology to create an effective defense against such an attack</w:t>
      </w:r>
      <w:r w:rsidRPr="00941301">
        <w:rPr>
          <w:rFonts w:asciiTheme="majorHAnsi" w:hAnsiTheme="majorHAnsi" w:cstheme="majorHAnsi"/>
          <w:sz w:val="14"/>
        </w:rPr>
        <w:t xml:space="preserve"> (a global nanotech immune system, an “active shield” [23]). It is therefore likely that </w:t>
      </w:r>
      <w:r w:rsidRPr="00941301">
        <w:rPr>
          <w:rStyle w:val="StyleUnderline"/>
          <w:rFonts w:cstheme="majorHAnsi"/>
        </w:rPr>
        <w:t>there will be a period of vulnerability</w:t>
      </w:r>
      <w:r w:rsidRPr="00941301">
        <w:rPr>
          <w:rFonts w:asciiTheme="majorHAnsi" w:hAnsiTheme="majorHAnsi" w:cstheme="majorHAnsi"/>
          <w:sz w:val="14"/>
        </w:rPr>
        <w:t xml:space="preserve"> during which this technology must be prevented from coming into the wrong hands. Yet </w:t>
      </w:r>
      <w:r w:rsidRPr="00941301">
        <w:rPr>
          <w:rStyle w:val="StyleUnderline"/>
          <w:rFonts w:cstheme="majorHAnsi"/>
        </w:rPr>
        <w:t>the technology</w:t>
      </w:r>
      <w:r w:rsidRPr="00941301">
        <w:rPr>
          <w:rFonts w:asciiTheme="majorHAnsi" w:hAnsiTheme="majorHAnsi" w:cstheme="majorHAnsi"/>
          <w:sz w:val="14"/>
        </w:rPr>
        <w:t xml:space="preserve"> could </w:t>
      </w:r>
      <w:r w:rsidRPr="00941301">
        <w:rPr>
          <w:rStyle w:val="StyleUnderline"/>
          <w:rFonts w:cstheme="majorHAnsi"/>
        </w:rPr>
        <w:t>prove hard to regulate, since it doesn’t require rare radioactive isotopes or large, easily identifiable manufacturing plants</w:t>
      </w:r>
      <w:r w:rsidRPr="00941301">
        <w:rPr>
          <w:rFonts w:asciiTheme="majorHAnsi" w:hAnsiTheme="majorHAnsi" w:cstheme="majorHAnsi"/>
          <w:sz w:val="14"/>
        </w:rPr>
        <w:t xml:space="preserve">, as does </w:t>
      </w:r>
      <w:r w:rsidRPr="00941301">
        <w:rPr>
          <w:rFonts w:asciiTheme="majorHAnsi" w:hAnsiTheme="majorHAnsi" w:cstheme="majorHAnsi"/>
          <w:sz w:val="14"/>
        </w:rPr>
        <w:lastRenderedPageBreak/>
        <w:t xml:space="preserve">production of nuclear weapons [23]. </w:t>
      </w:r>
      <w:r w:rsidRPr="00941301">
        <w:rPr>
          <w:rStyle w:val="StyleUnderline"/>
          <w:rFonts w:cstheme="majorHAnsi"/>
        </w:rPr>
        <w:t>Even if effective defenses against a limited nanotech attack are developed</w:t>
      </w:r>
      <w:r w:rsidRPr="00941301">
        <w:rPr>
          <w:rFonts w:asciiTheme="majorHAnsi" w:hAnsiTheme="majorHAnsi" w:cstheme="majorHAnsi"/>
          <w:sz w:val="14"/>
        </w:rPr>
        <w:t xml:space="preserve"> before dangerous replicators are designed and acquired by suicidal regimes or terrorists, </w:t>
      </w:r>
      <w:r w:rsidRPr="00941301">
        <w:rPr>
          <w:rStyle w:val="StyleUnderline"/>
          <w:rFonts w:cstheme="majorHAnsi"/>
        </w:rPr>
        <w:t xml:space="preserve">there will still be the danger of an arms race between states </w:t>
      </w:r>
      <w:r w:rsidRPr="00746757">
        <w:rPr>
          <w:rStyle w:val="StyleUnderline"/>
          <w:rFonts w:cstheme="majorHAnsi"/>
        </w:rPr>
        <w:t>possessing nanotechnology</w:t>
      </w:r>
      <w:r w:rsidRPr="00941301">
        <w:rPr>
          <w:rFonts w:asciiTheme="majorHAnsi" w:hAnsiTheme="majorHAnsi" w:cstheme="majorHAnsi"/>
          <w:sz w:val="14"/>
        </w:rPr>
        <w:t xml:space="preserve">. It has been argued [26] that </w:t>
      </w:r>
      <w:r w:rsidRPr="00941301">
        <w:rPr>
          <w:rStyle w:val="StyleUnderline"/>
          <w:rFonts w:cstheme="majorHAnsi"/>
        </w:rPr>
        <w:t xml:space="preserve">molecular manufacturing would </w:t>
      </w:r>
      <w:r w:rsidRPr="00941301">
        <w:rPr>
          <w:rStyle w:val="StyleUnderline"/>
          <w:rFonts w:cstheme="majorHAnsi"/>
          <w:highlight w:val="green"/>
        </w:rPr>
        <w:t>lead to</w:t>
      </w:r>
      <w:r w:rsidRPr="00941301">
        <w:rPr>
          <w:rStyle w:val="StyleUnderline"/>
          <w:rFonts w:cstheme="majorHAnsi"/>
        </w:rPr>
        <w:t xml:space="preserve"> both </w:t>
      </w:r>
      <w:r w:rsidRPr="00941301">
        <w:rPr>
          <w:rStyle w:val="StyleUnderline"/>
          <w:rFonts w:cstheme="majorHAnsi"/>
          <w:highlight w:val="green"/>
        </w:rPr>
        <w:t>arms race instability</w:t>
      </w:r>
      <w:r w:rsidRPr="00941301">
        <w:rPr>
          <w:rStyle w:val="StyleUnderline"/>
          <w:rFonts w:cstheme="majorHAnsi"/>
        </w:rPr>
        <w:t xml:space="preserve"> and crisis instability</w:t>
      </w:r>
      <w:r w:rsidRPr="00941301">
        <w:rPr>
          <w:rFonts w:asciiTheme="majorHAnsi" w:hAnsiTheme="majorHAnsi" w:cstheme="majorHAnsi"/>
          <w:sz w:val="14"/>
        </w:rPr>
        <w:t xml:space="preserve">, to a higher degree than was the case with nuclear weapons. Arms race instability means that </w:t>
      </w:r>
      <w:r w:rsidRPr="00941301">
        <w:rPr>
          <w:rStyle w:val="StyleUnderline"/>
          <w:rFonts w:cstheme="majorHAnsi"/>
        </w:rPr>
        <w:t xml:space="preserve">there would be dominant </w:t>
      </w:r>
      <w:r w:rsidRPr="00941301">
        <w:rPr>
          <w:rStyle w:val="StyleUnderline"/>
          <w:rFonts w:cstheme="majorHAnsi"/>
          <w:highlight w:val="green"/>
        </w:rPr>
        <w:t>incentives</w:t>
      </w:r>
      <w:r w:rsidRPr="00941301">
        <w:rPr>
          <w:rStyle w:val="StyleUnderline"/>
          <w:rFonts w:cstheme="majorHAnsi"/>
        </w:rPr>
        <w:t xml:space="preserve"> for each competitor </w:t>
      </w:r>
      <w:r w:rsidRPr="00941301">
        <w:rPr>
          <w:rStyle w:val="StyleUnderline"/>
          <w:rFonts w:cstheme="majorHAnsi"/>
          <w:highlight w:val="green"/>
        </w:rPr>
        <w:t>to escalate</w:t>
      </w:r>
      <w:r w:rsidRPr="009C7AD1">
        <w:rPr>
          <w:rStyle w:val="StyleUnderline"/>
          <w:rFonts w:cstheme="majorHAnsi"/>
        </w:rPr>
        <w:t xml:space="preserve"> its </w:t>
      </w:r>
      <w:r w:rsidRPr="00941301">
        <w:rPr>
          <w:rStyle w:val="StyleUnderline"/>
          <w:rFonts w:cstheme="majorHAnsi"/>
          <w:highlight w:val="green"/>
        </w:rPr>
        <w:t>armaments</w:t>
      </w:r>
      <w:r w:rsidRPr="00941301">
        <w:rPr>
          <w:rStyle w:val="StyleUnderline"/>
          <w:rFonts w:cstheme="majorHAnsi"/>
        </w:rPr>
        <w:t>, leading to a runaway arms race. Crisis instability means that there would be dominant incentives for striking first. Two</w:t>
      </w:r>
      <w:r w:rsidRPr="00941301">
        <w:rPr>
          <w:rFonts w:asciiTheme="majorHAnsi" w:hAnsiTheme="majorHAnsi" w:cstheme="majorHAnsi"/>
          <w:sz w:val="14"/>
        </w:rPr>
        <w:t xml:space="preserve"> roughly balanced </w:t>
      </w:r>
      <w:r w:rsidRPr="00941301">
        <w:rPr>
          <w:rStyle w:val="StyleUnderline"/>
          <w:rFonts w:cstheme="majorHAnsi"/>
        </w:rPr>
        <w:t>rivals acquiring nanotechnology would</w:t>
      </w:r>
      <w:r w:rsidRPr="00941301">
        <w:rPr>
          <w:rFonts w:asciiTheme="majorHAnsi" w:hAnsiTheme="majorHAnsi" w:cstheme="majorHAnsi"/>
          <w:sz w:val="14"/>
        </w:rPr>
        <w:t xml:space="preserve">, on this view, </w:t>
      </w:r>
      <w:r w:rsidRPr="00941301">
        <w:rPr>
          <w:rStyle w:val="StyleUnderline"/>
          <w:rFonts w:cstheme="majorHAnsi"/>
        </w:rPr>
        <w:t>begin a massive buildup of armaments and weapons development programs that would continue until a crisis occurs and war breaks out</w:t>
      </w:r>
      <w:r w:rsidRPr="00941301">
        <w:rPr>
          <w:rFonts w:asciiTheme="majorHAnsi" w:hAnsiTheme="majorHAnsi" w:cstheme="majorHAnsi"/>
          <w:sz w:val="14"/>
        </w:rPr>
        <w:t xml:space="preserve">, potentially </w:t>
      </w:r>
      <w:r w:rsidRPr="00941301">
        <w:rPr>
          <w:rStyle w:val="StyleUnderline"/>
          <w:rFonts w:cstheme="majorHAnsi"/>
          <w:highlight w:val="green"/>
        </w:rPr>
        <w:t>caus</w:t>
      </w:r>
      <w:r w:rsidRPr="009C7AD1">
        <w:rPr>
          <w:rStyle w:val="StyleUnderline"/>
          <w:rFonts w:cstheme="majorHAnsi"/>
        </w:rPr>
        <w:t>ing</w:t>
      </w:r>
      <w:r w:rsidRPr="00941301">
        <w:rPr>
          <w:rStyle w:val="StyleUnderline"/>
          <w:rFonts w:cstheme="majorHAnsi"/>
          <w:highlight w:val="green"/>
        </w:rPr>
        <w:t xml:space="preserve"> global terminal destruction</w:t>
      </w:r>
      <w:r w:rsidRPr="00941301">
        <w:rPr>
          <w:rFonts w:asciiTheme="majorHAnsi" w:hAnsiTheme="majorHAnsi" w:cstheme="majorHAnsi"/>
          <w:sz w:val="14"/>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941301">
        <w:rPr>
          <w:rFonts w:asciiTheme="majorHAnsi" w:hAnsiTheme="majorHAnsi" w:cstheme="majorHAnsi"/>
          <w:sz w:val="14"/>
        </w:rPr>
        <w:t>occurred</w:t>
      </w:r>
      <w:proofErr w:type="gramEnd"/>
      <w:r w:rsidRPr="00941301">
        <w:rPr>
          <w:rFonts w:asciiTheme="majorHAnsi" w:hAnsiTheme="majorHAnsi" w:cstheme="majorHAnsi"/>
          <w:sz w:val="14"/>
        </w:rPr>
        <w:t xml:space="preserve"> nevertheless. </w:t>
      </w:r>
      <w:r w:rsidRPr="00941301">
        <w:rPr>
          <w:rFonts w:asciiTheme="majorHAnsi" w:hAnsiTheme="majorHAnsi" w:cstheme="majorHAnsi"/>
          <w:sz w:val="14"/>
          <w:szCs w:val="16"/>
        </w:rPr>
        <w:t>4.2 Nuclear holocaust[winter] The US and Russia still have huge stockpiles of nuclear weapons. But would an all-out nuclear war really exterminate humankind? Note that: (</w:t>
      </w:r>
      <w:proofErr w:type="spellStart"/>
      <w:r w:rsidRPr="00941301">
        <w:rPr>
          <w:rFonts w:asciiTheme="majorHAnsi" w:hAnsiTheme="majorHAnsi" w:cstheme="majorHAnsi"/>
          <w:sz w:val="14"/>
          <w:szCs w:val="16"/>
        </w:rPr>
        <w:t>i</w:t>
      </w:r>
      <w:proofErr w:type="spellEnd"/>
      <w:r w:rsidRPr="00941301">
        <w:rPr>
          <w:rFonts w:asciiTheme="majorHAnsi" w:hAnsiTheme="majorHAnsi" w:cstheme="majorHAnsi"/>
          <w:sz w:val="14"/>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941301">
        <w:rPr>
          <w:rFonts w:asciiTheme="majorHAnsi" w:hAnsiTheme="majorHAnsi" w:cstheme="majorHAnsi"/>
          <w:sz w:val="14"/>
        </w:rPr>
        <w:t xml:space="preserve">4.3 </w:t>
      </w:r>
      <w:r w:rsidRPr="00941301">
        <w:rPr>
          <w:rStyle w:val="Emphasis"/>
          <w:rFonts w:asciiTheme="majorHAnsi" w:hAnsiTheme="majorHAnsi" w:cstheme="majorHAnsi"/>
        </w:rPr>
        <w:t xml:space="preserve">We’re living in a </w:t>
      </w:r>
      <w:proofErr w:type="gramStart"/>
      <w:r w:rsidRPr="00941301">
        <w:rPr>
          <w:rStyle w:val="Emphasis"/>
          <w:rFonts w:asciiTheme="majorHAnsi" w:hAnsiTheme="majorHAnsi" w:cstheme="majorHAnsi"/>
        </w:rPr>
        <w:t>simulation</w:t>
      </w:r>
      <w:proofErr w:type="gramEnd"/>
      <w:r w:rsidRPr="00941301">
        <w:rPr>
          <w:rStyle w:val="Emphasis"/>
          <w:rFonts w:asciiTheme="majorHAnsi" w:hAnsiTheme="majorHAnsi" w:cstheme="majorHAnsi"/>
        </w:rPr>
        <w:t xml:space="preserve"> and it gets shut down</w:t>
      </w:r>
      <w:r w:rsidRPr="00941301">
        <w:rPr>
          <w:rFonts w:asciiTheme="majorHAnsi" w:hAnsiTheme="majorHAnsi" w:cstheme="majorHAnsi"/>
          <w:sz w:val="14"/>
        </w:rPr>
        <w:t xml:space="preserve"> A case can be made that </w:t>
      </w:r>
      <w:r w:rsidRPr="00941301">
        <w:rPr>
          <w:rStyle w:val="StyleUnderline"/>
          <w:rFonts w:cstheme="majorHAnsi"/>
        </w:rPr>
        <w:t>the hypothesis that we are living in a computer simulation should be given a significant probability</w:t>
      </w:r>
      <w:r w:rsidRPr="00941301">
        <w:rPr>
          <w:rFonts w:asciiTheme="majorHAnsi" w:hAnsiTheme="majorHAnsi" w:cstheme="majorHAnsi"/>
          <w:sz w:val="14"/>
        </w:rPr>
        <w:t xml:space="preserve"> [27]. The basic idea behind this so-called “Simulation argument” is that </w:t>
      </w:r>
      <w:r w:rsidRPr="00941301">
        <w:rPr>
          <w:rStyle w:val="StyleUnderline"/>
          <w:rFonts w:cstheme="majorHAnsi"/>
        </w:rPr>
        <w:t>vast amounts of computing power may become available in the future</w:t>
      </w:r>
      <w:r w:rsidRPr="00941301">
        <w:rPr>
          <w:rFonts w:asciiTheme="majorHAnsi" w:hAnsiTheme="majorHAnsi" w:cstheme="majorHAnsi"/>
          <w:sz w:val="14"/>
        </w:rPr>
        <w:t xml:space="preserve"> (see e.g. [28,29]), </w:t>
      </w:r>
      <w:r w:rsidRPr="00941301">
        <w:rPr>
          <w:rStyle w:val="StyleUnderline"/>
          <w:rFonts w:cstheme="majorHAnsi"/>
        </w:rPr>
        <w:t>and that it could be used</w:t>
      </w:r>
      <w:r w:rsidRPr="00941301">
        <w:rPr>
          <w:rFonts w:asciiTheme="majorHAnsi" w:hAnsiTheme="majorHAnsi" w:cstheme="majorHAnsi"/>
          <w:sz w:val="14"/>
        </w:rPr>
        <w:t xml:space="preserve">, among other things, </w:t>
      </w:r>
      <w:r w:rsidRPr="00941301">
        <w:rPr>
          <w:rStyle w:val="StyleUnderline"/>
          <w:rFonts w:cstheme="majorHAnsi"/>
        </w:rPr>
        <w:t>to run large numbers of fine-grained simulations of past human civilizations</w:t>
      </w:r>
      <w:r w:rsidRPr="00941301">
        <w:rPr>
          <w:rFonts w:asciiTheme="majorHAnsi" w:hAnsiTheme="majorHAnsi" w:cstheme="majorHAnsi"/>
          <w:sz w:val="14"/>
        </w:rPr>
        <w:t xml:space="preserve">. Under some not-too-implausible assumptions, </w:t>
      </w:r>
      <w:r w:rsidRPr="00941301">
        <w:rPr>
          <w:rStyle w:val="StyleUnderline"/>
          <w:rFonts w:cstheme="majorHAnsi"/>
        </w:rPr>
        <w:t>the result can be that almost all minds like ours are simulated minds, and that we should therefore assign a significant probability to being such computer-emulated minds rather than the</w:t>
      </w:r>
      <w:r w:rsidRPr="00941301">
        <w:rPr>
          <w:rFonts w:asciiTheme="majorHAnsi" w:hAnsiTheme="majorHAnsi" w:cstheme="majorHAnsi"/>
          <w:sz w:val="14"/>
        </w:rPr>
        <w:t xml:space="preserve"> (subjectively indistinguishable) </w:t>
      </w:r>
      <w:r w:rsidRPr="00941301">
        <w:rPr>
          <w:rStyle w:val="StyleUnderline"/>
          <w:rFonts w:cstheme="majorHAnsi"/>
        </w:rPr>
        <w:t>minds of originally evolved creatures. And if we are, we suffer the risk that the simulation may be shut down at any time. A decision to terminate our simulation</w:t>
      </w:r>
      <w:r w:rsidRPr="00941301">
        <w:rPr>
          <w:rFonts w:asciiTheme="majorHAnsi" w:hAnsiTheme="majorHAnsi" w:cstheme="majorHAnsi"/>
          <w:sz w:val="14"/>
        </w:rPr>
        <w:t xml:space="preserve"> may </w:t>
      </w:r>
      <w:r w:rsidRPr="00941301">
        <w:rPr>
          <w:rStyle w:val="StyleUnderline"/>
          <w:rFonts w:cstheme="majorHAnsi"/>
        </w:rPr>
        <w:t xml:space="preserve">be </w:t>
      </w:r>
      <w:r w:rsidRPr="00941301">
        <w:rPr>
          <w:rStyle w:val="Emphasis"/>
          <w:rFonts w:asciiTheme="majorHAnsi" w:hAnsiTheme="majorHAnsi" w:cstheme="majorHAnsi"/>
        </w:rPr>
        <w:t>prompted by our actions</w:t>
      </w:r>
      <w:r w:rsidRPr="00941301">
        <w:rPr>
          <w:rFonts w:asciiTheme="majorHAnsi" w:hAnsiTheme="majorHAnsi" w:cstheme="majorHAnsi"/>
          <w:sz w:val="14"/>
        </w:rPr>
        <w:t xml:space="preserve"> or by exogenous factors. </w:t>
      </w:r>
      <w:r w:rsidRPr="00941301">
        <w:rPr>
          <w:rFonts w:asciiTheme="majorHAnsi" w:hAnsiTheme="majorHAnsi" w:cstheme="majorHAnsi"/>
          <w:sz w:val="14"/>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941301">
        <w:rPr>
          <w:rFonts w:asciiTheme="majorHAnsi" w:hAnsiTheme="majorHAnsi" w:cstheme="majorHAnsi"/>
          <w:sz w:val="14"/>
          <w:szCs w:val="16"/>
        </w:rPr>
        <w:t>intellectually</w:t>
      </w:r>
      <w:proofErr w:type="gramEnd"/>
      <w:r w:rsidRPr="00941301">
        <w:rPr>
          <w:rFonts w:asciiTheme="majorHAnsi" w:hAnsiTheme="majorHAnsi" w:cstheme="majorHAnsi"/>
          <w:sz w:val="14"/>
          <w:szCs w:val="16"/>
        </w:rPr>
        <w:t xml:space="preserve"> dishonest to neglect to mention simulation-shutdown as a potential extinction mode. </w:t>
      </w:r>
      <w:r w:rsidRPr="00941301">
        <w:rPr>
          <w:rFonts w:asciiTheme="majorHAnsi" w:hAnsiTheme="majorHAnsi" w:cstheme="majorHAnsi"/>
          <w:sz w:val="14"/>
        </w:rPr>
        <w:t xml:space="preserve">4.4 </w:t>
      </w:r>
      <w:r w:rsidRPr="00941301">
        <w:rPr>
          <w:rStyle w:val="Emphasis"/>
          <w:rFonts w:asciiTheme="majorHAnsi" w:hAnsiTheme="majorHAnsi" w:cstheme="majorHAnsi"/>
        </w:rPr>
        <w:t>Badly programmed superintelligence</w:t>
      </w:r>
      <w:r w:rsidRPr="00941301">
        <w:rPr>
          <w:rFonts w:asciiTheme="majorHAnsi" w:hAnsiTheme="majorHAnsi" w:cstheme="majorHAnsi"/>
          <w:sz w:val="14"/>
        </w:rPr>
        <w:t xml:space="preserve"> </w:t>
      </w:r>
      <w:r w:rsidRPr="00941301">
        <w:rPr>
          <w:rStyle w:val="StyleUnderline"/>
          <w:rFonts w:cstheme="majorHAnsi"/>
        </w:rPr>
        <w:t xml:space="preserve">When we create the first </w:t>
      </w:r>
      <w:proofErr w:type="spellStart"/>
      <w:r w:rsidRPr="00941301">
        <w:rPr>
          <w:rStyle w:val="StyleUnderline"/>
          <w:rFonts w:cstheme="majorHAnsi"/>
        </w:rPr>
        <w:t>superintelligent</w:t>
      </w:r>
      <w:proofErr w:type="spellEnd"/>
      <w:r w:rsidRPr="00941301">
        <w:rPr>
          <w:rStyle w:val="StyleUnderline"/>
          <w:rFonts w:cstheme="majorHAnsi"/>
        </w:rPr>
        <w:t xml:space="preserve"> entity</w:t>
      </w:r>
      <w:r w:rsidRPr="00941301">
        <w:rPr>
          <w:rFonts w:asciiTheme="majorHAnsi" w:hAnsiTheme="majorHAnsi" w:cstheme="majorHAnsi"/>
          <w:sz w:val="14"/>
        </w:rPr>
        <w:t xml:space="preserve"> [28-34], </w:t>
      </w:r>
      <w:r w:rsidRPr="00941301">
        <w:rPr>
          <w:rStyle w:val="StyleUnderline"/>
          <w:rFonts w:cstheme="majorHAnsi"/>
        </w:rPr>
        <w:t>we might make a mistake and give it goals that lead it to annihilate humankind</w:t>
      </w:r>
      <w:r w:rsidRPr="00941301">
        <w:rPr>
          <w:rFonts w:asciiTheme="majorHAnsi" w:hAnsiTheme="majorHAnsi" w:cstheme="majorHAnsi"/>
          <w:sz w:val="14"/>
        </w:rPr>
        <w:t xml:space="preserve">, assuming its </w:t>
      </w:r>
      <w:r w:rsidRPr="00941301">
        <w:rPr>
          <w:rStyle w:val="StyleUnderline"/>
          <w:rFonts w:cstheme="majorHAnsi"/>
        </w:rPr>
        <w:t>enormous intellectual advantage gives it the power to do so</w:t>
      </w:r>
      <w:r w:rsidRPr="00941301">
        <w:rPr>
          <w:rFonts w:asciiTheme="majorHAnsi" w:hAnsiTheme="majorHAnsi" w:cstheme="majorHAnsi"/>
          <w:sz w:val="14"/>
        </w:rPr>
        <w:t xml:space="preserve">. For example, </w:t>
      </w:r>
      <w:r w:rsidRPr="00941301">
        <w:rPr>
          <w:rStyle w:val="StyleUnderline"/>
          <w:rFonts w:cstheme="majorHAnsi"/>
        </w:rPr>
        <w:t xml:space="preserve">we could mistakenly elevate a subgoal to the status of a </w:t>
      </w:r>
      <w:proofErr w:type="spellStart"/>
      <w:r w:rsidRPr="00941301">
        <w:rPr>
          <w:rStyle w:val="StyleUnderline"/>
          <w:rFonts w:cstheme="majorHAnsi"/>
        </w:rPr>
        <w:t>supergoal</w:t>
      </w:r>
      <w:proofErr w:type="spellEnd"/>
      <w:r w:rsidRPr="00941301">
        <w:rPr>
          <w:rStyle w:val="StyleUnderline"/>
          <w:rFonts w:cstheme="majorHAnsi"/>
        </w:rPr>
        <w:t>. We tell it to solve a mathematical problem, and it complies by turning all the matter in the solar system into a giant calculating device</w:t>
      </w:r>
      <w:r w:rsidRPr="00941301">
        <w:rPr>
          <w:rFonts w:asciiTheme="majorHAnsi" w:hAnsiTheme="majorHAnsi" w:cstheme="majorHAnsi"/>
          <w:sz w:val="14"/>
        </w:rPr>
        <w:t xml:space="preserve">, in the process killing the person who asked the question. (For further analysis of this, see [35].) 4.5 Genetically engineered biological agent </w:t>
      </w:r>
      <w:proofErr w:type="gramStart"/>
      <w:r w:rsidRPr="00941301">
        <w:rPr>
          <w:rFonts w:asciiTheme="majorHAnsi" w:hAnsiTheme="majorHAnsi" w:cstheme="majorHAnsi"/>
          <w:sz w:val="14"/>
        </w:rPr>
        <w:t>With</w:t>
      </w:r>
      <w:proofErr w:type="gramEnd"/>
      <w:r w:rsidRPr="00941301">
        <w:rPr>
          <w:rFonts w:asciiTheme="majorHAnsi" w:hAnsiTheme="majorHAnsi" w:cstheme="majorHAnsi"/>
          <w:sz w:val="14"/>
        </w:rPr>
        <w:t xml:space="preserve"> the fabulous advances in genetic technology currently taking place, it may become possible for a tyrant, terrorist, or lunatic to create a doomsday virus, an organism that combines long latency with high virulence and mortality [36]. Dangerous viruses can even be spawned unintentionally, as Australian researchers recently demonstrated when they created a modified mousepox virus with 100% mortality while trying to design a contraceptive virus for mice for use in pest control [37]. While this </w:t>
      </w:r>
      <w:proofErr w:type="gramStart"/>
      <w:r w:rsidRPr="00941301">
        <w:rPr>
          <w:rFonts w:asciiTheme="majorHAnsi" w:hAnsiTheme="majorHAnsi" w:cstheme="majorHAnsi"/>
          <w:sz w:val="14"/>
        </w:rPr>
        <w:t>particular virus</w:t>
      </w:r>
      <w:proofErr w:type="gramEnd"/>
      <w:r w:rsidRPr="00941301">
        <w:rPr>
          <w:rFonts w:asciiTheme="majorHAnsi" w:hAnsiTheme="majorHAnsi" w:cstheme="majorHAnsi"/>
          <w:sz w:val="14"/>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941301">
        <w:rPr>
          <w:rFonts w:asciiTheme="majorHAnsi" w:hAnsiTheme="majorHAnsi" w:cstheme="majorHAnsi"/>
          <w:sz w:val="14"/>
        </w:rPr>
        <w:t>poses;</w:t>
      </w:r>
      <w:proofErr w:type="gramEnd"/>
      <w:r w:rsidRPr="00941301">
        <w:rPr>
          <w:rFonts w:asciiTheme="majorHAnsi" w:hAnsiTheme="majorHAnsi" w:cstheme="majorHAnsi"/>
          <w:sz w:val="14"/>
        </w:rPr>
        <w:t xml:space="preserve"> and the same holds for research in nanotechnology. Genetic medicine will also lead to better cures and vaccines, but there is no guarantee that defense will always keep pace with</w:t>
      </w:r>
      <w:r w:rsidRPr="00941301">
        <w:rPr>
          <w:rStyle w:val="StyleUnderline"/>
          <w:rFonts w:cstheme="majorHAnsi"/>
        </w:rPr>
        <w:t xml:space="preserve"> offense</w:t>
      </w:r>
      <w:r w:rsidRPr="00941301">
        <w:rPr>
          <w:rFonts w:asciiTheme="majorHAnsi" w:hAnsiTheme="majorHAnsi" w:cstheme="majorHAnsi"/>
          <w:sz w:val="14"/>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Accidental misuse of nanotechnology (“gray goo”) The possibility of accidents can never be completely ruled out.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w:t>
      </w:r>
      <w:proofErr w:type="gramStart"/>
      <w:r w:rsidRPr="00941301">
        <w:rPr>
          <w:rFonts w:asciiTheme="majorHAnsi" w:hAnsiTheme="majorHAnsi" w:cstheme="majorHAnsi"/>
          <w:sz w:val="14"/>
        </w:rPr>
        <w:t>situations</w:t>
      </w:r>
      <w:proofErr w:type="gramEnd"/>
      <w:r w:rsidRPr="00941301">
        <w:rPr>
          <w:rFonts w:asciiTheme="majorHAnsi" w:hAnsiTheme="majorHAnsi" w:cstheme="majorHAnsi"/>
          <w:sz w:val="14"/>
        </w:rPr>
        <w:t xml:space="preserve"> it </w:t>
      </w:r>
      <w:r w:rsidRPr="00941301">
        <w:rPr>
          <w:rFonts w:asciiTheme="majorHAnsi" w:hAnsiTheme="majorHAnsi" w:cstheme="majorHAnsi"/>
          <w:sz w:val="14"/>
        </w:rPr>
        <w:lastRenderedPageBreak/>
        <w:t xml:space="preserve">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Future technological or scientific developments may very well reveal novel ways of destroying the world. </w:t>
      </w:r>
      <w:r w:rsidRPr="00941301">
        <w:rPr>
          <w:rFonts w:asciiTheme="majorHAnsi" w:hAnsiTheme="majorHAnsi" w:cstheme="majorHAnsi"/>
          <w:sz w:val="14"/>
          <w:szCs w:val="16"/>
        </w:rPr>
        <w:t xml:space="preserve">Some foreseen hazards (hence not members of the current category) which have been excluded from the list of bangs on grounds that they seem too unlikely to cause a global terminal disaster </w:t>
      </w:r>
      <w:proofErr w:type="gramStart"/>
      <w:r w:rsidRPr="00941301">
        <w:rPr>
          <w:rFonts w:asciiTheme="majorHAnsi" w:hAnsiTheme="majorHAnsi" w:cstheme="majorHAnsi"/>
          <w:sz w:val="14"/>
          <w:szCs w:val="16"/>
        </w:rPr>
        <w:t>are:</w:t>
      </w:r>
      <w:proofErr w:type="gramEnd"/>
      <w:r w:rsidRPr="00941301">
        <w:rPr>
          <w:rFonts w:asciiTheme="majorHAnsi" w:hAnsiTheme="majorHAnsi" w:cstheme="majorHAnsi"/>
          <w:sz w:val="14"/>
          <w:szCs w:val="16"/>
        </w:rPr>
        <w:t xml:space="preserve"> solar flares, supernovae, black hole explosions or mergers, gamma-ray bursts, galactic center outbursts, </w:t>
      </w:r>
      <w:proofErr w:type="spellStart"/>
      <w:r w:rsidRPr="00941301">
        <w:rPr>
          <w:rFonts w:asciiTheme="majorHAnsi" w:hAnsiTheme="majorHAnsi" w:cstheme="majorHAnsi"/>
          <w:sz w:val="14"/>
          <w:szCs w:val="16"/>
        </w:rPr>
        <w:t>supervolcanos</w:t>
      </w:r>
      <w:proofErr w:type="spellEnd"/>
      <w:r w:rsidRPr="00941301">
        <w:rPr>
          <w:rFonts w:asciiTheme="majorHAnsi" w:hAnsiTheme="majorHAnsi" w:cstheme="majorHAnsi"/>
          <w:sz w:val="14"/>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w:t>
      </w:r>
      <w:r w:rsidRPr="00D26629">
        <w:rPr>
          <w:rFonts w:asciiTheme="majorHAnsi" w:hAnsiTheme="majorHAnsi" w:cstheme="majorHAnsi"/>
          <w:sz w:val="14"/>
          <w:szCs w:val="16"/>
        </w:rPr>
        <w:t xml:space="preserve">chapter 4 of [9].) </w:t>
      </w:r>
      <w:r w:rsidRPr="00D26629">
        <w:rPr>
          <w:rFonts w:asciiTheme="majorHAnsi" w:hAnsiTheme="majorHAnsi" w:cstheme="majorHAnsi"/>
          <w:sz w:val="14"/>
        </w:rPr>
        <w:t xml:space="preserve">4.8 </w:t>
      </w:r>
      <w:r w:rsidRPr="00D26629">
        <w:rPr>
          <w:rStyle w:val="Emphasis"/>
          <w:rFonts w:asciiTheme="majorHAnsi" w:hAnsiTheme="majorHAnsi" w:cstheme="majorHAnsi"/>
        </w:rPr>
        <w:t>Physics disasters</w:t>
      </w:r>
      <w:r w:rsidRPr="00941301">
        <w:rPr>
          <w:rFonts w:asciiTheme="majorHAnsi" w:hAnsiTheme="majorHAnsi" w:cstheme="majorHAnsi"/>
          <w:sz w:val="14"/>
        </w:rPr>
        <w:t xml:space="preserve"> </w:t>
      </w:r>
      <w:r w:rsidRPr="00941301">
        <w:rPr>
          <w:rFonts w:asciiTheme="majorHAnsi" w:hAnsiTheme="majorHAnsi" w:cstheme="majorHAnsi"/>
          <w:sz w:val="14"/>
          <w:szCs w:val="16"/>
        </w:rPr>
        <w:t xml:space="preserve">The Manhattan Project bomb-builders’ concern about an A-bomb-derived atmospheric conflagration has contemporary analogues. </w:t>
      </w:r>
      <w:r w:rsidRPr="00941301">
        <w:rPr>
          <w:rFonts w:asciiTheme="majorHAnsi" w:hAnsiTheme="majorHAnsi" w:cstheme="majorHAnsi"/>
          <w:sz w:val="14"/>
        </w:rPr>
        <w:t xml:space="preserve">There have been speculations that </w:t>
      </w:r>
      <w:r w:rsidRPr="00941301">
        <w:rPr>
          <w:rStyle w:val="StyleUnderline"/>
          <w:rFonts w:cstheme="majorHAnsi"/>
        </w:rPr>
        <w:t xml:space="preserve">future high-energy </w:t>
      </w:r>
      <w:r w:rsidRPr="00941301">
        <w:rPr>
          <w:rStyle w:val="StyleUnderline"/>
          <w:rFonts w:cstheme="majorHAnsi"/>
          <w:highlight w:val="green"/>
        </w:rPr>
        <w:t>particle accelerator</w:t>
      </w:r>
      <w:r w:rsidRPr="009C7AD1">
        <w:rPr>
          <w:rStyle w:val="StyleUnderline"/>
          <w:rFonts w:cstheme="majorHAnsi"/>
        </w:rPr>
        <w:t xml:space="preserve"> experiments</w:t>
      </w:r>
      <w:r w:rsidRPr="00941301">
        <w:rPr>
          <w:rStyle w:val="StyleUnderline"/>
          <w:rFonts w:cstheme="majorHAnsi"/>
        </w:rPr>
        <w:t xml:space="preserve"> may </w:t>
      </w:r>
      <w:r w:rsidRPr="00941301">
        <w:rPr>
          <w:rStyle w:val="StyleUnderline"/>
          <w:rFonts w:cstheme="majorHAnsi"/>
          <w:highlight w:val="green"/>
        </w:rPr>
        <w:t>cause a breakdown of</w:t>
      </w:r>
      <w:r w:rsidRPr="00941301">
        <w:rPr>
          <w:rStyle w:val="StyleUnderline"/>
          <w:rFonts w:cstheme="majorHAnsi"/>
        </w:rPr>
        <w:t xml:space="preserve"> a </w:t>
      </w:r>
      <w:r w:rsidRPr="00BF7B87">
        <w:rPr>
          <w:rStyle w:val="StyleUnderline"/>
          <w:rFonts w:cstheme="majorHAnsi"/>
        </w:rPr>
        <w:t xml:space="preserve">metastable </w:t>
      </w:r>
      <w:r w:rsidRPr="00BF7B87">
        <w:rPr>
          <w:rStyle w:val="StyleUnderline"/>
          <w:rFonts w:cstheme="majorHAnsi"/>
          <w:highlight w:val="green"/>
        </w:rPr>
        <w:t>vacuum stat</w:t>
      </w:r>
      <w:r w:rsidRPr="00941301">
        <w:rPr>
          <w:rStyle w:val="StyleUnderline"/>
          <w:rFonts w:cstheme="majorHAnsi"/>
          <w:highlight w:val="green"/>
        </w:rPr>
        <w:t>e</w:t>
      </w:r>
      <w:r w:rsidRPr="00941301">
        <w:rPr>
          <w:rStyle w:val="StyleUnderline"/>
          <w:rFonts w:cstheme="majorHAnsi"/>
        </w:rPr>
        <w:t xml:space="preserve"> that our part of the cosmos might be in, </w:t>
      </w:r>
      <w:r w:rsidRPr="00941301">
        <w:rPr>
          <w:rStyle w:val="StyleUnderline"/>
          <w:rFonts w:cstheme="majorHAnsi"/>
          <w:highlight w:val="green"/>
        </w:rPr>
        <w:t>converting</w:t>
      </w:r>
      <w:r w:rsidRPr="009C7AD1">
        <w:rPr>
          <w:rStyle w:val="StyleUnderline"/>
          <w:rFonts w:cstheme="majorHAnsi"/>
        </w:rPr>
        <w:t xml:space="preserve"> </w:t>
      </w:r>
      <w:r w:rsidRPr="00BF7B87">
        <w:rPr>
          <w:rStyle w:val="StyleUnderline"/>
          <w:rFonts w:cstheme="majorHAnsi"/>
        </w:rPr>
        <w:t>it into a “true</w:t>
      </w:r>
      <w:r w:rsidRPr="00D26629">
        <w:rPr>
          <w:rStyle w:val="StyleUnderline"/>
          <w:rFonts w:cstheme="majorHAnsi"/>
        </w:rPr>
        <w:t xml:space="preserve">” </w:t>
      </w:r>
      <w:r w:rsidRPr="00941301">
        <w:rPr>
          <w:rStyle w:val="StyleUnderline"/>
          <w:rFonts w:cstheme="majorHAnsi"/>
          <w:highlight w:val="green"/>
        </w:rPr>
        <w:t>vacuum of lower energy density</w:t>
      </w:r>
      <w:r w:rsidRPr="00941301">
        <w:rPr>
          <w:rFonts w:asciiTheme="majorHAnsi" w:hAnsiTheme="majorHAnsi" w:cstheme="majorHAnsi"/>
          <w:sz w:val="14"/>
        </w:rPr>
        <w:t xml:space="preserve"> [45]. </w:t>
      </w:r>
      <w:r w:rsidRPr="00941301">
        <w:rPr>
          <w:rStyle w:val="StyleUnderline"/>
          <w:rFonts w:cstheme="majorHAnsi"/>
        </w:rPr>
        <w:t xml:space="preserve">This would result in an expanding bubble of </w:t>
      </w:r>
      <w:proofErr w:type="gramStart"/>
      <w:r w:rsidRPr="00941301">
        <w:rPr>
          <w:rStyle w:val="StyleUnderline"/>
          <w:rFonts w:cstheme="majorHAnsi"/>
        </w:rPr>
        <w:t>total destruction</w:t>
      </w:r>
      <w:proofErr w:type="gramEnd"/>
      <w:r w:rsidRPr="00941301">
        <w:rPr>
          <w:rStyle w:val="StyleUnderline"/>
          <w:rFonts w:cstheme="majorHAnsi"/>
        </w:rPr>
        <w:t xml:space="preserve"> that </w:t>
      </w:r>
      <w:r w:rsidRPr="00D26629">
        <w:rPr>
          <w:rStyle w:val="StyleUnderline"/>
          <w:rFonts w:cstheme="majorHAnsi"/>
        </w:rPr>
        <w:t>would sweep through the galaxy and beyond</w:t>
      </w:r>
      <w:r w:rsidRPr="00941301">
        <w:rPr>
          <w:rStyle w:val="StyleUnderline"/>
          <w:rFonts w:cstheme="majorHAnsi"/>
        </w:rPr>
        <w:t xml:space="preserve"> at the speed of light, </w:t>
      </w:r>
      <w:r w:rsidRPr="00D26629">
        <w:rPr>
          <w:rStyle w:val="StyleUnderline"/>
          <w:rFonts w:cstheme="majorHAnsi"/>
          <w:highlight w:val="green"/>
        </w:rPr>
        <w:t>tearing</w:t>
      </w:r>
      <w:r w:rsidRPr="000E45BD">
        <w:rPr>
          <w:rStyle w:val="StyleUnderline"/>
          <w:rFonts w:cstheme="majorHAnsi"/>
        </w:rPr>
        <w:t xml:space="preserve"> all </w:t>
      </w:r>
      <w:r w:rsidRPr="00D26629">
        <w:rPr>
          <w:rStyle w:val="StyleUnderline"/>
          <w:rFonts w:cstheme="majorHAnsi"/>
          <w:highlight w:val="green"/>
        </w:rPr>
        <w:t>matter apart</w:t>
      </w:r>
      <w:r w:rsidRPr="00941301">
        <w:rPr>
          <w:rStyle w:val="StyleUnderline"/>
          <w:rFonts w:cstheme="majorHAnsi"/>
        </w:rPr>
        <w:t xml:space="preserve"> as it proceeds</w:t>
      </w:r>
      <w:r w:rsidRPr="00941301">
        <w:rPr>
          <w:rFonts w:asciiTheme="majorHAnsi" w:hAnsiTheme="majorHAnsi" w:cstheme="majorHAnsi"/>
          <w:sz w:val="14"/>
        </w:rPr>
        <w:t xml:space="preserve">. Another conceivability is that </w:t>
      </w:r>
      <w:r w:rsidRPr="00941301">
        <w:rPr>
          <w:rStyle w:val="StyleUnderline"/>
          <w:rFonts w:cstheme="majorHAnsi"/>
        </w:rPr>
        <w:t>accelerator experiments might produce negatively charged stable “</w:t>
      </w:r>
      <w:proofErr w:type="spellStart"/>
      <w:r w:rsidRPr="00941301">
        <w:rPr>
          <w:rStyle w:val="StyleUnderline"/>
          <w:rFonts w:cstheme="majorHAnsi"/>
        </w:rPr>
        <w:t>strangelets</w:t>
      </w:r>
      <w:proofErr w:type="spellEnd"/>
      <w:r w:rsidRPr="00941301">
        <w:rPr>
          <w:rStyle w:val="StyleUnderline"/>
          <w:rFonts w:cstheme="majorHAnsi"/>
        </w:rPr>
        <w:t>”</w:t>
      </w:r>
      <w:r w:rsidRPr="00941301">
        <w:rPr>
          <w:rFonts w:asciiTheme="majorHAnsi" w:hAnsiTheme="majorHAnsi" w:cstheme="majorHAnsi"/>
          <w:sz w:val="14"/>
        </w:rPr>
        <w:t xml:space="preserve"> (a </w:t>
      </w:r>
      <w:r w:rsidRPr="000E45BD">
        <w:rPr>
          <w:rFonts w:asciiTheme="majorHAnsi" w:hAnsiTheme="majorHAnsi" w:cstheme="majorHAnsi"/>
          <w:sz w:val="14"/>
        </w:rPr>
        <w:t>hypothetical form of nuclear</w:t>
      </w:r>
      <w:r w:rsidRPr="00941301">
        <w:rPr>
          <w:rFonts w:asciiTheme="majorHAnsi" w:hAnsiTheme="majorHAnsi" w:cstheme="majorHAnsi"/>
          <w:sz w:val="14"/>
        </w:rPr>
        <w:t xml:space="preserve"> matter</w:t>
      </w:r>
      <w:r w:rsidRPr="00941301">
        <w:rPr>
          <w:rStyle w:val="StyleUnderline"/>
          <w:rFonts w:cstheme="majorHAnsi"/>
        </w:rPr>
        <w:t xml:space="preserve">) or </w:t>
      </w:r>
      <w:r w:rsidRPr="009C7AD1">
        <w:rPr>
          <w:rStyle w:val="StyleUnderline"/>
          <w:rFonts w:cstheme="majorHAnsi"/>
        </w:rPr>
        <w:t xml:space="preserve">create a mini </w:t>
      </w:r>
      <w:r w:rsidRPr="00941301">
        <w:rPr>
          <w:rStyle w:val="StyleUnderline"/>
          <w:rFonts w:cstheme="majorHAnsi"/>
          <w:highlight w:val="green"/>
        </w:rPr>
        <w:t xml:space="preserve">black hole </w:t>
      </w:r>
      <w:r w:rsidRPr="00941301">
        <w:rPr>
          <w:rStyle w:val="StyleUnderline"/>
          <w:rFonts w:cstheme="majorHAnsi"/>
        </w:rPr>
        <w:t xml:space="preserve">that </w:t>
      </w:r>
      <w:r w:rsidRPr="000E45BD">
        <w:rPr>
          <w:rStyle w:val="StyleUnderline"/>
          <w:rFonts w:cstheme="majorHAnsi"/>
        </w:rPr>
        <w:t>would sink</w:t>
      </w:r>
      <w:r w:rsidRPr="00941301">
        <w:rPr>
          <w:rStyle w:val="StyleUnderline"/>
          <w:rFonts w:cstheme="majorHAnsi"/>
        </w:rPr>
        <w:t xml:space="preserve"> to the center of the Earth and start </w:t>
      </w:r>
      <w:r w:rsidRPr="00941301">
        <w:rPr>
          <w:rStyle w:val="StyleUnderline"/>
          <w:rFonts w:cstheme="majorHAnsi"/>
          <w:highlight w:val="green"/>
        </w:rPr>
        <w:t>accret</w:t>
      </w:r>
      <w:r w:rsidRPr="00941301">
        <w:rPr>
          <w:rStyle w:val="StyleUnderline"/>
          <w:rFonts w:cstheme="majorHAnsi"/>
        </w:rPr>
        <w:t>ing</w:t>
      </w:r>
      <w:r w:rsidRPr="00941301">
        <w:rPr>
          <w:rStyle w:val="StyleUnderline"/>
          <w:rFonts w:cstheme="majorHAnsi"/>
          <w:highlight w:val="green"/>
        </w:rPr>
        <w:t xml:space="preserve"> the</w:t>
      </w:r>
      <w:r w:rsidRPr="00941301">
        <w:rPr>
          <w:rStyle w:val="StyleUnderline"/>
          <w:rFonts w:cstheme="majorHAnsi"/>
        </w:rPr>
        <w:t xml:space="preserve"> rest of the </w:t>
      </w:r>
      <w:r w:rsidRPr="00941301">
        <w:rPr>
          <w:rStyle w:val="StyleUnderline"/>
          <w:rFonts w:cstheme="majorHAnsi"/>
          <w:highlight w:val="green"/>
        </w:rPr>
        <w:t>planet</w:t>
      </w:r>
      <w:r w:rsidRPr="00941301">
        <w:rPr>
          <w:rFonts w:asciiTheme="majorHAnsi" w:hAnsiTheme="majorHAnsi" w:cstheme="majorHAnsi"/>
          <w:sz w:val="14"/>
        </w:rPr>
        <w:t xml:space="preserve"> [46]. These outcomes seem to be impossible given our best current physical theories. But the reason we do the experiments is precisely that </w:t>
      </w:r>
      <w:r w:rsidRPr="00941301">
        <w:rPr>
          <w:rStyle w:val="StyleUnderline"/>
          <w:rFonts w:cstheme="majorHAnsi"/>
        </w:rPr>
        <w:t>we don’t really know what will happen</w:t>
      </w:r>
      <w:r w:rsidRPr="00941301">
        <w:rPr>
          <w:rFonts w:asciiTheme="majorHAnsi" w:hAnsiTheme="majorHAnsi" w:cstheme="majorHAnsi"/>
          <w:sz w:val="14"/>
        </w:rPr>
        <w:t xml:space="preserve">. A more reassuring argument is that the energy densities attained in present day accelerators are far lower than those that occur naturally in collisions between cosmic rays [46,47]. </w:t>
      </w:r>
      <w:r w:rsidRPr="00941301">
        <w:rPr>
          <w:rStyle w:val="StyleUnderline"/>
          <w:rFonts w:cstheme="majorHAnsi"/>
        </w:rPr>
        <w:t>It’s possible</w:t>
      </w:r>
      <w:r w:rsidRPr="00941301">
        <w:rPr>
          <w:rFonts w:asciiTheme="majorHAnsi" w:hAnsiTheme="majorHAnsi" w:cstheme="majorHAnsi"/>
          <w:sz w:val="14"/>
        </w:rPr>
        <w:t xml:space="preserve">, however, </w:t>
      </w:r>
      <w:r w:rsidRPr="00941301">
        <w:rPr>
          <w:rStyle w:val="StyleUnderline"/>
          <w:rFonts w:cstheme="majorHAnsi"/>
        </w:rPr>
        <w:t>that factors other than energy density are relevant for these hypothetical processes, and that those factors will be brought together in novel ways in future experiments</w:t>
      </w:r>
      <w:r w:rsidRPr="00941301">
        <w:rPr>
          <w:rFonts w:asciiTheme="majorHAnsi" w:hAnsiTheme="majorHAnsi" w:cstheme="majorHAnsi"/>
          <w:sz w:val="14"/>
        </w:rPr>
        <w:t xml:space="preserve">. The main reason for concern in the “physics disasters” category is the meta-level observation that </w:t>
      </w:r>
      <w:r w:rsidRPr="00941301">
        <w:rPr>
          <w:rStyle w:val="StyleUnderline"/>
          <w:rFonts w:cstheme="majorHAnsi"/>
        </w:rPr>
        <w:t xml:space="preserve">discoveries of all sorts of weird physical phenomena are made all the time, so even if right now all the </w:t>
      </w:r>
      <w:proofErr w:type="gramStart"/>
      <w:r w:rsidRPr="00941301">
        <w:rPr>
          <w:rStyle w:val="StyleUnderline"/>
          <w:rFonts w:cstheme="majorHAnsi"/>
        </w:rPr>
        <w:t>particular physics</w:t>
      </w:r>
      <w:proofErr w:type="gramEnd"/>
      <w:r w:rsidRPr="00941301">
        <w:rPr>
          <w:rStyle w:val="StyleUnderline"/>
          <w:rFonts w:cstheme="majorHAnsi"/>
        </w:rPr>
        <w:t xml:space="preserve"> disasters we have conceived of were absurdly improbable or impossible, there could be other more realistic failure-modes waiting to be uncovered</w:t>
      </w:r>
      <w:r w:rsidRPr="00941301">
        <w:rPr>
          <w:rFonts w:asciiTheme="majorHAnsi" w:hAnsiTheme="majorHAnsi" w:cstheme="majorHAnsi"/>
          <w:sz w:val="14"/>
        </w:rPr>
        <w:t>. The ones listed here are merely illustrations of the general case.</w:t>
      </w:r>
    </w:p>
    <w:p w14:paraId="49FFA056" w14:textId="77777777" w:rsidR="0029221D" w:rsidRPr="00941301" w:rsidRDefault="0029221D" w:rsidP="0029221D">
      <w:pPr>
        <w:pStyle w:val="Heading4"/>
      </w:pPr>
      <w:r>
        <w:t>Tech development shuts off from a collapse.</w:t>
      </w:r>
    </w:p>
    <w:p w14:paraId="6EB6D822" w14:textId="77777777" w:rsidR="0029221D" w:rsidRPr="00941301" w:rsidRDefault="0029221D" w:rsidP="0029221D">
      <w:pPr>
        <w:rPr>
          <w:rFonts w:asciiTheme="majorHAnsi" w:hAnsiTheme="majorHAnsi" w:cstheme="majorHAnsi"/>
        </w:rPr>
      </w:pPr>
      <w:r w:rsidRPr="00941301">
        <w:rPr>
          <w:rStyle w:val="Style13ptBold"/>
          <w:rFonts w:asciiTheme="majorHAnsi" w:hAnsiTheme="majorHAnsi" w:cstheme="majorHAnsi"/>
        </w:rPr>
        <w:t>Baum 19</w:t>
      </w:r>
      <w:r w:rsidRPr="00941301">
        <w:rPr>
          <w:rFonts w:asciiTheme="majorHAnsi" w:hAnsiTheme="majorHAnsi" w:cstheme="majorHAnsi"/>
        </w:rPr>
        <w:t xml:space="preserve"> </w:t>
      </w:r>
      <w:r w:rsidRPr="00941301">
        <w:rPr>
          <w:rFonts w:asciiTheme="majorHAnsi" w:hAnsiTheme="majorHAnsi" w:cstheme="majorHAnsi"/>
          <w:sz w:val="16"/>
          <w:szCs w:val="18"/>
        </w:rPr>
        <w:t>Seth Baum, executive director of the </w:t>
      </w:r>
      <w:hyperlink r:id="rId10" w:history="1">
        <w:r w:rsidRPr="00941301">
          <w:rPr>
            <w:rStyle w:val="Hyperlink"/>
            <w:rFonts w:asciiTheme="majorHAnsi" w:hAnsiTheme="majorHAnsi" w:cstheme="majorHAnsi"/>
            <w:sz w:val="16"/>
            <w:szCs w:val="18"/>
          </w:rPr>
          <w:t>Global Catastrophic Risk Institute</w:t>
        </w:r>
      </w:hyperlink>
      <w:r w:rsidRPr="00941301">
        <w:rPr>
          <w:rFonts w:asciiTheme="majorHAnsi" w:hAnsiTheme="majorHAnsi" w:cstheme="majorHAnsi"/>
          <w:sz w:val="16"/>
          <w:szCs w:val="18"/>
        </w:rPr>
        <w:t>, 4-8-2019, "Why catastrophes can change the course of humanity," BBC, https://www.bbc.com/future/article/20190408-how-catastrophes-can-change-the-path-of-humanity, SJBE</w:t>
      </w:r>
    </w:p>
    <w:p w14:paraId="778E88D5" w14:textId="77777777" w:rsidR="0029221D" w:rsidRPr="00E72E21" w:rsidRDefault="0029221D" w:rsidP="0029221D">
      <w:pPr>
        <w:rPr>
          <w:rFonts w:asciiTheme="majorHAnsi" w:hAnsiTheme="majorHAnsi" w:cstheme="majorHAnsi"/>
          <w:b/>
          <w:bCs/>
          <w:u w:val="single"/>
        </w:rPr>
      </w:pPr>
      <w:r w:rsidRPr="00941301">
        <w:rPr>
          <w:rFonts w:asciiTheme="majorHAnsi" w:hAnsiTheme="majorHAnsi" w:cstheme="majorHAnsi"/>
          <w:b/>
          <w:bCs/>
          <w:u w:val="single"/>
        </w:rPr>
        <w:t xml:space="preserve">To better understand how a catastrophe could shape humanity’s future, let’s consider one example: an all-out nuclear war that involved </w:t>
      </w:r>
      <w:proofErr w:type="gramStart"/>
      <w:r w:rsidRPr="00941301">
        <w:rPr>
          <w:rFonts w:asciiTheme="majorHAnsi" w:hAnsiTheme="majorHAnsi" w:cstheme="majorHAnsi"/>
          <w:b/>
          <w:bCs/>
          <w:u w:val="single"/>
        </w:rPr>
        <w:t>all of</w:t>
      </w:r>
      <w:proofErr w:type="gramEnd"/>
      <w:r w:rsidRPr="00941301">
        <w:rPr>
          <w:rFonts w:asciiTheme="majorHAnsi" w:hAnsiTheme="majorHAnsi" w:cstheme="majorHAnsi"/>
          <w:b/>
          <w:bCs/>
          <w:u w:val="single"/>
        </w:rPr>
        <w:t xml:space="preserve"> the world’s nuclear-armed countries: China, France, India, Israel, North Korea, Pakistan, Russia, the United Kingdom and the US</w:t>
      </w:r>
      <w:r w:rsidRPr="00941301">
        <w:rPr>
          <w:rFonts w:asciiTheme="majorHAnsi" w:hAnsiTheme="majorHAnsi" w:cstheme="majorHAnsi"/>
          <w:sz w:val="10"/>
        </w:rPr>
        <w:t xml:space="preserve">. Only the most expansive war would manage to draw in </w:t>
      </w:r>
      <w:proofErr w:type="gramStart"/>
      <w:r w:rsidRPr="00941301">
        <w:rPr>
          <w:rFonts w:asciiTheme="majorHAnsi" w:hAnsiTheme="majorHAnsi" w:cstheme="majorHAnsi"/>
          <w:sz w:val="10"/>
        </w:rPr>
        <w:t>all of</w:t>
      </w:r>
      <w:proofErr w:type="gramEnd"/>
      <w:r w:rsidRPr="00941301">
        <w:rPr>
          <w:rFonts w:asciiTheme="majorHAnsi" w:hAnsiTheme="majorHAnsi" w:cstheme="majorHAnsi"/>
          <w:sz w:val="10"/>
        </w:rPr>
        <w:t xml:space="preserve"> these countries. A more probable scenario would only involve Russia and the US, which together hold over 90% of the global nuclear arsenal. But for the sake of discussion</w:t>
      </w:r>
      <w:r w:rsidRPr="00011E09">
        <w:rPr>
          <w:rFonts w:asciiTheme="majorHAnsi" w:hAnsiTheme="majorHAnsi" w:cstheme="majorHAnsi"/>
          <w:sz w:val="10"/>
        </w:rPr>
        <w:t xml:space="preserve">, let’s consider </w:t>
      </w:r>
      <w:r w:rsidRPr="00011E09">
        <w:rPr>
          <w:rFonts w:asciiTheme="majorHAnsi" w:hAnsiTheme="majorHAnsi" w:cstheme="majorHAnsi"/>
          <w:b/>
          <w:bCs/>
          <w:u w:val="single"/>
        </w:rPr>
        <w:t xml:space="preserve">the </w:t>
      </w:r>
      <w:r w:rsidRPr="00941301">
        <w:rPr>
          <w:rFonts w:asciiTheme="majorHAnsi" w:hAnsiTheme="majorHAnsi" w:cstheme="majorHAnsi"/>
          <w:b/>
          <w:bCs/>
          <w:highlight w:val="green"/>
          <w:u w:val="single"/>
        </w:rPr>
        <w:t>worst</w:t>
      </w:r>
      <w:r w:rsidRPr="00942F05">
        <w:rPr>
          <w:rFonts w:asciiTheme="majorHAnsi" w:hAnsiTheme="majorHAnsi" w:cstheme="majorHAnsi"/>
          <w:b/>
          <w:bCs/>
          <w:u w:val="single"/>
        </w:rPr>
        <w:t xml:space="preserve">-case </w:t>
      </w:r>
      <w:r w:rsidRPr="00941301">
        <w:rPr>
          <w:rFonts w:asciiTheme="majorHAnsi" w:hAnsiTheme="majorHAnsi" w:cstheme="majorHAnsi"/>
          <w:b/>
          <w:bCs/>
          <w:highlight w:val="green"/>
          <w:u w:val="single"/>
        </w:rPr>
        <w:t>nuc</w:t>
      </w:r>
      <w:r w:rsidRPr="00011E09">
        <w:rPr>
          <w:rFonts w:asciiTheme="majorHAnsi" w:hAnsiTheme="majorHAnsi" w:cstheme="majorHAnsi"/>
          <w:b/>
          <w:bCs/>
          <w:u w:val="single"/>
        </w:rPr>
        <w:t xml:space="preserve">lear </w:t>
      </w:r>
      <w:r w:rsidRPr="00941301">
        <w:rPr>
          <w:rFonts w:asciiTheme="majorHAnsi" w:hAnsiTheme="majorHAnsi" w:cstheme="majorHAnsi"/>
          <w:b/>
          <w:bCs/>
          <w:highlight w:val="green"/>
          <w:u w:val="single"/>
        </w:rPr>
        <w:t>war</w:t>
      </w:r>
      <w:r w:rsidRPr="00941301">
        <w:rPr>
          <w:rFonts w:asciiTheme="majorHAnsi" w:hAnsiTheme="majorHAnsi" w:cstheme="majorHAnsi"/>
          <w:sz w:val="10"/>
        </w:rPr>
        <w:t xml:space="preserve">. Even in the worst case, </w:t>
      </w:r>
      <w:r w:rsidRPr="00941301">
        <w:rPr>
          <w:rFonts w:asciiTheme="majorHAnsi" w:hAnsiTheme="majorHAnsi" w:cstheme="majorHAnsi"/>
          <w:b/>
          <w:bCs/>
          <w:u w:val="single"/>
        </w:rPr>
        <w:t>much of the world would presumably be spared from immediate destruction</w:t>
      </w:r>
      <w:r w:rsidRPr="00941301">
        <w:rPr>
          <w:rFonts w:asciiTheme="majorHAnsi" w:hAnsiTheme="majorHAnsi" w:cstheme="majorHAnsi"/>
          <w:sz w:val="10"/>
        </w:rPr>
        <w:t xml:space="preserve">. Africa and Latin America </w:t>
      </w:r>
      <w:proofErr w:type="gramStart"/>
      <w:r w:rsidRPr="00941301">
        <w:rPr>
          <w:rFonts w:asciiTheme="majorHAnsi" w:hAnsiTheme="majorHAnsi" w:cstheme="majorHAnsi"/>
          <w:sz w:val="10"/>
        </w:rPr>
        <w:t>in particular are</w:t>
      </w:r>
      <w:proofErr w:type="gramEnd"/>
      <w:r w:rsidRPr="00941301">
        <w:rPr>
          <w:rFonts w:asciiTheme="majorHAnsi" w:hAnsiTheme="majorHAnsi" w:cstheme="majorHAnsi"/>
          <w:sz w:val="10"/>
        </w:rPr>
        <w:t xml:space="preserve"> full of countries that are neither close allies nor adversaries of any of the nuclear-armed countries. Residents of these countries would presumably survive the initial nuclear explosions, as would people who live in the targeted countries but away from the cities and military sites that get bombed. The harm from nuclear war would spread far beyond the bombed areas </w:t>
      </w:r>
      <w:r w:rsidRPr="00941301">
        <w:rPr>
          <w:rFonts w:asciiTheme="majorHAnsi" w:hAnsiTheme="majorHAnsi" w:cstheme="majorHAnsi"/>
          <w:b/>
          <w:bCs/>
          <w:u w:val="single"/>
        </w:rPr>
        <w:t xml:space="preserve">The survivors’ world would instantly be changed. In addition to the social and political turmoil, they would also </w:t>
      </w:r>
      <w:r w:rsidRPr="00941301">
        <w:rPr>
          <w:rFonts w:asciiTheme="majorHAnsi" w:hAnsiTheme="majorHAnsi" w:cstheme="majorHAnsi"/>
          <w:b/>
          <w:bCs/>
          <w:highlight w:val="green"/>
          <w:u w:val="single"/>
        </w:rPr>
        <w:t>lose</w:t>
      </w:r>
      <w:r w:rsidRPr="00941301">
        <w:rPr>
          <w:rFonts w:asciiTheme="majorHAnsi" w:hAnsiTheme="majorHAnsi" w:cstheme="majorHAnsi"/>
          <w:b/>
          <w:bCs/>
          <w:u w:val="single"/>
        </w:rPr>
        <w:t xml:space="preserve"> many </w:t>
      </w:r>
      <w:r w:rsidRPr="00942F05">
        <w:rPr>
          <w:rFonts w:asciiTheme="majorHAnsi" w:hAnsiTheme="majorHAnsi" w:cstheme="majorHAnsi"/>
          <w:b/>
          <w:bCs/>
          <w:u w:val="single"/>
        </w:rPr>
        <w:t xml:space="preserve">important </w:t>
      </w:r>
      <w:r w:rsidRPr="00941301">
        <w:rPr>
          <w:rFonts w:asciiTheme="majorHAnsi" w:hAnsiTheme="majorHAnsi" w:cstheme="majorHAnsi"/>
          <w:b/>
          <w:bCs/>
          <w:highlight w:val="green"/>
          <w:u w:val="single"/>
        </w:rPr>
        <w:t>nodes in the</w:t>
      </w:r>
      <w:r w:rsidRPr="00941301">
        <w:rPr>
          <w:rFonts w:asciiTheme="majorHAnsi" w:hAnsiTheme="majorHAnsi" w:cstheme="majorHAnsi"/>
          <w:b/>
          <w:bCs/>
          <w:u w:val="single"/>
        </w:rPr>
        <w:t xml:space="preserve"> global </w:t>
      </w:r>
      <w:r w:rsidRPr="00941301">
        <w:rPr>
          <w:rFonts w:asciiTheme="majorHAnsi" w:hAnsiTheme="majorHAnsi" w:cstheme="majorHAnsi"/>
          <w:b/>
          <w:bCs/>
          <w:highlight w:val="green"/>
          <w:u w:val="single"/>
        </w:rPr>
        <w:t>economy</w:t>
      </w:r>
      <w:r w:rsidRPr="00941301">
        <w:rPr>
          <w:rFonts w:asciiTheme="majorHAnsi" w:hAnsiTheme="majorHAnsi" w:cstheme="majorHAnsi"/>
          <w:b/>
          <w:bCs/>
          <w:u w:val="single"/>
        </w:rPr>
        <w:t>.</w:t>
      </w:r>
      <w:r w:rsidRPr="00941301">
        <w:rPr>
          <w:rFonts w:asciiTheme="majorHAnsi" w:hAnsiTheme="majorHAnsi" w:cstheme="majorHAnsi"/>
          <w:sz w:val="10"/>
        </w:rPr>
        <w:t xml:space="preserve"> Many global supply chains are designed to be highly efficient under normal conditions but are fragile to even small disruptions – and this disruption would not be small at all. </w:t>
      </w:r>
      <w:r w:rsidRPr="00941301">
        <w:rPr>
          <w:rFonts w:asciiTheme="majorHAnsi" w:hAnsiTheme="majorHAnsi" w:cstheme="majorHAnsi"/>
          <w:b/>
          <w:bCs/>
          <w:u w:val="single"/>
        </w:rPr>
        <w:t xml:space="preserve">Within weeks or even days, communities all over the world could face </w:t>
      </w:r>
      <w:r w:rsidRPr="00941301">
        <w:rPr>
          <w:rFonts w:asciiTheme="majorHAnsi" w:hAnsiTheme="majorHAnsi" w:cstheme="majorHAnsi"/>
          <w:b/>
          <w:bCs/>
          <w:highlight w:val="green"/>
          <w:u w:val="single"/>
        </w:rPr>
        <w:t>shortages of</w:t>
      </w:r>
      <w:r w:rsidRPr="00942F05">
        <w:rPr>
          <w:rFonts w:asciiTheme="majorHAnsi" w:hAnsiTheme="majorHAnsi" w:cstheme="majorHAnsi"/>
          <w:b/>
          <w:bCs/>
          <w:u w:val="single"/>
        </w:rPr>
        <w:t xml:space="preserve"> consumer </w:t>
      </w:r>
      <w:r w:rsidRPr="00941301">
        <w:rPr>
          <w:rFonts w:asciiTheme="majorHAnsi" w:hAnsiTheme="majorHAnsi" w:cstheme="majorHAnsi"/>
          <w:b/>
          <w:bCs/>
          <w:highlight w:val="green"/>
          <w:u w:val="single"/>
        </w:rPr>
        <w:t>goods</w:t>
      </w:r>
      <w:r w:rsidRPr="00941301">
        <w:rPr>
          <w:rFonts w:asciiTheme="majorHAnsi" w:hAnsiTheme="majorHAnsi" w:cstheme="majorHAnsi"/>
          <w:b/>
          <w:bCs/>
          <w:u w:val="single"/>
        </w:rPr>
        <w:t xml:space="preserve">, </w:t>
      </w:r>
      <w:r w:rsidRPr="00941301">
        <w:rPr>
          <w:rFonts w:asciiTheme="majorHAnsi" w:hAnsiTheme="majorHAnsi" w:cstheme="majorHAnsi"/>
          <w:b/>
          <w:bCs/>
          <w:highlight w:val="green"/>
          <w:u w:val="single"/>
        </w:rPr>
        <w:t>replacement</w:t>
      </w:r>
      <w:r w:rsidRPr="00941301">
        <w:rPr>
          <w:rFonts w:asciiTheme="majorHAnsi" w:hAnsiTheme="majorHAnsi" w:cstheme="majorHAnsi"/>
          <w:b/>
          <w:bCs/>
          <w:u w:val="single"/>
        </w:rPr>
        <w:t xml:space="preserve"> parts </w:t>
      </w:r>
      <w:r w:rsidRPr="00941301">
        <w:rPr>
          <w:rFonts w:asciiTheme="majorHAnsi" w:hAnsiTheme="majorHAnsi" w:cstheme="majorHAnsi"/>
          <w:b/>
          <w:bCs/>
          <w:highlight w:val="green"/>
          <w:u w:val="single"/>
        </w:rPr>
        <w:t>for</w:t>
      </w:r>
      <w:r w:rsidRPr="00941301">
        <w:rPr>
          <w:rFonts w:asciiTheme="majorHAnsi" w:hAnsiTheme="majorHAnsi" w:cstheme="majorHAnsi"/>
          <w:b/>
          <w:bCs/>
          <w:u w:val="single"/>
        </w:rPr>
        <w:t xml:space="preserve"> critical industrial </w:t>
      </w:r>
      <w:r w:rsidRPr="00941301">
        <w:rPr>
          <w:rFonts w:asciiTheme="majorHAnsi" w:hAnsiTheme="majorHAnsi" w:cstheme="majorHAnsi"/>
          <w:b/>
          <w:bCs/>
          <w:highlight w:val="green"/>
          <w:u w:val="single"/>
        </w:rPr>
        <w:t>infrastructure</w:t>
      </w:r>
      <w:r w:rsidRPr="00941301">
        <w:rPr>
          <w:rFonts w:asciiTheme="majorHAnsi" w:hAnsiTheme="majorHAnsi" w:cstheme="majorHAnsi"/>
          <w:b/>
          <w:bCs/>
          <w:u w:val="single"/>
        </w:rPr>
        <w:t>, and other basics</w:t>
      </w:r>
      <w:r w:rsidRPr="00941301">
        <w:rPr>
          <w:rFonts w:asciiTheme="majorHAnsi" w:hAnsiTheme="majorHAnsi" w:cstheme="majorHAnsi"/>
          <w:sz w:val="10"/>
        </w:rPr>
        <w:t xml:space="preserve">. Soon after, the global environmental effects would start to kick in. Nuclear explosions are so powerful that they can send the dust and ash from burning cities all the way into the stratosphere, which is the second layer of the atmosphere, located 7km (4 miles) above the surface at the poles and 20km (12 miles) at the equator. The stratosphere is above the clouds, so anything that gets up there doesn’t wash out in the rain. Instead, it spreads around the world within a few months and stays aloft for a few years. While aloft, it blocks incoming sunlight, cooling the surface and reducing precipitation, all of which is bad news for agriculture. (Find out more about </w:t>
      </w:r>
      <w:hyperlink r:id="rId11" w:history="1">
        <w:r w:rsidRPr="00941301">
          <w:rPr>
            <w:rStyle w:val="Hyperlink"/>
            <w:rFonts w:asciiTheme="majorHAnsi" w:hAnsiTheme="majorHAnsi" w:cstheme="majorHAnsi"/>
            <w:sz w:val="10"/>
          </w:rPr>
          <w:t>how prepared we are for the impact of nuclear war</w:t>
        </w:r>
      </w:hyperlink>
      <w:r w:rsidRPr="00941301">
        <w:rPr>
          <w:rFonts w:asciiTheme="majorHAnsi" w:hAnsiTheme="majorHAnsi" w:cstheme="majorHAnsi"/>
          <w:sz w:val="10"/>
        </w:rPr>
        <w:t xml:space="preserve">). </w:t>
      </w:r>
      <w:r w:rsidRPr="00941301">
        <w:rPr>
          <w:rFonts w:asciiTheme="majorHAnsi" w:hAnsiTheme="majorHAnsi" w:cstheme="majorHAnsi"/>
          <w:b/>
          <w:bCs/>
          <w:u w:val="single"/>
        </w:rPr>
        <w:t xml:space="preserve">The famine from a worst-case nuclear war would kill many people all around the world, possibly more than would die from the war itself. But it might not kill everyone. There are some food </w:t>
      </w:r>
      <w:r w:rsidRPr="00941301">
        <w:rPr>
          <w:rFonts w:asciiTheme="majorHAnsi" w:hAnsiTheme="majorHAnsi" w:cstheme="majorHAnsi"/>
          <w:b/>
          <w:bCs/>
          <w:highlight w:val="green"/>
          <w:u w:val="single"/>
        </w:rPr>
        <w:t>stockpiles</w:t>
      </w:r>
      <w:r w:rsidRPr="00941301">
        <w:rPr>
          <w:rFonts w:asciiTheme="majorHAnsi" w:hAnsiTheme="majorHAnsi" w:cstheme="majorHAnsi"/>
          <w:b/>
          <w:bCs/>
          <w:u w:val="single"/>
        </w:rPr>
        <w:t xml:space="preserve"> </w:t>
      </w:r>
      <w:r w:rsidRPr="0097101F">
        <w:rPr>
          <w:rFonts w:asciiTheme="majorHAnsi" w:hAnsiTheme="majorHAnsi" w:cstheme="majorHAnsi"/>
          <w:b/>
          <w:bCs/>
          <w:u w:val="single"/>
        </w:rPr>
        <w:t xml:space="preserve">that could </w:t>
      </w:r>
      <w:r w:rsidRPr="00941301">
        <w:rPr>
          <w:rFonts w:asciiTheme="majorHAnsi" w:hAnsiTheme="majorHAnsi" w:cstheme="majorHAnsi"/>
          <w:b/>
          <w:bCs/>
          <w:highlight w:val="green"/>
          <w:u w:val="single"/>
        </w:rPr>
        <w:t>keep some people alive</w:t>
      </w:r>
      <w:r w:rsidRPr="00941301">
        <w:rPr>
          <w:rFonts w:asciiTheme="majorHAnsi" w:hAnsiTheme="majorHAnsi" w:cstheme="majorHAnsi"/>
          <w:b/>
          <w:bCs/>
          <w:u w:val="single"/>
        </w:rPr>
        <w:t xml:space="preserve"> until the skies clear. </w:t>
      </w:r>
      <w:r w:rsidRPr="00941301">
        <w:rPr>
          <w:rFonts w:asciiTheme="majorHAnsi" w:hAnsiTheme="majorHAnsi" w:cstheme="majorHAnsi"/>
          <w:b/>
          <w:bCs/>
          <w:u w:val="single"/>
        </w:rPr>
        <w:lastRenderedPageBreak/>
        <w:t xml:space="preserve">Additional </w:t>
      </w:r>
      <w:r w:rsidRPr="00011E09">
        <w:rPr>
          <w:rFonts w:asciiTheme="majorHAnsi" w:hAnsiTheme="majorHAnsi" w:cstheme="majorHAnsi"/>
          <w:b/>
          <w:bCs/>
          <w:highlight w:val="green"/>
          <w:u w:val="single"/>
        </w:rPr>
        <w:t>food</w:t>
      </w:r>
      <w:r w:rsidRPr="00941301">
        <w:rPr>
          <w:rFonts w:asciiTheme="majorHAnsi" w:hAnsiTheme="majorHAnsi" w:cstheme="majorHAnsi"/>
          <w:b/>
          <w:bCs/>
          <w:u w:val="single"/>
        </w:rPr>
        <w:t xml:space="preserve"> could be </w:t>
      </w:r>
      <w:r w:rsidRPr="00011E09">
        <w:rPr>
          <w:rFonts w:asciiTheme="majorHAnsi" w:hAnsiTheme="majorHAnsi" w:cstheme="majorHAnsi"/>
          <w:b/>
          <w:bCs/>
          <w:highlight w:val="green"/>
          <w:u w:val="single"/>
        </w:rPr>
        <w:t>grown from</w:t>
      </w:r>
      <w:r w:rsidRPr="00941301">
        <w:rPr>
          <w:rFonts w:asciiTheme="majorHAnsi" w:hAnsiTheme="majorHAnsi" w:cstheme="majorHAnsi"/>
          <w:b/>
          <w:bCs/>
          <w:u w:val="single"/>
        </w:rPr>
        <w:t xml:space="preserve"> artificial light or </w:t>
      </w:r>
      <w:r w:rsidRPr="00011E09">
        <w:rPr>
          <w:rFonts w:asciiTheme="majorHAnsi" w:hAnsiTheme="majorHAnsi" w:cstheme="majorHAnsi"/>
          <w:b/>
          <w:bCs/>
          <w:highlight w:val="green"/>
          <w:u w:val="single"/>
        </w:rPr>
        <w:t>other sources</w:t>
      </w:r>
      <w:r w:rsidRPr="00941301">
        <w:rPr>
          <w:rFonts w:asciiTheme="majorHAnsi" w:hAnsiTheme="majorHAnsi" w:cstheme="majorHAnsi"/>
          <w:b/>
          <w:bCs/>
          <w:u w:val="single"/>
        </w:rPr>
        <w:t xml:space="preserve">, assuming supplies for that were intact. The combination </w:t>
      </w:r>
      <w:r w:rsidRPr="00D26629">
        <w:rPr>
          <w:rFonts w:asciiTheme="majorHAnsi" w:hAnsiTheme="majorHAnsi" w:cstheme="majorHAnsi"/>
          <w:b/>
          <w:bCs/>
          <w:u w:val="single"/>
        </w:rPr>
        <w:t>of global famine</w:t>
      </w:r>
      <w:r w:rsidRPr="00011E09">
        <w:rPr>
          <w:rFonts w:asciiTheme="majorHAnsi" w:hAnsiTheme="majorHAnsi" w:cstheme="majorHAnsi"/>
          <w:b/>
          <w:bCs/>
          <w:u w:val="single"/>
        </w:rPr>
        <w:t xml:space="preserve"> plus</w:t>
      </w:r>
      <w:r w:rsidRPr="00941301">
        <w:rPr>
          <w:rFonts w:asciiTheme="majorHAnsi" w:hAnsiTheme="majorHAnsi" w:cstheme="majorHAnsi"/>
          <w:b/>
          <w:bCs/>
          <w:u w:val="single"/>
        </w:rPr>
        <w:t xml:space="preserve"> the </w:t>
      </w:r>
      <w:r w:rsidRPr="00941301">
        <w:rPr>
          <w:rFonts w:asciiTheme="majorHAnsi" w:hAnsiTheme="majorHAnsi" w:cstheme="majorHAnsi"/>
          <w:b/>
          <w:bCs/>
          <w:highlight w:val="green"/>
          <w:u w:val="single"/>
        </w:rPr>
        <w:t>destruction</w:t>
      </w:r>
      <w:r w:rsidRPr="00941301">
        <w:rPr>
          <w:rFonts w:asciiTheme="majorHAnsi" w:hAnsiTheme="majorHAnsi" w:cstheme="majorHAnsi"/>
          <w:b/>
          <w:bCs/>
          <w:u w:val="single"/>
        </w:rPr>
        <w:t xml:space="preserve"> of the war itself </w:t>
      </w:r>
      <w:r w:rsidRPr="00941301">
        <w:rPr>
          <w:rFonts w:asciiTheme="majorHAnsi" w:hAnsiTheme="majorHAnsi" w:cstheme="majorHAnsi"/>
          <w:b/>
          <w:bCs/>
          <w:highlight w:val="green"/>
          <w:u w:val="single"/>
        </w:rPr>
        <w:t>would</w:t>
      </w:r>
      <w:r w:rsidRPr="00941301">
        <w:rPr>
          <w:rFonts w:asciiTheme="majorHAnsi" w:hAnsiTheme="majorHAnsi" w:cstheme="majorHAnsi"/>
          <w:b/>
          <w:bCs/>
          <w:u w:val="single"/>
        </w:rPr>
        <w:t xml:space="preserve"> severely </w:t>
      </w:r>
      <w:r w:rsidRPr="00941301">
        <w:rPr>
          <w:rFonts w:asciiTheme="majorHAnsi" w:hAnsiTheme="majorHAnsi" w:cstheme="majorHAnsi"/>
          <w:b/>
          <w:bCs/>
          <w:highlight w:val="green"/>
          <w:u w:val="single"/>
        </w:rPr>
        <w:t>strain</w:t>
      </w:r>
      <w:r w:rsidRPr="00941301">
        <w:rPr>
          <w:rFonts w:asciiTheme="majorHAnsi" w:hAnsiTheme="majorHAnsi" w:cstheme="majorHAnsi"/>
          <w:b/>
          <w:bCs/>
          <w:u w:val="single"/>
        </w:rPr>
        <w:t xml:space="preserve"> our modern global </w:t>
      </w:r>
      <w:proofErr w:type="spellStart"/>
      <w:r w:rsidRPr="00941301">
        <w:rPr>
          <w:rFonts w:asciiTheme="majorHAnsi" w:hAnsiTheme="majorHAnsi" w:cstheme="majorHAnsi"/>
          <w:b/>
          <w:bCs/>
          <w:highlight w:val="green"/>
          <w:u w:val="single"/>
        </w:rPr>
        <w:t>civilisation</w:t>
      </w:r>
      <w:proofErr w:type="spellEnd"/>
      <w:r w:rsidRPr="00941301">
        <w:rPr>
          <w:rFonts w:asciiTheme="majorHAnsi" w:hAnsiTheme="majorHAnsi" w:cstheme="majorHAnsi"/>
          <w:b/>
          <w:bCs/>
          <w:u w:val="single"/>
        </w:rPr>
        <w:t>.</w:t>
      </w:r>
      <w:r w:rsidRPr="00941301">
        <w:rPr>
          <w:rFonts w:asciiTheme="majorHAnsi" w:hAnsiTheme="majorHAnsi" w:cstheme="majorHAnsi"/>
          <w:sz w:val="10"/>
        </w:rPr>
        <w:t xml:space="preserve"> It is possible that the survivors could keep life as we know it </w:t>
      </w:r>
      <w:proofErr w:type="gramStart"/>
      <w:r w:rsidRPr="00941301">
        <w:rPr>
          <w:rFonts w:asciiTheme="majorHAnsi" w:hAnsiTheme="majorHAnsi" w:cstheme="majorHAnsi"/>
          <w:sz w:val="10"/>
        </w:rPr>
        <w:t>more or less intact</w:t>
      </w:r>
      <w:proofErr w:type="gramEnd"/>
      <w:r w:rsidRPr="00941301">
        <w:rPr>
          <w:rFonts w:asciiTheme="majorHAnsi" w:hAnsiTheme="majorHAnsi" w:cstheme="majorHAnsi"/>
          <w:sz w:val="10"/>
        </w:rPr>
        <w:t xml:space="preserve">. </w:t>
      </w:r>
      <w:r w:rsidRPr="00941301">
        <w:rPr>
          <w:rFonts w:asciiTheme="majorHAnsi" w:hAnsiTheme="majorHAnsi" w:cstheme="majorHAnsi"/>
          <w:b/>
          <w:bCs/>
          <w:u w:val="single"/>
        </w:rPr>
        <w:t xml:space="preserve">But with all the pressures they face, it would be understandable if our </w:t>
      </w:r>
      <w:proofErr w:type="spellStart"/>
      <w:r w:rsidRPr="00941301">
        <w:rPr>
          <w:rFonts w:asciiTheme="majorHAnsi" w:hAnsiTheme="majorHAnsi" w:cstheme="majorHAnsi"/>
          <w:b/>
          <w:bCs/>
          <w:u w:val="single"/>
        </w:rPr>
        <w:t>civilisation</w:t>
      </w:r>
      <w:proofErr w:type="spellEnd"/>
      <w:r w:rsidRPr="00941301">
        <w:rPr>
          <w:rFonts w:asciiTheme="majorHAnsi" w:hAnsiTheme="majorHAnsi" w:cstheme="majorHAnsi"/>
          <w:b/>
          <w:bCs/>
          <w:u w:val="single"/>
        </w:rPr>
        <w:t xml:space="preserve"> collapsed, just as previous </w:t>
      </w:r>
      <w:proofErr w:type="spellStart"/>
      <w:r w:rsidRPr="00941301">
        <w:rPr>
          <w:rFonts w:asciiTheme="majorHAnsi" w:hAnsiTheme="majorHAnsi" w:cstheme="majorHAnsi"/>
          <w:b/>
          <w:bCs/>
          <w:u w:val="single"/>
        </w:rPr>
        <w:t>civilisations</w:t>
      </w:r>
      <w:proofErr w:type="spellEnd"/>
      <w:r w:rsidRPr="00941301">
        <w:rPr>
          <w:rFonts w:asciiTheme="majorHAnsi" w:hAnsiTheme="majorHAnsi" w:cstheme="majorHAnsi"/>
          <w:b/>
          <w:bCs/>
          <w:u w:val="single"/>
        </w:rPr>
        <w:t xml:space="preserve"> from Egypt to Easter Island once did (see “</w:t>
      </w:r>
      <w:hyperlink r:id="rId12" w:history="1">
        <w:r w:rsidRPr="00941301">
          <w:rPr>
            <w:rFonts w:asciiTheme="majorHAnsi" w:hAnsiTheme="majorHAnsi" w:cstheme="majorHAnsi"/>
            <w:b/>
            <w:bCs/>
            <w:u w:val="single"/>
          </w:rPr>
          <w:t xml:space="preserve">Are we headed for </w:t>
        </w:r>
        <w:proofErr w:type="spellStart"/>
        <w:r w:rsidRPr="00941301">
          <w:rPr>
            <w:rFonts w:asciiTheme="majorHAnsi" w:hAnsiTheme="majorHAnsi" w:cstheme="majorHAnsi"/>
            <w:b/>
            <w:bCs/>
            <w:u w:val="single"/>
          </w:rPr>
          <w:t>civilisation</w:t>
        </w:r>
        <w:proofErr w:type="spellEnd"/>
        <w:r w:rsidRPr="00941301">
          <w:rPr>
            <w:rFonts w:asciiTheme="majorHAnsi" w:hAnsiTheme="majorHAnsi" w:cstheme="majorHAnsi"/>
            <w:b/>
            <w:bCs/>
            <w:u w:val="single"/>
          </w:rPr>
          <w:t xml:space="preserve"> collapse?</w:t>
        </w:r>
      </w:hyperlink>
      <w:r w:rsidRPr="00941301">
        <w:rPr>
          <w:rFonts w:asciiTheme="majorHAnsi" w:hAnsiTheme="majorHAnsi" w:cstheme="majorHAnsi"/>
          <w:b/>
          <w:bCs/>
          <w:u w:val="single"/>
        </w:rPr>
        <w:t xml:space="preserve">”). </w:t>
      </w:r>
      <w:r w:rsidRPr="00941301">
        <w:rPr>
          <w:rFonts w:asciiTheme="majorHAnsi" w:hAnsiTheme="majorHAnsi" w:cstheme="majorHAnsi"/>
          <w:sz w:val="10"/>
        </w:rPr>
        <w:t xml:space="preserve">What the intersection of famine and destruction following a nuclear war tells us is that catastrophes are often interconnected. The consequences – and vulnerability – a single catastrophe creates can linger from many years after the event. A nuclear war isn’t just a nuclear war: it is also an economic recession and an agriculture failure. How well </w:t>
      </w:r>
      <w:proofErr w:type="spellStart"/>
      <w:r w:rsidRPr="00941301">
        <w:rPr>
          <w:rFonts w:asciiTheme="majorHAnsi" w:hAnsiTheme="majorHAnsi" w:cstheme="majorHAnsi"/>
          <w:sz w:val="10"/>
        </w:rPr>
        <w:t>civilisation</w:t>
      </w:r>
      <w:proofErr w:type="spellEnd"/>
      <w:r w:rsidRPr="00941301">
        <w:rPr>
          <w:rFonts w:asciiTheme="majorHAnsi" w:hAnsiTheme="majorHAnsi" w:cstheme="majorHAnsi"/>
          <w:sz w:val="10"/>
        </w:rPr>
        <w:t xml:space="preserve"> endures it may depend a lot on how much it has already been weakened by global warming and other environmental degradation. The effects of the nuclear war could precipitate additional catastrophes, such as a pandemic (due to weakened public health infrastructure) or a catastrophic failure of geoengineering (leading to accelerated climate change). This is a scenario my colleagues and I have called a “</w:t>
      </w:r>
      <w:hyperlink r:id="rId13" w:history="1">
        <w:r w:rsidRPr="00941301">
          <w:rPr>
            <w:rStyle w:val="Hyperlink"/>
            <w:rFonts w:asciiTheme="majorHAnsi" w:hAnsiTheme="majorHAnsi" w:cstheme="majorHAnsi"/>
            <w:sz w:val="10"/>
          </w:rPr>
          <w:t>double catastrophe</w:t>
        </w:r>
      </w:hyperlink>
      <w:r w:rsidRPr="00941301">
        <w:rPr>
          <w:rFonts w:asciiTheme="majorHAnsi" w:hAnsiTheme="majorHAnsi" w:cstheme="majorHAnsi"/>
          <w:sz w:val="10"/>
        </w:rPr>
        <w:t>”. Because of all these interconnections, it is important to study catastrophes all together, instead of in isolation. People often ask me which risks are the biggest, but this is the wrong way to look at it. We face an interconnected system of catastrophic risk, not a collection of isolated risks. My colleagues and I have developed the concept of “</w:t>
      </w:r>
      <w:hyperlink r:id="rId14" w:history="1">
        <w:r w:rsidRPr="00941301">
          <w:rPr>
            <w:rStyle w:val="Hyperlink"/>
            <w:rFonts w:asciiTheme="majorHAnsi" w:hAnsiTheme="majorHAnsi" w:cstheme="majorHAnsi"/>
            <w:sz w:val="10"/>
          </w:rPr>
          <w:t>integrated assessment</w:t>
        </w:r>
      </w:hyperlink>
      <w:r w:rsidRPr="00941301">
        <w:rPr>
          <w:rFonts w:asciiTheme="majorHAnsi" w:hAnsiTheme="majorHAnsi" w:cstheme="majorHAnsi"/>
          <w:sz w:val="10"/>
        </w:rPr>
        <w:t xml:space="preserve">” of catastrophic risks to study the interconnected risk and develop the best ways of addressing it. Regardless of what all the catastrophe entails, it raises the question of what happens next. If humanity goes extinct, this </w:t>
      </w:r>
      <w:r w:rsidRPr="0097101F">
        <w:rPr>
          <w:rFonts w:asciiTheme="majorHAnsi" w:hAnsiTheme="majorHAnsi" w:cstheme="majorHAnsi"/>
          <w:sz w:val="10"/>
        </w:rPr>
        <w:t xml:space="preserve">question is of course easy to </w:t>
      </w:r>
      <w:proofErr w:type="gramStart"/>
      <w:r w:rsidRPr="0097101F">
        <w:rPr>
          <w:rFonts w:asciiTheme="majorHAnsi" w:hAnsiTheme="majorHAnsi" w:cstheme="majorHAnsi"/>
          <w:sz w:val="10"/>
        </w:rPr>
        <w:t>answer:</w:t>
      </w:r>
      <w:proofErr w:type="gramEnd"/>
      <w:r w:rsidRPr="0097101F">
        <w:rPr>
          <w:rFonts w:asciiTheme="majorHAnsi" w:hAnsiTheme="majorHAnsi" w:cstheme="majorHAnsi"/>
          <w:sz w:val="10"/>
        </w:rPr>
        <w:t xml:space="preserve"> we’re all dead. But if some people survive, the answer is a subtler matter. </w:t>
      </w:r>
      <w:r w:rsidRPr="0097101F">
        <w:rPr>
          <w:rFonts w:asciiTheme="majorHAnsi" w:hAnsiTheme="majorHAnsi" w:cstheme="majorHAnsi"/>
          <w:b/>
          <w:bCs/>
          <w:u w:val="single"/>
        </w:rPr>
        <w:t xml:space="preserve">If </w:t>
      </w:r>
      <w:proofErr w:type="spellStart"/>
      <w:r w:rsidRPr="0097101F">
        <w:rPr>
          <w:rFonts w:asciiTheme="majorHAnsi" w:hAnsiTheme="majorHAnsi" w:cstheme="majorHAnsi"/>
          <w:b/>
          <w:bCs/>
          <w:u w:val="single"/>
        </w:rPr>
        <w:t>civilisation</w:t>
      </w:r>
      <w:proofErr w:type="spellEnd"/>
      <w:r w:rsidRPr="0097101F">
        <w:rPr>
          <w:rFonts w:asciiTheme="majorHAnsi" w:hAnsiTheme="majorHAnsi" w:cstheme="majorHAnsi"/>
          <w:b/>
          <w:bCs/>
          <w:u w:val="single"/>
        </w:rPr>
        <w:t xml:space="preserve"> ceased functioning, survivors would be largely on their own to keep themselves alive and healthy.</w:t>
      </w:r>
      <w:r w:rsidRPr="0097101F">
        <w:rPr>
          <w:rFonts w:asciiTheme="majorHAnsi" w:hAnsiTheme="majorHAnsi" w:cstheme="majorHAnsi"/>
          <w:sz w:val="10"/>
        </w:rPr>
        <w:t xml:space="preserve"> Today, most people live in urban areas and may struggle to grow their food. (Ask yourself: would you know how to survive without </w:t>
      </w:r>
      <w:proofErr w:type="spellStart"/>
      <w:r w:rsidRPr="0097101F">
        <w:rPr>
          <w:rFonts w:asciiTheme="majorHAnsi" w:hAnsiTheme="majorHAnsi" w:cstheme="majorHAnsi"/>
          <w:sz w:val="10"/>
        </w:rPr>
        <w:t>civilisation</w:t>
      </w:r>
      <w:proofErr w:type="spellEnd"/>
      <w:r w:rsidRPr="0097101F">
        <w:rPr>
          <w:rFonts w:asciiTheme="majorHAnsi" w:hAnsiTheme="majorHAnsi" w:cstheme="majorHAnsi"/>
          <w:sz w:val="10"/>
        </w:rPr>
        <w:t xml:space="preserve"> providing you your basic needs?) Ironically, some of the most well-off people in the post-catastrophe world could be the subsistence farmers who are today considered to be among</w:t>
      </w:r>
      <w:r w:rsidRPr="00941301">
        <w:rPr>
          <w:rFonts w:asciiTheme="majorHAnsi" w:hAnsiTheme="majorHAnsi" w:cstheme="majorHAnsi"/>
          <w:sz w:val="10"/>
        </w:rPr>
        <w:t xml:space="preserve"> the world’s poorest. (Read more about </w:t>
      </w:r>
      <w:hyperlink r:id="rId15" w:history="1">
        <w:r w:rsidRPr="00941301">
          <w:rPr>
            <w:rStyle w:val="Hyperlink"/>
            <w:rFonts w:asciiTheme="majorHAnsi" w:hAnsiTheme="majorHAnsi" w:cstheme="majorHAnsi"/>
            <w:sz w:val="10"/>
          </w:rPr>
          <w:t>what happens, and how people react, in a food crisis</w:t>
        </w:r>
      </w:hyperlink>
      <w:r w:rsidRPr="00941301">
        <w:rPr>
          <w:rFonts w:asciiTheme="majorHAnsi" w:hAnsiTheme="majorHAnsi" w:cstheme="majorHAnsi"/>
          <w:sz w:val="10"/>
        </w:rPr>
        <w:t xml:space="preserve">). One critical task would be reproduction. Survivor populations would need to be large enough and close enough together </w:t>
      </w:r>
      <w:proofErr w:type="gramStart"/>
      <w:r w:rsidRPr="00941301">
        <w:rPr>
          <w:rFonts w:asciiTheme="majorHAnsi" w:hAnsiTheme="majorHAnsi" w:cstheme="majorHAnsi"/>
          <w:sz w:val="10"/>
        </w:rPr>
        <w:t>in order to</w:t>
      </w:r>
      <w:proofErr w:type="gramEnd"/>
      <w:r w:rsidRPr="00941301">
        <w:rPr>
          <w:rFonts w:asciiTheme="majorHAnsi" w:hAnsiTheme="majorHAnsi" w:cstheme="majorHAnsi"/>
          <w:sz w:val="10"/>
        </w:rPr>
        <w:t xml:space="preserve"> produce new generations of humans. Otherwise, the population would die out. </w:t>
      </w:r>
      <w:r w:rsidRPr="00941301">
        <w:rPr>
          <w:rFonts w:asciiTheme="majorHAnsi" w:hAnsiTheme="majorHAnsi" w:cstheme="majorHAnsi"/>
          <w:b/>
          <w:bCs/>
          <w:u w:val="single"/>
        </w:rPr>
        <w:t xml:space="preserve">Scientists have proposed that </w:t>
      </w:r>
      <w:r w:rsidRPr="00941301">
        <w:rPr>
          <w:rFonts w:asciiTheme="majorHAnsi" w:hAnsiTheme="majorHAnsi" w:cstheme="majorHAnsi"/>
          <w:b/>
          <w:bCs/>
          <w:highlight w:val="green"/>
          <w:u w:val="single"/>
        </w:rPr>
        <w:t>as few as 150</w:t>
      </w:r>
      <w:r w:rsidRPr="00941301">
        <w:rPr>
          <w:rFonts w:asciiTheme="majorHAnsi" w:hAnsiTheme="majorHAnsi" w:cstheme="majorHAnsi"/>
          <w:b/>
          <w:bCs/>
          <w:u w:val="single"/>
        </w:rPr>
        <w:t xml:space="preserve"> or as many as 40</w:t>
      </w:r>
      <w:r w:rsidRPr="0019241D">
        <w:rPr>
          <w:rFonts w:asciiTheme="majorHAnsi" w:hAnsiTheme="majorHAnsi" w:cstheme="majorHAnsi"/>
          <w:b/>
          <w:bCs/>
          <w:u w:val="single"/>
        </w:rPr>
        <w:t xml:space="preserve">,000 people could be </w:t>
      </w:r>
      <w:r w:rsidRPr="00941301">
        <w:rPr>
          <w:rFonts w:asciiTheme="majorHAnsi" w:hAnsiTheme="majorHAnsi" w:cstheme="majorHAnsi"/>
          <w:b/>
          <w:bCs/>
          <w:highlight w:val="green"/>
          <w:u w:val="single"/>
        </w:rPr>
        <w:t>needed to sustain</w:t>
      </w:r>
      <w:r w:rsidRPr="0019241D">
        <w:rPr>
          <w:rFonts w:asciiTheme="majorHAnsi" w:hAnsiTheme="majorHAnsi" w:cstheme="majorHAnsi"/>
          <w:b/>
          <w:bCs/>
          <w:u w:val="single"/>
        </w:rPr>
        <w:t xml:space="preserve"> a genetically</w:t>
      </w:r>
      <w:r w:rsidRPr="00941301">
        <w:rPr>
          <w:rFonts w:asciiTheme="majorHAnsi" w:hAnsiTheme="majorHAnsi" w:cstheme="majorHAnsi"/>
          <w:b/>
          <w:bCs/>
          <w:u w:val="single"/>
        </w:rPr>
        <w:t xml:space="preserve"> viable </w:t>
      </w:r>
      <w:r w:rsidRPr="00941301">
        <w:rPr>
          <w:rFonts w:asciiTheme="majorHAnsi" w:hAnsiTheme="majorHAnsi" w:cstheme="majorHAnsi"/>
          <w:b/>
          <w:bCs/>
          <w:highlight w:val="green"/>
          <w:u w:val="single"/>
        </w:rPr>
        <w:t>population</w:t>
      </w:r>
      <w:r w:rsidRPr="00941301">
        <w:rPr>
          <w:rFonts w:asciiTheme="majorHAnsi" w:hAnsiTheme="majorHAnsi" w:cstheme="majorHAnsi"/>
          <w:sz w:val="10"/>
        </w:rPr>
        <w:t xml:space="preserve">. The more </w:t>
      </w:r>
      <w:proofErr w:type="spellStart"/>
      <w:r w:rsidRPr="00941301">
        <w:rPr>
          <w:rFonts w:asciiTheme="majorHAnsi" w:hAnsiTheme="majorHAnsi" w:cstheme="majorHAnsi"/>
          <w:sz w:val="10"/>
        </w:rPr>
        <w:t>favourable</w:t>
      </w:r>
      <w:proofErr w:type="spellEnd"/>
      <w:r w:rsidRPr="00941301">
        <w:rPr>
          <w:rFonts w:asciiTheme="majorHAnsi" w:hAnsiTheme="majorHAnsi" w:cstheme="majorHAnsi"/>
          <w:sz w:val="10"/>
        </w:rPr>
        <w:t xml:space="preserve"> the conditions, the fewer people are needed, and the more likely a population is to succeed. A post-catastrophe world would also have some major disadvantages. </w:t>
      </w:r>
      <w:r w:rsidRPr="00941301">
        <w:rPr>
          <w:rFonts w:asciiTheme="majorHAnsi" w:hAnsiTheme="majorHAnsi" w:cstheme="majorHAnsi"/>
          <w:b/>
          <w:bCs/>
          <w:u w:val="single"/>
        </w:rPr>
        <w:t xml:space="preserve">For example, </w:t>
      </w:r>
      <w:r w:rsidRPr="0097101F">
        <w:rPr>
          <w:rFonts w:asciiTheme="majorHAnsi" w:hAnsiTheme="majorHAnsi" w:cstheme="majorHAnsi"/>
          <w:b/>
          <w:bCs/>
          <w:u w:val="single"/>
        </w:rPr>
        <w:t>a lot of the most accessible fossil fuels and other resources have already been extracted and used up. Some industrial pollutants also would persist for many years.</w:t>
      </w:r>
      <w:r w:rsidRPr="00941301">
        <w:rPr>
          <w:rFonts w:asciiTheme="majorHAnsi" w:hAnsiTheme="majorHAnsi" w:cstheme="majorHAnsi"/>
          <w:b/>
          <w:bCs/>
          <w:u w:val="single"/>
        </w:rPr>
        <w:t xml:space="preserve"> </w:t>
      </w:r>
    </w:p>
    <w:p w14:paraId="05D5450E" w14:textId="77777777" w:rsidR="0029221D" w:rsidRPr="0029221D" w:rsidRDefault="0029221D" w:rsidP="0029221D"/>
    <w:sectPr w:rsidR="0029221D" w:rsidRPr="002922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chin">
    <w:panose1 w:val="02000603020000020003"/>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28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21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43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83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9C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0C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A6ECE"/>
  <w14:defaultImageDpi w14:val="300"/>
  <w15:docId w15:val="{E2085EF5-CBDA-1748-A8A7-B4C9F9AF8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83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28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8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28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9"/>
    <w:unhideWhenUsed/>
    <w:qFormat/>
    <w:rsid w:val="004B28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2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83F"/>
  </w:style>
  <w:style w:type="character" w:customStyle="1" w:styleId="Heading1Char">
    <w:name w:val="Heading 1 Char"/>
    <w:aliases w:val="Pocket Char"/>
    <w:basedOn w:val="DefaultParagraphFont"/>
    <w:link w:val="Heading1"/>
    <w:uiPriority w:val="9"/>
    <w:rsid w:val="004B28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28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283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B28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B283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old,Style"/>
    <w:basedOn w:val="DefaultParagraphFont"/>
    <w:uiPriority w:val="1"/>
    <w:qFormat/>
    <w:rsid w:val="004B283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4B28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283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4B283F"/>
    <w:rPr>
      <w:color w:val="auto"/>
      <w:u w:val="none"/>
    </w:rPr>
  </w:style>
  <w:style w:type="paragraph" w:styleId="DocumentMap">
    <w:name w:val="Document Map"/>
    <w:basedOn w:val="Normal"/>
    <w:link w:val="DocumentMapChar"/>
    <w:uiPriority w:val="99"/>
    <w:semiHidden/>
    <w:unhideWhenUsed/>
    <w:rsid w:val="004B28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83F"/>
    <w:rPr>
      <w:rFonts w:ascii="Lucida Grande" w:hAnsi="Lucida Grande" w:cs="Lucida Grande"/>
    </w:rPr>
  </w:style>
  <w:style w:type="paragraph" w:customStyle="1" w:styleId="textbold">
    <w:name w:val="text bold"/>
    <w:basedOn w:val="Normal"/>
    <w:link w:val="Emphasis"/>
    <w:uiPriority w:val="20"/>
    <w:qFormat/>
    <w:rsid w:val="004B283F"/>
    <w:pPr>
      <w:ind w:left="720"/>
      <w:jc w:val="both"/>
    </w:pPr>
    <w:rPr>
      <w:b/>
      <w:iCs/>
      <w:u w:val="single"/>
    </w:rPr>
  </w:style>
  <w:style w:type="paragraph" w:styleId="NormalWeb">
    <w:name w:val="Normal (Web)"/>
    <w:basedOn w:val="Normal"/>
    <w:uiPriority w:val="99"/>
    <w:unhideWhenUsed/>
    <w:rsid w:val="004B283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baum.com/ac/2013_DoubleCatastroph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bc.com/future/story/20190218-are-we-on-the-road-to-civilisation-collaps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bc.com/future/story/20170821-how-prepared-are-we-for-the-impact-of-a-nuclear-war" TargetMode="External"/><Relationship Id="rId5" Type="http://schemas.openxmlformats.org/officeDocument/2006/relationships/numbering" Target="numbering.xml"/><Relationship Id="rId15" Type="http://schemas.openxmlformats.org/officeDocument/2006/relationships/hyperlink" Target="http://www.bbc.com/future/story/20190319-what-happens-when-the-food-runs-out" TargetMode="External"/><Relationship Id="rId10" Type="http://schemas.openxmlformats.org/officeDocument/2006/relationships/hyperlink" Target="https://gcrinstitute.org/" TargetMode="External"/><Relationship Id="rId4" Type="http://schemas.openxmlformats.org/officeDocument/2006/relationships/customXml" Target="../customXml/item4.xml"/><Relationship Id="rId9" Type="http://schemas.openxmlformats.org/officeDocument/2006/relationships/hyperlink" Target="http://oism.org/nwss/nwss.pdf" TargetMode="External"/><Relationship Id="rId14" Type="http://schemas.openxmlformats.org/officeDocument/2006/relationships/hyperlink" Target="https://ssrn.com/abstract=30468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12097</Words>
  <Characters>68957</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2</cp:revision>
  <dcterms:created xsi:type="dcterms:W3CDTF">2022-01-08T13:41:00Z</dcterms:created>
  <dcterms:modified xsi:type="dcterms:W3CDTF">2022-01-08T14:05:00Z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