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9D7A5" w14:textId="71B79D9C" w:rsidR="00E42E4C" w:rsidRDefault="00964315" w:rsidP="00964315">
      <w:pPr>
        <w:pStyle w:val="Heading2"/>
      </w:pPr>
      <w:r>
        <w:t>1</w:t>
      </w:r>
    </w:p>
    <w:p w14:paraId="0B25A7F2" w14:textId="5B0D71DE" w:rsidR="00964315" w:rsidRDefault="00964315" w:rsidP="00964315">
      <w:pPr>
        <w:pStyle w:val="Heading4"/>
      </w:pPr>
      <w:r w:rsidRPr="00A353FF">
        <w:t xml:space="preserve">Interpretation: The affirmative may not specify a </w:t>
      </w:r>
      <w:r>
        <w:t>condition in which a free press ought to prioritize objectivity over advocacy</w:t>
      </w:r>
    </w:p>
    <w:p w14:paraId="3707D558" w14:textId="77777777" w:rsidR="00964315" w:rsidRDefault="00964315" w:rsidP="00964315">
      <w:pPr>
        <w:pStyle w:val="Heading4"/>
      </w:pPr>
      <w:r w:rsidRPr="00A353FF">
        <w:t>Violation: they spec</w:t>
      </w:r>
      <w:r>
        <w:t xml:space="preserve"> [x]</w:t>
      </w:r>
    </w:p>
    <w:p w14:paraId="4290536E" w14:textId="77777777" w:rsidR="00964315" w:rsidRPr="00A353FF" w:rsidRDefault="00964315" w:rsidP="00964315">
      <w:pPr>
        <w:pStyle w:val="Heading4"/>
      </w:pPr>
      <w:r w:rsidRPr="00A353FF">
        <w:t>Standards:</w:t>
      </w:r>
    </w:p>
    <w:p w14:paraId="0DB32E85" w14:textId="521560AC" w:rsidR="00964315" w:rsidRDefault="00964315" w:rsidP="00964315">
      <w:pPr>
        <w:pStyle w:val="Heading4"/>
      </w:pPr>
      <w:r>
        <w:t xml:space="preserve">[1] limits – there are infinite conditions that </w:t>
      </w:r>
      <w:proofErr w:type="spellStart"/>
      <w:r>
        <w:t>hey</w:t>
      </w:r>
      <w:proofErr w:type="spellEnd"/>
      <w:r>
        <w:t xml:space="preserve"> could specify like vaccines, war reporting, climate change, peace journalism, </w:t>
      </w:r>
      <w:r w:rsidR="00BA3464">
        <w:t xml:space="preserve">literally every issue in existence can be an </w:t>
      </w:r>
      <w:proofErr w:type="spellStart"/>
      <w:r w:rsidR="00BA3464">
        <w:t>aff</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advocacy offense needs to be contextualized to each condition because they have different </w:t>
      </w:r>
      <w:r w:rsidR="00BA3464">
        <w:t>political climates, like how people respond differently to different kinds of news with more or less skepticism</w:t>
      </w:r>
      <w:r>
        <w:t xml:space="preserve"> </w:t>
      </w:r>
      <w:r w:rsidR="00BA3464">
        <w:t>for example</w:t>
      </w:r>
    </w:p>
    <w:p w14:paraId="2E0C4A62" w14:textId="77777777" w:rsidR="00964315" w:rsidRDefault="00964315" w:rsidP="00964315">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288E4F92" w14:textId="77777777" w:rsidR="00964315" w:rsidRDefault="00964315" w:rsidP="00964315">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68F4FD4" w14:textId="77777777" w:rsidR="00964315" w:rsidRDefault="00964315" w:rsidP="00964315">
      <w:pPr>
        <w:pStyle w:val="Heading4"/>
      </w:pPr>
      <w:r>
        <w:t>Drop the debater – a] deter future abuse and b] set better norms for debate.</w:t>
      </w:r>
    </w:p>
    <w:p w14:paraId="72F67644" w14:textId="77777777" w:rsidR="00964315" w:rsidRDefault="00964315" w:rsidP="00964315">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4241173" w14:textId="77777777" w:rsidR="00964315" w:rsidRDefault="00964315" w:rsidP="00964315">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C2665C1" w14:textId="77777777" w:rsidR="00964315" w:rsidRPr="00964315" w:rsidRDefault="00964315" w:rsidP="00964315"/>
    <w:p w14:paraId="21797DFA" w14:textId="7D708B01" w:rsidR="00964315" w:rsidRDefault="00BA3464" w:rsidP="00964315">
      <w:pPr>
        <w:pStyle w:val="Heading2"/>
      </w:pPr>
      <w:r>
        <w:lastRenderedPageBreak/>
        <w:t>2</w:t>
      </w:r>
    </w:p>
    <w:p w14:paraId="619198AD" w14:textId="3D4E5366" w:rsidR="00BA3464" w:rsidRPr="00BA3464" w:rsidRDefault="00BA3464" w:rsidP="00BA3464">
      <w:r>
        <w:t>pp</w:t>
      </w:r>
    </w:p>
    <w:p w14:paraId="34AA3090" w14:textId="77777777" w:rsidR="00964315" w:rsidRPr="00010B7D" w:rsidRDefault="00964315" w:rsidP="00964315">
      <w:pPr>
        <w:pStyle w:val="Heading4"/>
      </w:pPr>
      <w:r>
        <w:t xml:space="preserve">Ethics must begin </w:t>
      </w:r>
      <w:proofErr w:type="gramStart"/>
      <w:r>
        <w:t>a priori</w:t>
      </w:r>
      <w:proofErr w:type="gramEnd"/>
      <w:r>
        <w:t xml:space="preserve"> and the meta-ethic is bindingness.</w:t>
      </w:r>
    </w:p>
    <w:p w14:paraId="0015DB29" w14:textId="77777777" w:rsidR="00964315" w:rsidRDefault="00964315" w:rsidP="00964315">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1855503" w14:textId="77777777" w:rsidR="00964315" w:rsidRDefault="00964315" w:rsidP="00964315">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531B38DE" w14:textId="77777777" w:rsidR="00964315" w:rsidRDefault="00964315" w:rsidP="00964315">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56618FE3" w14:textId="77777777" w:rsidR="00964315" w:rsidRDefault="00964315" w:rsidP="00964315">
      <w:pPr>
        <w:pStyle w:val="Heading4"/>
      </w:pPr>
      <w:r w:rsidRPr="000A5608">
        <w:t xml:space="preserve">Thus, the standard is consistency with the categorical imperative. </w:t>
      </w:r>
    </w:p>
    <w:p w14:paraId="77D9DF3D" w14:textId="77777777" w:rsidR="00964315" w:rsidRDefault="00964315" w:rsidP="00964315">
      <w:pPr>
        <w:pStyle w:val="Heading4"/>
      </w:pPr>
      <w:r>
        <w:t xml:space="preserve">Prefer – </w:t>
      </w:r>
    </w:p>
    <w:p w14:paraId="7C5616F3" w14:textId="77777777" w:rsidR="00964315" w:rsidRDefault="00964315" w:rsidP="00964315">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0DBB68C8" w14:textId="2BF83420" w:rsidR="00964315" w:rsidRDefault="00964315" w:rsidP="00964315">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BF47036" w14:textId="1086CFB8" w:rsidR="00D57914" w:rsidRPr="00D57914" w:rsidRDefault="00D57914" w:rsidP="00D57914">
      <w:pPr>
        <w:pStyle w:val="Heading4"/>
      </w:pPr>
      <w:r>
        <w:t>Clarity of weighing</w:t>
      </w:r>
    </w:p>
    <w:p w14:paraId="69AF87E9" w14:textId="77777777" w:rsidR="00964315" w:rsidRDefault="00964315" w:rsidP="00964315">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0DFDEBE2" w14:textId="77777777" w:rsidR="00964315" w:rsidRDefault="00964315" w:rsidP="00964315">
      <w:pPr>
        <w:pStyle w:val="Heading4"/>
      </w:pPr>
      <w:r>
        <w:rPr>
          <w:u w:val="single"/>
        </w:rPr>
        <w:t xml:space="preserve">[4] </w:t>
      </w:r>
      <w:proofErr w:type="spellStart"/>
      <w:r>
        <w:rPr>
          <w:u w:val="single"/>
        </w:rPr>
        <w:t>Aspec</w:t>
      </w:r>
      <w:proofErr w:type="spellEnd"/>
      <w:r>
        <w:rPr>
          <w:u w:val="single"/>
        </w:rPr>
        <w:t xml:space="preserve">: </w:t>
      </w:r>
      <w:r>
        <w:t xml:space="preserve">JOURNALISTS CAN’T USE UTIL, PREFER DUTY BASED ETHICS </w:t>
      </w:r>
    </w:p>
    <w:p w14:paraId="614F08B4" w14:textId="77777777" w:rsidR="00964315" w:rsidRDefault="00964315" w:rsidP="00964315">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300DC5CC" w14:textId="77777777" w:rsidR="00964315" w:rsidRPr="00EA23A4" w:rsidRDefault="00964315" w:rsidP="00964315">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w:t>
      </w:r>
      <w:r w:rsidRPr="007321D7">
        <w:rPr>
          <w:rStyle w:val="Emphasis"/>
        </w:rPr>
        <w:lastRenderedPageBreak/>
        <w:t xml:space="preserve">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1B69E5DF" w14:textId="77777777" w:rsidR="00964315" w:rsidRPr="00884541" w:rsidRDefault="00964315" w:rsidP="00964315"/>
    <w:p w14:paraId="48A46FC8" w14:textId="77777777" w:rsidR="00964315" w:rsidRDefault="00964315" w:rsidP="00964315">
      <w:pPr>
        <w:pStyle w:val="Heading4"/>
      </w:pPr>
      <w:r>
        <w:t>Negate:</w:t>
      </w:r>
    </w:p>
    <w:p w14:paraId="67612857" w14:textId="77777777" w:rsidR="00964315" w:rsidRDefault="00964315" w:rsidP="00964315"/>
    <w:p w14:paraId="155585E6" w14:textId="77777777" w:rsidR="00964315" w:rsidRPr="00884541" w:rsidRDefault="00964315" w:rsidP="00964315">
      <w:pPr>
        <w:pStyle w:val="Heading4"/>
      </w:pPr>
      <w:r w:rsidRPr="00884541">
        <w:lastRenderedPageBreak/>
        <w:t>[1] Objectivity censors’ journalists’ personal views and biases- that’s non universalizable</w:t>
      </w:r>
    </w:p>
    <w:p w14:paraId="0CFE7870" w14:textId="77777777" w:rsidR="00964315" w:rsidRDefault="00964315" w:rsidP="00964315">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195F16CA" w14:textId="77777777" w:rsidR="00964315" w:rsidRDefault="00964315" w:rsidP="00964315">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6FF9FC67" w14:textId="77777777" w:rsidR="00964315" w:rsidRPr="00884541" w:rsidRDefault="00964315" w:rsidP="00964315">
      <w:pPr>
        <w:pStyle w:val="Heading4"/>
      </w:pPr>
      <w:r w:rsidRPr="00884541">
        <w:t>[2] Journalists are required to respect those they report on, thus, advocacy journalism is required to alleviate suffering</w:t>
      </w:r>
    </w:p>
    <w:p w14:paraId="6454DE06" w14:textId="77777777" w:rsidR="00964315" w:rsidRPr="007D3691" w:rsidRDefault="00964315" w:rsidP="00964315">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26D66785" w14:textId="77777777" w:rsidR="00964315" w:rsidRPr="00450502" w:rsidRDefault="00964315" w:rsidP="00964315">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w:t>
      </w:r>
      <w:r w:rsidRPr="00450502">
        <w:rPr>
          <w:sz w:val="14"/>
        </w:rPr>
        <w:lastRenderedPageBreak/>
        <w:t xml:space="preserve">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0A4E1CE8" w14:textId="77777777" w:rsidR="00964315" w:rsidRPr="00CD347F" w:rsidRDefault="00964315" w:rsidP="00964315">
      <w:pPr>
        <w:rPr>
          <w:sz w:val="16"/>
        </w:rPr>
      </w:pPr>
    </w:p>
    <w:p w14:paraId="0558A478" w14:textId="77777777" w:rsidR="00964315" w:rsidRPr="00964315" w:rsidRDefault="00964315" w:rsidP="00964315"/>
    <w:p w14:paraId="6590A6C2" w14:textId="16004127" w:rsidR="00964315" w:rsidRDefault="00964315" w:rsidP="00964315">
      <w:pPr>
        <w:pStyle w:val="Heading2"/>
      </w:pPr>
      <w:r>
        <w:lastRenderedPageBreak/>
        <w:t>3</w:t>
      </w:r>
    </w:p>
    <w:p w14:paraId="05016CAB" w14:textId="77777777" w:rsidR="00BA3464" w:rsidRPr="00AF3D48" w:rsidRDefault="00BA3464" w:rsidP="00BA3464">
      <w:pPr>
        <w:pStyle w:val="Heading4"/>
      </w:pPr>
      <w:r>
        <w:t>P</w:t>
      </w:r>
      <w:r w:rsidRPr="00AF3D48">
        <w:t xml:space="preserve">olicies that promote objectivity become the pretext for </w:t>
      </w:r>
      <w:r w:rsidRPr="005F37E6">
        <w:rPr>
          <w:u w:val="single"/>
        </w:rPr>
        <w:t>government crackdowns</w:t>
      </w:r>
      <w:r w:rsidRPr="00AF3D48">
        <w:t xml:space="preserve"> on legitimate journalism </w:t>
      </w:r>
    </w:p>
    <w:p w14:paraId="22B297E8" w14:textId="77777777" w:rsidR="00BA3464" w:rsidRPr="00AF3D48" w:rsidRDefault="00BA3464" w:rsidP="00BA3464">
      <w:r w:rsidRPr="005F37E6">
        <w:rPr>
          <w:rStyle w:val="Style13ptBold"/>
        </w:rPr>
        <w:t>West 17</w:t>
      </w:r>
      <w:r>
        <w:t xml:space="preserve"> </w:t>
      </w:r>
      <w:r w:rsidRPr="00AF3D48">
        <w:t xml:space="preserve">Darrell M. West (Vice President and Director - Governance Studies Senior Fellow - Center for Technology Innovation Douglas Dillon Chair in Governmental Studies) 12/18/2017, How to combat fake news and disinformation, Brookings, </w:t>
      </w:r>
      <w:hyperlink r:id="rId9" w:history="1">
        <w:r w:rsidRPr="00AF3D48">
          <w:rPr>
            <w:rStyle w:val="Hyperlink"/>
          </w:rPr>
          <w:t>https://www.brookings.edu/research/how-to-combat-fake-news-and-disinformation/</w:t>
        </w:r>
      </w:hyperlink>
      <w:r>
        <w:t>Karan</w:t>
      </w:r>
    </w:p>
    <w:p w14:paraId="387A67EA" w14:textId="77777777" w:rsidR="00BA3464" w:rsidRPr="005F37E6" w:rsidRDefault="00BA3464" w:rsidP="00BA3464">
      <w:pPr>
        <w:rPr>
          <w:sz w:val="16"/>
        </w:rPr>
      </w:pPr>
      <w:r w:rsidRPr="005F37E6">
        <w:rPr>
          <w:sz w:val="16"/>
        </w:rPr>
        <w:t>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hyperlink r:id="rId10" w:anchor="footnote-23" w:history="1">
        <w:r w:rsidRPr="005F37E6">
          <w:rPr>
            <w:rStyle w:val="Hyperlink"/>
            <w:sz w:val="16"/>
            <w:vertAlign w:val="superscript"/>
          </w:rPr>
          <w:t>[23]</w:t>
        </w:r>
      </w:hyperlink>
      <w:r w:rsidRPr="005F37E6">
        <w:rPr>
          <w:sz w:val="16"/>
        </w:rPr>
        <w:t xml:space="preserve"> In Freedom House’s most recent report on global press freedoms, </w:t>
      </w:r>
      <w:r w:rsidRPr="005F37E6">
        <w:rPr>
          <w:rStyle w:val="Emphasis"/>
        </w:rPr>
        <w:t xml:space="preserve">researchers found that </w:t>
      </w:r>
      <w:r w:rsidRPr="005F37E6">
        <w:rPr>
          <w:rStyle w:val="Emphasis"/>
          <w:highlight w:val="green"/>
        </w:rPr>
        <w:t xml:space="preserve">media freedom </w:t>
      </w:r>
      <w:r w:rsidRPr="00E75E93">
        <w:rPr>
          <w:rStyle w:val="Emphasis"/>
        </w:rPr>
        <w:t xml:space="preserve">was </w:t>
      </w:r>
      <w:r w:rsidRPr="005F37E6">
        <w:rPr>
          <w:rStyle w:val="Emphasis"/>
          <w:highlight w:val="green"/>
        </w:rPr>
        <w:t xml:space="preserve">at its lowest point </w:t>
      </w:r>
      <w:r w:rsidRPr="00E75E93">
        <w:rPr>
          <w:rStyle w:val="Emphasis"/>
        </w:rPr>
        <w:t>in 13 years</w:t>
      </w:r>
      <w:r w:rsidRPr="005F37E6">
        <w:rPr>
          <w:sz w:val="16"/>
        </w:rPr>
        <w:t xml:space="preserve"> and there were “</w:t>
      </w:r>
      <w:r w:rsidRPr="00E75E93">
        <w:rPr>
          <w:rStyle w:val="Emphasis"/>
        </w:rPr>
        <w:t xml:space="preserve">unprecedented </w:t>
      </w:r>
      <w:r w:rsidRPr="005F37E6">
        <w:rPr>
          <w:rStyle w:val="Emphasis"/>
          <w:highlight w:val="green"/>
        </w:rPr>
        <w:t>threats to journalists</w:t>
      </w:r>
      <w:r w:rsidRPr="005F37E6">
        <w:rPr>
          <w:rStyle w:val="Emphasis"/>
        </w:rPr>
        <w:t xml:space="preserve"> and media outlets </w:t>
      </w:r>
      <w:r w:rsidRPr="005F37E6">
        <w:rPr>
          <w:rStyle w:val="Emphasis"/>
          <w:highlight w:val="green"/>
        </w:rPr>
        <w:t xml:space="preserve">in </w:t>
      </w:r>
      <w:r w:rsidRPr="00E75E93">
        <w:rPr>
          <w:rStyle w:val="Emphasis"/>
        </w:rPr>
        <w:t xml:space="preserve">major </w:t>
      </w:r>
      <w:r w:rsidRPr="005F37E6">
        <w:rPr>
          <w:rStyle w:val="Emphasis"/>
          <w:highlight w:val="green"/>
        </w:rPr>
        <w:t>democracies and</w:t>
      </w:r>
      <w:r w:rsidRPr="005F37E6">
        <w:rPr>
          <w:rStyle w:val="Emphasis"/>
        </w:rPr>
        <w:t xml:space="preserve"> new </w:t>
      </w:r>
      <w:r w:rsidRPr="005F37E6">
        <w:rPr>
          <w:rStyle w:val="Emphasis"/>
          <w:highlight w:val="green"/>
        </w:rPr>
        <w:t xml:space="preserve">moves by authoritarian </w:t>
      </w:r>
      <w:r w:rsidRPr="00E75E93">
        <w:rPr>
          <w:rStyle w:val="Emphasis"/>
        </w:rPr>
        <w:t xml:space="preserve">states </w:t>
      </w:r>
      <w:r w:rsidRPr="005F37E6">
        <w:rPr>
          <w:rStyle w:val="Emphasis"/>
          <w:highlight w:val="green"/>
        </w:rPr>
        <w:t>to control the media</w:t>
      </w:r>
      <w:r w:rsidRPr="005F37E6">
        <w:rPr>
          <w:rStyle w:val="Emphasis"/>
        </w:rPr>
        <w:t>, including beyond their borders</w:t>
      </w:r>
      <w:r w:rsidRPr="005F37E6">
        <w:rPr>
          <w:sz w:val="16"/>
        </w:rPr>
        <w:t>.”</w:t>
      </w:r>
      <w:bookmarkStart w:id="0" w:name="_ednref24"/>
      <w:bookmarkEnd w:id="0"/>
      <w:r w:rsidRPr="005F37E6">
        <w:rPr>
          <w:sz w:val="16"/>
        </w:rPr>
        <w:fldChar w:fldCharType="begin"/>
      </w:r>
      <w:r w:rsidRPr="005F37E6">
        <w:rPr>
          <w:sz w:val="16"/>
        </w:rPr>
        <w:instrText xml:space="preserve"> HYPERLINK "https://www.brookings.edu/research/how-to-combat-fake-news-and-disinformation/" \l "footnote-24" </w:instrText>
      </w:r>
      <w:r w:rsidRPr="005F37E6">
        <w:rPr>
          <w:sz w:val="16"/>
        </w:rPr>
        <w:fldChar w:fldCharType="separate"/>
      </w:r>
      <w:r w:rsidRPr="005F37E6">
        <w:rPr>
          <w:rStyle w:val="Hyperlink"/>
          <w:sz w:val="16"/>
          <w:vertAlign w:val="superscript"/>
        </w:rPr>
        <w:t>[24]</w:t>
      </w:r>
      <w:r w:rsidRPr="005F37E6">
        <w:rPr>
          <w:sz w:val="16"/>
        </w:rPr>
        <w:fldChar w:fldCharType="end"/>
      </w:r>
      <w:r w:rsidRPr="005F37E6">
        <w:rPr>
          <w:sz w:val="16"/>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bookmarkStart w:id="1" w:name="_ednref25"/>
      <w:bookmarkEnd w:id="1"/>
      <w:r w:rsidRPr="005F37E6">
        <w:rPr>
          <w:sz w:val="16"/>
        </w:rPr>
        <w:fldChar w:fldCharType="begin"/>
      </w:r>
      <w:r w:rsidRPr="005F37E6">
        <w:rPr>
          <w:sz w:val="16"/>
        </w:rPr>
        <w:instrText xml:space="preserve"> HYPERLINK "https://www.brookings.edu/research/how-to-combat-fake-news-and-disinformation/" \l "footnote-25" </w:instrText>
      </w:r>
      <w:r w:rsidRPr="005F37E6">
        <w:rPr>
          <w:sz w:val="16"/>
        </w:rPr>
        <w:fldChar w:fldCharType="separate"/>
      </w:r>
      <w:r w:rsidRPr="005F37E6">
        <w:rPr>
          <w:rStyle w:val="Hyperlink"/>
          <w:sz w:val="16"/>
          <w:vertAlign w:val="superscript"/>
        </w:rPr>
        <w:t>[25]</w:t>
      </w:r>
      <w:r w:rsidRPr="005F37E6">
        <w:rPr>
          <w:sz w:val="16"/>
        </w:rPr>
        <w:fldChar w:fldCharType="end"/>
      </w:r>
      <w:r w:rsidRPr="005F37E6">
        <w:rPr>
          <w:sz w:val="16"/>
        </w:rPr>
        <w:t xml:space="preserve"> This was after the network broadcast a documentary criticizing Egyptian military conscription. </w:t>
      </w:r>
      <w:r w:rsidRPr="005F37E6">
        <w:rPr>
          <w:rStyle w:val="Emphasis"/>
        </w:rPr>
        <w:t xml:space="preserve">Some </w:t>
      </w:r>
      <w:r w:rsidRPr="005F37E6">
        <w:rPr>
          <w:rStyle w:val="Emphasis"/>
          <w:highlight w:val="green"/>
        </w:rPr>
        <w:t xml:space="preserve">governments </w:t>
      </w:r>
      <w:r w:rsidRPr="00E75E93">
        <w:rPr>
          <w:rStyle w:val="Emphasis"/>
        </w:rPr>
        <w:t xml:space="preserve">have also moved to </w:t>
      </w:r>
      <w:r w:rsidRPr="005F37E6">
        <w:rPr>
          <w:rStyle w:val="Emphasis"/>
          <w:highlight w:val="green"/>
        </w:rPr>
        <w:t>create</w:t>
      </w:r>
      <w:r w:rsidRPr="005F37E6">
        <w:rPr>
          <w:rStyle w:val="Emphasis"/>
        </w:rPr>
        <w:t xml:space="preserve"> government </w:t>
      </w:r>
      <w:r w:rsidRPr="005F37E6">
        <w:rPr>
          <w:rStyle w:val="Emphasis"/>
          <w:highlight w:val="green"/>
        </w:rPr>
        <w:t xml:space="preserve">regulations </w:t>
      </w:r>
      <w:r w:rsidRPr="00E75E93">
        <w:rPr>
          <w:rStyle w:val="Emphasis"/>
        </w:rPr>
        <w:t xml:space="preserve">to control information flows and </w:t>
      </w:r>
      <w:r w:rsidRPr="005F37E6">
        <w:rPr>
          <w:rStyle w:val="Emphasis"/>
          <w:highlight w:val="green"/>
        </w:rPr>
        <w:t>censor content</w:t>
      </w:r>
      <w:r w:rsidRPr="005F37E6">
        <w:rPr>
          <w:rStyle w:val="Emphasis"/>
        </w:rPr>
        <w:t xml:space="preserve"> on social media platforms</w:t>
      </w:r>
      <w:r w:rsidRPr="005F37E6">
        <w:rPr>
          <w:sz w:val="16"/>
        </w:rPr>
        <w:t>. Indonesia has established a government agency to “monitor news circulating online” and “tackle fake news.”</w:t>
      </w:r>
      <w:hyperlink r:id="rId11" w:anchor="footnote-26" w:history="1">
        <w:r w:rsidRPr="005F37E6">
          <w:rPr>
            <w:rStyle w:val="Hyperlink"/>
            <w:sz w:val="16"/>
            <w:vertAlign w:val="superscript"/>
          </w:rPr>
          <w:t>[26]</w:t>
        </w:r>
      </w:hyperlink>
      <w:r w:rsidRPr="005F37E6">
        <w:rPr>
          <w:sz w:val="16"/>
        </w:rPr>
        <w:t xml:space="preserve"> I</w:t>
      </w:r>
      <w:r w:rsidRPr="005F37E6">
        <w:rPr>
          <w:rStyle w:val="StyleUnderline"/>
        </w:rPr>
        <w:t>n the Philippines, Senator Joel Villanueva has introduced a bill that would impose up to a five-year prison term for those who publish or distribute “fake news,</w:t>
      </w:r>
      <w:r w:rsidRPr="005F37E6">
        <w:rPr>
          <w:sz w:val="16"/>
        </w:rPr>
        <w:t>” which the legislation defined as activities that “cause panic, division, chaos, violence, and hate, or those which exhibit a propaganda to blacken or discredit one’s reputation.”</w:t>
      </w:r>
      <w:bookmarkStart w:id="2" w:name="_ednref27"/>
      <w:bookmarkEnd w:id="2"/>
      <w:r w:rsidRPr="005F37E6">
        <w:rPr>
          <w:sz w:val="16"/>
        </w:rPr>
        <w:fldChar w:fldCharType="begin"/>
      </w:r>
      <w:r w:rsidRPr="005F37E6">
        <w:rPr>
          <w:sz w:val="16"/>
        </w:rPr>
        <w:instrText xml:space="preserve"> HYPERLINK "https://www.brookings.edu/research/how-to-combat-fake-news-and-disinformation/" \l "footnote-27" </w:instrText>
      </w:r>
      <w:r w:rsidRPr="005F37E6">
        <w:rPr>
          <w:sz w:val="16"/>
        </w:rPr>
        <w:fldChar w:fldCharType="separate"/>
      </w:r>
      <w:r w:rsidRPr="005F37E6">
        <w:rPr>
          <w:rStyle w:val="Hyperlink"/>
          <w:sz w:val="16"/>
          <w:vertAlign w:val="superscript"/>
        </w:rPr>
        <w:t>[27]</w:t>
      </w:r>
      <w:r w:rsidRPr="005F37E6">
        <w:rPr>
          <w:sz w:val="16"/>
        </w:rPr>
        <w:fldChar w:fldCharType="end"/>
      </w:r>
      <w:r w:rsidRPr="005F37E6">
        <w:rPr>
          <w:sz w:val="16"/>
        </w:rPr>
        <w:t xml:space="preserve"> </w:t>
      </w:r>
      <w:r w:rsidRPr="005F37E6">
        <w:rPr>
          <w:rStyle w:val="Emphasis"/>
        </w:rPr>
        <w:t xml:space="preserve">Critics have condemned the bill’s </w:t>
      </w:r>
      <w:r w:rsidRPr="005F37E6">
        <w:rPr>
          <w:rStyle w:val="Emphasis"/>
          <w:highlight w:val="green"/>
        </w:rPr>
        <w:t>definition of</w:t>
      </w:r>
      <w:r w:rsidRPr="005F37E6">
        <w:rPr>
          <w:rStyle w:val="Emphasis"/>
        </w:rPr>
        <w:t xml:space="preserve"> social networks, </w:t>
      </w:r>
      <w:r w:rsidRPr="005F37E6">
        <w:rPr>
          <w:rStyle w:val="Emphasis"/>
          <w:highlight w:val="green"/>
        </w:rPr>
        <w:t>misinformation</w:t>
      </w:r>
      <w:r w:rsidRPr="005F37E6">
        <w:rPr>
          <w:rStyle w:val="Emphasis"/>
        </w:rPr>
        <w:t xml:space="preserve">, hate speech, and illegal speech </w:t>
      </w:r>
      <w:r w:rsidRPr="00E75E93">
        <w:rPr>
          <w:rStyle w:val="Emphasis"/>
        </w:rPr>
        <w:t xml:space="preserve">as </w:t>
      </w:r>
      <w:r w:rsidRPr="005F37E6">
        <w:rPr>
          <w:rStyle w:val="Emphasis"/>
          <w:highlight w:val="green"/>
        </w:rPr>
        <w:t>too broad</w:t>
      </w:r>
      <w:r w:rsidRPr="005F37E6">
        <w:rPr>
          <w:rStyle w:val="Emphasis"/>
        </w:rPr>
        <w:t>, and believe that it risks criminalizing investigative journalism and limiting freedom of expression</w:t>
      </w:r>
      <w:r w:rsidRPr="005F37E6">
        <w:rPr>
          <w:sz w:val="16"/>
        </w:rPr>
        <w:t xml:space="preserve">. Newspaper columnist </w:t>
      </w:r>
      <w:proofErr w:type="spellStart"/>
      <w:r w:rsidRPr="005F37E6">
        <w:rPr>
          <w:sz w:val="16"/>
        </w:rPr>
        <w:t>Jarius</w:t>
      </w:r>
      <w:proofErr w:type="spellEnd"/>
      <w:r w:rsidRPr="005F37E6">
        <w:rPr>
          <w:sz w:val="16"/>
        </w:rPr>
        <w:t xml:space="preserve"> Bondoc noted “the bill is prone to abuse. A bigot administration can apply it to suppress the opposition. </w:t>
      </w:r>
      <w:r w:rsidRPr="00E75E93">
        <w:rPr>
          <w:rStyle w:val="Emphasis"/>
        </w:rPr>
        <w:t xml:space="preserve">By </w:t>
      </w:r>
      <w:r w:rsidRPr="005F37E6">
        <w:rPr>
          <w:rStyle w:val="Emphasis"/>
          <w:highlight w:val="green"/>
        </w:rPr>
        <w:t>prosecuting critics as news fakers</w:t>
      </w:r>
      <w:r w:rsidRPr="005F37E6">
        <w:rPr>
          <w:rStyle w:val="Emphasis"/>
        </w:rPr>
        <w:t xml:space="preserve">, the government can </w:t>
      </w:r>
      <w:r w:rsidRPr="005F37E6">
        <w:rPr>
          <w:rStyle w:val="Emphasis"/>
          <w:highlight w:val="green"/>
        </w:rPr>
        <w:t xml:space="preserve">stifle </w:t>
      </w:r>
      <w:r w:rsidRPr="00E75E93">
        <w:rPr>
          <w:rStyle w:val="Emphasis"/>
        </w:rPr>
        <w:t xml:space="preserve">legitimate </w:t>
      </w:r>
      <w:r w:rsidRPr="005F37E6">
        <w:rPr>
          <w:rStyle w:val="Emphasis"/>
          <w:highlight w:val="green"/>
        </w:rPr>
        <w:t>dissent. Whistleblowers</w:t>
      </w:r>
      <w:r w:rsidRPr="005F37E6">
        <w:rPr>
          <w:rStyle w:val="Emphasis"/>
        </w:rPr>
        <w:t>, not the grafters</w:t>
      </w:r>
      <w:r w:rsidRPr="00E75E93">
        <w:rPr>
          <w:rStyle w:val="Emphasis"/>
        </w:rPr>
        <w:t xml:space="preserve">, would be </w:t>
      </w:r>
      <w:r w:rsidRPr="005F37E6">
        <w:rPr>
          <w:rStyle w:val="Emphasis"/>
          <w:highlight w:val="green"/>
        </w:rPr>
        <w:t>imprisoned</w:t>
      </w:r>
      <w:r w:rsidRPr="005F37E6">
        <w:rPr>
          <w:rStyle w:val="Emphasis"/>
        </w:rPr>
        <w:t xml:space="preserve"> and fined for daring to talk. </w:t>
      </w:r>
      <w:r w:rsidRPr="00E75E93">
        <w:rPr>
          <w:rStyle w:val="Emphasis"/>
        </w:rPr>
        <w:t xml:space="preserve">Investigative </w:t>
      </w:r>
      <w:r w:rsidRPr="005F37E6">
        <w:rPr>
          <w:rStyle w:val="Emphasis"/>
          <w:highlight w:val="green"/>
        </w:rPr>
        <w:t xml:space="preserve">journalists </w:t>
      </w:r>
      <w:r w:rsidRPr="00E75E93">
        <w:rPr>
          <w:rStyle w:val="Emphasis"/>
        </w:rPr>
        <w:t xml:space="preserve">would </w:t>
      </w:r>
      <w:r w:rsidRPr="005F37E6">
        <w:rPr>
          <w:rStyle w:val="Emphasis"/>
          <w:highlight w:val="green"/>
        </w:rPr>
        <w:t xml:space="preserve">cram </w:t>
      </w:r>
      <w:r w:rsidRPr="005F37E6">
        <w:rPr>
          <w:rStyle w:val="Emphasis"/>
        </w:rPr>
        <w:t xml:space="preserve">the </w:t>
      </w:r>
      <w:r w:rsidRPr="005F37E6">
        <w:rPr>
          <w:rStyle w:val="Emphasis"/>
          <w:highlight w:val="green"/>
        </w:rPr>
        <w:t>jails</w:t>
      </w:r>
      <w:r w:rsidRPr="005F37E6">
        <w:rPr>
          <w:rStyle w:val="Emphasis"/>
        </w:rPr>
        <w:t>.”</w:t>
      </w:r>
      <w:hyperlink r:id="rId12" w:anchor="footnote-28" w:history="1">
        <w:r w:rsidRPr="005F37E6">
          <w:rPr>
            <w:rStyle w:val="Emphasis"/>
          </w:rPr>
          <w:t>[28]</w:t>
        </w:r>
      </w:hyperlink>
      <w:r w:rsidRPr="005F37E6">
        <w:rPr>
          <w:sz w:val="16"/>
        </w:rPr>
        <w:t xml:space="preserve"> In a situation of false information, it is tempting for legal authorities to deal with offensive content and false news by forbidding or regulating it. For example, in Germany, legislation was passed in June 2017 that forces digital platforms to delete hate speech and misinformation.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bookmarkStart w:id="3" w:name="_ednref29"/>
      <w:bookmarkEnd w:id="3"/>
      <w:r w:rsidRPr="005F37E6">
        <w:rPr>
          <w:sz w:val="16"/>
        </w:rPr>
        <w:fldChar w:fldCharType="begin"/>
      </w:r>
      <w:r w:rsidRPr="005F37E6">
        <w:rPr>
          <w:sz w:val="16"/>
        </w:rPr>
        <w:instrText xml:space="preserve"> HYPERLINK "https://www.brookings.edu/research/how-to-combat-fake-news-and-disinformation/" \l "footnote-29" </w:instrText>
      </w:r>
      <w:r w:rsidRPr="005F37E6">
        <w:rPr>
          <w:sz w:val="16"/>
        </w:rPr>
        <w:fldChar w:fldCharType="separate"/>
      </w:r>
      <w:r w:rsidRPr="005F37E6">
        <w:rPr>
          <w:rStyle w:val="Hyperlink"/>
          <w:sz w:val="16"/>
          <w:vertAlign w:val="superscript"/>
        </w:rPr>
        <w:t>[29]</w:t>
      </w:r>
      <w:r w:rsidRPr="005F37E6">
        <w:rPr>
          <w:sz w:val="16"/>
        </w:rPr>
        <w:fldChar w:fldCharType="end"/>
      </w:r>
      <w:r w:rsidRPr="005F37E6">
        <w:rPr>
          <w:sz w:val="16"/>
        </w:rPr>
        <w:t xml:space="preserve"> The German legislation’s critics have complained that its definition of “obviously” illegal speech risks censorship and a loss of freedom of speech.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bookmarkStart w:id="4" w:name="_ednref30"/>
      <w:bookmarkEnd w:id="4"/>
      <w:r w:rsidRPr="005F37E6">
        <w:rPr>
          <w:sz w:val="16"/>
        </w:rPr>
        <w:fldChar w:fldCharType="begin"/>
      </w:r>
      <w:r w:rsidRPr="005F37E6">
        <w:rPr>
          <w:sz w:val="16"/>
        </w:rPr>
        <w:instrText xml:space="preserve"> HYPERLINK "https://www.brookings.edu/research/how-to-combat-fake-news-and-disinformation/" \l "footnote-30" </w:instrText>
      </w:r>
      <w:r w:rsidRPr="005F37E6">
        <w:rPr>
          <w:sz w:val="16"/>
        </w:rPr>
        <w:fldChar w:fldCharType="separate"/>
      </w:r>
      <w:r w:rsidRPr="005F37E6">
        <w:rPr>
          <w:rStyle w:val="Hyperlink"/>
          <w:sz w:val="16"/>
          <w:vertAlign w:val="superscript"/>
        </w:rPr>
        <w:t>[30]</w:t>
      </w:r>
      <w:r w:rsidRPr="005F37E6">
        <w:rPr>
          <w:sz w:val="16"/>
        </w:rPr>
        <w:fldChar w:fldCharType="end"/>
      </w:r>
      <w:r w:rsidRPr="005F37E6">
        <w:rPr>
          <w:sz w:val="16"/>
        </w:rPr>
        <w:t xml:space="preserve"> While it is pretty clear how to define speech advocating violence or harm to other people, it is less apparent when talking about hate speech or “defamation of the state.” </w:t>
      </w:r>
      <w:r w:rsidRPr="005F37E6">
        <w:rPr>
          <w:rStyle w:val="StyleUnderline"/>
        </w:rPr>
        <w:t>What is considered “hateful” to one individual may not be to someone else</w:t>
      </w:r>
      <w:r w:rsidRPr="005F37E6">
        <w:rPr>
          <w:sz w:val="16"/>
        </w:rPr>
        <w:t xml:space="preserve">. There is some ambiguity regarding what constitutes hate speech in a digital context. </w:t>
      </w:r>
      <w:r w:rsidRPr="005F37E6">
        <w:rPr>
          <w:rStyle w:val="StyleUnderline"/>
        </w:rPr>
        <w:t>Does it include mistakes in reporting, opinion piece commentary, political satire, leader misstatements, or outright fabrications?</w:t>
      </w:r>
      <w:r w:rsidRPr="005F37E6">
        <w:rPr>
          <w:sz w:val="16"/>
        </w:rPr>
        <w:t xml:space="preserve"> Watchdog organizations complained that “overly broad language could affect a range of platforms and services and put decisions about what is illegal content into the hands of private companies that may be inclined to over-censor in order to avoid potential fines.”</w:t>
      </w:r>
      <w:bookmarkStart w:id="5" w:name="_ednref31"/>
      <w:bookmarkEnd w:id="5"/>
      <w:r w:rsidRPr="005F37E6">
        <w:rPr>
          <w:sz w:val="16"/>
        </w:rPr>
        <w:fldChar w:fldCharType="begin"/>
      </w:r>
      <w:r w:rsidRPr="005F37E6">
        <w:rPr>
          <w:sz w:val="16"/>
        </w:rPr>
        <w:instrText xml:space="preserve"> HYPERLINK "https://www.brookings.edu/research/how-to-combat-fake-news-and-disinformation/" \l "footnote-31" </w:instrText>
      </w:r>
      <w:r w:rsidRPr="005F37E6">
        <w:rPr>
          <w:sz w:val="16"/>
        </w:rPr>
        <w:fldChar w:fldCharType="separate"/>
      </w:r>
      <w:r w:rsidRPr="005F37E6">
        <w:rPr>
          <w:rStyle w:val="Hyperlink"/>
          <w:sz w:val="16"/>
          <w:vertAlign w:val="superscript"/>
        </w:rPr>
        <w:t>[31]</w:t>
      </w:r>
      <w:r w:rsidRPr="005F37E6">
        <w:rPr>
          <w:sz w:val="16"/>
        </w:rPr>
        <w:fldChar w:fldCharType="end"/>
      </w:r>
      <w:r w:rsidRPr="005F37E6">
        <w:rPr>
          <w:sz w:val="16"/>
        </w:rPr>
        <w:t xml:space="preserve"> </w:t>
      </w:r>
      <w:r w:rsidRPr="00E75E93">
        <w:rPr>
          <w:rStyle w:val="Emphasis"/>
        </w:rPr>
        <w:t xml:space="preserve">Overly </w:t>
      </w:r>
      <w:r w:rsidRPr="005F37E6">
        <w:rPr>
          <w:rStyle w:val="Emphasis"/>
          <w:highlight w:val="green"/>
        </w:rPr>
        <w:t>restrictive regulation</w:t>
      </w:r>
      <w:r w:rsidRPr="005F37E6">
        <w:rPr>
          <w:rStyle w:val="Emphasis"/>
        </w:rPr>
        <w:t xml:space="preserve"> of internet platforms in open societies </w:t>
      </w:r>
      <w:r w:rsidRPr="005F37E6">
        <w:rPr>
          <w:rStyle w:val="Emphasis"/>
          <w:highlight w:val="green"/>
        </w:rPr>
        <w:t>sets a dangerous precedent and</w:t>
      </w:r>
      <w:r w:rsidRPr="005F37E6">
        <w:rPr>
          <w:rStyle w:val="Emphasis"/>
        </w:rPr>
        <w:t xml:space="preserve"> can </w:t>
      </w:r>
      <w:r w:rsidRPr="005F37E6">
        <w:rPr>
          <w:rStyle w:val="Emphasis"/>
          <w:highlight w:val="green"/>
        </w:rPr>
        <w:t xml:space="preserve">encourage authoritarian </w:t>
      </w:r>
      <w:r w:rsidRPr="00E75E93">
        <w:rPr>
          <w:rStyle w:val="Emphasis"/>
        </w:rPr>
        <w:t>regime</w:t>
      </w:r>
      <w:r w:rsidRPr="005F37E6">
        <w:rPr>
          <w:rStyle w:val="Emphasis"/>
          <w:highlight w:val="green"/>
        </w:rPr>
        <w:t>s to</w:t>
      </w:r>
      <w:r w:rsidRPr="005F37E6">
        <w:rPr>
          <w:rStyle w:val="Emphasis"/>
        </w:rPr>
        <w:t xml:space="preserve"> continue and/or </w:t>
      </w:r>
      <w:r w:rsidRPr="005F37E6">
        <w:rPr>
          <w:rStyle w:val="Emphasis"/>
          <w:highlight w:val="green"/>
        </w:rPr>
        <w:t>expand censorship</w:t>
      </w:r>
      <w:r w:rsidRPr="005F37E6">
        <w:rPr>
          <w:rStyle w:val="Emphasis"/>
        </w:rPr>
        <w:t xml:space="preserve">. This will restrict global freedom of expression and </w:t>
      </w:r>
      <w:r w:rsidRPr="005F37E6">
        <w:rPr>
          <w:rStyle w:val="Emphasis"/>
          <w:highlight w:val="green"/>
        </w:rPr>
        <w:t>generate hostility to democratic governance</w:t>
      </w:r>
      <w:r w:rsidRPr="005F37E6">
        <w:rPr>
          <w:rStyle w:val="Emphasis"/>
        </w:rPr>
        <w:t xml:space="preserve">. Democracies that </w:t>
      </w:r>
      <w:r w:rsidRPr="00E75E93">
        <w:rPr>
          <w:rStyle w:val="Emphasis"/>
        </w:rPr>
        <w:t xml:space="preserve">place undue limits on speech risk </w:t>
      </w:r>
      <w:r w:rsidRPr="005F37E6">
        <w:rPr>
          <w:rStyle w:val="Emphasis"/>
          <w:highlight w:val="green"/>
        </w:rPr>
        <w:t xml:space="preserve">legitimizing authoritarian </w:t>
      </w:r>
      <w:r w:rsidRPr="00E75E93">
        <w:rPr>
          <w:rStyle w:val="Emphasis"/>
        </w:rPr>
        <w:t>leaders</w:t>
      </w:r>
      <w:r w:rsidRPr="005F37E6">
        <w:rPr>
          <w:rStyle w:val="Emphasis"/>
        </w:rPr>
        <w:t xml:space="preserve"> and their efforts to crackdown basic human </w:t>
      </w:r>
      <w:r w:rsidRPr="005F37E6">
        <w:rPr>
          <w:rStyle w:val="Emphasis"/>
        </w:rPr>
        <w:lastRenderedPageBreak/>
        <w:t>rights.</w:t>
      </w:r>
      <w:r w:rsidRPr="005F37E6">
        <w:rPr>
          <w:sz w:val="16"/>
        </w:rPr>
        <w:t xml:space="preserve"> It is crucial that efforts to improve news quality not weaken journalistic content or the investigative landscape facing reporters.</w:t>
      </w:r>
    </w:p>
    <w:p w14:paraId="4AF15DA4" w14:textId="77777777" w:rsidR="00BA3464" w:rsidRPr="00AF3D48" w:rsidRDefault="00BA3464" w:rsidP="00BA3464">
      <w:pPr>
        <w:pStyle w:val="Heading4"/>
      </w:pPr>
      <w:r>
        <w:t xml:space="preserve">Gov. crackdowns on media are a form of </w:t>
      </w:r>
      <w:r w:rsidRPr="005F37E6">
        <w:rPr>
          <w:u w:val="single"/>
        </w:rPr>
        <w:t>soft authoritarianism</w:t>
      </w:r>
      <w:r>
        <w:t xml:space="preserve"> that escalates into complete tyranny</w:t>
      </w:r>
    </w:p>
    <w:p w14:paraId="28A22A0E" w14:textId="77777777" w:rsidR="00BA3464" w:rsidRPr="00AF3D48" w:rsidRDefault="00BA3464" w:rsidP="00BA3464">
      <w:r w:rsidRPr="005F37E6">
        <w:rPr>
          <w:rStyle w:val="Style13ptBold"/>
        </w:rPr>
        <w:t>Christensen 21</w:t>
      </w:r>
      <w:r>
        <w:t xml:space="preserve"> </w:t>
      </w:r>
      <w:r w:rsidRPr="00AF3D48">
        <w:t xml:space="preserve">Christensen, Devin (PhD in Political Science, UNC, Chapel Hill), John Lovett, and John A. Curiel. "Mainstream Media Recirculation of Trust-Reducing Social Media Messages." American Politics Research (2021): 1532673X211023931. </w:t>
      </w:r>
    </w:p>
    <w:p w14:paraId="70342DE1" w14:textId="77777777" w:rsidR="00BA3464" w:rsidRPr="00AF3D48" w:rsidRDefault="00BA3464" w:rsidP="00BA3464">
      <w:pPr>
        <w:rPr>
          <w:b/>
          <w:bCs/>
          <w:u w:val="single"/>
        </w:rPr>
      </w:pPr>
      <w:r w:rsidRPr="005F37E6">
        <w:rPr>
          <w:sz w:val="16"/>
        </w:rPr>
        <w:t xml:space="preserve">Trump’s consistent hostility and violent reactivity to criticism on Twitter mimicked the media outreach strategies of so-called “soft” authoritarian leaders seeking to undermine democratic norms and institutions </w:t>
      </w:r>
      <w:proofErr w:type="gramStart"/>
      <w:r w:rsidRPr="005F37E6">
        <w:rPr>
          <w:sz w:val="16"/>
        </w:rPr>
        <w:t>in order to</w:t>
      </w:r>
      <w:proofErr w:type="gramEnd"/>
      <w:r w:rsidRPr="005F37E6">
        <w:rPr>
          <w:sz w:val="16"/>
        </w:rPr>
        <w:t xml:space="preserve"> consolidate power in themselves. </w:t>
      </w:r>
      <w:r w:rsidRPr="00AF3D48">
        <w:rPr>
          <w:b/>
          <w:bCs/>
          <w:u w:val="single"/>
        </w:rPr>
        <w:t>“</w:t>
      </w:r>
      <w:r w:rsidRPr="005F37E6">
        <w:rPr>
          <w:b/>
          <w:bCs/>
          <w:u w:val="single"/>
        </w:rPr>
        <w:t>Soft” authoritarianism differs from the more brutal “hard” authoritarianism associated with tyrannical regimes such as Nazi Germany</w:t>
      </w:r>
      <w:r w:rsidRPr="00AF3D48">
        <w:rPr>
          <w:b/>
          <w:bCs/>
          <w:u w:val="single"/>
        </w:rPr>
        <w:t xml:space="preserve">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w:t>
      </w:r>
      <w:proofErr w:type="spellStart"/>
      <w:r w:rsidRPr="00AF3D48">
        <w:rPr>
          <w:b/>
          <w:bCs/>
          <w:u w:val="single"/>
        </w:rPr>
        <w:t>Okar</w:t>
      </w:r>
      <w:proofErr w:type="spellEnd"/>
      <w:r w:rsidRPr="00AF3D48">
        <w:rPr>
          <w:b/>
          <w:bCs/>
          <w:u w:val="single"/>
        </w:rPr>
        <w:t>, 2009; Márquez, 2016, 2018; Schatz, 2009</w:t>
      </w:r>
      <w:r w:rsidRPr="00E75E93">
        <w:rPr>
          <w:b/>
          <w:bCs/>
          <w:u w:val="single"/>
        </w:rPr>
        <w:t xml:space="preserve">). </w:t>
      </w:r>
      <w:proofErr w:type="gramStart"/>
      <w:r w:rsidRPr="00E75E93">
        <w:rPr>
          <w:b/>
          <w:bCs/>
          <w:u w:val="single"/>
        </w:rPr>
        <w:t>In order to</w:t>
      </w:r>
      <w:proofErr w:type="gramEnd"/>
      <w:r w:rsidRPr="00E75E93">
        <w:rPr>
          <w:b/>
          <w:bCs/>
          <w:u w:val="single"/>
        </w:rPr>
        <w:t xml:space="preserve"> consolidate power, s</w:t>
      </w:r>
      <w:r w:rsidRPr="005F37E6">
        <w:rPr>
          <w:b/>
          <w:bCs/>
          <w:highlight w:val="green"/>
          <w:u w:val="single"/>
        </w:rPr>
        <w:t>oft authoritarians</w:t>
      </w:r>
      <w:r w:rsidRPr="00AF3D48">
        <w:rPr>
          <w:b/>
          <w:bCs/>
          <w:u w:val="single"/>
        </w:rPr>
        <w:t xml:space="preserve"> must play a long game where they </w:t>
      </w:r>
      <w:r w:rsidRPr="00E75E93">
        <w:rPr>
          <w:b/>
          <w:bCs/>
          <w:u w:val="single"/>
        </w:rPr>
        <w:t>start</w:t>
      </w:r>
      <w:r w:rsidRPr="00AF3D48">
        <w:rPr>
          <w:b/>
          <w:bCs/>
          <w:u w:val="single"/>
        </w:rPr>
        <w:t xml:space="preserve"> by </w:t>
      </w:r>
      <w:r w:rsidRPr="005F37E6">
        <w:rPr>
          <w:b/>
          <w:bCs/>
          <w:highlight w:val="green"/>
          <w:u w:val="single"/>
        </w:rPr>
        <w:t>undermin</w:t>
      </w:r>
      <w:r w:rsidRPr="00E75E93">
        <w:rPr>
          <w:b/>
          <w:bCs/>
          <w:u w:val="single"/>
        </w:rPr>
        <w:t>ing these</w:t>
      </w:r>
      <w:r w:rsidRPr="00AF3D48">
        <w:rPr>
          <w:b/>
          <w:bCs/>
          <w:u w:val="single"/>
        </w:rPr>
        <w:t xml:space="preserve"> </w:t>
      </w:r>
      <w:r w:rsidRPr="005F37E6">
        <w:rPr>
          <w:b/>
          <w:bCs/>
          <w:u w:val="single"/>
        </w:rPr>
        <w:t xml:space="preserve">adversarial </w:t>
      </w:r>
      <w:r w:rsidRPr="005F37E6">
        <w:rPr>
          <w:b/>
          <w:bCs/>
          <w:highlight w:val="green"/>
          <w:u w:val="single"/>
        </w:rPr>
        <w:t xml:space="preserve">institutions until </w:t>
      </w:r>
      <w:r w:rsidRPr="005F37E6">
        <w:rPr>
          <w:b/>
          <w:bCs/>
          <w:u w:val="single"/>
        </w:rPr>
        <w:t xml:space="preserve">the institutions are </w:t>
      </w:r>
      <w:r w:rsidRPr="005F37E6">
        <w:rPr>
          <w:b/>
          <w:bCs/>
          <w:highlight w:val="green"/>
          <w:u w:val="single"/>
        </w:rPr>
        <w:t>too weak to resist</w:t>
      </w:r>
      <w:r w:rsidRPr="00AF3D48">
        <w:rPr>
          <w:b/>
          <w:bCs/>
          <w:u w:val="single"/>
        </w:rPr>
        <w:t xml:space="preserve"> the </w:t>
      </w:r>
      <w:r w:rsidRPr="00E75E93">
        <w:rPr>
          <w:b/>
          <w:bCs/>
          <w:u w:val="single"/>
        </w:rPr>
        <w:t xml:space="preserve">authoritarian’s bid for </w:t>
      </w:r>
      <w:r w:rsidRPr="005F37E6">
        <w:rPr>
          <w:b/>
          <w:bCs/>
          <w:highlight w:val="green"/>
          <w:u w:val="single"/>
        </w:rPr>
        <w:t>power</w:t>
      </w:r>
      <w:r w:rsidRPr="00AF3D48">
        <w:rPr>
          <w:b/>
          <w:bCs/>
          <w:u w:val="single"/>
        </w:rPr>
        <w:t xml:space="preserve"> (</w:t>
      </w:r>
      <w:proofErr w:type="spellStart"/>
      <w:r w:rsidRPr="00AF3D48">
        <w:rPr>
          <w:b/>
          <w:bCs/>
          <w:u w:val="single"/>
        </w:rPr>
        <w:t>Cheibub</w:t>
      </w:r>
      <w:proofErr w:type="spellEnd"/>
      <w:r w:rsidRPr="00AF3D48">
        <w:rPr>
          <w:b/>
          <w:bCs/>
          <w:u w:val="single"/>
        </w:rPr>
        <w:t xml:space="preserve"> et al., 2010; Gandhi &amp; </w:t>
      </w:r>
      <w:proofErr w:type="spellStart"/>
      <w:r w:rsidRPr="00AF3D48">
        <w:rPr>
          <w:b/>
          <w:bCs/>
          <w:u w:val="single"/>
        </w:rPr>
        <w:t>Okar</w:t>
      </w:r>
      <w:proofErr w:type="spellEnd"/>
      <w:r w:rsidRPr="00AF3D48">
        <w:rPr>
          <w:b/>
          <w:bCs/>
          <w:u w:val="single"/>
        </w:rPr>
        <w:t>, 2009; Márquez, 2016, 2018).</w:t>
      </w:r>
      <w:r>
        <w:rPr>
          <w:b/>
          <w:bCs/>
          <w:u w:val="single"/>
        </w:rPr>
        <w:t xml:space="preserve"> </w:t>
      </w:r>
      <w:r w:rsidRPr="005F37E6">
        <w:rPr>
          <w:b/>
          <w:bCs/>
          <w:highlight w:val="green"/>
          <w:u w:val="single"/>
        </w:rPr>
        <w:t>The media is one</w:t>
      </w:r>
      <w:r w:rsidRPr="00AF3D48">
        <w:rPr>
          <w:b/>
          <w:bCs/>
          <w:u w:val="single"/>
        </w:rPr>
        <w:t xml:space="preserve"> adversarial </w:t>
      </w:r>
      <w:r w:rsidRPr="00E75E93">
        <w:rPr>
          <w:b/>
          <w:bCs/>
          <w:u w:val="single"/>
        </w:rPr>
        <w:t xml:space="preserve">institution that soft authoritarians must either degrade or coopt </w:t>
      </w:r>
      <w:proofErr w:type="gramStart"/>
      <w:r w:rsidRPr="00E75E93">
        <w:rPr>
          <w:b/>
          <w:bCs/>
          <w:u w:val="single"/>
        </w:rPr>
        <w:t>in order to</w:t>
      </w:r>
      <w:proofErr w:type="gramEnd"/>
      <w:r w:rsidRPr="00E75E93">
        <w:rPr>
          <w:b/>
          <w:bCs/>
          <w:u w:val="single"/>
        </w:rPr>
        <w:t xml:space="preserve"> consolidate power in themselves. </w:t>
      </w:r>
      <w:r w:rsidRPr="00E75E93">
        <w:rPr>
          <w:sz w:val="16"/>
        </w:rPr>
        <w:t>As Schatz (2009) notes, through “discursive preemption,” the soft authoritarian seeks to “maintain the upper hand in guiding the media to proje</w:t>
      </w:r>
      <w:r w:rsidRPr="005F37E6">
        <w:rPr>
          <w:sz w:val="16"/>
        </w:rPr>
        <w:t xml:space="preserve">ct images that strengthen his position” in a way that “may flirt with outright propaganda” but which maintains a veneer of transparency and legitimacy (207). For example, in 2005, </w:t>
      </w:r>
      <w:proofErr w:type="spellStart"/>
      <w:r w:rsidRPr="005F37E6">
        <w:rPr>
          <w:sz w:val="16"/>
        </w:rPr>
        <w:t>Kazahki</w:t>
      </w:r>
      <w:proofErr w:type="spellEnd"/>
      <w:r w:rsidRPr="005F37E6">
        <w:rPr>
          <w:sz w:val="16"/>
        </w:rPr>
        <w:t xml:space="preserve"> President </w:t>
      </w:r>
      <w:proofErr w:type="spellStart"/>
      <w:r w:rsidRPr="005F37E6">
        <w:rPr>
          <w:sz w:val="16"/>
        </w:rPr>
        <w:t>Nazarbaev</w:t>
      </w:r>
      <w:proofErr w:type="spellEnd"/>
      <w:r w:rsidRPr="005F37E6">
        <w:rPr>
          <w:sz w:val="16"/>
        </w:rPr>
        <w:t xml:space="preserve">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RPr="00AF3D48">
        <w:rPr>
          <w:b/>
          <w:bCs/>
          <w:u w:val="single"/>
        </w:rPr>
        <w:t xml:space="preserve">). </w:t>
      </w:r>
      <w:r w:rsidRPr="005F37E6">
        <w:rPr>
          <w:b/>
          <w:bCs/>
          <w:highlight w:val="green"/>
          <w:u w:val="single"/>
        </w:rPr>
        <w:t>Authoritarians</w:t>
      </w:r>
      <w:r w:rsidRPr="00AF3D48">
        <w:rPr>
          <w:b/>
          <w:bCs/>
          <w:u w:val="single"/>
        </w:rPr>
        <w:t xml:space="preserve"> then </w:t>
      </w:r>
      <w:r w:rsidRPr="005F37E6">
        <w:rPr>
          <w:b/>
          <w:bCs/>
          <w:highlight w:val="green"/>
          <w:u w:val="single"/>
        </w:rPr>
        <w:t xml:space="preserve">capitalize on </w:t>
      </w:r>
      <w:r w:rsidRPr="00E75E93">
        <w:rPr>
          <w:b/>
          <w:bCs/>
          <w:u w:val="single"/>
        </w:rPr>
        <w:t xml:space="preserve">growing </w:t>
      </w:r>
      <w:r w:rsidRPr="005F37E6">
        <w:rPr>
          <w:b/>
          <w:bCs/>
          <w:highlight w:val="green"/>
          <w:u w:val="single"/>
        </w:rPr>
        <w:t xml:space="preserve">distrust </w:t>
      </w:r>
      <w:r w:rsidRPr="00E75E93">
        <w:rPr>
          <w:b/>
          <w:bCs/>
          <w:u w:val="single"/>
        </w:rPr>
        <w:t xml:space="preserve">in institutions by </w:t>
      </w:r>
      <w:r w:rsidRPr="005F37E6">
        <w:rPr>
          <w:b/>
          <w:bCs/>
          <w:highlight w:val="green"/>
          <w:u w:val="single"/>
        </w:rPr>
        <w:t>promulgating their</w:t>
      </w:r>
      <w:r w:rsidRPr="00AF3D48">
        <w:rPr>
          <w:b/>
          <w:bCs/>
          <w:u w:val="single"/>
        </w:rPr>
        <w:t xml:space="preserve"> own </w:t>
      </w:r>
      <w:r w:rsidRPr="00E75E93">
        <w:rPr>
          <w:b/>
          <w:bCs/>
          <w:u w:val="single"/>
        </w:rPr>
        <w:t xml:space="preserve">salvation </w:t>
      </w:r>
      <w:r w:rsidRPr="005F37E6">
        <w:rPr>
          <w:b/>
          <w:bCs/>
          <w:highlight w:val="green"/>
          <w:u w:val="single"/>
        </w:rPr>
        <w:t>narrative</w:t>
      </w:r>
      <w:r w:rsidRPr="00AF3D48">
        <w:rPr>
          <w:b/>
          <w:bCs/>
          <w:u w:val="single"/>
        </w:rPr>
        <w:t>, usually in defense of the “common man” (Schatz, 2009). Effective salvation narratives require the social amplification of a crisis, followed by blaming the “other” for the crisis and other problems that can stick (Waring, 2013; Waring &amp; Glendon, 1998; Waring &amp; Paxton, 2018</w:t>
      </w:r>
      <w:r w:rsidRPr="00E75E93">
        <w:rPr>
          <w:b/>
          <w:bCs/>
          <w:u w:val="single"/>
        </w:rPr>
        <w:t xml:space="preserve">). By controlling the media, </w:t>
      </w:r>
      <w:r w:rsidRPr="005F37E6">
        <w:rPr>
          <w:b/>
          <w:bCs/>
          <w:highlight w:val="green"/>
          <w:u w:val="single"/>
        </w:rPr>
        <w:t>authoritarians</w:t>
      </w:r>
      <w:r w:rsidRPr="00AF3D48">
        <w:rPr>
          <w:b/>
          <w:bCs/>
          <w:u w:val="single"/>
        </w:rPr>
        <w:t xml:space="preserve"> can </w:t>
      </w:r>
      <w:r w:rsidRPr="005F37E6">
        <w:rPr>
          <w:b/>
          <w:bCs/>
          <w:highlight w:val="green"/>
          <w:u w:val="single"/>
        </w:rPr>
        <w:t xml:space="preserve">deny wrongdoing, delegitimize </w:t>
      </w:r>
      <w:r w:rsidRPr="00E75E93">
        <w:rPr>
          <w:b/>
          <w:bCs/>
          <w:u w:val="single"/>
        </w:rPr>
        <w:t xml:space="preserve">their </w:t>
      </w:r>
      <w:r w:rsidRPr="005F37E6">
        <w:rPr>
          <w:b/>
          <w:bCs/>
          <w:highlight w:val="green"/>
          <w:u w:val="single"/>
        </w:rPr>
        <w:t>opponents and oppositional institutions</w:t>
      </w:r>
      <w:r w:rsidRPr="00AF3D48">
        <w:rPr>
          <w:b/>
          <w:bCs/>
          <w:u w:val="single"/>
        </w:rPr>
        <w:t xml:space="preserve"> (including traditional media outlets themselves), and spin a narrative that the state is sick</w:t>
      </w:r>
      <w:r w:rsidRPr="00E75E93">
        <w:rPr>
          <w:b/>
          <w:bCs/>
          <w:u w:val="single"/>
        </w:rPr>
        <w:t>. The only cure for this sickness, the authoritarian claims, is to trust in the leader and grant them the authority to set things straight (</w:t>
      </w:r>
      <w:proofErr w:type="spellStart"/>
      <w:r w:rsidRPr="00E75E93">
        <w:rPr>
          <w:b/>
          <w:bCs/>
          <w:u w:val="single"/>
        </w:rPr>
        <w:t>Svilicic</w:t>
      </w:r>
      <w:proofErr w:type="spellEnd"/>
      <w:r w:rsidRPr="00E75E93">
        <w:rPr>
          <w:b/>
          <w:bCs/>
          <w:u w:val="single"/>
        </w:rPr>
        <w:t xml:space="preserve"> &amp; </w:t>
      </w:r>
      <w:proofErr w:type="spellStart"/>
      <w:r w:rsidRPr="00E75E93">
        <w:rPr>
          <w:b/>
          <w:bCs/>
          <w:u w:val="single"/>
        </w:rPr>
        <w:t>Maldini</w:t>
      </w:r>
      <w:proofErr w:type="spellEnd"/>
      <w:r w:rsidRPr="00E75E93">
        <w:rPr>
          <w:b/>
          <w:bCs/>
          <w:u w:val="single"/>
        </w:rPr>
        <w:t>, 2014).</w:t>
      </w:r>
    </w:p>
    <w:p w14:paraId="1CD105EE" w14:textId="77777777" w:rsidR="00BA3464" w:rsidRDefault="00BA3464" w:rsidP="00BA3464">
      <w:pPr>
        <w:pStyle w:val="Heading4"/>
      </w:pPr>
      <w:r>
        <w:t xml:space="preserve">Authoritarianism causes a </w:t>
      </w:r>
      <w:r w:rsidRPr="00916986">
        <w:rPr>
          <w:u w:val="single"/>
        </w:rPr>
        <w:t>laundry list</w:t>
      </w:r>
      <w:r>
        <w:t xml:space="preserve"> of </w:t>
      </w:r>
      <w:r w:rsidRPr="00916986">
        <w:rPr>
          <w:u w:val="single"/>
        </w:rPr>
        <w:t>catastrophic impacts</w:t>
      </w:r>
      <w:r>
        <w:t>.</w:t>
      </w:r>
    </w:p>
    <w:p w14:paraId="19DD323C" w14:textId="77777777" w:rsidR="00BA3464" w:rsidRPr="00294528" w:rsidRDefault="00BA3464" w:rsidP="00BA3464">
      <w:r w:rsidRPr="00294528">
        <w:rPr>
          <w:rStyle w:val="Style13ptBold"/>
        </w:rPr>
        <w:t xml:space="preserve">Kasparov and </w:t>
      </w:r>
      <w:proofErr w:type="spellStart"/>
      <w:r w:rsidRPr="00294528">
        <w:rPr>
          <w:rStyle w:val="Style13ptBold"/>
        </w:rPr>
        <w:t>Halvorssen</w:t>
      </w:r>
      <w:proofErr w:type="spellEnd"/>
      <w:r w:rsidRPr="00294528">
        <w:rPr>
          <w:rStyle w:val="Style13ptBold"/>
        </w:rPr>
        <w:t xml:space="preserve"> 17</w:t>
      </w:r>
      <w:r>
        <w:t xml:space="preserve"> [Garry Kasparov and Thor </w:t>
      </w:r>
      <w:proofErr w:type="spellStart"/>
      <w:r>
        <w:t>Halvorssen</w:t>
      </w:r>
      <w:proofErr w:type="spellEnd"/>
      <w:r>
        <w:t xml:space="preserve"> *Chairman</w:t>
      </w:r>
      <w:r w:rsidRPr="00294528">
        <w:t xml:space="preserve"> of the New York-based Human Rights Foundation</w:t>
      </w:r>
      <w:r>
        <w:t xml:space="preserve"> **</w:t>
      </w:r>
      <w:r w:rsidRPr="00294528">
        <w:t xml:space="preserve">Thor </w:t>
      </w:r>
      <w:proofErr w:type="spellStart"/>
      <w:r w:rsidRPr="00294528">
        <w:t>Halvorssen</w:t>
      </w:r>
      <w:proofErr w:type="spellEnd"/>
      <w:r w:rsidRPr="00294528">
        <w:t xml:space="preserve"> is the foundation’s president and chief executive.</w:t>
      </w:r>
      <w:r>
        <w:t xml:space="preserve"> “</w:t>
      </w:r>
      <w:r w:rsidRPr="00294528">
        <w:t>Opinion: Why the rise of authoritarianism is a global catastrophe</w:t>
      </w:r>
      <w:r>
        <w:t xml:space="preserve">.” Washington Post. 2/13/17. </w:t>
      </w:r>
      <w:hyperlink r:id="rId13" w:history="1">
        <w:r w:rsidRPr="001B4B5D">
          <w:rPr>
            <w:rStyle w:val="Hyperlink"/>
          </w:rPr>
          <w:t>https://www.washingtonpost.com/news/democracy-post/wp/2017/02/13/why-the-rise-of-authoritarianism-is-a-global-catastrophe/</w:t>
        </w:r>
      </w:hyperlink>
      <w:r>
        <w:t>] Justin</w:t>
      </w:r>
    </w:p>
    <w:p w14:paraId="55DCF92B" w14:textId="77777777" w:rsidR="00BA3464" w:rsidRPr="00916986" w:rsidRDefault="00BA3464" w:rsidP="00BA3464">
      <w:pPr>
        <w:rPr>
          <w:sz w:val="14"/>
        </w:rPr>
      </w:pPr>
      <w:r w:rsidRPr="00916986">
        <w:rPr>
          <w:sz w:val="14"/>
        </w:rPr>
        <w:t xml:space="preserve">Last month the world’s elite listened politely as Chinese President Xi Jinping offered the keynote address at the World Economic Forum in Davos, Switzerland. Of course, the leader of </w:t>
      </w:r>
      <w:r w:rsidRPr="00916986">
        <w:rPr>
          <w:u w:val="single"/>
        </w:rPr>
        <w:t xml:space="preserve">the </w:t>
      </w:r>
      <w:r w:rsidRPr="00294528">
        <w:rPr>
          <w:rStyle w:val="Emphasis"/>
        </w:rPr>
        <w:t xml:space="preserve">Chinese </w:t>
      </w:r>
      <w:r w:rsidRPr="00294528">
        <w:rPr>
          <w:rStyle w:val="Emphasis"/>
          <w:highlight w:val="green"/>
        </w:rPr>
        <w:t>dictatorship</w:t>
      </w:r>
      <w:r w:rsidRPr="00916986">
        <w:rPr>
          <w:sz w:val="14"/>
        </w:rPr>
        <w:t xml:space="preserve"> didn’t mention how he and his </w:t>
      </w:r>
      <w:proofErr w:type="gramStart"/>
      <w:r w:rsidRPr="00916986">
        <w:rPr>
          <w:sz w:val="14"/>
        </w:rPr>
        <w:t>cronies</w:t>
      </w:r>
      <w:proofErr w:type="gramEnd"/>
      <w:r w:rsidRPr="00916986">
        <w:rPr>
          <w:sz w:val="14"/>
        </w:rPr>
        <w:t xml:space="preserve"> jail and </w:t>
      </w:r>
      <w:r w:rsidRPr="00294528">
        <w:rPr>
          <w:rStyle w:val="Emphasis"/>
        </w:rPr>
        <w:t>disappear human rights</w:t>
      </w:r>
      <w:r w:rsidRPr="00916986">
        <w:rPr>
          <w:u w:val="single"/>
        </w:rPr>
        <w:t xml:space="preserve"> activists</w:t>
      </w:r>
      <w:r w:rsidRPr="00916986">
        <w:rPr>
          <w:sz w:val="14"/>
        </w:rPr>
        <w:t xml:space="preserve">, </w:t>
      </w:r>
      <w:r w:rsidRPr="00916986">
        <w:rPr>
          <w:highlight w:val="green"/>
          <w:u w:val="single"/>
        </w:rPr>
        <w:t xml:space="preserve">persecute </w:t>
      </w:r>
      <w:r w:rsidRPr="00294528">
        <w:rPr>
          <w:rStyle w:val="Emphasis"/>
          <w:highlight w:val="green"/>
        </w:rPr>
        <w:t xml:space="preserve">ethnic minorities </w:t>
      </w:r>
      <w:r w:rsidRPr="00294528">
        <w:rPr>
          <w:rStyle w:val="Emphasis"/>
        </w:rPr>
        <w:t>and</w:t>
      </w:r>
      <w:r w:rsidRPr="00916986">
        <w:rPr>
          <w:u w:val="single"/>
        </w:rPr>
        <w:t xml:space="preserve"> </w:t>
      </w:r>
      <w:r w:rsidRPr="00294528">
        <w:rPr>
          <w:rStyle w:val="Emphasis"/>
        </w:rPr>
        <w:t>religious groups</w:t>
      </w:r>
      <w:r w:rsidRPr="00916986">
        <w:rPr>
          <w:sz w:val="14"/>
        </w:rPr>
        <w:t xml:space="preserve">, </w:t>
      </w:r>
      <w:r w:rsidRPr="00916986">
        <w:rPr>
          <w:u w:val="single"/>
        </w:rPr>
        <w:t xml:space="preserve">and </w:t>
      </w:r>
      <w:r w:rsidRPr="00916986">
        <w:rPr>
          <w:highlight w:val="green"/>
          <w:u w:val="single"/>
        </w:rPr>
        <w:t>operate</w:t>
      </w:r>
      <w:r w:rsidRPr="00916986">
        <w:rPr>
          <w:u w:val="single"/>
        </w:rPr>
        <w:t xml:space="preserve"> </w:t>
      </w:r>
      <w:r w:rsidRPr="00294528">
        <w:rPr>
          <w:rStyle w:val="Emphasis"/>
        </w:rPr>
        <w:t xml:space="preserve">a vast </w:t>
      </w:r>
      <w:r w:rsidRPr="00294528">
        <w:rPr>
          <w:rStyle w:val="Emphasis"/>
          <w:highlight w:val="green"/>
        </w:rPr>
        <w:t>censorship</w:t>
      </w:r>
      <w:r w:rsidRPr="00916986">
        <w:rPr>
          <w:highlight w:val="green"/>
          <w:u w:val="single"/>
        </w:rPr>
        <w:t xml:space="preserve"> and </w:t>
      </w:r>
      <w:r w:rsidRPr="00294528">
        <w:rPr>
          <w:rStyle w:val="Emphasis"/>
          <w:highlight w:val="green"/>
        </w:rPr>
        <w:t>surveillance</w:t>
      </w:r>
      <w:r w:rsidRPr="00916986">
        <w:rPr>
          <w:u w:val="single"/>
        </w:rPr>
        <w:t xml:space="preserve"> </w:t>
      </w:r>
      <w:r w:rsidRPr="00294528">
        <w:rPr>
          <w:rStyle w:val="Emphasis"/>
        </w:rPr>
        <w:t>system</w:t>
      </w:r>
      <w:r w:rsidRPr="00916986">
        <w:rPr>
          <w:sz w:val="14"/>
        </w:rPr>
        <w:t xml:space="preserve">, among other evils. It is striking that a forum dedicated to “improving the state of the world” would offer such an </w:t>
      </w:r>
      <w:r w:rsidRPr="00916986">
        <w:rPr>
          <w:sz w:val="14"/>
        </w:rPr>
        <w:lastRenderedPageBreak/>
        <w:t>important stage to the leader of a repressive regime. Xi began his remarks in part by asking “What has gone wrong with the world?” The fact is, he’s part of the problem.</w:t>
      </w:r>
      <w:r>
        <w:rPr>
          <w:sz w:val="14"/>
        </w:rPr>
        <w:t xml:space="preserve"> </w:t>
      </w:r>
      <w:r w:rsidRPr="00916986">
        <w:rPr>
          <w:sz w:val="14"/>
        </w:rPr>
        <w:t xml:space="preserve">At present, the </w:t>
      </w:r>
      <w:r w:rsidRPr="00916986">
        <w:rPr>
          <w:highlight w:val="green"/>
          <w:u w:val="single"/>
        </w:rPr>
        <w:t>authoritarianism</w:t>
      </w:r>
      <w:r w:rsidRPr="00916986">
        <w:rPr>
          <w:sz w:val="14"/>
        </w:rPr>
        <w:t xml:space="preserve"> business </w:t>
      </w:r>
      <w:r w:rsidRPr="00916986">
        <w:rPr>
          <w:highlight w:val="green"/>
          <w:u w:val="single"/>
        </w:rPr>
        <w:t xml:space="preserve">is </w:t>
      </w:r>
      <w:r w:rsidRPr="00294528">
        <w:rPr>
          <w:rStyle w:val="Emphasis"/>
          <w:highlight w:val="green"/>
        </w:rPr>
        <w:t>booming</w:t>
      </w:r>
      <w:r w:rsidRPr="00916986">
        <w:rPr>
          <w:sz w:val="14"/>
        </w:rPr>
        <w:t xml:space="preserve">. According to the Human Rights Foundation’s research, the citizens of 94 countries suffer under non-democratic regimes, meaning that 3.97 billion people are currently controlled by tyrants, absolute monarchs, military </w:t>
      </w:r>
      <w:proofErr w:type="gramStart"/>
      <w:r w:rsidRPr="00916986">
        <w:rPr>
          <w:sz w:val="14"/>
        </w:rPr>
        <w:t>juntas</w:t>
      </w:r>
      <w:proofErr w:type="gramEnd"/>
      <w:r w:rsidRPr="00916986">
        <w:rPr>
          <w:sz w:val="14"/>
        </w:rPr>
        <w:t xml:space="preserve"> or competitive authoritarians. That’s 53 percent of the world’s population. Statistically, then, authoritarianism is one of the largest — if not the largest — challenges facing humanity.</w:t>
      </w:r>
      <w:r>
        <w:rPr>
          <w:sz w:val="14"/>
        </w:rPr>
        <w:t xml:space="preserve"> </w:t>
      </w:r>
      <w:r w:rsidRPr="00916986">
        <w:rPr>
          <w:sz w:val="14"/>
        </w:rPr>
        <w:t xml:space="preserve">Consider the scale of some of the world’s other crises. About </w:t>
      </w:r>
      <w:r w:rsidRPr="00916986">
        <w:rPr>
          <w:u w:val="single"/>
        </w:rPr>
        <w:t>836 million live under extreme poverty</w:t>
      </w:r>
      <w:r w:rsidRPr="00916986">
        <w:rPr>
          <w:sz w:val="14"/>
        </w:rPr>
        <w:t xml:space="preserve">, and </w:t>
      </w:r>
      <w:r w:rsidRPr="00916986">
        <w:rPr>
          <w:u w:val="single"/>
        </w:rPr>
        <w:t xml:space="preserve">783 million </w:t>
      </w:r>
      <w:r w:rsidRPr="00294528">
        <w:rPr>
          <w:rStyle w:val="Emphasis"/>
        </w:rPr>
        <w:t>lack clean drinking water</w:t>
      </w:r>
      <w:r w:rsidRPr="00916986">
        <w:rPr>
          <w:sz w:val="14"/>
        </w:rPr>
        <w:t xml:space="preserve">. </w:t>
      </w:r>
      <w:r w:rsidRPr="00294528">
        <w:rPr>
          <w:rStyle w:val="Emphasis"/>
        </w:rPr>
        <w:t>War and conflict</w:t>
      </w:r>
      <w:r w:rsidRPr="00916986">
        <w:rPr>
          <w:u w:val="single"/>
        </w:rPr>
        <w:t xml:space="preserve"> have displaced 65 million</w:t>
      </w:r>
      <w:r w:rsidRPr="00916986">
        <w:rPr>
          <w:sz w:val="14"/>
        </w:rPr>
        <w:t xml:space="preserve"> from their homes. Between 1994 and 2013 an annual average of 218 million people were affected by natural disasters. </w:t>
      </w:r>
      <w:r w:rsidRPr="00916986">
        <w:rPr>
          <w:u w:val="single"/>
        </w:rPr>
        <w:t xml:space="preserve">These are terrible, </w:t>
      </w:r>
      <w:r w:rsidRPr="00294528">
        <w:rPr>
          <w:rStyle w:val="Emphasis"/>
        </w:rPr>
        <w:t>seemingly intractable problems</w:t>
      </w:r>
      <w:r w:rsidRPr="00916986">
        <w:rPr>
          <w:sz w:val="14"/>
        </w:rPr>
        <w:t xml:space="preserve"> — but at least there are United Nations bodies, aid organizations and State Department teams dedicated to each one of them.</w:t>
      </w:r>
      <w:r>
        <w:rPr>
          <w:sz w:val="14"/>
        </w:rPr>
        <w:t xml:space="preserve"> </w:t>
      </w:r>
      <w:r w:rsidRPr="00916986">
        <w:rPr>
          <w:sz w:val="14"/>
        </w:rPr>
        <w:t>Dictators and elected authoritarians, by contrast, get a free pass. The World Bank bails out repressive regimes on a regular basis. There is no anti-tyrant U.N. task force, no Sustainable Development Goals against tyranny, no army of activists.</w:t>
      </w:r>
      <w:r>
        <w:rPr>
          <w:sz w:val="14"/>
        </w:rPr>
        <w:t xml:space="preserve"> </w:t>
      </w:r>
      <w:r w:rsidRPr="00916986">
        <w:rPr>
          <w:sz w:val="14"/>
        </w:rPr>
        <w:t xml:space="preserve">We, the authors, have experienced the ills of authoritarianism personally. One of us has been beaten, </w:t>
      </w:r>
      <w:proofErr w:type="gramStart"/>
      <w:r w:rsidRPr="00916986">
        <w:rPr>
          <w:sz w:val="14"/>
        </w:rPr>
        <w:t>blacklisted</w:t>
      </w:r>
      <w:proofErr w:type="gramEnd"/>
      <w:r w:rsidRPr="00916986">
        <w:rPr>
          <w:sz w:val="14"/>
        </w:rPr>
        <w:t xml:space="preserve"> and forced into exile by operatives of the Kremlin. Russian President Vladimir </w:t>
      </w:r>
      <w:r w:rsidRPr="00916986">
        <w:rPr>
          <w:highlight w:val="green"/>
          <w:u w:val="single"/>
        </w:rPr>
        <w:t>Putin</w:t>
      </w:r>
      <w:r w:rsidRPr="00916986">
        <w:rPr>
          <w:sz w:val="14"/>
        </w:rPr>
        <w:t xml:space="preserve"> has </w:t>
      </w:r>
      <w:r w:rsidRPr="00916986">
        <w:rPr>
          <w:u w:val="single"/>
        </w:rPr>
        <w:t xml:space="preserve">relentlessly pushed to </w:t>
      </w:r>
      <w:r w:rsidRPr="00916986">
        <w:rPr>
          <w:highlight w:val="green"/>
          <w:u w:val="single"/>
        </w:rPr>
        <w:t xml:space="preserve">crush </w:t>
      </w:r>
      <w:r w:rsidRPr="00294528">
        <w:rPr>
          <w:rStyle w:val="Emphasis"/>
          <w:highlight w:val="green"/>
        </w:rPr>
        <w:t>freedom of speech</w:t>
      </w:r>
      <w:r w:rsidRPr="00916986">
        <w:rPr>
          <w:sz w:val="14"/>
        </w:rPr>
        <w:t xml:space="preserve">, brazenly </w:t>
      </w:r>
      <w:r w:rsidRPr="00916986">
        <w:rPr>
          <w:highlight w:val="green"/>
          <w:u w:val="single"/>
        </w:rPr>
        <w:t>annex Crimea</w:t>
      </w:r>
      <w:r w:rsidRPr="00916986">
        <w:rPr>
          <w:u w:val="single"/>
        </w:rPr>
        <w:t xml:space="preserve"> and </w:t>
      </w:r>
      <w:r w:rsidRPr="00294528">
        <w:rPr>
          <w:rStyle w:val="Emphasis"/>
          <w:highlight w:val="green"/>
        </w:rPr>
        <w:t>increase</w:t>
      </w:r>
      <w:r w:rsidRPr="00294528">
        <w:rPr>
          <w:rStyle w:val="Emphasis"/>
        </w:rPr>
        <w:t xml:space="preserve"> his global </w:t>
      </w:r>
      <w:r w:rsidRPr="00294528">
        <w:rPr>
          <w:rStyle w:val="Emphasis"/>
          <w:highlight w:val="green"/>
        </w:rPr>
        <w:t>military activities</w:t>
      </w:r>
      <w:r w:rsidRPr="00916986">
        <w:rPr>
          <w:sz w:val="14"/>
        </w:rPr>
        <w:t xml:space="preserve"> in ways that </w:t>
      </w:r>
      <w:r w:rsidRPr="00916986">
        <w:rPr>
          <w:highlight w:val="green"/>
          <w:u w:val="single"/>
        </w:rPr>
        <w:t xml:space="preserve">hark </w:t>
      </w:r>
      <w:r w:rsidRPr="00294528">
        <w:rPr>
          <w:rStyle w:val="Emphasis"/>
          <w:highlight w:val="green"/>
        </w:rPr>
        <w:t>back to the Cold War</w:t>
      </w:r>
      <w:r w:rsidRPr="00916986">
        <w:rPr>
          <w:sz w:val="14"/>
        </w:rPr>
        <w:t xml:space="preserve">. The other author has seen his mother shot by Venezuelan security forces and his first cousin languish for nearly three years in a military jail as a prisoner of conscience. Today Venezuelan President Nicolás Maduro runs a regime that regularly imprisons dissidents, abuses </w:t>
      </w:r>
      <w:proofErr w:type="gramStart"/>
      <w:r w:rsidRPr="00916986">
        <w:rPr>
          <w:sz w:val="14"/>
        </w:rPr>
        <w:t>protesters</w:t>
      </w:r>
      <w:proofErr w:type="gramEnd"/>
      <w:r w:rsidRPr="00916986">
        <w:rPr>
          <w:sz w:val="14"/>
        </w:rPr>
        <w:t xml:space="preserve"> and engages in such widespread graft and corruption that the country is now undergoing a catastrophic economic collapse.</w:t>
      </w:r>
      <w:r>
        <w:rPr>
          <w:sz w:val="14"/>
        </w:rPr>
        <w:t xml:space="preserve"> </w:t>
      </w:r>
      <w:r w:rsidRPr="00916986">
        <w:rPr>
          <w:sz w:val="14"/>
        </w:rPr>
        <w:t xml:space="preserve">Putin and Maduro have co-conspirators in all parts of the world, fellow would-be tyrants who are dismantling the free press, jailing opponents, manipulating </w:t>
      </w:r>
      <w:proofErr w:type="gramStart"/>
      <w:r w:rsidRPr="00916986">
        <w:rPr>
          <w:sz w:val="14"/>
        </w:rPr>
        <w:t>elections</w:t>
      </w:r>
      <w:proofErr w:type="gramEnd"/>
      <w:r w:rsidRPr="00916986">
        <w:rPr>
          <w:sz w:val="14"/>
        </w:rPr>
        <w:t xml:space="preserve"> and committing a host of human rights violations. In Turkey, a once-promising democracy is gasping for air. Its president, Recep Tayyip Erdogan, has shut down 149 media outlets, shuttered more than 2,000 schools and universities, fired more than 120,000 civil </w:t>
      </w:r>
      <w:proofErr w:type="gramStart"/>
      <w:r w:rsidRPr="00916986">
        <w:rPr>
          <w:sz w:val="14"/>
        </w:rPr>
        <w:t>servants</w:t>
      </w:r>
      <w:proofErr w:type="gramEnd"/>
      <w:r w:rsidRPr="00916986">
        <w:rPr>
          <w:sz w:val="14"/>
        </w:rPr>
        <w:t xml:space="preserve"> and jailed more than 45,000 suspected dissenters. In North Korea, Kim Jong Un rules the most totalitarian government on Earth, brainwashing 25 million people and terrorizing them with public executions, </w:t>
      </w:r>
      <w:r w:rsidRPr="00916986">
        <w:rPr>
          <w:highlight w:val="green"/>
          <w:u w:val="single"/>
        </w:rPr>
        <w:t>forced famines and</w:t>
      </w:r>
      <w:r w:rsidRPr="00916986">
        <w:rPr>
          <w:u w:val="single"/>
        </w:rPr>
        <w:t xml:space="preserve"> a </w:t>
      </w:r>
      <w:r w:rsidRPr="00294528">
        <w:rPr>
          <w:rStyle w:val="Emphasis"/>
        </w:rPr>
        <w:t xml:space="preserve">vast network of </w:t>
      </w:r>
      <w:r w:rsidRPr="00294528">
        <w:rPr>
          <w:rStyle w:val="Emphasis"/>
          <w:highlight w:val="green"/>
        </w:rPr>
        <w:t>concentration camps</w:t>
      </w:r>
      <w:r w:rsidRPr="00916986">
        <w:rPr>
          <w:sz w:val="14"/>
        </w:rPr>
        <w:t xml:space="preserve"> that reminded U.N. investigators of Pol Pot’s Cambodia and Nazi Germany.</w:t>
      </w:r>
      <w:r>
        <w:rPr>
          <w:sz w:val="14"/>
        </w:rPr>
        <w:t xml:space="preserve"> </w:t>
      </w:r>
      <w:r w:rsidRPr="00916986">
        <w:rPr>
          <w:sz w:val="14"/>
        </w:rPr>
        <w:t xml:space="preserve">And there are so many lesser-known dictators in countries such as Bahrain, </w:t>
      </w:r>
      <w:proofErr w:type="gramStart"/>
      <w:r w:rsidRPr="00916986">
        <w:rPr>
          <w:sz w:val="14"/>
        </w:rPr>
        <w:t>Kazakhstan</w:t>
      </w:r>
      <w:proofErr w:type="gramEnd"/>
      <w:r w:rsidRPr="00916986">
        <w:rPr>
          <w:sz w:val="14"/>
        </w:rPr>
        <w:t xml:space="preserve"> and Equatorial Guinea, where tyrants pilfer their countries’ natural resources and pocket the profits in private off-shore accounts. To cover their atrocities, they hire lobbyists, public relations firms and even policy groups in the free world to whitewash their actions.</w:t>
      </w:r>
      <w:r>
        <w:rPr>
          <w:sz w:val="14"/>
        </w:rPr>
        <w:t xml:space="preserve"> </w:t>
      </w:r>
      <w:r w:rsidRPr="00916986">
        <w:rPr>
          <w:sz w:val="14"/>
        </w:rPr>
        <w:t xml:space="preserve">If injustice and oppression aren’t bad enough, authoritarian governments bear an enormous social cost. Dictator-led countries have higher rates of mental illness, lower levels of health and life expectancy, and, as Amartya Sen famously argued, higher susceptibility to famine. </w:t>
      </w:r>
      <w:r w:rsidRPr="00916986">
        <w:rPr>
          <w:u w:val="single"/>
        </w:rPr>
        <w:t xml:space="preserve">Their </w:t>
      </w:r>
      <w:r w:rsidRPr="00916986">
        <w:rPr>
          <w:highlight w:val="green"/>
          <w:u w:val="single"/>
        </w:rPr>
        <w:t xml:space="preserve">citizens are </w:t>
      </w:r>
      <w:r w:rsidRPr="00294528">
        <w:rPr>
          <w:rStyle w:val="Emphasis"/>
          <w:highlight w:val="green"/>
        </w:rPr>
        <w:t>less educated</w:t>
      </w:r>
      <w:r w:rsidRPr="00916986">
        <w:rPr>
          <w:sz w:val="14"/>
        </w:rPr>
        <w:t xml:space="preserve"> and file fewer patents. In 2016, more patents were filed in France than in the entire Arab world — not because Arabs are less entrepreneurial than the French, but because nearly all of them live under stifling authoritarianism. Clearly, the suppression of free expression and creativity has harmful effects on innovation and economic growth. Citizens of free and open societies such as Germany, South Korea and Chile witness advances in business, </w:t>
      </w:r>
      <w:proofErr w:type="gramStart"/>
      <w:r w:rsidRPr="00916986">
        <w:rPr>
          <w:sz w:val="14"/>
        </w:rPr>
        <w:t>science</w:t>
      </w:r>
      <w:proofErr w:type="gramEnd"/>
      <w:r w:rsidRPr="00916986">
        <w:rPr>
          <w:sz w:val="14"/>
        </w:rPr>
        <w:t xml:space="preserve"> and technology that </w:t>
      </w:r>
      <w:proofErr w:type="spellStart"/>
      <w:r w:rsidRPr="00916986">
        <w:rPr>
          <w:sz w:val="14"/>
        </w:rPr>
        <w:t>Belarusans</w:t>
      </w:r>
      <w:proofErr w:type="spellEnd"/>
      <w:r w:rsidRPr="00916986">
        <w:rPr>
          <w:sz w:val="14"/>
        </w:rPr>
        <w:t>, Burmese and Cubans can only dream of.</w:t>
      </w:r>
      <w:r>
        <w:rPr>
          <w:sz w:val="14"/>
        </w:rPr>
        <w:t xml:space="preserve"> </w:t>
      </w:r>
      <w:r w:rsidRPr="00916986">
        <w:rPr>
          <w:sz w:val="14"/>
        </w:rPr>
        <w:t xml:space="preserve">And consider that </w:t>
      </w:r>
      <w:r w:rsidRPr="00916986">
        <w:rPr>
          <w:highlight w:val="green"/>
          <w:u w:val="single"/>
        </w:rPr>
        <w:t xml:space="preserve">free nations </w:t>
      </w:r>
      <w:r w:rsidRPr="00294528">
        <w:rPr>
          <w:rStyle w:val="Emphasis"/>
          <w:highlight w:val="green"/>
        </w:rPr>
        <w:t>do not go to war</w:t>
      </w:r>
      <w:r w:rsidRPr="00916986">
        <w:rPr>
          <w:u w:val="single"/>
        </w:rPr>
        <w:t xml:space="preserve"> with each </w:t>
      </w:r>
      <w:r w:rsidRPr="00294528">
        <w:rPr>
          <w:u w:val="single"/>
        </w:rPr>
        <w:t>other. History has shown this to be the only ironclad law of political theory</w:t>
      </w:r>
      <w:r w:rsidRPr="00294528">
        <w:rPr>
          <w:sz w:val="14"/>
        </w:rPr>
        <w:t>. Meanwhile</w:t>
      </w:r>
      <w:r w:rsidRPr="00916986">
        <w:rPr>
          <w:sz w:val="14"/>
        </w:rPr>
        <w:t xml:space="preserve">, </w:t>
      </w:r>
      <w:r w:rsidRPr="00916986">
        <w:rPr>
          <w:highlight w:val="green"/>
          <w:u w:val="single"/>
        </w:rPr>
        <w:t>dictators are always at war</w:t>
      </w:r>
      <w:r w:rsidRPr="00916986">
        <w:rPr>
          <w:sz w:val="14"/>
        </w:rPr>
        <w:t xml:space="preserve">, </w:t>
      </w:r>
      <w:r w:rsidRPr="00916986">
        <w:rPr>
          <w:u w:val="single"/>
        </w:rPr>
        <w:t xml:space="preserve">often </w:t>
      </w:r>
      <w:r w:rsidRPr="00916986">
        <w:rPr>
          <w:highlight w:val="green"/>
          <w:u w:val="single"/>
        </w:rPr>
        <w:t xml:space="preserve">with a </w:t>
      </w:r>
      <w:r w:rsidRPr="00294528">
        <w:rPr>
          <w:rStyle w:val="Emphasis"/>
          <w:highlight w:val="green"/>
        </w:rPr>
        <w:t>foreign power</w:t>
      </w:r>
      <w:r w:rsidRPr="00294528">
        <w:rPr>
          <w:rStyle w:val="Emphasis"/>
        </w:rPr>
        <w:t xml:space="preserve"> and always with their own people</w:t>
      </w:r>
      <w:r w:rsidRPr="00916986">
        <w:rPr>
          <w:sz w:val="14"/>
        </w:rPr>
        <w:t xml:space="preserve">. If you are worried about </w:t>
      </w:r>
      <w:r w:rsidRPr="00294528">
        <w:rPr>
          <w:rStyle w:val="Emphasis"/>
          <w:highlight w:val="green"/>
        </w:rPr>
        <w:t>public health</w:t>
      </w:r>
      <w:r w:rsidRPr="00916986">
        <w:rPr>
          <w:sz w:val="14"/>
        </w:rPr>
        <w:t xml:space="preserve">, </w:t>
      </w:r>
      <w:r w:rsidRPr="00294528">
        <w:rPr>
          <w:rStyle w:val="Emphasis"/>
          <w:highlight w:val="green"/>
        </w:rPr>
        <w:t>poverty</w:t>
      </w:r>
      <w:r w:rsidRPr="00916986">
        <w:rPr>
          <w:highlight w:val="green"/>
          <w:u w:val="single"/>
        </w:rPr>
        <w:t xml:space="preserve"> </w:t>
      </w:r>
      <w:r w:rsidRPr="00916986">
        <w:rPr>
          <w:u w:val="single"/>
        </w:rPr>
        <w:t xml:space="preserve">or </w:t>
      </w:r>
      <w:r w:rsidRPr="00294528">
        <w:rPr>
          <w:rStyle w:val="Emphasis"/>
          <w:highlight w:val="green"/>
        </w:rPr>
        <w:t>peace</w:t>
      </w:r>
      <w:r w:rsidRPr="00916986">
        <w:rPr>
          <w:sz w:val="14"/>
        </w:rPr>
        <w:t>, your mandate is clear: Oppose tyranny.</w:t>
      </w:r>
      <w:r>
        <w:rPr>
          <w:sz w:val="14"/>
        </w:rPr>
        <w:t xml:space="preserve"> </w:t>
      </w:r>
      <w:r w:rsidRPr="00916986">
        <w:rPr>
          <w:sz w:val="14"/>
        </w:rPr>
        <w:t xml:space="preserve">Tragically, world institutions and organizations have failed to properly address authoritarianism. Western governments sometimes protest human rights violations in countries such as Russia, Iran, and North Korea — but routinely ignore them in places such as China and Saudi Arabia, in favor of upholding trade deals and security agreements. The United Nations, established to bring peace and justice to the world, includes Cuba, </w:t>
      </w:r>
      <w:proofErr w:type="gramStart"/>
      <w:r w:rsidRPr="00916986">
        <w:rPr>
          <w:sz w:val="14"/>
        </w:rPr>
        <w:t>Egypt</w:t>
      </w:r>
      <w:proofErr w:type="gramEnd"/>
      <w:r w:rsidRPr="00916986">
        <w:rPr>
          <w:sz w:val="14"/>
        </w:rPr>
        <w:t xml:space="preserve"> and Rwanda on its Human Rights Council. Here, a representative from a democracy carries the same legitimacy as a representative from a dictatorship. One acts on behalf of its citizens, while the other acts to silence them. Between June 2006 and </w:t>
      </w:r>
      <w:proofErr w:type="gramStart"/>
      <w:r w:rsidRPr="00916986">
        <w:rPr>
          <w:sz w:val="14"/>
        </w:rPr>
        <w:t>August 2015</w:t>
      </w:r>
      <w:proofErr w:type="gramEnd"/>
      <w:r w:rsidRPr="00916986">
        <w:rPr>
          <w:sz w:val="14"/>
        </w:rPr>
        <w:t xml:space="preserve"> the Human Rights Council issued zero condemnations of repressive regimes in China, Cuba, Egypt, Russia, Saudi Arabia and Turkey.</w:t>
      </w:r>
      <w:r>
        <w:rPr>
          <w:sz w:val="14"/>
        </w:rPr>
        <w:t xml:space="preserve"> </w:t>
      </w:r>
      <w:proofErr w:type="gramStart"/>
      <w:r w:rsidRPr="00916986">
        <w:rPr>
          <w:sz w:val="14"/>
        </w:rPr>
        <w:t>Despite the fact that</w:t>
      </w:r>
      <w:proofErr w:type="gramEnd"/>
      <w:r w:rsidRPr="00916986">
        <w:rPr>
          <w:sz w:val="14"/>
        </w:rPr>
        <w:t xml:space="preserve"> </w:t>
      </w:r>
      <w:r w:rsidRPr="00916986">
        <w:rPr>
          <w:highlight w:val="green"/>
          <w:u w:val="single"/>
        </w:rPr>
        <w:t xml:space="preserve">dictatorship is at the </w:t>
      </w:r>
      <w:r w:rsidRPr="00294528">
        <w:rPr>
          <w:rStyle w:val="Emphasis"/>
          <w:highlight w:val="green"/>
        </w:rPr>
        <w:t>root</w:t>
      </w:r>
      <w:r w:rsidRPr="00916986">
        <w:rPr>
          <w:highlight w:val="green"/>
          <w:u w:val="single"/>
        </w:rPr>
        <w:t xml:space="preserve"> of</w:t>
      </w:r>
      <w:r w:rsidRPr="00916986">
        <w:rPr>
          <w:u w:val="single"/>
        </w:rPr>
        <w:t xml:space="preserve"> many global ills</w:t>
      </w:r>
      <w:r w:rsidRPr="00916986">
        <w:rPr>
          <w:sz w:val="14"/>
        </w:rPr>
        <w:t xml:space="preserve"> — </w:t>
      </w:r>
      <w:r w:rsidRPr="00294528">
        <w:rPr>
          <w:rStyle w:val="Emphasis"/>
          <w:highlight w:val="green"/>
        </w:rPr>
        <w:t>poor</w:t>
      </w:r>
      <w:r w:rsidRPr="00916986">
        <w:rPr>
          <w:highlight w:val="green"/>
          <w:u w:val="single"/>
        </w:rPr>
        <w:t xml:space="preserve"> </w:t>
      </w:r>
      <w:r w:rsidRPr="00294528">
        <w:rPr>
          <w:rStyle w:val="Emphasis"/>
          <w:highlight w:val="green"/>
        </w:rPr>
        <w:t>health</w:t>
      </w:r>
      <w:r w:rsidRPr="00916986">
        <w:rPr>
          <w:sz w:val="14"/>
        </w:rPr>
        <w:t xml:space="preserve">, </w:t>
      </w:r>
      <w:r w:rsidRPr="00916986">
        <w:rPr>
          <w:highlight w:val="green"/>
          <w:u w:val="single"/>
        </w:rPr>
        <w:t xml:space="preserve">failing </w:t>
      </w:r>
      <w:r w:rsidRPr="00294528">
        <w:rPr>
          <w:rStyle w:val="Emphasis"/>
          <w:highlight w:val="green"/>
        </w:rPr>
        <w:t>education</w:t>
      </w:r>
      <w:r w:rsidRPr="00916986">
        <w:rPr>
          <w:sz w:val="14"/>
        </w:rPr>
        <w:t xml:space="preserve"> systems </w:t>
      </w:r>
      <w:r w:rsidRPr="00916986">
        <w:rPr>
          <w:highlight w:val="green"/>
          <w:u w:val="single"/>
        </w:rPr>
        <w:t xml:space="preserve">and </w:t>
      </w:r>
      <w:r w:rsidRPr="00294528">
        <w:rPr>
          <w:rStyle w:val="Emphasis"/>
          <w:highlight w:val="green"/>
        </w:rPr>
        <w:t>global</w:t>
      </w:r>
      <w:r w:rsidRPr="00916986">
        <w:rPr>
          <w:highlight w:val="green"/>
          <w:u w:val="single"/>
        </w:rPr>
        <w:t xml:space="preserve"> </w:t>
      </w:r>
      <w:r w:rsidRPr="00294528">
        <w:rPr>
          <w:rStyle w:val="Emphasis"/>
          <w:highlight w:val="green"/>
        </w:rPr>
        <w:t>poverty</w:t>
      </w:r>
      <w:r w:rsidRPr="00916986">
        <w:rPr>
          <w:sz w:val="14"/>
        </w:rPr>
        <w:t xml:space="preserve"> among them — authoritarianism is hardly ever addressed at major conferences worldwide. And no wonder: Many, including the World Economic Forum and the now-defunct Clinton Global Initiative, receive ample funding from authoritarians. Few human rights groups focus exclusively on authoritarianism, and most establishment ones spend significant chunks of their budgets on criticizing democratic governments and their policies. Dictators are rarely in the spotlight.</w:t>
      </w:r>
      <w:r>
        <w:rPr>
          <w:sz w:val="14"/>
        </w:rPr>
        <w:t xml:space="preserve"> </w:t>
      </w:r>
      <w:r w:rsidRPr="00916986">
        <w:rPr>
          <w:sz w:val="14"/>
        </w:rPr>
        <w:t xml:space="preserve">The noble struggle against tyranny has fallen upon individual activists and dissidents living under authoritarian rule or working from exile. Citizen journalists </w:t>
      </w:r>
      <w:proofErr w:type="spellStart"/>
      <w:r w:rsidRPr="00916986">
        <w:rPr>
          <w:sz w:val="14"/>
        </w:rPr>
        <w:t>Abdalaziz</w:t>
      </w:r>
      <w:proofErr w:type="spellEnd"/>
      <w:r w:rsidRPr="00916986">
        <w:rPr>
          <w:sz w:val="14"/>
        </w:rPr>
        <w:t xml:space="preserve"> </w:t>
      </w:r>
      <w:proofErr w:type="spellStart"/>
      <w:r w:rsidRPr="00916986">
        <w:rPr>
          <w:sz w:val="14"/>
        </w:rPr>
        <w:t>Alhamza</w:t>
      </w:r>
      <w:proofErr w:type="spellEnd"/>
      <w:r w:rsidRPr="00916986">
        <w:rPr>
          <w:sz w:val="14"/>
        </w:rPr>
        <w:t xml:space="preserve"> and </w:t>
      </w:r>
      <w:proofErr w:type="spellStart"/>
      <w:r w:rsidRPr="00916986">
        <w:rPr>
          <w:sz w:val="14"/>
        </w:rPr>
        <w:t>Meron</w:t>
      </w:r>
      <w:proofErr w:type="spellEnd"/>
      <w:r w:rsidRPr="00916986">
        <w:rPr>
          <w:sz w:val="14"/>
        </w:rPr>
        <w:t xml:space="preserve"> </w:t>
      </w:r>
      <w:proofErr w:type="spellStart"/>
      <w:r w:rsidRPr="00916986">
        <w:rPr>
          <w:sz w:val="14"/>
        </w:rPr>
        <w:t>Estefanos</w:t>
      </w:r>
      <w:proofErr w:type="spellEnd"/>
      <w:r w:rsidRPr="00916986">
        <w:rPr>
          <w:sz w:val="14"/>
        </w:rPr>
        <w:t xml:space="preserve"> found that few people in peaceful, free countries were interested in reporting on Syria and Eritrea, so they took it upon themselves to do so, despite the enormous danger this put them in. </w:t>
      </w:r>
      <w:proofErr w:type="spellStart"/>
      <w:r w:rsidRPr="00916986">
        <w:rPr>
          <w:sz w:val="14"/>
        </w:rPr>
        <w:t>Hyeonseo</w:t>
      </w:r>
      <w:proofErr w:type="spellEnd"/>
      <w:r w:rsidRPr="00916986">
        <w:rPr>
          <w:sz w:val="14"/>
        </w:rPr>
        <w:t xml:space="preserve"> Lee defected from North Korea to find that victims of sex trafficking in China are often abandoned and ignored, so she started pressuring the Chinese government herself. When Rosa María </w:t>
      </w:r>
      <w:proofErr w:type="spellStart"/>
      <w:r w:rsidRPr="00916986">
        <w:rPr>
          <w:sz w:val="14"/>
        </w:rPr>
        <w:t>Payá’s</w:t>
      </w:r>
      <w:proofErr w:type="spellEnd"/>
      <w:r w:rsidRPr="00916986">
        <w:rPr>
          <w:sz w:val="14"/>
        </w:rPr>
        <w:t xml:space="preserve"> father, Cuban democracy leader Oswaldo </w:t>
      </w:r>
      <w:proofErr w:type="spellStart"/>
      <w:r w:rsidRPr="00916986">
        <w:rPr>
          <w:sz w:val="14"/>
        </w:rPr>
        <w:t>Payá</w:t>
      </w:r>
      <w:proofErr w:type="spellEnd"/>
      <w:r w:rsidRPr="00916986">
        <w:rPr>
          <w:sz w:val="14"/>
        </w:rPr>
        <w:t xml:space="preserve">, died in mysterious circumstances in 2012, it fell to her to demand a formal investigation and fair treatment for dissidents in Cuba. Such individuals are in constant need of support, because in their home countries there is no legal way to protest, no ACLU, no Washington </w:t>
      </w:r>
      <w:proofErr w:type="gramStart"/>
      <w:r w:rsidRPr="00916986">
        <w:rPr>
          <w:sz w:val="14"/>
        </w:rPr>
        <w:t>Post</w:t>
      </w:r>
      <w:proofErr w:type="gramEnd"/>
      <w:r w:rsidRPr="00916986">
        <w:rPr>
          <w:sz w:val="14"/>
        </w:rPr>
        <w:t xml:space="preserve"> and no opposition party to stand up for their rights.</w:t>
      </w:r>
      <w:r>
        <w:rPr>
          <w:sz w:val="14"/>
        </w:rPr>
        <w:t xml:space="preserve"> </w:t>
      </w:r>
      <w:r w:rsidRPr="00916986">
        <w:rPr>
          <w:sz w:val="14"/>
        </w:rPr>
        <w:t xml:space="preserve">If authoritarianism and dictatorship are to be properly challenged — and if so </w:t>
      </w:r>
      <w:r w:rsidRPr="00916986">
        <w:rPr>
          <w:u w:val="single"/>
        </w:rPr>
        <w:t>many resulting crises</w:t>
      </w:r>
      <w:r w:rsidRPr="00916986">
        <w:rPr>
          <w:sz w:val="14"/>
        </w:rPr>
        <w:t xml:space="preserve">, including </w:t>
      </w:r>
      <w:r w:rsidRPr="00916986">
        <w:rPr>
          <w:highlight w:val="green"/>
          <w:u w:val="single"/>
        </w:rPr>
        <w:t>military conflict</w:t>
      </w:r>
      <w:r w:rsidRPr="00916986">
        <w:rPr>
          <w:sz w:val="14"/>
        </w:rPr>
        <w:t xml:space="preserve">, </w:t>
      </w:r>
      <w:proofErr w:type="gramStart"/>
      <w:r w:rsidRPr="00294528">
        <w:rPr>
          <w:rStyle w:val="Emphasis"/>
        </w:rPr>
        <w:t>poverty</w:t>
      </w:r>
      <w:proofErr w:type="gramEnd"/>
      <w:r w:rsidRPr="00916986">
        <w:rPr>
          <w:u w:val="single"/>
        </w:rPr>
        <w:t xml:space="preserve"> and </w:t>
      </w:r>
      <w:r w:rsidRPr="00294528">
        <w:rPr>
          <w:rStyle w:val="Emphasis"/>
          <w:highlight w:val="green"/>
        </w:rPr>
        <w:t>extremism</w:t>
      </w:r>
      <w:r w:rsidRPr="00916986">
        <w:rPr>
          <w:sz w:val="14"/>
        </w:rPr>
        <w:t xml:space="preserve">, are to be addressed at their root cause — such dissidents need funding, strategic advice, technical training, attention and solidarity. To turn the tide against repression, people across all industries need to join the movement. Artists, entrepreneurs, technologists, investors, diplomats, students — no matter who you are, you can reach out to a civil society organization at risk and ask how you can help by using your knowledge, </w:t>
      </w:r>
      <w:proofErr w:type="gramStart"/>
      <w:r w:rsidRPr="00916986">
        <w:rPr>
          <w:sz w:val="14"/>
        </w:rPr>
        <w:t>resources</w:t>
      </w:r>
      <w:proofErr w:type="gramEnd"/>
      <w:r w:rsidRPr="00916986">
        <w:rPr>
          <w:sz w:val="14"/>
        </w:rPr>
        <w:t xml:space="preserve"> or skills.</w:t>
      </w:r>
      <w:r>
        <w:rPr>
          <w:sz w:val="14"/>
        </w:rPr>
        <w:t xml:space="preserve"> </w:t>
      </w:r>
      <w:r w:rsidRPr="00916986">
        <w:rPr>
          <w:sz w:val="14"/>
        </w:rPr>
        <w:t>Today, authoritarians rule an increasingly large part of the globe, but the leaders of the free world lack the motivation and gumption to create a new U.N.-style League of Democracies. In the meantime, as individuals living in a free society, we believe it is our moral obligation to take action to expose human rights violations and to use our freedom to help others achieve theirs.</w:t>
      </w:r>
    </w:p>
    <w:p w14:paraId="194FCA81" w14:textId="77777777" w:rsidR="00BA3464" w:rsidRPr="00B95AAC" w:rsidRDefault="00BA3464" w:rsidP="00BA3464">
      <w:pPr>
        <w:pStyle w:val="Heading4"/>
        <w:jc w:val="both"/>
      </w:pPr>
      <w:r>
        <w:lastRenderedPageBreak/>
        <w:t xml:space="preserve">That culminates in </w:t>
      </w:r>
      <w:r w:rsidRPr="00294528">
        <w:rPr>
          <w:u w:val="single"/>
        </w:rPr>
        <w:t>rogue tech</w:t>
      </w:r>
      <w:r>
        <w:t xml:space="preserve">, </w:t>
      </w:r>
      <w:r w:rsidRPr="00294528">
        <w:rPr>
          <w:u w:val="single"/>
        </w:rPr>
        <w:t>nuclear war</w:t>
      </w:r>
      <w:r>
        <w:t xml:space="preserve">, and </w:t>
      </w:r>
      <w:r w:rsidRPr="00294528">
        <w:rPr>
          <w:u w:val="single"/>
        </w:rPr>
        <w:t>climate change</w:t>
      </w:r>
      <w:r>
        <w:t>.</w:t>
      </w:r>
    </w:p>
    <w:p w14:paraId="25186F36" w14:textId="77777777" w:rsidR="00BA3464" w:rsidRDefault="00BA3464" w:rsidP="00BA3464">
      <w:r>
        <w:rPr>
          <w:rStyle w:val="Style13ptBold"/>
        </w:rPr>
        <w:t xml:space="preserve">Orts ’18 </w:t>
      </w:r>
      <w:r w:rsidRPr="00B95AAC">
        <w:t xml:space="preserve">[Eric; June 27; Guardsmark Professor in the Wharton School at the University of Pennsylvania; LinkedIn Pulse, “Foreign Affairs: Six Future Scenarios (and a Seventh),” </w:t>
      </w:r>
      <w:r w:rsidRPr="00A44CAF">
        <w:t>https://www.linkedin.com/pulse/foreign-affairs-six-future-scenarios-seventh-eric-orts</w:t>
      </w:r>
      <w:r w:rsidRPr="00B95AAC">
        <w:t>]</w:t>
      </w:r>
    </w:p>
    <w:p w14:paraId="356F34DF" w14:textId="77777777" w:rsidR="00BA3464" w:rsidRPr="00B95AAC" w:rsidRDefault="00BA3464" w:rsidP="00BA3464">
      <w:pPr>
        <w:rPr>
          <w:sz w:val="16"/>
        </w:rPr>
      </w:pPr>
      <w:r w:rsidRPr="00B95AAC">
        <w:rPr>
          <w:sz w:val="16"/>
        </w:rPr>
        <w:t xml:space="preserve">7. Fascist Nationalism. </w:t>
      </w:r>
      <w:r w:rsidRPr="00A766E1">
        <w:rPr>
          <w:rStyle w:val="StyleUnderline"/>
          <w:highlight w:val="green"/>
        </w:rPr>
        <w:t>There is a</w:t>
      </w:r>
      <w:r w:rsidRPr="00B95AAC">
        <w:rPr>
          <w:rStyle w:val="StyleUnderline"/>
        </w:rPr>
        <w:t xml:space="preserve">nother possible </w:t>
      </w:r>
      <w:r w:rsidRPr="00A766E1">
        <w:rPr>
          <w:rStyle w:val="StyleUnderline"/>
          <w:highlight w:val="green"/>
        </w:rPr>
        <w:t>future</w:t>
      </w:r>
      <w:r w:rsidRPr="00B95AAC">
        <w:rPr>
          <w:sz w:val="16"/>
        </w:rPr>
        <w:t xml:space="preserve"> that the Foreign Affairs scenarios do not contemplate, and it’s a dark world </w:t>
      </w:r>
      <w:r w:rsidRPr="00A766E1">
        <w:rPr>
          <w:rStyle w:val="StyleUnderline"/>
          <w:highlight w:val="green"/>
        </w:rPr>
        <w:t>in which</w:t>
      </w:r>
      <w:r w:rsidRPr="00A441F4">
        <w:rPr>
          <w:sz w:val="16"/>
          <w:szCs w:val="16"/>
        </w:rPr>
        <w:t xml:space="preserve"> </w:t>
      </w:r>
      <w:r w:rsidRPr="00B95AAC">
        <w:rPr>
          <w:sz w:val="16"/>
        </w:rPr>
        <w:t xml:space="preserve">Trump, Putin, </w:t>
      </w:r>
      <w:r w:rsidRPr="00B95AAC">
        <w:rPr>
          <w:rStyle w:val="StyleUnderline"/>
        </w:rPr>
        <w:t xml:space="preserve">Xi, Erdogan, and others construct </w:t>
      </w:r>
      <w:r w:rsidRPr="00A766E1">
        <w:rPr>
          <w:rStyle w:val="StyleUnderline"/>
          <w:highlight w:val="green"/>
        </w:rPr>
        <w:t>regimes</w:t>
      </w:r>
      <w:r w:rsidRPr="00B95AAC">
        <w:rPr>
          <w:rStyle w:val="StyleUnderline"/>
        </w:rPr>
        <w:t xml:space="preserve"> that </w:t>
      </w:r>
      <w:r w:rsidRPr="00A766E1">
        <w:rPr>
          <w:rStyle w:val="StyleUnderline"/>
          <w:highlight w:val="green"/>
        </w:rPr>
        <w:t xml:space="preserve">are </w:t>
      </w:r>
      <w:r w:rsidRPr="00A766E1">
        <w:rPr>
          <w:rStyle w:val="Emphasis"/>
          <w:highlight w:val="green"/>
        </w:rPr>
        <w:t>authoritarian</w:t>
      </w:r>
      <w:r w:rsidRPr="00B95AAC">
        <w:rPr>
          <w:rStyle w:val="Emphasis"/>
        </w:rPr>
        <w:t xml:space="preserve"> and nationalist</w:t>
      </w:r>
      <w:r w:rsidRPr="00B95AAC">
        <w:rPr>
          <w:sz w:val="16"/>
          <w:szCs w:val="16"/>
        </w:rPr>
        <w:t>. Fascism is possible in the United States and elsewhere</w:t>
      </w:r>
      <w:r w:rsidRPr="00B95AAC">
        <w:rPr>
          <w:sz w:val="16"/>
        </w:rPr>
        <w:t xml:space="preserve"> if big business can be seduced by promises of riches in return for the institutional keys to democracy. Perhaps Foreign Affairs editors are right to leave </w:t>
      </w:r>
      <w:r w:rsidRPr="00A766E1">
        <w:rPr>
          <w:rStyle w:val="StyleUnderline"/>
          <w:highlight w:val="green"/>
        </w:rPr>
        <w:t>this</w:t>
      </w:r>
      <w:r w:rsidRPr="00B95AAC">
        <w:rPr>
          <w:sz w:val="16"/>
        </w:rPr>
        <w:t xml:space="preserve"> dark </w:t>
      </w:r>
      <w:r w:rsidRPr="00A766E1">
        <w:rPr>
          <w:rStyle w:val="StyleUnderline"/>
          <w:highlight w:val="green"/>
        </w:rPr>
        <w:t>world</w:t>
      </w:r>
      <w:r w:rsidRPr="00B95AAC">
        <w:rPr>
          <w:sz w:val="16"/>
        </w:rPr>
        <w:t xml:space="preserve"> out, for it </w:t>
      </w:r>
      <w:r w:rsidRPr="00A766E1">
        <w:rPr>
          <w:rStyle w:val="StyleUnderline"/>
          <w:highlight w:val="green"/>
        </w:rPr>
        <w:t>would be</w:t>
      </w:r>
      <w:r w:rsidRPr="00B95AAC">
        <w:rPr>
          <w:rStyle w:val="StyleUnderline"/>
        </w:rPr>
        <w:t xml:space="preserve"> very dark: </w:t>
      </w:r>
      <w:r w:rsidRPr="00B95AAC">
        <w:rPr>
          <w:rStyle w:val="Emphasis"/>
        </w:rPr>
        <w:t xml:space="preserve">nationalist </w:t>
      </w:r>
      <w:r w:rsidRPr="00A766E1">
        <w:rPr>
          <w:rStyle w:val="Emphasis"/>
          <w:highlight w:val="green"/>
        </w:rPr>
        <w:t>wars</w:t>
      </w:r>
      <w:r w:rsidRPr="00A766E1">
        <w:rPr>
          <w:rStyle w:val="StyleUnderline"/>
          <w:highlight w:val="green"/>
        </w:rPr>
        <w:t xml:space="preserve"> with</w:t>
      </w:r>
      <w:r w:rsidRPr="00B95AAC">
        <w:rPr>
          <w:rStyle w:val="StyleUnderline"/>
        </w:rPr>
        <w:t xml:space="preserve"> risks of </w:t>
      </w:r>
      <w:r w:rsidRPr="00A766E1">
        <w:rPr>
          <w:rStyle w:val="Emphasis"/>
          <w:highlight w:val="green"/>
        </w:rPr>
        <w:t>escalation into</w:t>
      </w:r>
      <w:r w:rsidRPr="00B95AAC">
        <w:rPr>
          <w:rStyle w:val="Emphasis"/>
        </w:rPr>
        <w:t xml:space="preserve"> global </w:t>
      </w:r>
      <w:r w:rsidRPr="00A766E1">
        <w:rPr>
          <w:rStyle w:val="Emphasis"/>
          <w:highlight w:val="green"/>
        </w:rPr>
        <w:t>nuclear conflict</w:t>
      </w:r>
      <w:r w:rsidRPr="00B95AAC">
        <w:rPr>
          <w:rStyle w:val="StyleUnderline"/>
        </w:rPr>
        <w:t xml:space="preserve">, further digital </w:t>
      </w:r>
      <w:r w:rsidRPr="00A766E1">
        <w:rPr>
          <w:rStyle w:val="StyleUnderline"/>
          <w:highlight w:val="green"/>
        </w:rPr>
        <w:t>militarization (even</w:t>
      </w:r>
      <w:r w:rsidRPr="00B95AAC">
        <w:rPr>
          <w:rStyle w:val="StyleUnderline"/>
        </w:rPr>
        <w:t xml:space="preserve"> Terminator-style</w:t>
      </w:r>
      <w:r w:rsidRPr="00B95AAC">
        <w:rPr>
          <w:sz w:val="16"/>
        </w:rPr>
        <w:t xml:space="preserve"> scenarios of </w:t>
      </w:r>
      <w:r w:rsidRPr="00B95AAC">
        <w:rPr>
          <w:rStyle w:val="StyleUnderline"/>
        </w:rPr>
        <w:t xml:space="preserve">smart </w:t>
      </w:r>
      <w:r w:rsidRPr="00A766E1">
        <w:rPr>
          <w:rStyle w:val="Emphasis"/>
          <w:highlight w:val="green"/>
        </w:rPr>
        <w:t>military robots</w:t>
      </w:r>
      <w:r w:rsidRPr="00A766E1">
        <w:rPr>
          <w:rStyle w:val="StyleUnderline"/>
          <w:highlight w:val="green"/>
        </w:rPr>
        <w:t>), and</w:t>
      </w:r>
      <w:r w:rsidRPr="00B95AAC">
        <w:rPr>
          <w:rStyle w:val="StyleUnderline"/>
        </w:rPr>
        <w:t xml:space="preserve"> </w:t>
      </w:r>
      <w:r w:rsidRPr="00B95AAC">
        <w:rPr>
          <w:rStyle w:val="Emphasis"/>
        </w:rPr>
        <w:t xml:space="preserve">unchecked </w:t>
      </w:r>
      <w:r w:rsidRPr="00294528">
        <w:rPr>
          <w:rStyle w:val="Emphasis"/>
          <w:highlight w:val="green"/>
        </w:rPr>
        <w:t>climate disasters</w:t>
      </w:r>
      <w:r w:rsidRPr="00B95AAC">
        <w:rPr>
          <w:sz w:val="16"/>
        </w:rPr>
        <w:t>.</w:t>
      </w:r>
    </w:p>
    <w:p w14:paraId="064C2914" w14:textId="77777777" w:rsidR="00BA3464" w:rsidRDefault="00BA3464" w:rsidP="00BA3464">
      <w:pPr>
        <w:rPr>
          <w:sz w:val="16"/>
        </w:rPr>
      </w:pPr>
      <w:r w:rsidRPr="00B95AAC">
        <w:rPr>
          <w:sz w:val="16"/>
        </w:rPr>
        <w:t xml:space="preserve">The </w:t>
      </w:r>
      <w:r w:rsidRPr="00B95AAC">
        <w:rPr>
          <w:rStyle w:val="StyleUnderline"/>
        </w:rPr>
        <w:t>global challenges are quite large</w:t>
      </w:r>
      <w:r w:rsidRPr="00B95AAC">
        <w:rPr>
          <w:sz w:val="16"/>
        </w:rPr>
        <w:t xml:space="preserve"> – and the six pieces do an outstanding job of presenting them. </w:t>
      </w:r>
      <w:r w:rsidRPr="00B95AAC">
        <w:rPr>
          <w:rStyle w:val="StyleUnderline"/>
        </w:rPr>
        <w:t>One must remain optimistic</w:t>
      </w:r>
      <w:r w:rsidRPr="00B95AAC">
        <w:rPr>
          <w:sz w:val="16"/>
        </w:rPr>
        <w:t xml:space="preserve"> and engaged, hopeful </w:t>
      </w:r>
      <w:r w:rsidRPr="00B95AAC">
        <w:rPr>
          <w:rStyle w:val="StyleUnderline"/>
        </w:rPr>
        <w:t>that we can overcome</w:t>
      </w:r>
      <w:r w:rsidRPr="00B95AAC">
        <w:rPr>
          <w:sz w:val="16"/>
        </w:rPr>
        <w:t xml:space="preserve"> the serious dangers of </w:t>
      </w:r>
      <w:r w:rsidRPr="00B95AAC">
        <w:rPr>
          <w:rStyle w:val="StyleUnderline"/>
        </w:rPr>
        <w:t xml:space="preserve">tribalism, nationalism, and new fascism.  </w:t>
      </w:r>
      <w:r w:rsidRPr="00A766E1">
        <w:rPr>
          <w:rStyle w:val="StyleUnderline"/>
          <w:highlight w:val="green"/>
        </w:rPr>
        <w:t>These</w:t>
      </w:r>
      <w:r w:rsidRPr="00B95AAC">
        <w:rPr>
          <w:rStyle w:val="StyleUnderline"/>
        </w:rPr>
        <w:t xml:space="preserve"> "isms”</w:t>
      </w:r>
      <w:r w:rsidRPr="00B95AAC">
        <w:rPr>
          <w:sz w:val="16"/>
        </w:rPr>
        <w:t xml:space="preserve"> of our time </w:t>
      </w:r>
      <w:r w:rsidRPr="00A766E1">
        <w:rPr>
          <w:rStyle w:val="StyleUnderline"/>
          <w:highlight w:val="green"/>
        </w:rPr>
        <w:t>stand in the way of solving</w:t>
      </w:r>
      <w:r w:rsidRPr="00B95AAC">
        <w:rPr>
          <w:sz w:val="16"/>
        </w:rPr>
        <w:t xml:space="preserve"> some of </w:t>
      </w:r>
      <w:r w:rsidRPr="00B95AAC">
        <w:rPr>
          <w:rStyle w:val="StyleUnderline"/>
        </w:rPr>
        <w:t xml:space="preserve">our biggest </w:t>
      </w:r>
      <w:r w:rsidRPr="00A766E1">
        <w:rPr>
          <w:rStyle w:val="StyleUnderline"/>
          <w:highlight w:val="green"/>
        </w:rPr>
        <w:t>global problems</w:t>
      </w:r>
      <w:r w:rsidRPr="00B95AAC">
        <w:rPr>
          <w:rStyle w:val="StyleUnderline"/>
        </w:rPr>
        <w:t>, such as</w:t>
      </w:r>
      <w:r w:rsidRPr="00B95AAC">
        <w:rPr>
          <w:sz w:val="16"/>
        </w:rPr>
        <w:t xml:space="preserve"> the </w:t>
      </w:r>
      <w:r w:rsidRPr="00B95AAC">
        <w:rPr>
          <w:rStyle w:val="StyleUnderline"/>
        </w:rPr>
        <w:t xml:space="preserve">risks of </w:t>
      </w:r>
      <w:r w:rsidRPr="00B95AAC">
        <w:rPr>
          <w:rStyle w:val="Emphasis"/>
        </w:rPr>
        <w:t>thermonuclear war</w:t>
      </w:r>
      <w:r w:rsidRPr="00B95AAC">
        <w:rPr>
          <w:rStyle w:val="StyleUnderline"/>
        </w:rPr>
        <w:t xml:space="preserve"> and </w:t>
      </w:r>
      <w:r w:rsidRPr="00B95AAC">
        <w:rPr>
          <w:rStyle w:val="Emphasis"/>
        </w:rPr>
        <w:t>global climate catastrophe</w:t>
      </w:r>
      <w:r w:rsidRPr="00B95AAC">
        <w:rPr>
          <w:sz w:val="16"/>
        </w:rPr>
        <w:t>.</w:t>
      </w:r>
    </w:p>
    <w:p w14:paraId="32D0A47B" w14:textId="77777777" w:rsidR="00BA3464" w:rsidRPr="005F37E6" w:rsidRDefault="00BA3464" w:rsidP="00BA3464"/>
    <w:p w14:paraId="22D02A72" w14:textId="534E9647" w:rsidR="00964315" w:rsidRDefault="00BA3464" w:rsidP="00BA3464">
      <w:pPr>
        <w:pStyle w:val="Heading2"/>
      </w:pPr>
      <w:r>
        <w:lastRenderedPageBreak/>
        <w:t>Case</w:t>
      </w:r>
    </w:p>
    <w:p w14:paraId="08E7FA5D" w14:textId="295B2677" w:rsidR="00BA3464" w:rsidRDefault="00BA3464" w:rsidP="00BA3464">
      <w:pPr>
        <w:pStyle w:val="Heading3"/>
      </w:pPr>
      <w:r>
        <w:lastRenderedPageBreak/>
        <w:t>Framework</w:t>
      </w:r>
    </w:p>
    <w:p w14:paraId="66FA973E" w14:textId="77777777" w:rsidR="00D57914" w:rsidRPr="009658E4" w:rsidRDefault="00D57914" w:rsidP="00D57914">
      <w:pPr>
        <w:pStyle w:val="Heading4"/>
      </w:pPr>
      <w:r>
        <w:t>Reject consequentialism:</w:t>
      </w:r>
    </w:p>
    <w:p w14:paraId="368900F0" w14:textId="77777777" w:rsidR="00D57914" w:rsidRPr="00DC394B" w:rsidRDefault="00D57914" w:rsidP="00D57914">
      <w:pPr>
        <w:pStyle w:val="Heading4"/>
      </w:pPr>
      <w:r w:rsidRPr="00DC394B">
        <w:rPr>
          <w:rFonts w:cs="Times New Roman"/>
        </w:rPr>
        <w:t xml:space="preserve">1. </w:t>
      </w:r>
      <w:r w:rsidRPr="00DC394B">
        <w:t>Problem of induction</w:t>
      </w:r>
    </w:p>
    <w:p w14:paraId="40F5C1BE" w14:textId="77777777" w:rsidR="00D57914" w:rsidRPr="00DC394B" w:rsidRDefault="00D57914" w:rsidP="00D57914">
      <w:r w:rsidRPr="00DC394B">
        <w:rPr>
          <w:rStyle w:val="Heading4Char"/>
        </w:rPr>
        <w:t>Vickers 14</w:t>
      </w:r>
      <w:r w:rsidRPr="00DC394B">
        <w:t>, John Vickers, 2014, The Problem of Induction, https://plato.stanford.edu/entries/induction-problem/</w:t>
      </w:r>
    </w:p>
    <w:p w14:paraId="2F166599" w14:textId="77777777" w:rsidR="00D57914" w:rsidRPr="00DC394B" w:rsidRDefault="00D57914" w:rsidP="00D57914">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094474AE" w14:textId="77777777" w:rsidR="00D57914" w:rsidRDefault="00D57914" w:rsidP="00D57914">
      <w:pPr>
        <w:pStyle w:val="Heading4"/>
        <w:spacing w:line="276" w:lineRule="auto"/>
        <w:rPr>
          <w:rFonts w:cs="Times New Roman"/>
        </w:rPr>
      </w:pPr>
      <w:r>
        <w:rPr>
          <w:rFonts w:cs="Times New Roman"/>
        </w:rPr>
        <w:t>Takes out their offense since it is predicated on using past experiences.</w:t>
      </w:r>
    </w:p>
    <w:p w14:paraId="223CDF60" w14:textId="77777777" w:rsidR="00D57914" w:rsidRPr="00DC394B" w:rsidRDefault="00D57914" w:rsidP="00D57914">
      <w:pPr>
        <w:pStyle w:val="Heading4"/>
        <w:spacing w:line="276" w:lineRule="auto"/>
        <w:rPr>
          <w:rFonts w:cs="Times New Roman"/>
        </w:rPr>
      </w:pPr>
      <w:r w:rsidRPr="00DC394B">
        <w:rPr>
          <w:rFonts w:cs="Times New Roman"/>
        </w:rPr>
        <w:t xml:space="preserve">2.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14522724" w14:textId="371CBE75" w:rsidR="00D57914" w:rsidRPr="00DC394B" w:rsidRDefault="00D57914" w:rsidP="00D57914">
      <w:pPr>
        <w:pStyle w:val="Heading4"/>
      </w:pPr>
      <w:r w:rsidRPr="00DC394B">
        <w:rPr>
          <w:rFonts w:cs="Times New Roman"/>
        </w:rPr>
        <w:t xml:space="preserve">3.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p>
    <w:p w14:paraId="2EB44B93" w14:textId="77777777" w:rsidR="00D57914" w:rsidRPr="00DC394B" w:rsidRDefault="00D57914" w:rsidP="00D57914">
      <w:pPr>
        <w:pStyle w:val="Heading4"/>
        <w:spacing w:line="276" w:lineRule="auto"/>
        <w:rPr>
          <w:rFonts w:cs="Times New Roman"/>
        </w:rPr>
      </w:pPr>
      <w:r w:rsidRPr="00DC394B">
        <w:rPr>
          <w:rFonts w:cs="Times New Roman"/>
        </w:rPr>
        <w:t>4. Consequentialism is irresolvable because if a bigger harm can outweigh a smaller, there’s always a non-zero chance of a bigger harm in the future and there’s no non-arbitrary point at which consequences stop being relevant</w:t>
      </w:r>
    </w:p>
    <w:p w14:paraId="55C4026B" w14:textId="77777777" w:rsidR="00D57914" w:rsidRPr="00DC394B" w:rsidRDefault="00D57914" w:rsidP="00D57914">
      <w:pPr>
        <w:pStyle w:val="Heading4"/>
      </w:pPr>
      <w:r w:rsidRPr="00DC394B">
        <w:t>5. No impact to anything – the universe is infinite.</w:t>
      </w:r>
    </w:p>
    <w:p w14:paraId="5B9DAFAA" w14:textId="77777777" w:rsidR="00D57914" w:rsidRPr="00DC394B" w:rsidRDefault="00D57914" w:rsidP="00D57914">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4B690312" w14:textId="77777777" w:rsidR="00D57914" w:rsidRPr="00DC394B" w:rsidRDefault="00D57914" w:rsidP="00D57914">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w:t>
      </w:r>
      <w:r w:rsidRPr="00DC394B">
        <w:rPr>
          <w:rStyle w:val="Emphasis"/>
        </w:rPr>
        <w:lastRenderedPageBreak/>
        <w:t xml:space="preserve">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16A79C1D" w14:textId="77777777" w:rsidR="00D57914" w:rsidRDefault="00D57914" w:rsidP="00D57914"/>
    <w:p w14:paraId="1C6B44BA" w14:textId="77777777" w:rsidR="00D57914" w:rsidRPr="00421CE0" w:rsidRDefault="00D57914" w:rsidP="00D57914">
      <w:pPr>
        <w:pStyle w:val="Heading4"/>
      </w:pPr>
      <w:r>
        <w:t xml:space="preserve">6. </w:t>
      </w: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5A3842D9" w14:textId="77777777" w:rsidR="00D57914" w:rsidRPr="007C5A1F" w:rsidRDefault="00D57914" w:rsidP="00D57914">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3B697046" w14:textId="77777777" w:rsidR="00D57914" w:rsidRPr="00A20A0C" w:rsidRDefault="00D57914" w:rsidP="00D57914">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5705076B" w14:textId="77777777" w:rsidR="00D57914" w:rsidRPr="00A20A0C" w:rsidRDefault="00D57914" w:rsidP="00D57914">
      <w:pPr>
        <w:rPr>
          <w:b/>
          <w:bCs/>
          <w:sz w:val="26"/>
          <w:szCs w:val="26"/>
        </w:rPr>
      </w:pPr>
      <w:r w:rsidRPr="00421CE0">
        <w:rPr>
          <w:b/>
          <w:bCs/>
          <w:sz w:val="26"/>
          <w:szCs w:val="26"/>
        </w:rPr>
        <w:t>Vote them down – this abhorrent discourse promotes terrible ideologies in the debate space.</w:t>
      </w:r>
    </w:p>
    <w:p w14:paraId="356F454E" w14:textId="76FA737A" w:rsidR="00BA3464" w:rsidRPr="00BA3464" w:rsidRDefault="00BA3464" w:rsidP="00D57914">
      <w:pPr>
        <w:pStyle w:val="Heading4"/>
      </w:pPr>
    </w:p>
    <w:p w14:paraId="7205147E" w14:textId="28189D12" w:rsidR="00BA3464" w:rsidRPr="00BA3464" w:rsidRDefault="00BA3464" w:rsidP="00BA3464">
      <w:pPr>
        <w:pStyle w:val="Heading3"/>
      </w:pPr>
      <w:r>
        <w:lastRenderedPageBreak/>
        <w:t>advantage</w:t>
      </w:r>
    </w:p>
    <w:p w14:paraId="7EB5FE8C" w14:textId="77777777" w:rsidR="00BA3464" w:rsidRDefault="00BA3464" w:rsidP="00BA3464">
      <w:pPr>
        <w:pStyle w:val="Heading4"/>
      </w:pPr>
      <w:r>
        <w:t>Disease outbreaks will be defeated with quarantines</w:t>
      </w:r>
    </w:p>
    <w:p w14:paraId="26F35020" w14:textId="77777777" w:rsidR="00BA3464" w:rsidRDefault="00BA3464" w:rsidP="00BA3464">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5F559A7D" w14:textId="77777777" w:rsidR="00BA3464" w:rsidRPr="009F2411" w:rsidRDefault="00BA3464" w:rsidP="00BA3464">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72149675" w14:textId="77777777" w:rsidR="00BA3464" w:rsidRPr="009F2411" w:rsidRDefault="00BA3464" w:rsidP="00BA3464">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1ADCF9AC" w14:textId="77777777" w:rsidR="00BA3464" w:rsidRPr="009F2411" w:rsidRDefault="00BA3464" w:rsidP="00BA3464">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2A62F601" w14:textId="77777777" w:rsidR="00BA3464" w:rsidRPr="00E11972" w:rsidRDefault="00BA3464" w:rsidP="00BA3464">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318458E2" w14:textId="77777777" w:rsidR="00BA3464" w:rsidRPr="00894F04" w:rsidRDefault="00BA3464" w:rsidP="00BA3464">
      <w:pPr>
        <w:pStyle w:val="Heading4"/>
      </w:pPr>
      <w:r>
        <w:t xml:space="preserve">Pandemics </w:t>
      </w:r>
      <w:r w:rsidRPr="001B7237">
        <w:rPr>
          <w:u w:val="single"/>
        </w:rPr>
        <w:t>promote</w:t>
      </w:r>
      <w:r>
        <w:t xml:space="preserve"> peace AND </w:t>
      </w:r>
      <w:r w:rsidRPr="00052FB6">
        <w:rPr>
          <w:u w:val="single"/>
        </w:rPr>
        <w:t>solve</w:t>
      </w:r>
      <w:r>
        <w:t xml:space="preserve"> war</w:t>
      </w:r>
    </w:p>
    <w:p w14:paraId="3D52ABBF" w14:textId="77777777" w:rsidR="00BA3464" w:rsidRDefault="00BA3464" w:rsidP="00BA3464">
      <w:r>
        <w:t xml:space="preserve">Sebastian </w:t>
      </w:r>
      <w:proofErr w:type="spellStart"/>
      <w:r w:rsidRPr="00ED70FA">
        <w:rPr>
          <w:rStyle w:val="Style13ptBold"/>
        </w:rPr>
        <w:t>Mallaby</w:t>
      </w:r>
      <w:proofErr w:type="spellEnd"/>
      <w:r w:rsidRPr="00ED70FA">
        <w:rPr>
          <w:rStyle w:val="Style13ptBold"/>
        </w:rPr>
        <w:t xml:space="preserve"> 20</w:t>
      </w:r>
      <w:r>
        <w:t xml:space="preserve"> (Ford International Professor of Political Science at MIT and the director of MIT's Security Studies Program, 4-23-2020, "Do Pandemics Promote Peace?", Foreign Affairs, https://www.foreignaffairs.com/articles/china/2020-04-23/do-pandemics-promote-peace, accessed: 9-25-2020)//</w:t>
      </w:r>
      <w:proofErr w:type="spellStart"/>
      <w:r>
        <w:t>yeed</w:t>
      </w:r>
      <w:proofErr w:type="spellEnd"/>
    </w:p>
    <w:p w14:paraId="27938977" w14:textId="77777777" w:rsidR="00BA3464" w:rsidRPr="00F20AD4" w:rsidRDefault="00BA3464" w:rsidP="00BA3464">
      <w:r w:rsidRPr="00D64E8C">
        <w:rPr>
          <w:rStyle w:val="StyleUnderline"/>
          <w:highlight w:val="green"/>
        </w:rPr>
        <w:t>War</w:t>
      </w:r>
      <w:r w:rsidRPr="001B7237">
        <w:rPr>
          <w:rStyle w:val="StyleUnderline"/>
        </w:rPr>
        <w:t xml:space="preserve"> is</w:t>
      </w:r>
      <w:r>
        <w:t xml:space="preserve"> a </w:t>
      </w:r>
      <w:r w:rsidRPr="00D64E8C">
        <w:rPr>
          <w:rStyle w:val="StyleUnderline"/>
          <w:highlight w:val="green"/>
        </w:rPr>
        <w:t>risky</w:t>
      </w:r>
      <w:r>
        <w:t xml:space="preserve"> business, </w:t>
      </w:r>
      <w:r w:rsidRPr="00D64E8C">
        <w:rPr>
          <w:rStyle w:val="StyleUnderline"/>
          <w:highlight w:val="green"/>
        </w:rPr>
        <w:t>with</w:t>
      </w:r>
      <w:r>
        <w:t xml:space="preserve"> potentially very </w:t>
      </w:r>
      <w:r w:rsidRPr="00D64E8C">
        <w:rPr>
          <w:rStyle w:val="StyleUnderline"/>
          <w:highlight w:val="green"/>
        </w:rPr>
        <w:t>high costs</w:t>
      </w:r>
      <w:r>
        <w:t xml:space="preserve">. The historian Geoffrey </w:t>
      </w:r>
      <w:r w:rsidRPr="001F26DD">
        <w:rPr>
          <w:rStyle w:val="StyleUnderline"/>
        </w:rPr>
        <w:t xml:space="preserve">Blainey argued in The </w:t>
      </w:r>
      <w:r w:rsidRPr="00D64E8C">
        <w:rPr>
          <w:rStyle w:val="StyleUnderline"/>
          <w:highlight w:val="green"/>
        </w:rPr>
        <w:t>Causes of War</w:t>
      </w:r>
      <w:r w:rsidRPr="001F26DD">
        <w:rPr>
          <w:rStyle w:val="StyleUnderline"/>
        </w:rPr>
        <w:t xml:space="preserve"> that most </w:t>
      </w:r>
      <w:r w:rsidRPr="00025FF9">
        <w:rPr>
          <w:rStyle w:val="StyleUnderline"/>
        </w:rPr>
        <w:t xml:space="preserve">wars </w:t>
      </w:r>
      <w:r w:rsidRPr="00D64E8C">
        <w:rPr>
          <w:rStyle w:val="StyleUnderline"/>
          <w:highlight w:val="green"/>
        </w:rPr>
        <w:t>share</w:t>
      </w:r>
      <w:r w:rsidRPr="001F26DD">
        <w:rPr>
          <w:rStyle w:val="StyleUnderline"/>
        </w:rPr>
        <w:t xml:space="preserve"> a common characteristic at their outset: </w:t>
      </w:r>
      <w:r w:rsidRPr="00D64E8C">
        <w:rPr>
          <w:rStyle w:val="StyleUnderline"/>
          <w:highlight w:val="green"/>
        </w:rPr>
        <w:t>optimism</w:t>
      </w:r>
      <w:r w:rsidRPr="001F26DD">
        <w:rPr>
          <w:rStyle w:val="StyleUnderline"/>
        </w:rPr>
        <w:t xml:space="preserve">. </w:t>
      </w:r>
      <w:r w:rsidRPr="001F26DD">
        <w:t>The</w:t>
      </w:r>
      <w:r>
        <w:t xml:space="preserve"> </w:t>
      </w:r>
      <w:r w:rsidRPr="00025FF9">
        <w:rPr>
          <w:rStyle w:val="StyleUnderline"/>
        </w:rPr>
        <w:t>belligerents</w:t>
      </w:r>
      <w:r>
        <w:t xml:space="preserve"> usually </w:t>
      </w:r>
      <w:r w:rsidRPr="001F26DD">
        <w:rPr>
          <w:rStyle w:val="StyleUnderline"/>
        </w:rPr>
        <w:t xml:space="preserve">start out </w:t>
      </w:r>
      <w:r w:rsidRPr="00D64E8C">
        <w:rPr>
          <w:rStyle w:val="StyleUnderline"/>
          <w:highlight w:val="green"/>
        </w:rPr>
        <w:t>sanguine about</w:t>
      </w:r>
      <w:r w:rsidRPr="001F26DD">
        <w:rPr>
          <w:rStyle w:val="StyleUnderline"/>
        </w:rPr>
        <w:t xml:space="preserve"> their </w:t>
      </w:r>
      <w:r w:rsidRPr="00D64E8C">
        <w:rPr>
          <w:rStyle w:val="StyleUnderline"/>
          <w:highlight w:val="green"/>
        </w:rPr>
        <w:t>odds of</w:t>
      </w:r>
      <w:r w:rsidRPr="001F26DD">
        <w:rPr>
          <w:rStyle w:val="StyleUnderline"/>
        </w:rPr>
        <w:t xml:space="preserve"> military </w:t>
      </w:r>
      <w:r w:rsidRPr="00D64E8C">
        <w:rPr>
          <w:rStyle w:val="StyleUnderline"/>
          <w:highlight w:val="green"/>
        </w:rPr>
        <w:t>success</w:t>
      </w:r>
      <w:r>
        <w:t xml:space="preserve">. </w:t>
      </w:r>
      <w:r w:rsidRPr="001F26DD">
        <w:rPr>
          <w:rStyle w:val="StyleUnderline"/>
        </w:rPr>
        <w:t xml:space="preserve">When </w:t>
      </w:r>
      <w:r w:rsidRPr="00D64E8C">
        <w:rPr>
          <w:rStyle w:val="StyleUnderline"/>
          <w:highlight w:val="green"/>
        </w:rPr>
        <w:t>elites</w:t>
      </w:r>
      <w:r>
        <w:t xml:space="preserve"> on both or all sides </w:t>
      </w:r>
      <w:r w:rsidRPr="001F26DD">
        <w:rPr>
          <w:rStyle w:val="StyleUnderline"/>
        </w:rPr>
        <w:t xml:space="preserve">are </w:t>
      </w:r>
      <w:r w:rsidRPr="00D64E8C">
        <w:rPr>
          <w:rStyle w:val="StyleUnderline"/>
          <w:highlight w:val="green"/>
        </w:rPr>
        <w:t>confident</w:t>
      </w:r>
      <w:r>
        <w:t xml:space="preserve">, they are more </w:t>
      </w:r>
      <w:r w:rsidRPr="001F26DD">
        <w:rPr>
          <w:rStyle w:val="StyleUnderline"/>
        </w:rPr>
        <w:t>willing to take the plunge</w:t>
      </w:r>
      <w:r>
        <w:t xml:space="preserve">—and </w:t>
      </w:r>
      <w:r w:rsidRPr="00D64E8C">
        <w:rPr>
          <w:rStyle w:val="StyleUnderline"/>
          <w:highlight w:val="green"/>
        </w:rPr>
        <w:t>less likely to negotiate</w:t>
      </w:r>
      <w:r>
        <w:t xml:space="preserve">, </w:t>
      </w:r>
      <w:r w:rsidRPr="001F26DD">
        <w:rPr>
          <w:rStyle w:val="StyleUnderline"/>
        </w:rPr>
        <w:t>because they think they will come out better by fighting</w:t>
      </w:r>
      <w:r>
        <w:t xml:space="preserve">. </w:t>
      </w:r>
      <w:r w:rsidRPr="00D64E8C">
        <w:rPr>
          <w:rStyle w:val="StyleUnderline"/>
          <w:highlight w:val="green"/>
        </w:rPr>
        <w:t>Peace</w:t>
      </w:r>
      <w:r>
        <w:t>, by contrast</w:t>
      </w:r>
      <w:r w:rsidRPr="001F26DD">
        <w:rPr>
          <w:rStyle w:val="StyleUnderline"/>
        </w:rPr>
        <w:t xml:space="preserve">, is </w:t>
      </w:r>
      <w:r w:rsidRPr="00D64E8C">
        <w:rPr>
          <w:rStyle w:val="StyleUnderline"/>
          <w:highlight w:val="green"/>
        </w:rPr>
        <w:t>served by pessimism</w:t>
      </w:r>
      <w:r>
        <w:t xml:space="preserve">. </w:t>
      </w:r>
      <w:r w:rsidRPr="001F26DD">
        <w:rPr>
          <w:rStyle w:val="StyleUnderline"/>
        </w:rPr>
        <w:t xml:space="preserve">Even </w:t>
      </w:r>
      <w:r w:rsidRPr="00F20AD4">
        <w:rPr>
          <w:rStyle w:val="StyleUnderline"/>
        </w:rPr>
        <w:t>one party’s pessimism can be helpful</w:t>
      </w:r>
      <w:r>
        <w:t xml:space="preserve">: that </w:t>
      </w:r>
      <w:r w:rsidRPr="001F26DD">
        <w:rPr>
          <w:rStyle w:val="StyleUnderline"/>
        </w:rPr>
        <w:t xml:space="preserve">party will be more </w:t>
      </w:r>
      <w:r w:rsidRPr="00D64E8C">
        <w:rPr>
          <w:rStyle w:val="StyleUnderline"/>
          <w:highlight w:val="green"/>
        </w:rPr>
        <w:t>inclined to negotiate and</w:t>
      </w:r>
      <w:r w:rsidRPr="001F26DD">
        <w:rPr>
          <w:rStyle w:val="StyleUnderline"/>
        </w:rPr>
        <w:t xml:space="preserve"> even </w:t>
      </w:r>
      <w:r w:rsidRPr="00025FF9">
        <w:rPr>
          <w:rStyle w:val="StyleUnderline"/>
        </w:rPr>
        <w:t>accept</w:t>
      </w:r>
      <w:r w:rsidRPr="001F26DD">
        <w:rPr>
          <w:rStyle w:val="StyleUnderline"/>
        </w:rPr>
        <w:t xml:space="preserve"> an unfavorable </w:t>
      </w:r>
      <w:r w:rsidRPr="00D64E8C">
        <w:rPr>
          <w:rStyle w:val="StyleUnderline"/>
          <w:highlight w:val="green"/>
        </w:rPr>
        <w:t>bargain</w:t>
      </w:r>
      <w:r w:rsidRPr="001F26DD">
        <w:rPr>
          <w:rStyle w:val="StyleUnderline"/>
        </w:rPr>
        <w:t xml:space="preserve"> </w:t>
      </w:r>
      <w:proofErr w:type="gramStart"/>
      <w:r w:rsidRPr="001F26DD">
        <w:rPr>
          <w:rStyle w:val="StyleUnderline"/>
        </w:rPr>
        <w:t xml:space="preserve">in order </w:t>
      </w:r>
      <w:r w:rsidRPr="00D64E8C">
        <w:rPr>
          <w:rStyle w:val="StyleUnderline"/>
          <w:highlight w:val="green"/>
        </w:rPr>
        <w:t>to</w:t>
      </w:r>
      <w:proofErr w:type="gramEnd"/>
      <w:r w:rsidRPr="00D64E8C">
        <w:rPr>
          <w:rStyle w:val="StyleUnderline"/>
          <w:highlight w:val="green"/>
        </w:rPr>
        <w:t xml:space="preserve"> avoid war</w:t>
      </w:r>
      <w:r w:rsidRPr="00D64E8C">
        <w:rPr>
          <w:highlight w:val="green"/>
        </w:rPr>
        <w:t>.</w:t>
      </w:r>
    </w:p>
    <w:p w14:paraId="620D7438" w14:textId="77777777" w:rsidR="00BA3464" w:rsidRDefault="00BA3464" w:rsidP="00BA3464">
      <w:r w:rsidRPr="00F20AD4">
        <w:t xml:space="preserve">When one side gains a sudden and pronounced advantage, however, this de-escalatory logic can break down: the optimistic side will increase its demands faster than the pessimistic side can appease. Some analysts worry that something like this could happen in U.S.-Chinese relations </w:t>
      </w:r>
      <w:proofErr w:type="gramStart"/>
      <w:r w:rsidRPr="00F20AD4">
        <w:t>as a result of</w:t>
      </w:r>
      <w:proofErr w:type="gramEnd"/>
      <w:r w:rsidRPr="00F20AD4">
        <w:t xml:space="preserve"> the new coronavirus. The United States is experiencing a moment of domestic crisis. </w:t>
      </w:r>
      <w:r w:rsidRPr="00F20AD4">
        <w:lastRenderedPageBreak/>
        <w:t>China, some fear, might see the pandemic as playing to its advantage and be tempted to throw its military weight around in the western Pacific.</w:t>
      </w:r>
    </w:p>
    <w:p w14:paraId="393067F4" w14:textId="77777777" w:rsidR="00BA3464" w:rsidRDefault="00BA3464" w:rsidP="00BA3464">
      <w:r w:rsidRPr="00F20AD4">
        <w:rPr>
          <w:rStyle w:val="StyleUnderline"/>
        </w:rPr>
        <w:t>What</w:t>
      </w:r>
      <w:r>
        <w:t xml:space="preserve"> these </w:t>
      </w:r>
      <w:r w:rsidRPr="00F20AD4">
        <w:rPr>
          <w:rStyle w:val="StyleUnderline"/>
        </w:rPr>
        <w:t xml:space="preserve">analysts miss is that </w:t>
      </w:r>
      <w:r w:rsidRPr="00D64E8C">
        <w:rPr>
          <w:rStyle w:val="StyleUnderline"/>
          <w:highlight w:val="green"/>
        </w:rPr>
        <w:t>COVID</w:t>
      </w:r>
      <w:r w:rsidRPr="00F20AD4">
        <w:rPr>
          <w:rStyle w:val="StyleUnderline"/>
        </w:rPr>
        <w:t>-19</w:t>
      </w:r>
      <w:r>
        <w:t xml:space="preserve">, the disease caused by the coronavirus, </w:t>
      </w:r>
      <w:r w:rsidRPr="00F20AD4">
        <w:rPr>
          <w:rStyle w:val="StyleUnderline"/>
        </w:rPr>
        <w:t xml:space="preserve">is </w:t>
      </w:r>
      <w:r w:rsidRPr="00D64E8C">
        <w:rPr>
          <w:rStyle w:val="StyleUnderline"/>
          <w:highlight w:val="green"/>
        </w:rPr>
        <w:t xml:space="preserve">weakening </w:t>
      </w:r>
      <w:proofErr w:type="gramStart"/>
      <w:r w:rsidRPr="00D64E8C">
        <w:rPr>
          <w:rStyle w:val="StyleUnderline"/>
          <w:highlight w:val="green"/>
        </w:rPr>
        <w:t>all</w:t>
      </w:r>
      <w:r w:rsidRPr="00F20AD4">
        <w:rPr>
          <w:rStyle w:val="StyleUnderline"/>
        </w:rPr>
        <w:t xml:space="preserve"> of</w:t>
      </w:r>
      <w:proofErr w:type="gramEnd"/>
      <w:r w:rsidRPr="00F20AD4">
        <w:rPr>
          <w:rStyle w:val="StyleUnderline"/>
        </w:rPr>
        <w:t xml:space="preserve"> the great and middle </w:t>
      </w:r>
      <w:r w:rsidRPr="00D64E8C">
        <w:rPr>
          <w:rStyle w:val="StyleUnderline"/>
          <w:highlight w:val="green"/>
        </w:rPr>
        <w:t>powers</w:t>
      </w:r>
      <w:r w:rsidRPr="00F20AD4">
        <w:rPr>
          <w:rStyle w:val="StyleUnderline"/>
        </w:rPr>
        <w:t xml:space="preserve"> more or less </w:t>
      </w:r>
      <w:r w:rsidRPr="00D64E8C">
        <w:rPr>
          <w:rStyle w:val="StyleUnderline"/>
          <w:highlight w:val="green"/>
        </w:rPr>
        <w:t>equally</w:t>
      </w:r>
      <w:r>
        <w:t xml:space="preserve">. </w:t>
      </w:r>
      <w:r w:rsidRPr="00F20AD4">
        <w:rPr>
          <w:rStyle w:val="StyleUnderline"/>
        </w:rPr>
        <w:t xml:space="preserve">None is likely to gain a meaningful advantage over the others. </w:t>
      </w:r>
      <w:r w:rsidRPr="00D64E8C">
        <w:rPr>
          <w:rStyle w:val="StyleUnderline"/>
          <w:highlight w:val="green"/>
        </w:rPr>
        <w:t>All</w:t>
      </w:r>
      <w:r>
        <w:t xml:space="preserve"> will have </w:t>
      </w:r>
      <w:r w:rsidRPr="00F20AD4">
        <w:rPr>
          <w:rStyle w:val="StyleUnderline"/>
        </w:rPr>
        <w:t xml:space="preserve">ample reason to be </w:t>
      </w:r>
      <w:r w:rsidRPr="00D64E8C">
        <w:rPr>
          <w:rStyle w:val="StyleUnderline"/>
          <w:highlight w:val="green"/>
        </w:rPr>
        <w:t>pessimistic about</w:t>
      </w:r>
      <w:r w:rsidRPr="00F20AD4">
        <w:rPr>
          <w:rStyle w:val="StyleUnderline"/>
        </w:rPr>
        <w:t xml:space="preserve"> their military </w:t>
      </w:r>
      <w:r w:rsidRPr="00D64E8C">
        <w:rPr>
          <w:rStyle w:val="StyleUnderline"/>
          <w:highlight w:val="green"/>
        </w:rPr>
        <w:t>capabilities</w:t>
      </w:r>
      <w:r>
        <w:t xml:space="preserve"> </w:t>
      </w:r>
      <w:r w:rsidRPr="00D64E8C">
        <w:rPr>
          <w:rStyle w:val="StyleUnderline"/>
          <w:highlight w:val="green"/>
        </w:rPr>
        <w:t>and</w:t>
      </w:r>
      <w:r>
        <w:t xml:space="preserve"> their overall </w:t>
      </w:r>
      <w:r w:rsidRPr="00D64E8C">
        <w:rPr>
          <w:rStyle w:val="StyleUnderline"/>
          <w:highlight w:val="green"/>
        </w:rPr>
        <w:t>readiness</w:t>
      </w:r>
      <w:r>
        <w:t xml:space="preserve"> for war. </w:t>
      </w:r>
      <w:r w:rsidRPr="00F20AD4">
        <w:rPr>
          <w:rStyle w:val="StyleUnderline"/>
        </w:rPr>
        <w:t xml:space="preserve">For the </w:t>
      </w:r>
      <w:r w:rsidRPr="00D64E8C">
        <w:rPr>
          <w:rStyle w:val="StyleUnderline"/>
          <w:highlight w:val="green"/>
        </w:rPr>
        <w:t>duration of</w:t>
      </w:r>
      <w:r w:rsidRPr="00F20AD4">
        <w:rPr>
          <w:rStyle w:val="StyleUnderline"/>
        </w:rPr>
        <w:t xml:space="preserve"> the </w:t>
      </w:r>
      <w:r w:rsidRPr="00D64E8C">
        <w:rPr>
          <w:rStyle w:val="StyleUnderline"/>
          <w:highlight w:val="green"/>
        </w:rPr>
        <w:t>pandemic</w:t>
      </w:r>
      <w:r w:rsidRPr="00F20AD4">
        <w:rPr>
          <w:rStyle w:val="StyleUnderline"/>
        </w:rPr>
        <w:t>,</w:t>
      </w:r>
      <w:r>
        <w:t xml:space="preserve"> at least, and probably for years afterward, </w:t>
      </w:r>
      <w:r w:rsidRPr="00F20AD4">
        <w:rPr>
          <w:rStyle w:val="StyleUnderline"/>
        </w:rPr>
        <w:t xml:space="preserve">the </w:t>
      </w:r>
      <w:r w:rsidRPr="00D64E8C">
        <w:rPr>
          <w:rStyle w:val="Emphasis"/>
          <w:highlight w:val="green"/>
        </w:rPr>
        <w:t>odds of a war</w:t>
      </w:r>
      <w:r w:rsidRPr="00F20AD4">
        <w:rPr>
          <w:rStyle w:val="Emphasis"/>
        </w:rPr>
        <w:t xml:space="preserve"> between major powers will </w:t>
      </w:r>
      <w:r w:rsidRPr="00D64E8C">
        <w:rPr>
          <w:rStyle w:val="Emphasis"/>
          <w:highlight w:val="green"/>
        </w:rPr>
        <w:t>go down</w:t>
      </w:r>
      <w:r w:rsidRPr="00F20AD4">
        <w:rPr>
          <w:rStyle w:val="StyleUnderline"/>
        </w:rPr>
        <w:t>, not up.</w:t>
      </w:r>
      <w:r>
        <w:t xml:space="preserve"> </w:t>
      </w:r>
    </w:p>
    <w:p w14:paraId="1110CCCB" w14:textId="77777777" w:rsidR="00BA3464" w:rsidRDefault="00BA3464" w:rsidP="00BA3464">
      <w:r>
        <w:t xml:space="preserve">A </w:t>
      </w:r>
      <w:r w:rsidRPr="00F20AD4">
        <w:rPr>
          <w:rStyle w:val="StyleUnderline"/>
        </w:rPr>
        <w:t xml:space="preserve">cursory survey </w:t>
      </w:r>
      <w:r>
        <w:t xml:space="preserve">of the scholarly literature </w:t>
      </w:r>
      <w:r w:rsidRPr="00F20AD4">
        <w:rPr>
          <w:rStyle w:val="StyleUnderline"/>
        </w:rPr>
        <w:t>on war and disease</w:t>
      </w:r>
      <w:r>
        <w:t xml:space="preserve"> appears to </w:t>
      </w:r>
      <w:r w:rsidRPr="00F20AD4">
        <w:rPr>
          <w:rStyle w:val="StyleUnderline"/>
        </w:rPr>
        <w:t>confirm Blainey’s observation that pessimism is conducive to peace.</w:t>
      </w:r>
      <w:r>
        <w:t xml:space="preserve"> </w:t>
      </w:r>
      <w:r w:rsidRPr="00F20AD4">
        <w:rPr>
          <w:rStyle w:val="StyleUnderline"/>
        </w:rPr>
        <w:t>Scholars</w:t>
      </w:r>
      <w:r>
        <w:t xml:space="preserve"> have </w:t>
      </w:r>
      <w:r w:rsidRPr="00F20AD4">
        <w:rPr>
          <w:rStyle w:val="StyleUnderline"/>
        </w:rPr>
        <w:t>documented again and again how war creates permissive conditions for disease</w:t>
      </w:r>
      <w:r>
        <w:t>—</w:t>
      </w:r>
      <w:r w:rsidRPr="00F20AD4">
        <w:rPr>
          <w:rStyle w:val="StyleUnderline"/>
        </w:rPr>
        <w:t>in armies as well as civilians in the fought-over territories. But one seldom finds any discussion of epidemics causing wars or of wars deliberately started in the middle of widespread outbreaks of infectious disease</w:t>
      </w:r>
      <w: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4C8D305B" w14:textId="77777777" w:rsidR="00BA3464" w:rsidRDefault="00BA3464" w:rsidP="00BA3464">
      <w:r>
        <w:t xml:space="preserve">That </w:t>
      </w:r>
      <w:r w:rsidRPr="00F20AD4">
        <w:rPr>
          <w:rStyle w:val="StyleUnderline"/>
        </w:rPr>
        <w:t>sickness slows the march to war</w:t>
      </w:r>
      <w:r>
        <w:t xml:space="preserve"> is partly </w:t>
      </w:r>
      <w:proofErr w:type="gramStart"/>
      <w:r w:rsidRPr="00F20AD4">
        <w:rPr>
          <w:rStyle w:val="StyleUnderline"/>
        </w:rPr>
        <w:t>due to the fact that</w:t>
      </w:r>
      <w:proofErr w:type="gramEnd"/>
      <w:r w:rsidRPr="00F20AD4">
        <w:rPr>
          <w:rStyle w:val="StyleUnderline"/>
        </w:rPr>
        <w:t xml:space="preserve"> </w:t>
      </w:r>
      <w:r w:rsidRPr="00D64E8C">
        <w:rPr>
          <w:rStyle w:val="StyleUnderline"/>
          <w:highlight w:val="green"/>
        </w:rPr>
        <w:t>war depends on people</w:t>
      </w:r>
      <w:r w:rsidRPr="00F20AD4">
        <w:rPr>
          <w:rStyle w:val="StyleUnderline"/>
        </w:rPr>
        <w:t xml:space="preserve">. When </w:t>
      </w:r>
      <w:r w:rsidRPr="00D64E8C">
        <w:rPr>
          <w:rStyle w:val="StyleUnderline"/>
          <w:highlight w:val="green"/>
        </w:rPr>
        <w:t>people</w:t>
      </w:r>
      <w:r w:rsidRPr="00F20AD4">
        <w:rPr>
          <w:rStyle w:val="StyleUnderline"/>
        </w:rPr>
        <w:t xml:space="preserve"> fall </w:t>
      </w:r>
      <w:r w:rsidRPr="00D64E8C">
        <w:rPr>
          <w:rStyle w:val="StyleUnderline"/>
          <w:highlight w:val="green"/>
        </w:rPr>
        <w:t>ill</w:t>
      </w:r>
      <w:r w:rsidRPr="00F20AD4">
        <w:rPr>
          <w:rStyle w:val="StyleUnderline"/>
        </w:rPr>
        <w:t xml:space="preserve">, they </w:t>
      </w:r>
      <w:r w:rsidRPr="00D64E8C">
        <w:rPr>
          <w:rStyle w:val="StyleUnderline"/>
          <w:highlight w:val="green"/>
        </w:rPr>
        <w:t>can’t</w:t>
      </w:r>
      <w:r w:rsidRPr="00F20AD4">
        <w:rPr>
          <w:rStyle w:val="StyleUnderline"/>
        </w:rPr>
        <w:t xml:space="preserve"> be counted on to </w:t>
      </w:r>
      <w:r w:rsidRPr="00D64E8C">
        <w:rPr>
          <w:rStyle w:val="StyleUnderline"/>
          <w:highlight w:val="green"/>
        </w:rPr>
        <w:t>perform</w:t>
      </w:r>
      <w:r w:rsidRPr="00F20AD4">
        <w:rPr>
          <w:rStyle w:val="StyleUnderline"/>
        </w:rPr>
        <w:t xml:space="preserve"> well </w:t>
      </w:r>
      <w:r w:rsidRPr="00D64E8C">
        <w:rPr>
          <w:rStyle w:val="StyleUnderline"/>
          <w:highlight w:val="green"/>
        </w:rPr>
        <w:t>in combat</w:t>
      </w:r>
      <w:r w:rsidRPr="00F20AD4">
        <w:rPr>
          <w:rStyle w:val="StyleUnderline"/>
        </w:rPr>
        <w:t>.</w:t>
      </w:r>
      <w:r>
        <w:t xml:space="preserve"> Military medicine made enormous strides in the years leading up to World War I, prior to which armies suffered higher numbers of casualties from disease than from combat. But </w:t>
      </w:r>
      <w:r w:rsidRPr="00F20AD4">
        <w:rPr>
          <w:rStyle w:val="Emphasis"/>
        </w:rPr>
        <w:t>pandemics still threaten military units</w:t>
      </w:r>
      <w:r>
        <w:t xml:space="preserve">, as those onboard U.S. and French aircraft carriers, hundreds of whom tested positive for COVID-19, know well. </w:t>
      </w:r>
      <w:r w:rsidRPr="0001692F">
        <w:rPr>
          <w:rStyle w:val="StyleUnderline"/>
        </w:rPr>
        <w:t xml:space="preserve">Sailors and </w:t>
      </w:r>
      <w:r w:rsidRPr="00D64E8C">
        <w:rPr>
          <w:rStyle w:val="StyleUnderline"/>
          <w:highlight w:val="green"/>
        </w:rPr>
        <w:t>soldiers</w:t>
      </w:r>
      <w:r w:rsidRPr="0001692F">
        <w:rPr>
          <w:rStyle w:val="StyleUnderline"/>
        </w:rPr>
        <w:t xml:space="preserve"> in the field</w:t>
      </w:r>
      <w:r>
        <w:t xml:space="preserve"> </w:t>
      </w:r>
      <w:r w:rsidRPr="0001692F">
        <w:rPr>
          <w:rStyle w:val="StyleUnderline"/>
        </w:rPr>
        <w:t>are</w:t>
      </w:r>
      <w:r>
        <w:t xml:space="preserve"> among the </w:t>
      </w:r>
      <w:r w:rsidRPr="0001692F">
        <w:rPr>
          <w:rStyle w:val="StyleUnderline"/>
        </w:rPr>
        <w:t xml:space="preserve">most </w:t>
      </w:r>
      <w:r w:rsidRPr="00D64E8C">
        <w:rPr>
          <w:rStyle w:val="StyleUnderline"/>
          <w:highlight w:val="green"/>
        </w:rPr>
        <w:t>vulnerable because they are packed</w:t>
      </w:r>
      <w:r>
        <w:t xml:space="preserve"> together. But </w:t>
      </w:r>
      <w:r w:rsidRPr="0001692F">
        <w:rPr>
          <w:rStyle w:val="StyleUnderline"/>
        </w:rPr>
        <w:t xml:space="preserve">even </w:t>
      </w:r>
      <w:r w:rsidRPr="00D64E8C">
        <w:rPr>
          <w:rStyle w:val="StyleUnderline"/>
          <w:highlight w:val="green"/>
        </w:rPr>
        <w:t>airmen</w:t>
      </w:r>
      <w:r w:rsidRPr="0001692F">
        <w:rPr>
          <w:rStyle w:val="StyleUnderline"/>
        </w:rPr>
        <w:t xml:space="preserve"> are at risk, since they must </w:t>
      </w:r>
      <w:r w:rsidRPr="00D64E8C">
        <w:rPr>
          <w:rStyle w:val="StyleUnderline"/>
          <w:highlight w:val="green"/>
        </w:rPr>
        <w:t>take refuge</w:t>
      </w:r>
      <w:r w:rsidRPr="0001692F">
        <w:rPr>
          <w:rStyle w:val="StyleUnderline"/>
        </w:rPr>
        <w:t xml:space="preserve"> from air attacks </w:t>
      </w:r>
      <w:r w:rsidRPr="00D64E8C">
        <w:rPr>
          <w:rStyle w:val="StyleUnderline"/>
          <w:highlight w:val="green"/>
        </w:rPr>
        <w:t>in bunkers, where</w:t>
      </w:r>
      <w:r w:rsidRPr="0001692F">
        <w:rPr>
          <w:rStyle w:val="StyleUnderline"/>
        </w:rPr>
        <w:t xml:space="preserve"> the </w:t>
      </w:r>
      <w:r w:rsidRPr="00D64E8C">
        <w:rPr>
          <w:rStyle w:val="StyleUnderline"/>
          <w:highlight w:val="green"/>
        </w:rPr>
        <w:t>virus</w:t>
      </w:r>
      <w:r w:rsidRPr="0001692F">
        <w:rPr>
          <w:rStyle w:val="StyleUnderline"/>
        </w:rPr>
        <w:t xml:space="preserve"> could also </w:t>
      </w:r>
      <w:r w:rsidRPr="00D64E8C">
        <w:rPr>
          <w:rStyle w:val="StyleUnderline"/>
          <w:highlight w:val="green"/>
        </w:rPr>
        <w:t>spread rapidly</w:t>
      </w:r>
      <w:r>
        <w:t>.</w:t>
      </w:r>
    </w:p>
    <w:p w14:paraId="5F84FE21" w14:textId="77777777" w:rsidR="00BA3464" w:rsidRDefault="00BA3464" w:rsidP="00BA3464">
      <w:r>
        <w:t xml:space="preserve">Ground campaigns in urban areas pose still greater dangers in pandemic times. </w:t>
      </w:r>
      <w:r w:rsidRPr="00CE3659">
        <w:rPr>
          <w:rStyle w:val="StyleUnderline"/>
        </w:rPr>
        <w:t xml:space="preserve">Much recent </w:t>
      </w:r>
      <w:r w:rsidRPr="00D64E8C">
        <w:rPr>
          <w:rStyle w:val="StyleUnderline"/>
          <w:highlight w:val="green"/>
        </w:rPr>
        <w:t>ground combat has</w:t>
      </w:r>
      <w:r w:rsidRPr="00CE3659">
        <w:rPr>
          <w:rStyle w:val="StyleUnderline"/>
        </w:rPr>
        <w:t xml:space="preserve"> been in cities in poor countries with</w:t>
      </w:r>
      <w:r>
        <w:t xml:space="preserve"> </w:t>
      </w:r>
      <w:r w:rsidRPr="00CE3659">
        <w:rPr>
          <w:rStyle w:val="StyleUnderline"/>
        </w:rPr>
        <w:t xml:space="preserve">few or </w:t>
      </w:r>
      <w:r w:rsidRPr="00D64E8C">
        <w:rPr>
          <w:rStyle w:val="StyleUnderline"/>
          <w:highlight w:val="green"/>
        </w:rPr>
        <w:t>no public health resources</w:t>
      </w:r>
      <w:r w:rsidRPr="00CE3659">
        <w:rPr>
          <w:rStyle w:val="StyleUnderline"/>
        </w:rPr>
        <w:t xml:space="preserve">, environments highly favorable to illness. </w:t>
      </w:r>
      <w:r>
        <w:t xml:space="preserve">Ground combat also usually produces prisoners, any of whom can be infected. A vaccine may eventually solve these problems, but an abundance of caution is likely to persist for some time after it comes into use. </w:t>
      </w:r>
    </w:p>
    <w:p w14:paraId="0C16277C" w14:textId="77777777" w:rsidR="00BA3464" w:rsidRPr="000C4753" w:rsidRDefault="00BA3464" w:rsidP="00BA3464">
      <w:pPr>
        <w:rPr>
          <w:rStyle w:val="StyleUnderline"/>
          <w:b/>
          <w:sz w:val="16"/>
          <w:u w:val="none"/>
        </w:rPr>
      </w:pPr>
      <w:r>
        <w:t xml:space="preserve">Major </w:t>
      </w:r>
      <w:r w:rsidRPr="00D64E8C">
        <w:rPr>
          <w:rStyle w:val="StyleUnderline"/>
          <w:highlight w:val="green"/>
        </w:rPr>
        <w:t>outbreaks damage</w:t>
      </w:r>
      <w:r w:rsidRPr="00CE3659">
        <w:rPr>
          <w:rStyle w:val="StyleUnderline"/>
        </w:rPr>
        <w:t xml:space="preserve"> national </w:t>
      </w:r>
      <w:r w:rsidRPr="00D64E8C">
        <w:rPr>
          <w:rStyle w:val="StyleUnderline"/>
          <w:highlight w:val="green"/>
        </w:rPr>
        <w:t>economies</w:t>
      </w:r>
      <w:r w:rsidRPr="00CE3659">
        <w:rPr>
          <w:rStyle w:val="StyleUnderline"/>
        </w:rPr>
        <w:t xml:space="preserve">, which are </w:t>
      </w:r>
      <w:r w:rsidRPr="000E414E">
        <w:rPr>
          <w:rStyle w:val="StyleUnderline"/>
        </w:rPr>
        <w:t xml:space="preserve">the </w:t>
      </w:r>
      <w:r w:rsidRPr="00D64E8C">
        <w:rPr>
          <w:rStyle w:val="StyleUnderline"/>
          <w:highlight w:val="green"/>
        </w:rPr>
        <w:t>source of military power</w:t>
      </w:r>
      <w:r>
        <w:t>.</w:t>
      </w:r>
    </w:p>
    <w:p w14:paraId="48F57E50" w14:textId="77777777" w:rsidR="00BA3464" w:rsidRPr="00CB282A" w:rsidRDefault="00BA3464" w:rsidP="00BA3464">
      <w:pPr>
        <w:pStyle w:val="Heading4"/>
        <w:rPr>
          <w:rStyle w:val="StyleUnderline"/>
          <w:b w:val="0"/>
          <w:bCs w:val="0"/>
          <w:sz w:val="26"/>
          <w:u w:val="none"/>
        </w:rPr>
      </w:pPr>
      <w:r>
        <w:rPr>
          <w:rStyle w:val="StyleUnderline"/>
          <w:bCs w:val="0"/>
          <w:sz w:val="26"/>
          <w:u w:val="none"/>
        </w:rPr>
        <w:t>Quarantines</w:t>
      </w:r>
      <w:r w:rsidRPr="00CB282A">
        <w:rPr>
          <w:rStyle w:val="StyleUnderline"/>
          <w:bCs w:val="0"/>
          <w:sz w:val="26"/>
          <w:u w:val="none"/>
        </w:rPr>
        <w:t xml:space="preserve"> </w:t>
      </w:r>
      <w:r w:rsidRPr="00CB282A">
        <w:rPr>
          <w:rStyle w:val="StyleUnderline"/>
          <w:bCs w:val="0"/>
          <w:sz w:val="26"/>
        </w:rPr>
        <w:t>solve</w:t>
      </w:r>
      <w:r w:rsidRPr="00CB282A">
        <w:rPr>
          <w:rStyle w:val="StyleUnderline"/>
          <w:bCs w:val="0"/>
          <w:sz w:val="26"/>
          <w:u w:val="none"/>
        </w:rPr>
        <w:t xml:space="preserve"> climate change – COVID was responsible for the largest drop in emissions </w:t>
      </w:r>
      <w:r w:rsidRPr="00CB282A">
        <w:rPr>
          <w:rStyle w:val="StyleUnderline"/>
          <w:bCs w:val="0"/>
          <w:sz w:val="26"/>
        </w:rPr>
        <w:t>ever</w:t>
      </w:r>
    </w:p>
    <w:p w14:paraId="0CFB9ABB" w14:textId="77777777" w:rsidR="00BA3464" w:rsidRPr="006330B4" w:rsidRDefault="00BA3464" w:rsidP="00BA3464">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w:t>
      </w:r>
      <w:r w:rsidRPr="006330B4">
        <w:lastRenderedPageBreak/>
        <w:t>https://www.sfchronicle.com/health/article/Greenhouse-gas-emissions-on-track-for-record-drop-15279312.php] TDI</w:t>
      </w:r>
    </w:p>
    <w:p w14:paraId="2B6BBF58" w14:textId="77777777" w:rsidR="00BA3464" w:rsidRPr="006330B4" w:rsidRDefault="00BA3464" w:rsidP="00BA3464">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5F984A6A" w14:textId="77777777" w:rsidR="00BA3464" w:rsidRPr="003F2AE8" w:rsidRDefault="00BA3464" w:rsidP="00BA3464">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706BAE3B" w14:textId="77777777" w:rsidR="00BA3464" w:rsidRPr="003F2AE8" w:rsidRDefault="00BA3464" w:rsidP="00BA3464">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6E07F296" w14:textId="77777777" w:rsidR="00BA3464" w:rsidRPr="003F2AE8" w:rsidRDefault="00BA3464" w:rsidP="00BA3464">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41F246B9" w14:textId="77777777" w:rsidR="00BA3464" w:rsidRPr="003F2AE8" w:rsidRDefault="00BA3464" w:rsidP="00BA3464">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06900625" w14:textId="77777777" w:rsidR="00BA3464" w:rsidRPr="003F2AE8" w:rsidRDefault="00BA3464" w:rsidP="00BA3464">
      <w:r w:rsidRPr="003F2AE8">
        <w:rPr>
          <w:rStyle w:val="StyleUnderline"/>
        </w:rPr>
        <w:t>The answer to the question, say Jackson and others, may not be so straightforward. Greenhouse gases could rebound in some areas, and there could be lasting decreases in others.</w:t>
      </w:r>
    </w:p>
    <w:p w14:paraId="5E48723C" w14:textId="77777777" w:rsidR="00BA3464" w:rsidRPr="003F2AE8" w:rsidRDefault="00BA3464" w:rsidP="00BA3464">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1C535BDD" w14:textId="77777777" w:rsidR="00BA3464" w:rsidRPr="003F2AE8" w:rsidRDefault="00BA3464" w:rsidP="00BA3464">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44F7EE9F" w14:textId="77777777" w:rsidR="00BA3464" w:rsidRPr="003F2AE8" w:rsidRDefault="00BA3464" w:rsidP="00BA3464">
      <w:r w:rsidRPr="003F2AE8">
        <w:t>The dates of peak reductions varied in different parts of the globe because each locked down at a different time. The biggest cumulative drop in carbon dioxide was on April 7 and measured about 17%, according to the study.</w:t>
      </w:r>
    </w:p>
    <w:p w14:paraId="768A3295" w14:textId="77777777" w:rsidR="00BA3464" w:rsidRPr="003F2AE8" w:rsidRDefault="00BA3464" w:rsidP="00BA3464">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2EC382C1" w14:textId="77777777" w:rsidR="00BA3464" w:rsidRPr="003F2AE8" w:rsidRDefault="00BA3464" w:rsidP="00BA3464">
      <w:pPr>
        <w:rPr>
          <w:rStyle w:val="StyleUnderline"/>
        </w:rPr>
      </w:pPr>
      <w:r w:rsidRPr="003F2AE8">
        <w:rPr>
          <w:rStyle w:val="StyleUnderline"/>
        </w:rPr>
        <w:lastRenderedPageBreak/>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1D7BED13" w14:textId="77777777" w:rsidR="00BA3464" w:rsidRPr="003F2AE8" w:rsidRDefault="00BA3464" w:rsidP="00BA3464">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3642A5E7" w14:textId="77777777" w:rsidR="00BA3464" w:rsidRPr="006330B4" w:rsidRDefault="00BA3464" w:rsidP="00BA3464">
      <w:pPr>
        <w:rPr>
          <w:rStyle w:val="StyleUnderline"/>
        </w:rPr>
      </w:pPr>
      <w:r w:rsidRPr="00D64E8C">
        <w:rPr>
          <w:rStyle w:val="Emphasis"/>
          <w:highlight w:val="green"/>
        </w:rPr>
        <w:t>“We would need to do this every year,”</w:t>
      </w:r>
      <w:r w:rsidRPr="006330B4">
        <w:rPr>
          <w:rStyle w:val="StyleUnderline"/>
        </w:rPr>
        <w:t xml:space="preserve"> he said.</w:t>
      </w:r>
    </w:p>
    <w:p w14:paraId="35E36B01" w14:textId="77777777" w:rsidR="00BA3464" w:rsidRPr="003F2AE8" w:rsidRDefault="00BA3464" w:rsidP="00BA3464">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708CE844" w14:textId="77777777" w:rsidR="00BA3464" w:rsidRPr="003F2AE8" w:rsidRDefault="00BA3464" w:rsidP="00BA3464">
      <w:r w:rsidRPr="003F2AE8">
        <w:t>After the decline in emissions in 2009 of about 1.4%, the following year saw an increase of 5.1%.</w:t>
      </w:r>
    </w:p>
    <w:p w14:paraId="68B76FE9" w14:textId="77777777" w:rsidR="00BA3464" w:rsidRPr="003F2AE8" w:rsidRDefault="00BA3464" w:rsidP="00BA3464">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604D3D8C" w14:textId="77777777" w:rsidR="00BA3464" w:rsidRDefault="00BA3464" w:rsidP="00BA3464">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0E3F0006" w14:textId="77777777" w:rsidR="00BA3464" w:rsidRDefault="00BA3464" w:rsidP="00BA3464"/>
    <w:p w14:paraId="21F0A9B1" w14:textId="77777777" w:rsidR="00BA3464" w:rsidRDefault="00BA3464" w:rsidP="00BA3464"/>
    <w:p w14:paraId="28AAB807" w14:textId="77777777" w:rsidR="00BA3464" w:rsidRDefault="00BA3464" w:rsidP="00BA3464"/>
    <w:p w14:paraId="3862BE62" w14:textId="77777777" w:rsidR="00BA3464" w:rsidRDefault="00BA3464" w:rsidP="00BA3464"/>
    <w:p w14:paraId="3F2E8746" w14:textId="77777777" w:rsidR="00BA3464" w:rsidRPr="00CB282A" w:rsidRDefault="00BA3464" w:rsidP="00BA3464"/>
    <w:p w14:paraId="770861D1" w14:textId="77777777" w:rsidR="00BA3464" w:rsidRDefault="00BA3464" w:rsidP="00BA3464">
      <w:pPr>
        <w:pStyle w:val="Heading4"/>
      </w:pPr>
      <w:r>
        <w:t xml:space="preserve">Shutdowns </w:t>
      </w:r>
      <w:r w:rsidRPr="00F3677C">
        <w:rPr>
          <w:u w:val="single"/>
        </w:rPr>
        <w:t>solve</w:t>
      </w:r>
      <w:r>
        <w:t xml:space="preserve"> climate change – substantially reduce emissions, </w:t>
      </w:r>
      <w:proofErr w:type="gramStart"/>
      <w:r>
        <w:t>air</w:t>
      </w:r>
      <w:proofErr w:type="gramEnd"/>
      <w:r>
        <w:t xml:space="preserve"> and water pollution, </w:t>
      </w:r>
      <w:r w:rsidRPr="00F3677C">
        <w:t>directs</w:t>
      </w:r>
      <w:r>
        <w:t xml:space="preserve"> attention to climate</w:t>
      </w:r>
    </w:p>
    <w:p w14:paraId="179D8384" w14:textId="77777777" w:rsidR="00BA3464" w:rsidRPr="00F3677C" w:rsidRDefault="00BA3464" w:rsidP="00BA3464">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10CB2AB5" w14:textId="77777777" w:rsidR="00BA3464" w:rsidRDefault="00BA3464" w:rsidP="00BA3464">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5D322DBB" w14:textId="77777777" w:rsidR="00BA3464" w:rsidRDefault="00BA3464" w:rsidP="00BA3464">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w:t>
      </w:r>
      <w:r>
        <w:lastRenderedPageBreak/>
        <w:t>to climate change, studying its concentration in the atmosphere can help scientists understand other heat-trapping greenhouse gases that do drive global warming.</w:t>
      </w:r>
    </w:p>
    <w:p w14:paraId="69113FD0" w14:textId="77777777" w:rsidR="00BA3464" w:rsidRPr="00F3677C" w:rsidRDefault="00BA3464" w:rsidP="00BA3464">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55CA0972" w14:textId="77777777" w:rsidR="00BA3464" w:rsidRDefault="00BA3464" w:rsidP="00BA3464">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42D9300F" w14:textId="77777777" w:rsidR="00BA3464" w:rsidRPr="00F3677C" w:rsidRDefault="00BA3464" w:rsidP="00BA3464">
      <w:pPr>
        <w:rPr>
          <w:rStyle w:val="StyleUnderline"/>
        </w:rPr>
      </w:pPr>
      <w:r w:rsidRPr="00F3677C">
        <w:rPr>
          <w:rStyle w:val="StyleUnderline"/>
        </w:rPr>
        <w:t xml:space="preserve">Early observations have shown that extreme social-distancing measures are likely also </w:t>
      </w:r>
      <w:proofErr w:type="gramStart"/>
      <w:r w:rsidRPr="00F3677C">
        <w:rPr>
          <w:rStyle w:val="StyleUnderline"/>
        </w:rPr>
        <w:t>having an effect on</w:t>
      </w:r>
      <w:proofErr w:type="gramEnd"/>
      <w:r w:rsidRPr="00F3677C">
        <w:rPr>
          <w:rStyle w:val="StyleUnderline"/>
        </w:rPr>
        <w:t xml:space="preserve"> air pollution at the city level in the U.S.</w:t>
      </w:r>
    </w:p>
    <w:p w14:paraId="21157A88" w14:textId="77777777" w:rsidR="00BA3464" w:rsidRDefault="00BA3464" w:rsidP="00BA3464">
      <w:r>
        <w:t xml:space="preserve">Jordan Wildish, a project director at Earth Economics, an environmental non-profit organization based in Tacoma, Washington, developed an online dashboard to track air quality in San Francisco, New York </w:t>
      </w:r>
      <w:proofErr w:type="gramStart"/>
      <w:r>
        <w:t>City</w:t>
      </w:r>
      <w:proofErr w:type="gramEnd"/>
      <w:r>
        <w:t xml:space="preserve"> and the Seattle area, comparing the measurements with figures from the same time last year.</w:t>
      </w:r>
    </w:p>
    <w:p w14:paraId="500A6708" w14:textId="77777777" w:rsidR="00BA3464" w:rsidRDefault="00BA3464" w:rsidP="00BA3464">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3A1F7D84" w14:textId="77777777" w:rsidR="00BA3464" w:rsidRPr="00F3677C" w:rsidRDefault="00BA3464" w:rsidP="00BA3464">
      <w:pPr>
        <w:rPr>
          <w:rStyle w:val="StyleUnderline"/>
        </w:rPr>
      </w:pPr>
      <w:r w:rsidRPr="00F3677C">
        <w:rPr>
          <w:rStyle w:val="StyleUnderline"/>
        </w:rPr>
        <w:t xml:space="preserve">In New York City, there was a 28 percent drop over the same </w:t>
      </w:r>
      <w:proofErr w:type="gramStart"/>
      <w:r w:rsidRPr="00F3677C">
        <w:rPr>
          <w:rStyle w:val="StyleUnderline"/>
        </w:rPr>
        <w:t>period of time</w:t>
      </w:r>
      <w:proofErr w:type="gramEnd"/>
      <w:r w:rsidRPr="00F3677C">
        <w:rPr>
          <w:rStyle w:val="StyleUnderline"/>
        </w:rPr>
        <w:t>, and the Seattle-Tacoma-Bellevue saw a 32 percent decrease.</w:t>
      </w:r>
    </w:p>
    <w:p w14:paraId="651F0219" w14:textId="77777777" w:rsidR="00BA3464" w:rsidRDefault="00BA3464" w:rsidP="00BA3464">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71A06E6B" w14:textId="77777777" w:rsidR="00BA3464" w:rsidRDefault="00BA3464" w:rsidP="00BA3464">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32B8E9F2" w14:textId="77777777" w:rsidR="00BA3464" w:rsidRDefault="00BA3464" w:rsidP="00BA3464"/>
    <w:p w14:paraId="6F8FFF75" w14:textId="77777777" w:rsidR="00BA3464" w:rsidRPr="00BA3464" w:rsidRDefault="00BA3464" w:rsidP="00BA3464"/>
    <w:sectPr w:rsidR="00BA3464" w:rsidRPr="00BA34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docVars>
    <w:docVar w:name="Creator" w:val="?"/>
    <w:docVar w:name="VerbatimMac" w:val="True"/>
    <w:docVar w:name="VerbatimVersion" w:val="5.0"/>
  </w:docVars>
  <w:rsids>
    <w:rsidRoot w:val="009643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4B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31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464"/>
    <w:rsid w:val="00BA3C33"/>
    <w:rsid w:val="00BB0878"/>
    <w:rsid w:val="00BB1879"/>
    <w:rsid w:val="00BC0ABE"/>
    <w:rsid w:val="00BC30DB"/>
    <w:rsid w:val="00BC64FF"/>
    <w:rsid w:val="00BC7C37"/>
    <w:rsid w:val="00BD2244"/>
    <w:rsid w:val="00BE6472"/>
    <w:rsid w:val="00BF29B8"/>
    <w:rsid w:val="00BF46EA"/>
    <w:rsid w:val="00C01353"/>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91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2979B"/>
  <w15:docId w15:val="{C2379710-0FF7-2F4B-A92B-DCABFEC2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74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74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74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74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Tags,ta,No Spacing1,No Spacing2,CD - Cite,t,T,Ta,Clear"/>
    <w:basedOn w:val="Normal"/>
    <w:next w:val="Normal"/>
    <w:link w:val="Heading4Char"/>
    <w:uiPriority w:val="9"/>
    <w:unhideWhenUsed/>
    <w:qFormat/>
    <w:rsid w:val="004674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74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74B5"/>
  </w:style>
  <w:style w:type="character" w:customStyle="1" w:styleId="Heading1Char">
    <w:name w:val="Heading 1 Char"/>
    <w:aliases w:val="Pocket Char"/>
    <w:basedOn w:val="DefaultParagraphFont"/>
    <w:link w:val="Heading1"/>
    <w:uiPriority w:val="9"/>
    <w:rsid w:val="004674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74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74B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4674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674B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4674B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4674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74B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4674B5"/>
    <w:rPr>
      <w:color w:val="auto"/>
      <w:u w:val="none"/>
    </w:rPr>
  </w:style>
  <w:style w:type="paragraph" w:styleId="DocumentMap">
    <w:name w:val="Document Map"/>
    <w:basedOn w:val="Normal"/>
    <w:link w:val="DocumentMapChar"/>
    <w:uiPriority w:val="99"/>
    <w:semiHidden/>
    <w:unhideWhenUsed/>
    <w:rsid w:val="004674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74B5"/>
    <w:rPr>
      <w:rFonts w:ascii="Lucida Grande" w:hAnsi="Lucida Grande" w:cs="Lucida Grande"/>
    </w:rPr>
  </w:style>
  <w:style w:type="paragraph" w:customStyle="1" w:styleId="textbold">
    <w:name w:val="text bold"/>
    <w:basedOn w:val="Normal"/>
    <w:link w:val="Emphasis"/>
    <w:uiPriority w:val="20"/>
    <w:qFormat/>
    <w:rsid w:val="00964315"/>
    <w:pPr>
      <w:spacing w:line="256" w:lineRule="auto"/>
      <w:ind w:left="720"/>
      <w:jc w:val="both"/>
    </w:pPr>
    <w:rPr>
      <w:b/>
      <w:iCs/>
      <w:u w:val="single"/>
    </w:rPr>
  </w:style>
  <w:style w:type="paragraph" w:customStyle="1" w:styleId="Card">
    <w:name w:val="Card"/>
    <w:aliases w:val="Medium Grid 21,No Spacing31,No Spacing22,No Spacing3"/>
    <w:basedOn w:val="Heading1"/>
    <w:link w:val="Hyperlink"/>
    <w:autoRedefine/>
    <w:uiPriority w:val="99"/>
    <w:qFormat/>
    <w:rsid w:val="0096431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news/democracy-post/wp/2017/02/13/why-the-rise-of-authoritarianism-is-a-global-catastroph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research/how-to-combat-fake-news-and-disinform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research/how-to-combat-fake-news-and-disinform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brookings.edu/research/how-to-combat-fake-news-and-disinformation/" TargetMode="External"/><Relationship Id="rId4" Type="http://schemas.openxmlformats.org/officeDocument/2006/relationships/customXml" Target="../customXml/item4.xml"/><Relationship Id="rId9" Type="http://schemas.openxmlformats.org/officeDocument/2006/relationships/hyperlink" Target="https://www.brookings.edu/research/how-to-combat-fake-news-and-disinforma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17</Pages>
  <Words>7839</Words>
  <Characters>44683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2022-03-12T02:26:00Z</dcterms:created>
  <dcterms:modified xsi:type="dcterms:W3CDTF">2022-03-12T03:03:00Z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