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5D503" w14:textId="3723277B" w:rsidR="00FB5309" w:rsidRDefault="00FB5309" w:rsidP="00FB5309">
      <w:pPr>
        <w:pStyle w:val="Heading2"/>
      </w:pPr>
      <w:r>
        <w:t>1AC</w:t>
      </w:r>
    </w:p>
    <w:p w14:paraId="4C59CAB3" w14:textId="77777777" w:rsidR="00FB5309" w:rsidRPr="00421998" w:rsidRDefault="00FB5309" w:rsidP="00FB5309">
      <w:pPr>
        <w:pStyle w:val="Heading3"/>
      </w:pPr>
      <w:r w:rsidRPr="00421998">
        <w:lastRenderedPageBreak/>
        <w:t>Framing</w:t>
      </w:r>
    </w:p>
    <w:p w14:paraId="2BC22379" w14:textId="77777777" w:rsidR="00FB5309" w:rsidRPr="00925D23" w:rsidRDefault="00FB5309" w:rsidP="00FB5309">
      <w:pPr>
        <w:pStyle w:val="Heading4"/>
        <w:rPr>
          <w:rFonts w:cs="Calibri"/>
        </w:rPr>
      </w:pPr>
      <w:r w:rsidRPr="00925D23">
        <w:rPr>
          <w:rFonts w:cs="Calibri"/>
        </w:rPr>
        <w:t>Ethics must begin a priori</w:t>
      </w:r>
      <w:r>
        <w:rPr>
          <w:rFonts w:cs="Calibri"/>
        </w:rPr>
        <w:t>:</w:t>
      </w:r>
    </w:p>
    <w:p w14:paraId="51D7A8C1" w14:textId="77777777" w:rsidR="00FB5309" w:rsidRPr="00925D23" w:rsidRDefault="00FB5309" w:rsidP="00FB5309">
      <w:pPr>
        <w:pStyle w:val="Heading4"/>
        <w:rPr>
          <w:rFonts w:cs="Calibri"/>
        </w:rPr>
      </w:pPr>
      <w:r>
        <w:rPr>
          <w:rFonts w:cs="Calibri"/>
        </w:rPr>
        <w:t>[A]</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 But it’s impossible to derive an ought from descriptive premises, so there needs to be additional a priori premises to make a moral theory.</w:t>
      </w:r>
    </w:p>
    <w:p w14:paraId="5971DF1C" w14:textId="77777777" w:rsidR="00FB5309" w:rsidRPr="00D836FE" w:rsidRDefault="00FB5309" w:rsidP="00FB5309">
      <w:pPr>
        <w:pStyle w:val="Heading4"/>
        <w:rPr>
          <w:rFonts w:cs="Calibri"/>
        </w:rPr>
      </w:pPr>
      <w:r>
        <w:rPr>
          <w:rFonts w:cs="Calibri"/>
        </w:rPr>
        <w:t>[B]</w:t>
      </w:r>
      <w:r w:rsidRPr="00925D23">
        <w:rPr>
          <w:rFonts w:cs="Calibri"/>
        </w:rPr>
        <w:t xml:space="preserve"> </w:t>
      </w:r>
      <w:r w:rsidRPr="00925D23">
        <w:rPr>
          <w:rFonts w:cs="Calibri"/>
          <w:u w:val="single"/>
        </w:rPr>
        <w:t xml:space="preserve">Empirical </w:t>
      </w:r>
      <w:r>
        <w:rPr>
          <w:rFonts w:cs="Calibri"/>
          <w:u w:val="single"/>
        </w:rPr>
        <w:t>u</w:t>
      </w:r>
      <w:r w:rsidRPr="00925D23">
        <w:rPr>
          <w:rFonts w:cs="Calibri"/>
          <w:u w:val="single"/>
        </w:rPr>
        <w:t>ncertainty</w:t>
      </w:r>
      <w:r w:rsidRPr="00925D23">
        <w:rPr>
          <w:rFonts w:cs="Calibri"/>
        </w:rPr>
        <w:t xml:space="preserve"> – evil demon could deceive us, dreaming, simulation, and inability to know others’ experience make empiricism an unreliable basis for universal ethics.  Outweighs since it would be escapable since people could say they don’t experience the same. </w:t>
      </w:r>
    </w:p>
    <w:p w14:paraId="00891DB3" w14:textId="77777777" w:rsidR="00FB5309" w:rsidRDefault="00FB5309" w:rsidP="00FB5309">
      <w:pPr>
        <w:pStyle w:val="Heading4"/>
        <w:rPr>
          <w:rFonts w:cs="Calibri"/>
        </w:rPr>
      </w:pPr>
      <w:r>
        <w:rPr>
          <w:rFonts w:cs="Calibri"/>
        </w:rPr>
        <w:t>[C]</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 practical reason is the only unescapable authority because </w:t>
      </w:r>
      <w:r>
        <w:rPr>
          <w:rFonts w:cs="Calibri"/>
        </w:rPr>
        <w:t>to ask for why we should be reasoners concedes its authority since it uses reason – anything else is nonbinding and arbitrary.</w:t>
      </w:r>
    </w:p>
    <w:p w14:paraId="27451E6A" w14:textId="77777777" w:rsidR="00FB5309" w:rsidRPr="006B03DB" w:rsidRDefault="00FB5309" w:rsidP="00FB5309">
      <w:pPr>
        <w:pStyle w:val="Heading4"/>
        <w:spacing w:line="240" w:lineRule="auto"/>
        <w:rPr>
          <w:rFonts w:cs="Calibri"/>
          <w:color w:val="000000" w:themeColor="text1"/>
          <w:szCs w:val="16"/>
        </w:rPr>
      </w:pPr>
      <w:r w:rsidRPr="00925D23">
        <w:rPr>
          <w:rFonts w:cs="Calibri"/>
        </w:rPr>
        <w:t xml:space="preserve">Next, the relevant feature of reason is universality </w:t>
      </w:r>
      <w:r>
        <w:rPr>
          <w:rFonts w:cs="Calibri"/>
        </w:rPr>
        <w:t>–</w:t>
      </w:r>
      <w:r w:rsidRPr="00650470">
        <w:rPr>
          <w:rFonts w:cs="Times New Roman"/>
          <w:color w:val="000000" w:themeColor="text1"/>
        </w:rPr>
        <w:t xml:space="preserve"> any non-universalizable norm justifies someone’s ability to impede on your ends </w:t>
      </w:r>
      <w:proofErr w:type="gramStart"/>
      <w:r w:rsidRPr="00650470">
        <w:rPr>
          <w:rFonts w:cs="Times New Roman"/>
          <w:color w:val="000000" w:themeColor="text1"/>
        </w:rPr>
        <w:t>i.e.</w:t>
      </w:r>
      <w:proofErr w:type="gramEnd"/>
      <w:r w:rsidRPr="00650470">
        <w:rPr>
          <w:rFonts w:cs="Times New Roman"/>
          <w:color w:val="000000" w:themeColor="text1"/>
        </w:rPr>
        <w:t xml:space="preserve"> if I want to eat ice cream, I must recognize that others may affect my pursuit of that end and demand the value of my end be recognized by others</w:t>
      </w:r>
      <w:r>
        <w:rPr>
          <w:rFonts w:cs="Times New Roman"/>
          <w:color w:val="000000" w:themeColor="text1"/>
        </w:rPr>
        <w:t xml:space="preserve"> </w:t>
      </w:r>
      <w:r w:rsidRPr="00F570EE">
        <w:rPr>
          <w:rFonts w:cs="Calibri"/>
          <w:color w:val="000000" w:themeColor="text1"/>
          <w:szCs w:val="16"/>
        </w:rPr>
        <w:t>which also means universalizability acts as a side constraint on all other frameworks</w:t>
      </w:r>
      <w:r>
        <w:rPr>
          <w:rFonts w:cs="Times New Roman"/>
          <w:color w:val="000000" w:themeColor="text1"/>
        </w:rPr>
        <w:t xml:space="preserve">. </w:t>
      </w:r>
      <w:r w:rsidRPr="00650470">
        <w:rPr>
          <w:rFonts w:cs="Times New Roman"/>
          <w:color w:val="000000" w:themeColor="text1"/>
        </w:rPr>
        <w:t>It’s impossible to will a violation of freedom since deciding to do would will incompatible ends since it logically entails willing a violation of your own freedom</w:t>
      </w:r>
    </w:p>
    <w:p w14:paraId="21AC9FCD" w14:textId="77777777" w:rsidR="00FB5309" w:rsidRPr="00925D23" w:rsidRDefault="00FB5309" w:rsidP="00FB5309">
      <w:pPr>
        <w:pStyle w:val="Heading4"/>
        <w:rPr>
          <w:rFonts w:cs="Calibri"/>
        </w:rPr>
      </w:pPr>
      <w:r w:rsidRPr="00925D23">
        <w:rPr>
          <w:rFonts w:cs="Calibri"/>
        </w:rPr>
        <w:t xml:space="preserve">Thus, the standard is consistency with </w:t>
      </w:r>
      <w:r>
        <w:rPr>
          <w:rFonts w:cs="Calibri"/>
        </w:rPr>
        <w:t>the categorical imperative</w:t>
      </w:r>
      <w:r w:rsidRPr="00925D23">
        <w:rPr>
          <w:rFonts w:cs="Calibri"/>
        </w:rPr>
        <w:t>.</w:t>
      </w:r>
      <w:r>
        <w:rPr>
          <w:rFonts w:cs="Calibri"/>
        </w:rPr>
        <w:t xml:space="preserve"> </w:t>
      </w:r>
      <w:r w:rsidRPr="00925D23">
        <w:rPr>
          <w:rFonts w:cs="Calibri"/>
        </w:rPr>
        <w:t>Prefer:</w:t>
      </w:r>
    </w:p>
    <w:p w14:paraId="767B51E6" w14:textId="77777777" w:rsidR="00FB5309" w:rsidRDefault="00FB5309" w:rsidP="00FB5309">
      <w:pPr>
        <w:pStyle w:val="Heading4"/>
      </w:pPr>
      <w:r>
        <w:rPr>
          <w:rFonts w:cs="Calibri"/>
        </w:rPr>
        <w:t>[1]</w:t>
      </w:r>
      <w:r w:rsidRPr="00925D23">
        <w:rPr>
          <w:rFonts w:cs="Calibri"/>
        </w:rPr>
        <w:t xml:space="preserve"> </w:t>
      </w:r>
      <w:r w:rsidRPr="00650470">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r>
        <w:t xml:space="preserve"> </w:t>
      </w:r>
    </w:p>
    <w:p w14:paraId="7401E59E" w14:textId="77777777" w:rsidR="00FB5309" w:rsidRDefault="00FB5309" w:rsidP="00FB5309">
      <w:pPr>
        <w:pStyle w:val="Heading4"/>
        <w:rPr>
          <w:rFonts w:cs="Calibri"/>
        </w:rPr>
      </w:pPr>
      <w:r w:rsidRPr="005B0098">
        <w:rPr>
          <w:rFonts w:cs="Calibri"/>
        </w:rPr>
        <w:t>[</w:t>
      </w:r>
      <w:r>
        <w:rPr>
          <w:rFonts w:cs="Calibri"/>
        </w:rPr>
        <w:t>2</w:t>
      </w:r>
      <w:r w:rsidRPr="005B0098">
        <w:rPr>
          <w:rFonts w:cs="Calibri"/>
        </w:rPr>
        <w:t>] Consequences Fail: [A] Every action has infinite stemming consequences, because every consequence can cause another consequence</w:t>
      </w:r>
      <w:r>
        <w:rPr>
          <w:rFonts w:cs="Calibri"/>
        </w:rPr>
        <w:t xml:space="preserve"> so we can’t predict or calculate</w:t>
      </w:r>
      <w:r w:rsidRPr="005B0098">
        <w:rPr>
          <w:rFonts w:cs="Calibri"/>
        </w:rPr>
        <w:t>. [B] Induction is circular because it relies on the assumption that nature will hold uniform and we could only reach that conclusion through inductive reasoning based on observation of past events. [C] Aggregation</w:t>
      </w:r>
      <w:r>
        <w:rPr>
          <w:rFonts w:cs="Calibri"/>
        </w:rPr>
        <w:t xml:space="preserve"> fa</w:t>
      </w:r>
      <w:r w:rsidRPr="005B0098">
        <w:rPr>
          <w:rFonts w:cs="Calibri"/>
        </w:rPr>
        <w:t xml:space="preserve">ils </w:t>
      </w:r>
      <w:r>
        <w:rPr>
          <w:rFonts w:cs="Calibri"/>
        </w:rPr>
        <w:t>–</w:t>
      </w:r>
      <w:r w:rsidRPr="005B0098">
        <w:rPr>
          <w:rFonts w:cs="Calibri"/>
        </w:rPr>
        <w:t xml:space="preserve"> suffering is not additive can’t compare between one migraine and 10 head aches</w:t>
      </w:r>
    </w:p>
    <w:p w14:paraId="3C2074D1" w14:textId="77777777" w:rsidR="00FB5309" w:rsidRPr="00CE11B7" w:rsidRDefault="00FB5309" w:rsidP="00FB5309">
      <w:pPr>
        <w:pStyle w:val="Heading4"/>
      </w:pPr>
      <w:r>
        <w:t xml:space="preserve">[4] </w:t>
      </w:r>
      <w:r w:rsidRPr="00CE11B7">
        <w:t>Only universalizable reason can effectively explain the perspectives of agents – that’s the best method for combatting oppression</w:t>
      </w:r>
      <w:r>
        <w:t>.</w:t>
      </w:r>
    </w:p>
    <w:p w14:paraId="442E5C6E" w14:textId="77777777" w:rsidR="00FB5309" w:rsidRPr="00426666" w:rsidRDefault="00FB5309" w:rsidP="00FB5309">
      <w:pPr>
        <w:rPr>
          <w:rFonts w:asciiTheme="majorHAnsi" w:hAnsiTheme="majorHAnsi" w:cstheme="majorHAnsi"/>
          <w:sz w:val="16"/>
          <w:szCs w:val="16"/>
        </w:rPr>
      </w:pPr>
      <w:r w:rsidRPr="006803F4">
        <w:rPr>
          <w:rStyle w:val="Style13ptBold"/>
          <w:rFonts w:asciiTheme="majorHAnsi" w:hAnsiTheme="majorHAnsi" w:cstheme="majorHAnsi"/>
          <w:sz w:val="28"/>
          <w:szCs w:val="28"/>
        </w:rPr>
        <w:lastRenderedPageBreak/>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419CAE05" w14:textId="77777777" w:rsidR="00FB5309" w:rsidRDefault="00FB5309" w:rsidP="00FB5309">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32CCC94A" w14:textId="6A7EE025" w:rsidR="00FB5309" w:rsidRDefault="00FB5309" w:rsidP="00FB5309">
      <w:pPr>
        <w:pStyle w:val="Heading4"/>
      </w:pPr>
      <w:r>
        <w:t xml:space="preserve">[5]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2069D76B" w14:textId="77777777" w:rsidR="000A4E7B" w:rsidRPr="000A4E7B" w:rsidRDefault="000A4E7B" w:rsidP="000A4E7B"/>
    <w:p w14:paraId="08A16B98" w14:textId="3A412C3E" w:rsidR="000A4E7B" w:rsidRDefault="000A4E7B" w:rsidP="000A4E7B">
      <w:pPr>
        <w:pStyle w:val="Heading4"/>
        <w:rPr>
          <w:color w:val="000000" w:themeColor="text1"/>
        </w:rPr>
      </w:pPr>
      <w:r w:rsidRPr="008E4C26">
        <w:rPr>
          <w:color w:val="000000" w:themeColor="text1"/>
        </w:rPr>
        <w:lastRenderedPageBreak/>
        <w:t>[</w:t>
      </w:r>
      <w:r>
        <w:rPr>
          <w:color w:val="000000" w:themeColor="text1"/>
        </w:rPr>
        <w:t>6</w:t>
      </w:r>
      <w:r w:rsidRPr="008E4C26">
        <w:rPr>
          <w:color w:val="000000" w:themeColor="text1"/>
        </w:rPr>
        <w:t xml:space="preserve">] </w:t>
      </w:r>
      <w:r w:rsidRPr="00B50399">
        <w:t>Reject</w:t>
      </w:r>
      <w:r>
        <w:t xml:space="preserve"> non</w:t>
      </w:r>
      <w:r w:rsidRPr="00B50399">
        <w:t xml:space="preserve"> ideal theory/abstraction Ks [</w:t>
      </w:r>
      <w:r>
        <w:t>a</w:t>
      </w:r>
      <w:r w:rsidRPr="00B50399">
        <w:t xml:space="preserve">] The Ks do not posit an alternative ethical theory so the problem is just non </w:t>
      </w:r>
      <w:proofErr w:type="spellStart"/>
      <w:r w:rsidRPr="00B50399">
        <w:t>unq</w:t>
      </w:r>
      <w:proofErr w:type="spellEnd"/>
      <w:r w:rsidRPr="00B50399">
        <w:t xml:space="preserve"> [</w:t>
      </w:r>
      <w:r>
        <w:t>b</w:t>
      </w:r>
      <w:r w:rsidRPr="00B50399">
        <w:t xml:space="preserve">] Consequences are much worse because they cannot condemn any action as wrong </w:t>
      </w:r>
      <w:proofErr w:type="spellStart"/>
      <w:r w:rsidRPr="00B50399">
        <w:t>ie</w:t>
      </w:r>
      <w:proofErr w:type="spellEnd"/>
      <w:r w:rsidRPr="00B50399">
        <w:t xml:space="preserve"> there can a consequence where slavery is good so long as it is good the majority which means they are worse [</w:t>
      </w:r>
      <w:r>
        <w:t>c</w:t>
      </w:r>
      <w:r w:rsidRPr="00B50399">
        <w:t>] They are inherently bite back into ideal theory because they appeal to ideals of equality where oppressed are no longer oppressed which also means they needs so sort of ideal to measure progress [</w:t>
      </w:r>
      <w:r>
        <w:t>d</w:t>
      </w:r>
      <w:r w:rsidRPr="00B50399">
        <w:t>] Totally abandoning ethics is bad because then it results in ethical egoism which we all have our one personal set of ethics which would justify white supremacist doing racist stuff because we don’t have a universal way to condemn bad things</w:t>
      </w:r>
    </w:p>
    <w:p w14:paraId="06E97714" w14:textId="77777777" w:rsidR="00FB5309" w:rsidRPr="00B96553" w:rsidRDefault="00FB5309" w:rsidP="00FB5309"/>
    <w:p w14:paraId="4589E8A5" w14:textId="77777777" w:rsidR="00FB5309" w:rsidRDefault="00FB5309" w:rsidP="00FB5309">
      <w:pPr>
        <w:pStyle w:val="Heading3"/>
      </w:pPr>
      <w:r>
        <w:lastRenderedPageBreak/>
        <w:t>Advocacy</w:t>
      </w:r>
    </w:p>
    <w:p w14:paraId="56AEEC7D" w14:textId="5FFAFCA3" w:rsidR="00FB5309" w:rsidRDefault="00FB5309" w:rsidP="00FB5309">
      <w:pPr>
        <w:pStyle w:val="Heading4"/>
        <w:rPr>
          <w:rFonts w:cs="Calibri"/>
        </w:rPr>
      </w:pPr>
      <w:r>
        <w:rPr>
          <w:rFonts w:cs="Calibri"/>
        </w:rPr>
        <w:t>Resolved</w:t>
      </w:r>
      <w:r w:rsidRPr="00976E44">
        <w:rPr>
          <w:rFonts w:cs="Calibri"/>
        </w:rPr>
        <w:t>: The member nations of the World Trade Organization ought to reduce intellectual property protections for medicines</w:t>
      </w:r>
      <w:r w:rsidR="00A5426C">
        <w:rPr>
          <w:rFonts w:cs="Calibri"/>
        </w:rPr>
        <w:t>.</w:t>
      </w:r>
    </w:p>
    <w:p w14:paraId="7C899063" w14:textId="77777777" w:rsidR="00FB5309" w:rsidRDefault="00FB5309" w:rsidP="00FB5309">
      <w:pPr>
        <w:pStyle w:val="Heading3"/>
      </w:pPr>
      <w:r>
        <w:lastRenderedPageBreak/>
        <w:t>Offense</w:t>
      </w:r>
    </w:p>
    <w:p w14:paraId="447531EE" w14:textId="77777777" w:rsidR="00FB5309" w:rsidRPr="00305C79" w:rsidRDefault="00FB5309" w:rsidP="00FB5309">
      <w:pPr>
        <w:pStyle w:val="Heading4"/>
        <w:rPr>
          <w:rFonts w:cs="Calibri"/>
        </w:rPr>
      </w:pPr>
      <w:r>
        <w:rPr>
          <w:rFonts w:cs="Calibri"/>
        </w:rPr>
        <w:t xml:space="preserve">1] </w:t>
      </w:r>
      <w:r w:rsidRPr="00305C79">
        <w:rPr>
          <w:rFonts w:cs="Calibri"/>
        </w:rPr>
        <w:t>The categorical imperative rejects the idea of intellectual property as it suppresses freedom by preventing others from innovating and suppressing speech in the name of a copyright.</w:t>
      </w:r>
    </w:p>
    <w:p w14:paraId="5F095CFD" w14:textId="77777777" w:rsidR="00FB5309" w:rsidRPr="00305C79" w:rsidRDefault="00FB5309" w:rsidP="00FB5309">
      <w:proofErr w:type="spellStart"/>
      <w:r w:rsidRPr="00305C79">
        <w:rPr>
          <w:rStyle w:val="Style13ptBold"/>
        </w:rPr>
        <w:t>Pievatolo</w:t>
      </w:r>
      <w:proofErr w:type="spellEnd"/>
      <w:r w:rsidRPr="00305C79">
        <w:rPr>
          <w:rStyle w:val="Style13ptBold"/>
        </w:rPr>
        <w:t xml:space="preserve"> 10</w:t>
      </w:r>
      <w:r w:rsidRPr="00305C79">
        <w:t xml:space="preserve"> </w:t>
      </w:r>
      <w:proofErr w:type="spellStart"/>
      <w:r w:rsidRPr="00305C79">
        <w:t>Pievatolo</w:t>
      </w:r>
      <w:proofErr w:type="spellEnd"/>
      <w:r w:rsidRPr="00305C79">
        <w:t>, Maria. “Freedom, Ownership and Copyright: Why Does Kant Reject the Concept of Intellectual Property?” </w:t>
      </w:r>
      <w:r w:rsidRPr="00305C79">
        <w:rPr>
          <w:i/>
          <w:iCs/>
        </w:rPr>
        <w:t xml:space="preserve">Freedom, Ownership and Copyright: Why Does Kant Reject the Concept of Intellectual </w:t>
      </w:r>
      <w:proofErr w:type="gramStart"/>
      <w:r w:rsidRPr="00305C79">
        <w:rPr>
          <w:i/>
          <w:iCs/>
        </w:rPr>
        <w:t>Property?</w:t>
      </w:r>
      <w:r w:rsidRPr="00305C79">
        <w:t>,</w:t>
      </w:r>
      <w:proofErr w:type="gramEnd"/>
      <w:r w:rsidRPr="00305C79">
        <w:t xml:space="preserve"> 7 Feb. 2010, bfp.sp.unipi.it/</w:t>
      </w:r>
      <w:proofErr w:type="spellStart"/>
      <w:r w:rsidRPr="00305C79">
        <w:t>chiara</w:t>
      </w:r>
      <w:proofErr w:type="spellEnd"/>
      <w:r w:rsidRPr="00305C79">
        <w:t>/</w:t>
      </w:r>
      <w:proofErr w:type="spellStart"/>
      <w:r w:rsidRPr="00305C79">
        <w:t>lm</w:t>
      </w:r>
      <w:proofErr w:type="spellEnd"/>
      <w:r w:rsidRPr="00305C79">
        <w:t>/kantpisa1.html. SJEP</w:t>
      </w:r>
    </w:p>
    <w:p w14:paraId="05413479" w14:textId="77777777" w:rsidR="00FB5309" w:rsidRPr="00305C79" w:rsidRDefault="00FB5309" w:rsidP="00FB5309">
      <w:r w:rsidRPr="00305C79">
        <w:rPr>
          <w:rStyle w:val="Emphasis"/>
        </w:rPr>
        <w:t xml:space="preserve">In the Metaphysics of Morals, Kant seems to take for granted that the objects of real rights are only corporeal entities or res </w:t>
      </w:r>
      <w:proofErr w:type="spellStart"/>
      <w:r w:rsidRPr="00305C79">
        <w:rPr>
          <w:rStyle w:val="Emphasis"/>
        </w:rPr>
        <w:t>corporales</w:t>
      </w:r>
      <w:proofErr w:type="spellEnd"/>
      <w:r w:rsidRPr="00305C79">
        <w:rPr>
          <w:rStyle w:val="Emphasis"/>
        </w:rPr>
        <w:t>: «</w:t>
      </w:r>
      <w:proofErr w:type="spellStart"/>
      <w:r w:rsidRPr="00305C79">
        <w:rPr>
          <w:rStyle w:val="Emphasis"/>
        </w:rPr>
        <w:t>Sache</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w:t>
      </w:r>
      <w:proofErr w:type="spellStart"/>
      <w:r w:rsidRPr="00305C79">
        <w:rPr>
          <w:rStyle w:val="Emphasis"/>
        </w:rPr>
        <w:t>ein</w:t>
      </w:r>
      <w:proofErr w:type="spellEnd"/>
      <w:r w:rsidRPr="00305C79">
        <w:rPr>
          <w:rStyle w:val="Emphasis"/>
        </w:rPr>
        <w:t xml:space="preserve"> Ding, was </w:t>
      </w:r>
      <w:proofErr w:type="spellStart"/>
      <w:r w:rsidRPr="00305C79">
        <w:rPr>
          <w:rStyle w:val="Emphasis"/>
        </w:rPr>
        <w:t>keiner</w:t>
      </w:r>
      <w:proofErr w:type="spellEnd"/>
      <w:r w:rsidRPr="00305C79">
        <w:rPr>
          <w:rStyle w:val="Emphasis"/>
        </w:rPr>
        <w:t xml:space="preserve"> </w:t>
      </w:r>
      <w:proofErr w:type="spellStart"/>
      <w:r w:rsidRPr="00305C79">
        <w:rPr>
          <w:rStyle w:val="Emphasis"/>
        </w:rPr>
        <w:t>Zurechnung</w:t>
      </w:r>
      <w:proofErr w:type="spellEnd"/>
      <w:r w:rsidRPr="00305C79">
        <w:rPr>
          <w:rStyle w:val="Emphasis"/>
        </w:rPr>
        <w:t xml:space="preserve"> </w:t>
      </w:r>
      <w:proofErr w:type="spellStart"/>
      <w:r w:rsidRPr="00305C79">
        <w:rPr>
          <w:rStyle w:val="Emphasis"/>
        </w:rPr>
        <w:t>fähig</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Ein </w:t>
      </w:r>
      <w:proofErr w:type="spellStart"/>
      <w:r w:rsidRPr="00305C79">
        <w:rPr>
          <w:rStyle w:val="Emphasis"/>
        </w:rPr>
        <w:t>jedes</w:t>
      </w:r>
      <w:proofErr w:type="spellEnd"/>
      <w:r w:rsidRPr="00305C79">
        <w:rPr>
          <w:rStyle w:val="Emphasis"/>
        </w:rPr>
        <w:t xml:space="preserve"> Object der </w:t>
      </w:r>
      <w:proofErr w:type="spellStart"/>
      <w:r w:rsidRPr="00305C79">
        <w:rPr>
          <w:rStyle w:val="Emphasis"/>
        </w:rPr>
        <w:t>freien</w:t>
      </w:r>
      <w:proofErr w:type="spellEnd"/>
      <w:r w:rsidRPr="00305C79">
        <w:rPr>
          <w:rStyle w:val="Emphasis"/>
        </w:rPr>
        <w:t xml:space="preserve"> </w:t>
      </w:r>
      <w:proofErr w:type="spellStart"/>
      <w:r w:rsidRPr="00305C79">
        <w:rPr>
          <w:rStyle w:val="Emphasis"/>
        </w:rPr>
        <w:t>Willkür</w:t>
      </w:r>
      <w:proofErr w:type="spellEnd"/>
      <w:r w:rsidRPr="00305C79">
        <w:rPr>
          <w:rStyle w:val="Emphasis"/>
        </w:rPr>
        <w:t xml:space="preserve">, welches </w:t>
      </w:r>
      <w:proofErr w:type="spellStart"/>
      <w:r w:rsidRPr="00305C79">
        <w:rPr>
          <w:rStyle w:val="Emphasis"/>
        </w:rPr>
        <w:t>selbst</w:t>
      </w:r>
      <w:proofErr w:type="spellEnd"/>
      <w:r w:rsidRPr="00305C79">
        <w:rPr>
          <w:rStyle w:val="Emphasis"/>
        </w:rPr>
        <w:t xml:space="preserve"> der </w:t>
      </w:r>
      <w:proofErr w:type="spellStart"/>
      <w:r w:rsidRPr="00305C79">
        <w:rPr>
          <w:rStyle w:val="Emphasis"/>
        </w:rPr>
        <w:t>Freiheit</w:t>
      </w:r>
      <w:proofErr w:type="spellEnd"/>
      <w:r w:rsidRPr="00305C79">
        <w:rPr>
          <w:rStyle w:val="Emphasis"/>
        </w:rPr>
        <w:t xml:space="preserve"> </w:t>
      </w:r>
      <w:proofErr w:type="spellStart"/>
      <w:r w:rsidRPr="00305C79">
        <w:rPr>
          <w:rStyle w:val="Emphasis"/>
        </w:rPr>
        <w:t>ermangelt</w:t>
      </w:r>
      <w:proofErr w:type="spellEnd"/>
      <w:r w:rsidRPr="00305C79">
        <w:rPr>
          <w:rStyle w:val="Emphasis"/>
        </w:rPr>
        <w:t xml:space="preserve">, </w:t>
      </w:r>
      <w:proofErr w:type="spellStart"/>
      <w:r w:rsidRPr="00305C79">
        <w:rPr>
          <w:rStyle w:val="Emphasis"/>
        </w:rPr>
        <w:t>heiß</w:t>
      </w:r>
      <w:proofErr w:type="spellEnd"/>
      <w:r w:rsidRPr="00305C79">
        <w:rPr>
          <w:rStyle w:val="Emphasis"/>
        </w:rPr>
        <w:t xml:space="preserve"> </w:t>
      </w:r>
      <w:proofErr w:type="spellStart"/>
      <w:r w:rsidRPr="00305C79">
        <w:rPr>
          <w:rStyle w:val="Emphasis"/>
        </w:rPr>
        <w:t>daher</w:t>
      </w:r>
      <w:proofErr w:type="spellEnd"/>
      <w:r w:rsidRPr="00305C79">
        <w:rPr>
          <w:rStyle w:val="Emphasis"/>
        </w:rPr>
        <w:t xml:space="preserve"> </w:t>
      </w:r>
      <w:proofErr w:type="spellStart"/>
      <w:r w:rsidRPr="00305C79">
        <w:rPr>
          <w:rStyle w:val="Emphasis"/>
        </w:rPr>
        <w:t>Sache</w:t>
      </w:r>
      <w:proofErr w:type="spellEnd"/>
      <w:r w:rsidRPr="00305C79">
        <w:rPr>
          <w:rStyle w:val="Emphasis"/>
        </w:rPr>
        <w:t xml:space="preserve"> (res </w:t>
      </w:r>
      <w:proofErr w:type="spellStart"/>
      <w:proofErr w:type="gramStart"/>
      <w:r w:rsidRPr="00305C79">
        <w:rPr>
          <w:rStyle w:val="Emphasis"/>
        </w:rPr>
        <w:t>corporalis</w:t>
      </w:r>
      <w:proofErr w:type="spellEnd"/>
      <w:r w:rsidRPr="00305C79">
        <w:rPr>
          <w:rStyle w:val="Emphasis"/>
        </w:rPr>
        <w:t>)»</w:t>
      </w:r>
      <w:proofErr w:type="gramEnd"/>
      <w:r w:rsidRPr="00305C79">
        <w:rPr>
          <w:rStyle w:val="Emphasis"/>
        </w:rPr>
        <w:t xml:space="preserve">. </w:t>
      </w:r>
      <w:hyperlink r:id="rId11"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w:t>
      </w:r>
      <w:proofErr w:type="spellStart"/>
      <w:r w:rsidRPr="00305C79">
        <w:rPr>
          <w:rStyle w:val="Emphasis"/>
        </w:rPr>
        <w:t>i</w:t>
      </w:r>
      <w:proofErr w:type="spellEnd"/>
      <w:r w:rsidRPr="00305C79">
        <w:rPr>
          <w:rStyle w:val="Emphasis"/>
        </w:rPr>
        <w:t xml:space="preserve"> could be wronged by another's use of a thing even though I am not in possession of it» (AA.06 </w:t>
      </w:r>
      <w:hyperlink r:id="rId12"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w:t>
      </w:r>
      <w:proofErr w:type="gramStart"/>
      <w:r w:rsidRPr="00305C79">
        <w:rPr>
          <w:rStyle w:val="Emphasis"/>
        </w:rPr>
        <w:t>really so</w:t>
      </w:r>
      <w:proofErr w:type="gramEnd"/>
      <w:r w:rsidRPr="00305C79">
        <w:rPr>
          <w:rStyle w:val="Emphasis"/>
        </w:rPr>
        <w:t xml:space="preserve">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w:t>
      </w:r>
      <w:proofErr w:type="gramStart"/>
      <w:r w:rsidRPr="00305C79">
        <w:rPr>
          <w:rStyle w:val="Emphasis"/>
        </w:rPr>
        <w:t xml:space="preserve">to </w:t>
      </w:r>
      <w:r w:rsidRPr="00305C79">
        <w:rPr>
          <w:rStyle w:val="Emphasis"/>
          <w:highlight w:val="green"/>
        </w:rPr>
        <w:t>quarrel</w:t>
      </w:r>
      <w:proofErr w:type="gramEnd"/>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305C79">
        <w:rPr>
          <w:rStyle w:val="Emphasis"/>
        </w:rPr>
        <w:t>someone, and</w:t>
      </w:r>
      <w:proofErr w:type="gramEnd"/>
      <w:r w:rsidRPr="00305C79">
        <w:rPr>
          <w:rStyle w:val="Emphasis"/>
        </w:rPr>
        <w:t xml:space="preserve">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305C79">
        <w:rPr>
          <w:rStyle w:val="Emphasis"/>
        </w:rPr>
        <w:t>i.e.</w:t>
      </w:r>
      <w:proofErr w:type="gramEnd"/>
      <w:r w:rsidRPr="00305C79">
        <w:rPr>
          <w:rStyle w:val="Emphasis"/>
        </w:rPr>
        <w:t xml:space="preserv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305C79">
        <w:t>corporales</w:t>
      </w:r>
      <w:proofErr w:type="spellEnd"/>
      <w:r w:rsidRPr="00305C79">
        <w:t xml:space="preserve">, Kant determines the rightful possession of a thing as a possession without </w:t>
      </w:r>
      <w:proofErr w:type="spellStart"/>
      <w:r w:rsidRPr="00305C79">
        <w:t>detentio</w:t>
      </w:r>
      <w:proofErr w:type="spellEnd"/>
      <w:r w:rsidRPr="00305C79">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w:t>
      </w:r>
      <w:r w:rsidRPr="00305C79">
        <w:lastRenderedPageBreak/>
        <w:t xml:space="preserve">consideration. According to the postulate of practical reason with regard to rights, property is justified by a permissive law of reason: </w:t>
      </w:r>
      <w:hyperlink r:id="rId13" w:anchor="ftn.id2533469" w:history="1">
        <w:r w:rsidRPr="00305C79">
          <w:rPr>
            <w:rStyle w:val="Hyperlink"/>
          </w:rPr>
          <w:t>33</w:t>
        </w:r>
      </w:hyperlink>
      <w:r w:rsidRPr="00305C79">
        <w:t xml:space="preserve"> if a rightful possession were not possible, every object would be a res nullius and nobody would be entitled to use it. Kant implicitly denies that </w:t>
      </w:r>
      <w:proofErr w:type="gramStart"/>
      <w:r w:rsidRPr="00305C79">
        <w:t>a res nullius</w:t>
      </w:r>
      <w:proofErr w:type="gramEnd"/>
      <w:r w:rsidRPr="00305C79">
        <w:t xml:space="preserve"> can be used by everyone at the same time. His tacit assumption suggests that the objects of property, besides being distinct from the subjects, are excludable and rivalrous as well, just like the res </w:t>
      </w:r>
      <w:proofErr w:type="spellStart"/>
      <w:r w:rsidRPr="00305C79">
        <w:t>corporales</w:t>
      </w:r>
      <w:proofErr w:type="spellEnd"/>
      <w:r w:rsidRPr="00305C79">
        <w:t xml:space="preserve">. Kant asserts that something external is mine if I would be wronged by being disturbed in my use of it even though I am not in possession of it (AA.6, </w:t>
      </w:r>
      <w:hyperlink r:id="rId14" w:tgtFrame="_top" w:history="1">
        <w:r w:rsidRPr="00305C79">
          <w:rPr>
            <w:rStyle w:val="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305C79">
        <w:t>reprinter</w:t>
      </w:r>
      <w:proofErr w:type="spellEnd"/>
      <w:r w:rsidRPr="00305C79">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305C79">
        <w:t>meum</w:t>
      </w:r>
      <w:proofErr w:type="spellEnd"/>
      <w:r w:rsidRPr="00305C79">
        <w:t xml:space="preserve"> vel </w:t>
      </w:r>
      <w:proofErr w:type="spellStart"/>
      <w:r w:rsidRPr="00305C79">
        <w:t>tuum</w:t>
      </w:r>
      <w:proofErr w:type="spellEnd"/>
      <w:r w:rsidRPr="00305C79">
        <w:t xml:space="preserve"> (AA.06, </w:t>
      </w:r>
      <w:hyperlink r:id="rId15" w:tgtFrame="_top" w:history="1">
        <w:r w:rsidRPr="00305C79">
          <w:rPr>
            <w:rStyle w:val="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w:t>
      </w:r>
      <w:proofErr w:type="gramStart"/>
      <w:r w:rsidRPr="00305C79">
        <w:t>has to</w:t>
      </w:r>
      <w:proofErr w:type="gramEnd"/>
      <w:r w:rsidRPr="00305C79">
        <w:t xml:space="preserve">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305C79">
        <w:t>iuris</w:t>
      </w:r>
      <w:proofErr w:type="spellEnd"/>
      <w:r w:rsidRPr="00305C79">
        <w:t>), as well as being a human being beyond reproach (</w:t>
      </w:r>
      <w:proofErr w:type="spellStart"/>
      <w:r w:rsidRPr="00305C79">
        <w:t>iusti</w:t>
      </w:r>
      <w:proofErr w:type="spellEnd"/>
      <w:r w:rsidRPr="00305C79">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6" w:tgtFrame="_top" w:history="1">
        <w:r w:rsidRPr="00305C79">
          <w:rPr>
            <w:rStyle w:val="Hyperlink"/>
          </w:rPr>
          <w:t>237-238</w:t>
        </w:r>
      </w:hyperlink>
      <w:r w:rsidRPr="00305C79">
        <w:t xml:space="preserve">) </w:t>
      </w:r>
      <w:hyperlink r:id="rId17" w:anchor="ftn.id2533617" w:history="1">
        <w:r w:rsidRPr="00305C79">
          <w:rPr>
            <w:rStyle w:val="Hyperlink"/>
          </w:rPr>
          <w:t>34</w:t>
        </w:r>
      </w:hyperlink>
      <w:r w:rsidRPr="00305C79">
        <w:t xml:space="preserve"> </w:t>
      </w:r>
      <w:r w:rsidRPr="00305C79">
        <w:rPr>
          <w:rStyle w:val="Emphasis"/>
        </w:rPr>
        <w:t xml:space="preserve">In spite of his intellectual theory of property, </w:t>
      </w:r>
      <w:hyperlink r:id="rId18"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w:t>
      </w:r>
      <w:proofErr w:type="spellStart"/>
      <w:r w:rsidRPr="00305C79">
        <w:rPr>
          <w:rStyle w:val="Emphasis"/>
        </w:rPr>
        <w:t>ius</w:t>
      </w:r>
      <w:proofErr w:type="spellEnd"/>
      <w:r w:rsidRPr="00305C79">
        <w:rPr>
          <w:rStyle w:val="Emphasis"/>
        </w:rPr>
        <w:t xml:space="preserve"> </w:t>
      </w:r>
      <w:proofErr w:type="spellStart"/>
      <w:r w:rsidRPr="00305C79">
        <w:rPr>
          <w:rStyle w:val="Emphasis"/>
        </w:rPr>
        <w:t>reale</w:t>
      </w:r>
      <w:proofErr w:type="spellEnd"/>
      <w:r w:rsidRPr="00305C79">
        <w:rPr>
          <w:rStyle w:val="Emphasis"/>
        </w:rPr>
        <w:t xml:space="preserve"> were applied to speeches, a basic element of freedom would be reduced to an alienable thing,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19" w:anchor="ftn.id2533656" w:history="1">
        <w:r w:rsidRPr="00305C79">
          <w:rPr>
            <w:rStyle w:val="Emphasis"/>
          </w:rPr>
          <w:t>36</w:t>
        </w:r>
      </w:hyperlink>
      <w:r w:rsidRPr="00305C79">
        <w:rPr>
          <w:rStyle w:val="Emphasis"/>
        </w:rPr>
        <w:t xml:space="preserve"> Property rights </w:t>
      </w:r>
      <w:proofErr w:type="gramStart"/>
      <w:r w:rsidRPr="00305C79">
        <w:rPr>
          <w:rStyle w:val="Emphasis"/>
        </w:rPr>
        <w:t>are based on the assumption</w:t>
      </w:r>
      <w:proofErr w:type="gramEnd"/>
      <w:r w:rsidRPr="00305C79">
        <w:rPr>
          <w:rStyle w:val="Emphasis"/>
        </w:rPr>
        <w:t xml:space="preserve">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305C79">
        <w:rPr>
          <w:rStyle w:val="Emphasis"/>
          <w:highlight w:val="green"/>
        </w:rPr>
        <w:t>Kant binds speeches to the persons</w:t>
      </w:r>
      <w:r w:rsidRPr="00305C79">
        <w:rPr>
          <w:rStyle w:val="Emphasis"/>
        </w:rPr>
        <w:t xml:space="preserve"> and their actions, </w:t>
      </w:r>
      <w:r w:rsidRPr="00305C79">
        <w:rPr>
          <w:rStyle w:val="Emphasis"/>
          <w:highlight w:val="green"/>
        </w:rPr>
        <w:t>and</w:t>
      </w:r>
      <w:r w:rsidRPr="00305C79">
        <w:rPr>
          <w:rStyle w:val="Emphasis"/>
        </w:rPr>
        <w:t xml:space="preserve"> </w:t>
      </w:r>
      <w:r w:rsidRPr="00305C79">
        <w:rPr>
          <w:rStyle w:val="Emphasis"/>
          <w:highlight w:val="green"/>
        </w:rPr>
        <w:t>limits the scope of copyright to publishing</w:t>
      </w:r>
      <w:r w:rsidRPr="00305C79">
        <w:rPr>
          <w:rStyle w:val="Emphasis"/>
        </w:rPr>
        <w:t xml:space="preserve">, or, better, to the publishing of the age of print: the </w:t>
      </w:r>
      <w:proofErr w:type="spellStart"/>
      <w:r w:rsidRPr="00305C79">
        <w:rPr>
          <w:rStyle w:val="Emphasis"/>
        </w:rPr>
        <w:t>Nachdruck</w:t>
      </w:r>
      <w:proofErr w:type="spellEnd"/>
      <w:r w:rsidRPr="00305C79">
        <w:rPr>
          <w:rStyle w:val="Emphasis"/>
        </w:rPr>
        <w:t xml:space="preserve"> is unjust only when someone reproduces a text without the author's permission and distributes its copies to the public</w:t>
      </w:r>
      <w:r w:rsidRPr="00305C79">
        <w:rPr>
          <w:rStyle w:val="Emphasis"/>
          <w:highlight w:val="green"/>
        </w:rPr>
        <w:t>. 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there is no copyright violation</w:t>
      </w:r>
      <w:r w:rsidRPr="00305C79">
        <w:rPr>
          <w:rStyle w:val="Emphasis"/>
        </w:rPr>
        <w:t xml:space="preserve">, just because </w:t>
      </w:r>
      <w:r w:rsidRPr="00305C79">
        <w:rPr>
          <w:rStyle w:val="Emphasis"/>
          <w:highlight w:val="green"/>
        </w:rPr>
        <w:t>it is not involved any intrinsic property right</w:t>
      </w:r>
      <w:r w:rsidRPr="00305C79">
        <w:rPr>
          <w:rStyle w:val="Emphasis"/>
        </w:rPr>
        <w:t xml:space="preserve">, </w:t>
      </w:r>
      <w:r w:rsidRPr="00305C79">
        <w:rPr>
          <w:rStyle w:val="Emphasis"/>
          <w:highlight w:val="green"/>
        </w:rPr>
        <w:t>but only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3186C247" w14:textId="77777777" w:rsidR="00FB5309" w:rsidRPr="00305C79" w:rsidRDefault="00FB5309" w:rsidP="00FB5309"/>
    <w:p w14:paraId="0F18F803" w14:textId="175667DE" w:rsidR="00A40265" w:rsidRDefault="00543088" w:rsidP="00FB5309">
      <w:pPr>
        <w:pStyle w:val="Heading3"/>
      </w:pPr>
      <w:proofErr w:type="spellStart"/>
      <w:r>
        <w:lastRenderedPageBreak/>
        <w:t>Underview</w:t>
      </w:r>
      <w:proofErr w:type="spellEnd"/>
    </w:p>
    <w:p w14:paraId="3578CC6B" w14:textId="2F92D968" w:rsidR="00D36F78" w:rsidRPr="00DC5EF9" w:rsidRDefault="00D36F78" w:rsidP="00D36F78">
      <w:pPr>
        <w:pStyle w:val="Heading4"/>
      </w:pPr>
      <w:r w:rsidRPr="00CE11B7">
        <w:t xml:space="preserve">[1] </w:t>
      </w:r>
      <w:proofErr w:type="spellStart"/>
      <w:r w:rsidRPr="00CE11B7">
        <w:t>Aff</w:t>
      </w:r>
      <w:proofErr w:type="spellEnd"/>
      <w:r w:rsidRPr="00CE11B7">
        <w:t xml:space="preserve"> gets 1AR theory since the neg can be infinitely abusive and I can’t check back. </w:t>
      </w:r>
      <w:proofErr w:type="spellStart"/>
      <w:r w:rsidRPr="00CE11B7">
        <w:t>Aff</w:t>
      </w:r>
      <w:proofErr w:type="spellEnd"/>
      <w:r w:rsidRPr="00CE11B7">
        <w:t xml:space="preserve"> theory is drop the debater, competing </w:t>
      </w:r>
      <w:proofErr w:type="spellStart"/>
      <w:r w:rsidRPr="00CE11B7">
        <w:t>interps</w:t>
      </w:r>
      <w:proofErr w:type="spellEnd"/>
      <w:r w:rsidRPr="00CE11B7">
        <w:t>, and the highest layer since the 1ar is too short to win both theory and substance and reasonability bites intervention since it’s up to the judge to determine. No 2NR RVI, paradigm issues, theory</w:t>
      </w:r>
      <w:r>
        <w:t>, evidence</w:t>
      </w:r>
      <w:r w:rsidRPr="00CE11B7">
        <w:t>, or new responses to AC arguments since they’d dump on it for 6 minutes and my 3-minute 2AR is spread too thin.</w:t>
      </w:r>
      <w:r>
        <w:t xml:space="preserve"> No RVIs on AC arguments – incentivizes a </w:t>
      </w:r>
      <w:proofErr w:type="gramStart"/>
      <w:r>
        <w:t>7 minute</w:t>
      </w:r>
      <w:proofErr w:type="gramEnd"/>
      <w:r>
        <w:t xml:space="preserve"> collapse that decks 1AR strategy.</w:t>
      </w:r>
    </w:p>
    <w:p w14:paraId="6CAAA133" w14:textId="77777777" w:rsidR="00D36F78" w:rsidRDefault="00D36F78" w:rsidP="00D36F78">
      <w:pPr>
        <w:pStyle w:val="Heading4"/>
        <w:rPr>
          <w:rStyle w:val="Style13ptBold"/>
          <w:rFonts w:cstheme="majorHAnsi"/>
          <w:b/>
          <w:sz w:val="28"/>
        </w:rPr>
      </w:pPr>
      <w:r w:rsidRPr="00CE11B7">
        <w:rPr>
          <w:rStyle w:val="Style13ptBold"/>
          <w:rFonts w:cstheme="majorHAnsi"/>
          <w:b/>
          <w:sz w:val="28"/>
        </w:rPr>
        <w:t>[2] Fairness is a voter</w:t>
      </w:r>
      <w:r>
        <w:rPr>
          <w:rStyle w:val="Style13ptBold"/>
          <w:rFonts w:cstheme="majorHAnsi"/>
          <w:b/>
          <w:sz w:val="28"/>
        </w:rPr>
        <w:t>:</w:t>
      </w:r>
      <w:r w:rsidRPr="00CE11B7">
        <w:rPr>
          <w:rStyle w:val="Style13ptBold"/>
          <w:rFonts w:cstheme="majorHAnsi"/>
          <w:b/>
          <w:sz w:val="28"/>
        </w:rPr>
        <w:t xml:space="preserve"> </w:t>
      </w:r>
    </w:p>
    <w:p w14:paraId="6B37BBB7" w14:textId="77777777" w:rsidR="00D36F78" w:rsidRDefault="00D36F78" w:rsidP="00D36F78">
      <w:pPr>
        <w:pStyle w:val="Heading4"/>
        <w:rPr>
          <w:rStyle w:val="Style13ptBold"/>
          <w:rFonts w:cstheme="majorHAnsi"/>
          <w:b/>
          <w:sz w:val="28"/>
        </w:rPr>
      </w:pPr>
      <w:r w:rsidRPr="00CE11B7">
        <w:rPr>
          <w:rStyle w:val="Style13ptBold"/>
          <w:rFonts w:cstheme="majorHAnsi"/>
          <w:b/>
          <w:sz w:val="28"/>
        </w:rPr>
        <w:t xml:space="preserve">A] Debate’s a competitive game and requires objective evaluation. </w:t>
      </w:r>
    </w:p>
    <w:p w14:paraId="5116C140" w14:textId="77777777" w:rsidR="00D36F78" w:rsidRDefault="00D36F78" w:rsidP="00D36F78">
      <w:pPr>
        <w:pStyle w:val="Heading4"/>
      </w:pPr>
      <w:r w:rsidRPr="00CE11B7">
        <w:t xml:space="preserve">B] Fairness best coheres a winner since if one debater had ten minutes to speak and the other had three there would be incongruence that alters ability to judge the better debater </w:t>
      </w:r>
    </w:p>
    <w:p w14:paraId="7647018E" w14:textId="542957B6" w:rsidR="00D36F78" w:rsidRPr="00CE11B7" w:rsidRDefault="00D36F78" w:rsidP="00D36F78">
      <w:pPr>
        <w:pStyle w:val="Heading4"/>
      </w:pPr>
      <w:r w:rsidRPr="00CE11B7">
        <w:t>C] Determines engagement in substance so it outweighs.</w:t>
      </w:r>
    </w:p>
    <w:p w14:paraId="1D1398E1" w14:textId="77777777" w:rsidR="00D36F78" w:rsidRPr="00CE11B7" w:rsidRDefault="00D36F78" w:rsidP="00D36F78">
      <w:pPr>
        <w:rPr>
          <w:rFonts w:asciiTheme="majorHAnsi" w:hAnsiTheme="majorHAnsi" w:cstheme="majorHAnsi"/>
        </w:rPr>
      </w:pPr>
    </w:p>
    <w:p w14:paraId="3D99F70E" w14:textId="77777777" w:rsidR="00D36F78" w:rsidRDefault="00D36F78" w:rsidP="00D36F78">
      <w:pPr>
        <w:pStyle w:val="Heading4"/>
        <w:rPr>
          <w:rStyle w:val="Style13ptBold"/>
          <w:b/>
          <w:sz w:val="28"/>
        </w:rPr>
      </w:pPr>
      <w:r w:rsidRPr="00CE11B7">
        <w:rPr>
          <w:rStyle w:val="Style13ptBold"/>
          <w:b/>
          <w:sz w:val="28"/>
        </w:rPr>
        <w:t xml:space="preserve">[3] </w:t>
      </w:r>
      <w:r>
        <w:rPr>
          <w:rStyle w:val="Style13ptBold"/>
          <w:b/>
          <w:sz w:val="28"/>
        </w:rPr>
        <w:t xml:space="preserve">Weigh the case vs the K: </w:t>
      </w:r>
    </w:p>
    <w:p w14:paraId="77050E95" w14:textId="77777777" w:rsidR="00D36F78" w:rsidRDefault="00D36F78" w:rsidP="00D36F78">
      <w:pPr>
        <w:pStyle w:val="Heading4"/>
        <w:rPr>
          <w:rStyle w:val="Style13ptBold"/>
          <w:b/>
          <w:sz w:val="28"/>
        </w:rPr>
      </w:pPr>
      <w:r>
        <w:rPr>
          <w:rStyle w:val="Style13ptBold"/>
          <w:b/>
          <w:sz w:val="28"/>
        </w:rPr>
        <w:t>a</w:t>
      </w:r>
      <w:r w:rsidRPr="00CE11B7">
        <w:rPr>
          <w:rStyle w:val="Style13ptBold"/>
          <w:b/>
          <w:sz w:val="28"/>
        </w:rPr>
        <w:t>] Fairness – opposing frameworks moot our offense – there are infinite parts they could problematize which forces a 1ar restart</w:t>
      </w:r>
    </w:p>
    <w:p w14:paraId="5256B76C" w14:textId="77777777" w:rsidR="00D36F78" w:rsidRDefault="00D36F78" w:rsidP="00D36F78">
      <w:pPr>
        <w:pStyle w:val="Heading4"/>
        <w:rPr>
          <w:rStyle w:val="Style13ptBold"/>
          <w:b/>
          <w:sz w:val="28"/>
        </w:rPr>
      </w:pPr>
      <w:r>
        <w:rPr>
          <w:rStyle w:val="Style13ptBold"/>
          <w:b/>
          <w:sz w:val="28"/>
        </w:rPr>
        <w:t xml:space="preserve"> b</w:t>
      </w:r>
      <w:r w:rsidRPr="00CE11B7">
        <w:rPr>
          <w:rStyle w:val="Style13ptBold"/>
          <w:b/>
          <w:sz w:val="28"/>
        </w:rPr>
        <w:t xml:space="preserve">] Clash – Our scholarship is tied to the </w:t>
      </w:r>
      <w:r>
        <w:rPr>
          <w:rStyle w:val="Style13ptBold"/>
          <w:b/>
          <w:sz w:val="28"/>
        </w:rPr>
        <w:t>goodness of our framework and plan</w:t>
      </w:r>
      <w:r w:rsidRPr="006978A6">
        <w:rPr>
          <w:rStyle w:val="Style13ptBold"/>
          <w:b/>
          <w:sz w:val="28"/>
        </w:rPr>
        <w:t xml:space="preserve"> </w:t>
      </w:r>
    </w:p>
    <w:p w14:paraId="13DC9F9F" w14:textId="180D53DB" w:rsidR="00D36F78" w:rsidRPr="006978A6" w:rsidRDefault="00D36F78" w:rsidP="00D36F78">
      <w:pPr>
        <w:pStyle w:val="Heading4"/>
      </w:pPr>
      <w:r>
        <w:rPr>
          <w:rStyle w:val="Style13ptBold"/>
          <w:b/>
          <w:sz w:val="28"/>
        </w:rPr>
        <w:t>c</w:t>
      </w:r>
      <w:r w:rsidRPr="006978A6">
        <w:rPr>
          <w:rStyle w:val="Style13ptBold"/>
          <w:b/>
          <w:sz w:val="28"/>
        </w:rPr>
        <w:t xml:space="preserve">] </w:t>
      </w:r>
      <w:r w:rsidRPr="006978A6">
        <w:t>Role playing is key to better tackle problems of oppression and create tangible solutions.</w:t>
      </w:r>
    </w:p>
    <w:p w14:paraId="11E44CDD" w14:textId="77777777" w:rsidR="00D36F78" w:rsidRPr="00EF559F" w:rsidRDefault="00D36F78" w:rsidP="00D36F78">
      <w:pPr>
        <w:rPr>
          <w:rFonts w:eastAsia="Arial"/>
          <w:b/>
          <w:bCs/>
          <w:sz w:val="12"/>
          <w:szCs w:val="12"/>
        </w:rPr>
      </w:pPr>
      <w:r w:rsidRPr="001F1666">
        <w:rPr>
          <w:rStyle w:val="Style13ptBold"/>
          <w:rFonts w:cstheme="minorHAnsi"/>
          <w:color w:val="000000" w:themeColor="text1"/>
          <w:sz w:val="28"/>
          <w:szCs w:val="28"/>
        </w:rPr>
        <w:t>Nixon 2K</w:t>
      </w:r>
      <w:r w:rsidRPr="00394AF8">
        <w:rPr>
          <w:b/>
          <w:sz w:val="28"/>
          <w:szCs w:val="26"/>
        </w:rPr>
        <w:t xml:space="preserve"> </w:t>
      </w:r>
      <w:r w:rsidRPr="00394AF8">
        <w:t xml:space="preserve">Makani Themba-Nixon, Executive Director of The Praxis Project. “Changing the Rules: What Public Policy Means for Organizing.” </w:t>
      </w:r>
      <w:proofErr w:type="spellStart"/>
      <w:r w:rsidRPr="00394AF8">
        <w:rPr>
          <w:lang w:val="fr-FR"/>
        </w:rPr>
        <w:t>Colorlines</w:t>
      </w:r>
      <w:proofErr w:type="spellEnd"/>
      <w:r w:rsidRPr="00394AF8">
        <w:rPr>
          <w:lang w:val="fr-FR"/>
        </w:rPr>
        <w:t xml:space="preserve"> 3.2</w:t>
      </w:r>
      <w:r w:rsidRPr="00394AF8">
        <w:t xml:space="preserve">, 2000. </w:t>
      </w:r>
      <w:r>
        <w:t>Organic Intellectual</w:t>
      </w:r>
    </w:p>
    <w:p w14:paraId="7E65734D" w14:textId="77777777" w:rsidR="00D36F78" w:rsidRPr="003469CC" w:rsidRDefault="00D36F78" w:rsidP="00D36F78">
      <w:pPr>
        <w:rPr>
          <w:sz w:val="12"/>
          <w:szCs w:val="12"/>
        </w:rPr>
      </w:pPr>
      <w:r w:rsidRPr="00394AF8">
        <w:rPr>
          <w:sz w:val="12"/>
          <w:szCs w:val="12"/>
        </w:rPr>
        <w:t xml:space="preserve">Getting It in Writing Much of the work of framing what we stand for takes place in the shaping of </w:t>
      </w:r>
      <w:r w:rsidRPr="00913F74">
        <w:rPr>
          <w:sz w:val="12"/>
          <w:szCs w:val="12"/>
        </w:rPr>
        <w:t>demands.</w:t>
      </w:r>
      <w:r w:rsidRPr="00913F74">
        <w:rPr>
          <w:sz w:val="18"/>
        </w:rPr>
        <w:t xml:space="preserve"> </w:t>
      </w:r>
      <w:r w:rsidRPr="00E064AD">
        <w:rPr>
          <w:rStyle w:val="Emphasis"/>
          <w:color w:val="000000" w:themeColor="text1"/>
        </w:rPr>
        <w:t xml:space="preserve">By getting into </w:t>
      </w:r>
      <w:r w:rsidRPr="00394AF8">
        <w:rPr>
          <w:sz w:val="12"/>
          <w:szCs w:val="12"/>
        </w:rPr>
        <w:t xml:space="preserve">the </w:t>
      </w:r>
      <w:r w:rsidRPr="00E542DA">
        <w:rPr>
          <w:rStyle w:val="Emphasis"/>
          <w:color w:val="000000" w:themeColor="text1"/>
          <w:highlight w:val="green"/>
        </w:rPr>
        <w:t xml:space="preserve">policy </w:t>
      </w:r>
      <w:r w:rsidRPr="00394AF8">
        <w:rPr>
          <w:rStyle w:val="Emphasis"/>
          <w:b w:val="0"/>
          <w:color w:val="000000" w:themeColor="text1"/>
          <w:sz w:val="12"/>
          <w:szCs w:val="12"/>
        </w:rPr>
        <w:t>arena</w:t>
      </w:r>
      <w:r w:rsidRPr="00394AF8">
        <w:rPr>
          <w:rStyle w:val="Emphasis"/>
          <w:color w:val="000000" w:themeColor="text1"/>
        </w:rPr>
        <w:t xml:space="preserve"> </w:t>
      </w:r>
      <w:r w:rsidRPr="00913F74">
        <w:rPr>
          <w:rStyle w:val="Emphasis"/>
          <w:color w:val="000000" w:themeColor="text1"/>
        </w:rPr>
        <w:t>in a proactive manner</w:t>
      </w:r>
      <w:r w:rsidRPr="00913F74">
        <w:rPr>
          <w:sz w:val="12"/>
          <w:szCs w:val="12"/>
        </w:rPr>
        <w:t>, we can take</w:t>
      </w:r>
      <w:r w:rsidRPr="00394AF8">
        <w:rPr>
          <w:sz w:val="12"/>
          <w:szCs w:val="12"/>
        </w:rPr>
        <w:t xml:space="preserve"> our demands to the </w:t>
      </w:r>
      <w:r w:rsidRPr="00E064AD">
        <w:rPr>
          <w:sz w:val="12"/>
          <w:szCs w:val="12"/>
        </w:rPr>
        <w:t>next level.</w:t>
      </w:r>
      <w:r w:rsidRPr="00E064AD">
        <w:t xml:space="preserve"> </w:t>
      </w:r>
      <w:r w:rsidRPr="00E064AD">
        <w:rPr>
          <w:rStyle w:val="Emphasis"/>
          <w:color w:val="000000" w:themeColor="text1"/>
        </w:rPr>
        <w:t xml:space="preserve">Our </w:t>
      </w:r>
      <w:r w:rsidRPr="00E542DA">
        <w:rPr>
          <w:rStyle w:val="Emphasis"/>
          <w:color w:val="000000" w:themeColor="text1"/>
          <w:highlight w:val="green"/>
        </w:rPr>
        <w:t>demands can become law</w:t>
      </w:r>
      <w:r w:rsidRPr="006C1940">
        <w:rPr>
          <w:rStyle w:val="Emphasis"/>
          <w:color w:val="000000" w:themeColor="text1"/>
        </w:rPr>
        <w:t>, with real consequences</w:t>
      </w:r>
      <w:r w:rsidRPr="006C1940">
        <w:rPr>
          <w:sz w:val="12"/>
          <w:szCs w:val="12"/>
        </w:rPr>
        <w:t xml:space="preserve"> if the agreement</w:t>
      </w:r>
      <w:r w:rsidRPr="00394AF8">
        <w:rPr>
          <w:sz w:val="12"/>
          <w:szCs w:val="12"/>
        </w:rPr>
        <w:t xml:space="preserve"> is broken. After all the organizing, press work, and effort, a group should leave a decision maker with more than a handshake and his or </w:t>
      </w:r>
      <w:r w:rsidRPr="00913F74">
        <w:rPr>
          <w:sz w:val="12"/>
          <w:szCs w:val="12"/>
        </w:rPr>
        <w:t xml:space="preserve">her </w:t>
      </w:r>
      <w:r w:rsidRPr="00E064AD">
        <w:rPr>
          <w:sz w:val="12"/>
          <w:szCs w:val="12"/>
        </w:rPr>
        <w:t>word. Of course</w:t>
      </w:r>
      <w:r w:rsidRPr="00E064AD">
        <w:rPr>
          <w:rStyle w:val="Emphasis"/>
          <w:color w:val="000000" w:themeColor="text1"/>
        </w:rPr>
        <w:t xml:space="preserve">, this </w:t>
      </w:r>
      <w:r w:rsidRPr="00E542DA">
        <w:rPr>
          <w:rStyle w:val="Emphasis"/>
          <w:color w:val="000000" w:themeColor="text1"/>
          <w:highlight w:val="green"/>
        </w:rPr>
        <w:t>work requires</w:t>
      </w:r>
      <w:r w:rsidRPr="00394AF8">
        <w:rPr>
          <w:sz w:val="18"/>
        </w:rPr>
        <w:t xml:space="preserve"> </w:t>
      </w:r>
      <w:r w:rsidRPr="00394AF8">
        <w:rPr>
          <w:sz w:val="12"/>
          <w:szCs w:val="12"/>
        </w:rPr>
        <w:t xml:space="preserve">a certain amount of </w:t>
      </w:r>
      <w:r w:rsidRPr="00394AF8">
        <w:rPr>
          <w:bCs/>
          <w:sz w:val="12"/>
          <w:szCs w:val="12"/>
        </w:rPr>
        <w:t>interaction with "the suits,"</w:t>
      </w:r>
      <w:r w:rsidRPr="00394AF8">
        <w:rPr>
          <w:sz w:val="12"/>
          <w:szCs w:val="12"/>
        </w:rPr>
        <w:t xml:space="preserve"> as well as </w:t>
      </w:r>
      <w:r w:rsidRPr="00E542DA">
        <w:rPr>
          <w:rStyle w:val="Emphasis"/>
          <w:color w:val="000000" w:themeColor="text1"/>
          <w:highlight w:val="green"/>
        </w:rPr>
        <w:t>struggles</w:t>
      </w:r>
      <w:r w:rsidRPr="00E064AD">
        <w:rPr>
          <w:rStyle w:val="Emphasis"/>
          <w:color w:val="000000" w:themeColor="text1"/>
        </w:rPr>
        <w:t xml:space="preserve"> with</w:t>
      </w:r>
      <w:r w:rsidRPr="00E064AD">
        <w:t xml:space="preserve"> </w:t>
      </w:r>
      <w:r w:rsidRPr="00E064AD">
        <w:rPr>
          <w:sz w:val="12"/>
          <w:szCs w:val="12"/>
        </w:rPr>
        <w:t>the</w:t>
      </w:r>
      <w:r w:rsidRPr="00E064AD">
        <w:rPr>
          <w:rStyle w:val="Emphasis"/>
          <w:color w:val="000000" w:themeColor="text1"/>
        </w:rPr>
        <w:t xml:space="preserve"> bureaucracy,</w:t>
      </w:r>
      <w:r w:rsidRPr="00E064AD">
        <w:t xml:space="preserve"> </w:t>
      </w:r>
      <w:r w:rsidRPr="00E064AD">
        <w:rPr>
          <w:sz w:val="12"/>
          <w:szCs w:val="12"/>
        </w:rPr>
        <w:t>the</w:t>
      </w:r>
      <w:r w:rsidRPr="00E064AD">
        <w:t xml:space="preserve"> </w:t>
      </w:r>
      <w:r w:rsidRPr="00E064AD">
        <w:rPr>
          <w:rStyle w:val="Emphasis"/>
          <w:color w:val="000000" w:themeColor="text1"/>
        </w:rPr>
        <w:t>technical languag</w:t>
      </w:r>
      <w:r w:rsidRPr="00913F74">
        <w:rPr>
          <w:rStyle w:val="Emphasis"/>
          <w:color w:val="000000" w:themeColor="text1"/>
        </w:rPr>
        <w:t xml:space="preserve">e, </w:t>
      </w:r>
      <w:r w:rsidRPr="00E542DA">
        <w:rPr>
          <w:rStyle w:val="Emphasis"/>
          <w:color w:val="000000" w:themeColor="text1"/>
          <w:highlight w:val="green"/>
        </w:rPr>
        <w:t>and</w:t>
      </w:r>
      <w:r w:rsidRPr="00394AF8">
        <w:t xml:space="preserve"> </w:t>
      </w:r>
      <w:r w:rsidRPr="00394AF8">
        <w:rPr>
          <w:sz w:val="12"/>
          <w:szCs w:val="12"/>
        </w:rPr>
        <w:t>the all-too-</w:t>
      </w:r>
      <w:r w:rsidRPr="00E064AD">
        <w:rPr>
          <w:sz w:val="12"/>
          <w:szCs w:val="12"/>
        </w:rPr>
        <w:t>common</w:t>
      </w:r>
      <w:r w:rsidRPr="00E064AD">
        <w:t xml:space="preserve"> </w:t>
      </w:r>
      <w:r w:rsidRPr="00E064AD">
        <w:rPr>
          <w:rStyle w:val="Emphasis"/>
          <w:color w:val="000000" w:themeColor="text1"/>
        </w:rPr>
        <w:t>resistance by decision makers</w:t>
      </w:r>
      <w:r w:rsidRPr="00394AF8">
        <w:rPr>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394AF8">
        <w:t xml:space="preserve"> </w:t>
      </w:r>
      <w:r w:rsidRPr="00E542DA">
        <w:rPr>
          <w:rStyle w:val="Emphasis"/>
          <w:color w:val="000000" w:themeColor="text1"/>
          <w:highlight w:val="green"/>
        </w:rPr>
        <w:t>policy work</w:t>
      </w:r>
      <w:r w:rsidRPr="00394AF8">
        <w:rPr>
          <w:sz w:val="12"/>
          <w:szCs w:val="12"/>
        </w:rPr>
        <w:t xml:space="preserve"> is just one tool in our organizing arsenal, but it </w:t>
      </w:r>
      <w:r w:rsidRPr="00E542DA">
        <w:rPr>
          <w:rStyle w:val="Emphasis"/>
          <w:color w:val="000000" w:themeColor="text1"/>
          <w:highlight w:val="green"/>
        </w:rPr>
        <w:t>is a tool we</w:t>
      </w:r>
      <w:r w:rsidRPr="00394AF8">
        <w:t xml:space="preserve"> </w:t>
      </w:r>
      <w:r w:rsidRPr="00394AF8">
        <w:rPr>
          <w:sz w:val="12"/>
          <w:szCs w:val="12"/>
        </w:rPr>
        <w:t xml:space="preserve">simply </w:t>
      </w:r>
      <w:r w:rsidRPr="00E542DA">
        <w:rPr>
          <w:rStyle w:val="Emphasis"/>
          <w:color w:val="000000" w:themeColor="text1"/>
          <w:highlight w:val="green"/>
        </w:rPr>
        <w:t>can't</w:t>
      </w:r>
      <w:r w:rsidRPr="00E542DA">
        <w:rPr>
          <w:highlight w:val="green"/>
        </w:rPr>
        <w:t xml:space="preserve"> </w:t>
      </w:r>
      <w:r w:rsidRPr="00394AF8">
        <w:rPr>
          <w:sz w:val="12"/>
          <w:szCs w:val="12"/>
        </w:rPr>
        <w:t xml:space="preserve">afford to </w:t>
      </w:r>
      <w:r w:rsidRPr="00E542DA">
        <w:rPr>
          <w:rStyle w:val="Emphasis"/>
          <w:color w:val="000000" w:themeColor="text1"/>
          <w:highlight w:val="green"/>
        </w:rPr>
        <w:t>ignore</w:t>
      </w:r>
      <w:r w:rsidRPr="00394AF8">
        <w:rPr>
          <w:sz w:val="12"/>
          <w:szCs w:val="12"/>
        </w:rPr>
        <w:t xml:space="preserve">. Making policy work an integral part of organizing will require a certain amount of retrofitting. </w:t>
      </w:r>
      <w:r w:rsidRPr="00E542DA">
        <w:rPr>
          <w:rStyle w:val="Emphasis"/>
          <w:color w:val="000000" w:themeColor="text1"/>
          <w:highlight w:val="green"/>
        </w:rPr>
        <w:t>We</w:t>
      </w:r>
      <w:r w:rsidRPr="00394AF8">
        <w:rPr>
          <w:sz w:val="12"/>
          <w:szCs w:val="12"/>
        </w:rPr>
        <w:t xml:space="preserve"> will</w:t>
      </w:r>
      <w:r w:rsidRPr="00394AF8">
        <w:t xml:space="preserve"> </w:t>
      </w:r>
      <w:r w:rsidRPr="00E542DA">
        <w:rPr>
          <w:rStyle w:val="Emphasis"/>
          <w:color w:val="000000" w:themeColor="text1"/>
          <w:highlight w:val="green"/>
        </w:rPr>
        <w:t>need</w:t>
      </w:r>
      <w:r w:rsidRPr="00E542DA">
        <w:rPr>
          <w:highlight w:val="green"/>
        </w:rPr>
        <w:t xml:space="preserve"> </w:t>
      </w:r>
      <w:r w:rsidRPr="00394AF8">
        <w:rPr>
          <w:sz w:val="12"/>
          <w:szCs w:val="12"/>
        </w:rPr>
        <w:t xml:space="preserve">to develop the capacity </w:t>
      </w:r>
      <w:r w:rsidRPr="00E542DA">
        <w:rPr>
          <w:rStyle w:val="Emphasis"/>
          <w:color w:val="000000" w:themeColor="text1"/>
          <w:highlight w:val="green"/>
        </w:rPr>
        <w:t>to translate</w:t>
      </w:r>
      <w:r w:rsidRPr="00E542DA">
        <w:rPr>
          <w:highlight w:val="green"/>
        </w:rPr>
        <w:t xml:space="preserve"> </w:t>
      </w:r>
      <w:r w:rsidRPr="00394AF8">
        <w:rPr>
          <w:sz w:val="12"/>
          <w:szCs w:val="12"/>
        </w:rPr>
        <w:t>our</w:t>
      </w:r>
      <w:r w:rsidRPr="00394AF8">
        <w:t xml:space="preserve"> </w:t>
      </w:r>
      <w:r w:rsidRPr="00E542DA">
        <w:rPr>
          <w:rStyle w:val="Emphasis"/>
          <w:color w:val="000000" w:themeColor="text1"/>
          <w:highlight w:val="green"/>
        </w:rPr>
        <w:t>infor</w:t>
      </w:r>
      <w:r w:rsidRPr="00913F74">
        <w:rPr>
          <w:rStyle w:val="Emphasis"/>
          <w:color w:val="000000" w:themeColor="text1"/>
        </w:rPr>
        <w:t>mation</w:t>
      </w:r>
      <w:r w:rsidRPr="00913F74">
        <w:rPr>
          <w:sz w:val="12"/>
          <w:szCs w:val="12"/>
        </w:rPr>
        <w:t>, data</w:t>
      </w:r>
      <w:r w:rsidRPr="00394AF8">
        <w:rPr>
          <w:sz w:val="12"/>
          <w:szCs w:val="12"/>
        </w:rPr>
        <w:t xml:space="preserve">, stories that are designed </w:t>
      </w:r>
      <w:r w:rsidRPr="00E542DA">
        <w:rPr>
          <w:rStyle w:val="Emphasis"/>
          <w:color w:val="000000" w:themeColor="text1"/>
          <w:highlight w:val="green"/>
        </w:rPr>
        <w:t>to affect the public conversation [and]</w:t>
      </w:r>
      <w:r w:rsidRPr="00394AF8">
        <w:t xml:space="preserve">. </w:t>
      </w:r>
      <w:r w:rsidRPr="00394AF8">
        <w:rPr>
          <w:sz w:val="12"/>
          <w:szCs w:val="12"/>
        </w:rPr>
        <w:t xml:space="preserve">Perhaps most </w:t>
      </w:r>
      <w:r w:rsidRPr="00913F74">
        <w:rPr>
          <w:sz w:val="12"/>
          <w:szCs w:val="12"/>
        </w:rPr>
        <w:t xml:space="preserve">important, we will need to move beyond fighting problems and on </w:t>
      </w:r>
      <w:r w:rsidRPr="00913F74">
        <w:rPr>
          <w:rStyle w:val="Emphasis"/>
          <w:color w:val="000000" w:themeColor="text1"/>
        </w:rPr>
        <w:t xml:space="preserve">to </w:t>
      </w:r>
      <w:r w:rsidRPr="00E542DA">
        <w:rPr>
          <w:rStyle w:val="Emphasis"/>
          <w:color w:val="000000" w:themeColor="text1"/>
          <w:highlight w:val="green"/>
        </w:rPr>
        <w:t>fram</w:t>
      </w:r>
      <w:r w:rsidRPr="00913F74">
        <w:rPr>
          <w:rStyle w:val="Emphasis"/>
          <w:color w:val="000000" w:themeColor="text1"/>
        </w:rPr>
        <w:t>ing</w:t>
      </w:r>
      <w:r w:rsidRPr="00E542DA">
        <w:rPr>
          <w:rStyle w:val="Emphasis"/>
          <w:color w:val="000000" w:themeColor="text1"/>
          <w:highlight w:val="green"/>
        </w:rPr>
        <w:t xml:space="preserve"> solutions</w:t>
      </w:r>
      <w:r w:rsidRPr="00E542DA">
        <w:rPr>
          <w:highlight w:val="green"/>
        </w:rPr>
        <w:t xml:space="preserve"> </w:t>
      </w:r>
      <w:r w:rsidRPr="00394AF8">
        <w:rPr>
          <w:sz w:val="12"/>
          <w:szCs w:val="12"/>
        </w:rPr>
        <w:t>that bring us closer to our vision of how things should be. And then we must be committed to making it so.</w:t>
      </w:r>
    </w:p>
    <w:p w14:paraId="5AA04B21" w14:textId="33EC662F" w:rsidR="00FB5309" w:rsidRPr="00A20754" w:rsidRDefault="00FB5309" w:rsidP="00FB5309">
      <w:pPr>
        <w:pStyle w:val="Heading3"/>
      </w:pPr>
      <w:r>
        <w:lastRenderedPageBreak/>
        <w:t>Adv</w:t>
      </w:r>
    </w:p>
    <w:p w14:paraId="526F04AF" w14:textId="77777777" w:rsidR="00FB5309" w:rsidRPr="00976E44" w:rsidRDefault="00FB5309" w:rsidP="00FB5309">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0813834C" w14:textId="77777777" w:rsidR="00FB5309" w:rsidRPr="00976E44" w:rsidRDefault="00FB5309" w:rsidP="00FB5309">
      <w:r w:rsidRPr="00976E44">
        <w:rPr>
          <w:rStyle w:val="Style13ptBold"/>
        </w:rPr>
        <w:t>Kumar 21</w:t>
      </w:r>
      <w:r w:rsidRPr="00976E44">
        <w:t xml:space="preserve"> [</w:t>
      </w:r>
      <w:proofErr w:type="spellStart"/>
      <w:r w:rsidRPr="00976E44">
        <w:t>Rajeesh</w:t>
      </w:r>
      <w:proofErr w:type="spellEnd"/>
      <w:r w:rsidRPr="00976E4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20" w:history="1">
        <w:r w:rsidRPr="00976E44">
          <w:rPr>
            <w:rStyle w:val="Hyperlink"/>
          </w:rPr>
          <w:t>https://idsa.in/issuebrief/wto-trips-waiver-covid-vaccine-rkumar-120721</w:t>
        </w:r>
      </w:hyperlink>
      <w:r w:rsidRPr="00976E44">
        <w:t>] Justin</w:t>
      </w:r>
    </w:p>
    <w:p w14:paraId="6FA0A64A" w14:textId="77777777" w:rsidR="00FB5309" w:rsidRPr="00976E44" w:rsidRDefault="00FB5309" w:rsidP="00FB5309">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0118611E" w14:textId="77777777" w:rsidR="00FB5309" w:rsidRPr="00976E44" w:rsidRDefault="00FB5309" w:rsidP="00FB5309">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1F5275AC" w14:textId="77777777" w:rsidR="00FB5309" w:rsidRPr="00976E44" w:rsidRDefault="00FB5309" w:rsidP="00FB5309">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3978FCAF" w14:textId="77777777" w:rsidR="00FB5309" w:rsidRPr="00976E44" w:rsidRDefault="00FB5309" w:rsidP="00FB5309">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7182A990" w14:textId="77777777" w:rsidR="00FB5309" w:rsidRPr="00976E44" w:rsidRDefault="00FB5309" w:rsidP="00FB5309">
      <w:pPr>
        <w:rPr>
          <w:sz w:val="16"/>
        </w:rPr>
      </w:pPr>
      <w:r w:rsidRPr="00976E44">
        <w:rPr>
          <w:u w:val="single"/>
        </w:rPr>
        <w:lastRenderedPageBreak/>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3CAFF5B2" w14:textId="77777777" w:rsidR="00FB5309" w:rsidRPr="00976E44" w:rsidRDefault="00FB5309" w:rsidP="00FB5309">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45717538" w14:textId="77777777" w:rsidR="00FB5309" w:rsidRPr="00976E44" w:rsidRDefault="00FB5309" w:rsidP="00FB5309">
      <w:pPr>
        <w:rPr>
          <w:sz w:val="16"/>
        </w:rPr>
      </w:pPr>
      <w:r w:rsidRPr="00976E44">
        <w:rPr>
          <w:sz w:val="16"/>
        </w:rPr>
        <w:t xml:space="preserve">A recent document by Médecins Sans </w:t>
      </w:r>
      <w:proofErr w:type="spellStart"/>
      <w:r w:rsidRPr="00976E44">
        <w:rPr>
          <w:sz w:val="16"/>
        </w:rPr>
        <w:t>Frontières</w:t>
      </w:r>
      <w:proofErr w:type="spellEnd"/>
      <w:r w:rsidRPr="00976E44">
        <w:rPr>
          <w:sz w:val="16"/>
        </w:rPr>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proofErr w:type="gramStart"/>
      <w:r w:rsidRPr="00976E44">
        <w:rPr>
          <w:rStyle w:val="Emphasis"/>
        </w:rPr>
        <w:t>treatments</w:t>
      </w:r>
      <w:proofErr w:type="gramEnd"/>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2CAAD118" w14:textId="77777777" w:rsidR="00FB5309" w:rsidRPr="00976E44" w:rsidRDefault="00FB5309" w:rsidP="00FB5309">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302440D7" w14:textId="77777777" w:rsidR="00FB5309" w:rsidRPr="00976E44" w:rsidRDefault="00FB5309" w:rsidP="00FB5309">
      <w:pPr>
        <w:rPr>
          <w:sz w:val="16"/>
        </w:rPr>
      </w:pPr>
      <w:r w:rsidRPr="00976E44">
        <w:rPr>
          <w:sz w:val="16"/>
        </w:rPr>
        <w:t xml:space="preserve">Private companies received 94.6 per cent of this funding; </w:t>
      </w:r>
      <w:proofErr w:type="spellStart"/>
      <w:r w:rsidRPr="00976E44">
        <w:rPr>
          <w:sz w:val="16"/>
        </w:rPr>
        <w:t>Moderna</w:t>
      </w:r>
      <w:proofErr w:type="spellEnd"/>
      <w:r w:rsidRPr="00976E44">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79D837A4" w14:textId="77777777" w:rsidR="00FB5309" w:rsidRPr="00976E44" w:rsidRDefault="00FB5309" w:rsidP="00FB5309">
      <w:pPr>
        <w:rPr>
          <w:sz w:val="16"/>
        </w:rPr>
      </w:pPr>
      <w:r w:rsidRPr="00976E44">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76E44">
        <w:rPr>
          <w:sz w:val="16"/>
        </w:rPr>
        <w:t>favouring</w:t>
      </w:r>
      <w:proofErr w:type="spellEnd"/>
      <w:r w:rsidRPr="00976E44">
        <w:rPr>
          <w:sz w:val="16"/>
        </w:rPr>
        <w:t xml:space="preserve"> developing countries’ products against this promise of technology transfer.</w:t>
      </w:r>
    </w:p>
    <w:p w14:paraId="76DB8FFA" w14:textId="77777777" w:rsidR="00FB5309" w:rsidRPr="00976E44" w:rsidRDefault="00FB5309" w:rsidP="00FB5309">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 xml:space="preserve">market for vaccine materials includes consumables, single-use reactors bags, filters, </w:t>
      </w:r>
      <w:r w:rsidRPr="00976E44">
        <w:rPr>
          <w:u w:val="single"/>
        </w:rPr>
        <w:lastRenderedPageBreak/>
        <w:t>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602F5E55" w14:textId="77777777" w:rsidR="00FB5309" w:rsidRPr="00976E44" w:rsidRDefault="00FB5309" w:rsidP="00FB5309">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w:t>
      </w:r>
      <w:proofErr w:type="spellStart"/>
      <w:r w:rsidRPr="00976E44">
        <w:rPr>
          <w:sz w:val="16"/>
        </w:rPr>
        <w:t>Shantha</w:t>
      </w:r>
      <w:proofErr w:type="spellEnd"/>
      <w:r w:rsidRPr="00976E44">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76E44">
        <w:rPr>
          <w:u w:val="single"/>
        </w:rPr>
        <w:t>Shantha</w:t>
      </w:r>
      <w:proofErr w:type="spellEnd"/>
      <w:r w:rsidRPr="00976E44">
        <w:rPr>
          <w:u w:val="single"/>
        </w:rPr>
        <w:t xml:space="preserve">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w:t>
      </w:r>
      <w:proofErr w:type="spellStart"/>
      <w:r w:rsidRPr="00976E44">
        <w:rPr>
          <w:u w:val="single"/>
        </w:rPr>
        <w:t>programme</w:t>
      </w:r>
      <w:proofErr w:type="spellEnd"/>
      <w:r w:rsidRPr="00976E44">
        <w:rPr>
          <w:u w:val="single"/>
        </w:rPr>
        <w:t xml:space="preserve"> uses this vaccine against Hepatitis B. In 2009, </w:t>
      </w:r>
      <w:proofErr w:type="spellStart"/>
      <w:r w:rsidRPr="00976E44">
        <w:rPr>
          <w:u w:val="single"/>
        </w:rPr>
        <w:t>Shantha</w:t>
      </w:r>
      <w:proofErr w:type="spellEnd"/>
      <w:r w:rsidRPr="00976E44">
        <w:rPr>
          <w:u w:val="single"/>
        </w:rPr>
        <w:t xml:space="preserve"> sold over 120 million doses of vaccines globally.</w:t>
      </w:r>
    </w:p>
    <w:p w14:paraId="1442CE1B" w14:textId="77777777" w:rsidR="00FB5309" w:rsidRPr="00976E44" w:rsidRDefault="00FB5309" w:rsidP="00FB5309">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976E44">
        <w:rPr>
          <w:sz w:val="16"/>
        </w:rPr>
        <w:t>Africa</w:t>
      </w:r>
      <w:proofErr w:type="gramEnd"/>
      <w:r w:rsidRPr="00976E44">
        <w:rPr>
          <w:sz w:val="16"/>
        </w:rPr>
        <w:t xml:space="preserve"> and Tunisia have limited manufacturing capacities, which could also produce COVID-19 vaccines after repurposing.</w:t>
      </w:r>
    </w:p>
    <w:p w14:paraId="61E99283" w14:textId="77777777" w:rsidR="00FB5309" w:rsidRPr="00976E44" w:rsidRDefault="00FB5309" w:rsidP="00FB5309">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58A687FA" w14:textId="77777777" w:rsidR="00FB5309" w:rsidRPr="00976E44" w:rsidRDefault="00FB5309" w:rsidP="00FB5309">
      <w:pPr>
        <w:rPr>
          <w:sz w:val="16"/>
          <w:szCs w:val="16"/>
        </w:rPr>
      </w:pPr>
      <w:r w:rsidRPr="00976E44">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76E44">
        <w:rPr>
          <w:sz w:val="16"/>
          <w:szCs w:val="16"/>
        </w:rPr>
        <w:t>programmes</w:t>
      </w:r>
      <w:proofErr w:type="spellEnd"/>
      <w:r w:rsidRPr="00976E44">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76E44">
        <w:rPr>
          <w:sz w:val="16"/>
          <w:szCs w:val="16"/>
        </w:rPr>
        <w:t>Maitri</w:t>
      </w:r>
      <w:proofErr w:type="spellEnd"/>
      <w:r w:rsidRPr="00976E44">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76E44">
        <w:rPr>
          <w:sz w:val="16"/>
          <w:szCs w:val="16"/>
        </w:rPr>
        <w:t>Covaxin</w:t>
      </w:r>
      <w:proofErr w:type="spellEnd"/>
      <w:r w:rsidRPr="00976E44">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76E44">
        <w:rPr>
          <w:sz w:val="16"/>
          <w:szCs w:val="16"/>
        </w:rPr>
        <w:t>Maitri</w:t>
      </w:r>
      <w:proofErr w:type="spellEnd"/>
      <w:r w:rsidRPr="00976E44">
        <w:rPr>
          <w:sz w:val="16"/>
          <w:szCs w:val="16"/>
        </w:rPr>
        <w:t xml:space="preserve"> initiative is the scarcity of </w:t>
      </w:r>
      <w:r w:rsidRPr="00976E44">
        <w:rPr>
          <w:sz w:val="16"/>
          <w:szCs w:val="16"/>
        </w:rPr>
        <w:lastRenderedPageBreak/>
        <w:t xml:space="preserve">vaccines at home. On the other hand, China is increasing its standing in Africa, South </w:t>
      </w:r>
      <w:proofErr w:type="gramStart"/>
      <w:r w:rsidRPr="00976E44">
        <w:rPr>
          <w:sz w:val="16"/>
          <w:szCs w:val="16"/>
        </w:rPr>
        <w:t>America</w:t>
      </w:r>
      <w:proofErr w:type="gramEnd"/>
      <w:r w:rsidRPr="00976E44">
        <w:rPr>
          <w:sz w:val="16"/>
          <w:szCs w:val="16"/>
        </w:rPr>
        <w:t xml:space="preserve"> and the Pacific through vaccine diplomacy. The WHO approval of the Chinese vaccines and lack of access to vaccines by most developing countries, </w:t>
      </w:r>
      <w:proofErr w:type="gramStart"/>
      <w:r w:rsidRPr="00976E44">
        <w:rPr>
          <w:sz w:val="16"/>
          <w:szCs w:val="16"/>
        </w:rPr>
        <w:t>opens up</w:t>
      </w:r>
      <w:proofErr w:type="gramEnd"/>
      <w:r w:rsidRPr="00976E44">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76E44">
        <w:rPr>
          <w:sz w:val="16"/>
          <w:szCs w:val="16"/>
        </w:rPr>
        <w:t>pressurising</w:t>
      </w:r>
      <w:proofErr w:type="spellEnd"/>
      <w:r w:rsidRPr="00976E44">
        <w:rPr>
          <w:sz w:val="16"/>
          <w:szCs w:val="16"/>
        </w:rPr>
        <w:t>, to make the waiver happen.</w:t>
      </w:r>
    </w:p>
    <w:p w14:paraId="07BB5A3D" w14:textId="77777777" w:rsidR="00FB5309" w:rsidRPr="00976E44" w:rsidRDefault="00FB5309" w:rsidP="00FB5309">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39819686" w14:textId="77777777" w:rsidR="00FB5309" w:rsidRPr="00976E44" w:rsidRDefault="00FB5309" w:rsidP="00FB5309">
      <w:proofErr w:type="spellStart"/>
      <w:r w:rsidRPr="00976E44">
        <w:rPr>
          <w:rStyle w:val="Style13ptBold"/>
        </w:rPr>
        <w:t>Erfani</w:t>
      </w:r>
      <w:proofErr w:type="spellEnd"/>
      <w:r w:rsidRPr="00976E44">
        <w:rPr>
          <w:rStyle w:val="Style13ptBold"/>
        </w:rPr>
        <w:t xml:space="preserve"> et al 21</w:t>
      </w:r>
      <w:r w:rsidRPr="00976E44">
        <w:t xml:space="preserve"> [</w:t>
      </w:r>
      <w:proofErr w:type="spellStart"/>
      <w:r w:rsidRPr="00976E44">
        <w:t>Parsa</w:t>
      </w:r>
      <w:proofErr w:type="spellEnd"/>
      <w:r w:rsidRPr="00976E44">
        <w:t xml:space="preserve">; Lawrence </w:t>
      </w:r>
      <w:proofErr w:type="spellStart"/>
      <w:r w:rsidRPr="00976E44">
        <w:t>Gostin</w:t>
      </w:r>
      <w:proofErr w:type="spellEnd"/>
      <w:r w:rsidRPr="00976E44">
        <w:t xml:space="preserve">; Vanessa Kerry; </w:t>
      </w:r>
      <w:proofErr w:type="spellStart"/>
      <w:r w:rsidRPr="00976E44">
        <w:t>Parsa</w:t>
      </w:r>
      <w:proofErr w:type="spellEnd"/>
      <w:r w:rsidRPr="00976E44">
        <w:t xml:space="preserve"> </w:t>
      </w:r>
      <w:proofErr w:type="spellStart"/>
      <w:r w:rsidRPr="00976E44">
        <w:t>Erfani</w:t>
      </w:r>
      <w:proofErr w:type="spellEnd"/>
      <w:r w:rsidRPr="00976E44">
        <w:t xml:space="preserve"> is a Fogarty Global Health Scholar at Harvard Medical School and the University of Global Health Equity. Lawrence </w:t>
      </w:r>
      <w:proofErr w:type="spellStart"/>
      <w:r w:rsidRPr="00976E44">
        <w:t>Gostin</w:t>
      </w:r>
      <w:proofErr w:type="spellEnd"/>
      <w:r w:rsidRPr="00976E44">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21" w:history="1">
        <w:r w:rsidRPr="00976E44">
          <w:rPr>
            <w:rStyle w:val="Hyperlink"/>
          </w:rPr>
          <w:t>https://www.statnews.com/2021/05/19/beyond-a-symbolic-gesture-whats-needed-to-turn-the-ip-waiver-into-covid-19-vaccines/</w:t>
        </w:r>
      </w:hyperlink>
      <w:r w:rsidRPr="00976E44">
        <w:t>] Justin</w:t>
      </w:r>
    </w:p>
    <w:p w14:paraId="3B786DA5" w14:textId="77777777" w:rsidR="00FB5309" w:rsidRPr="00976E44" w:rsidRDefault="00FB5309" w:rsidP="00FB5309">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16131A0D" w14:textId="77777777" w:rsidR="00FB5309" w:rsidRPr="00976E44" w:rsidRDefault="00FB5309" w:rsidP="00FB5309">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75DB26A8" w14:textId="77777777" w:rsidR="00FB5309" w:rsidRPr="00976E44" w:rsidRDefault="00FB5309" w:rsidP="00FB5309">
      <w:pPr>
        <w:rPr>
          <w:rStyle w:val="Emphasis"/>
        </w:rPr>
      </w:pPr>
      <w:r w:rsidRPr="00976E44">
        <w:rPr>
          <w:u w:val="single"/>
        </w:rPr>
        <w:t xml:space="preserve">Both truths suggest that we </w:t>
      </w:r>
      <w:r w:rsidRPr="00976E44">
        <w:rPr>
          <w:rStyle w:val="Emphasis"/>
        </w:rPr>
        <w:t>pass the blueprint and build the kitchen.</w:t>
      </w:r>
    </w:p>
    <w:p w14:paraId="7366F53D" w14:textId="77777777" w:rsidR="00FB5309" w:rsidRPr="00976E44" w:rsidRDefault="00FB5309" w:rsidP="00FB5309">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4FDB08E4" w14:textId="77777777" w:rsidR="00FB5309" w:rsidRPr="00976E44" w:rsidRDefault="00FB5309" w:rsidP="00FB5309"/>
    <w:p w14:paraId="6F02F4DF" w14:textId="77777777" w:rsidR="00FB5309" w:rsidRPr="00976E44" w:rsidRDefault="00FB5309" w:rsidP="00FB5309">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5F78FC2E" w14:textId="77777777" w:rsidR="00FB5309" w:rsidRPr="00976E44" w:rsidRDefault="00FB5309" w:rsidP="00FB5309">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22" w:history="1">
        <w:r w:rsidRPr="00976E44">
          <w:rPr>
            <w:rStyle w:val="Hyperlink"/>
          </w:rPr>
          <w:t>https://www.tandfonline.com/doi/full/10.1080/25751654.2021.1890867</w:t>
        </w:r>
      </w:hyperlink>
      <w:r w:rsidRPr="00976E44">
        <w:t>] Justin</w:t>
      </w:r>
    </w:p>
    <w:p w14:paraId="3F6F6394" w14:textId="77777777" w:rsidR="00FB5309" w:rsidRPr="00976E44" w:rsidRDefault="00FB5309" w:rsidP="00FB5309">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2F4BE9B3" w14:textId="77777777" w:rsidR="00FB5309" w:rsidRPr="00976E44" w:rsidRDefault="00FB5309" w:rsidP="00FB5309">
      <w:pPr>
        <w:rPr>
          <w:sz w:val="16"/>
        </w:rPr>
      </w:pPr>
      <w:r w:rsidRPr="00976E44">
        <w:rPr>
          <w:sz w:val="16"/>
        </w:rPr>
        <w:lastRenderedPageBreak/>
        <w:t xml:space="preserve">The relationship between pandemics and war is </w:t>
      </w:r>
      <w:proofErr w:type="gramStart"/>
      <w:r w:rsidRPr="00976E44">
        <w:rPr>
          <w:sz w:val="16"/>
        </w:rPr>
        <w:t>as long as</w:t>
      </w:r>
      <w:proofErr w:type="gramEnd"/>
      <w:r w:rsidRPr="00976E44">
        <w:rPr>
          <w:sz w:val="16"/>
        </w:rPr>
        <w:t xml:space="preserve">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0E515611" w14:textId="77777777" w:rsidR="00FB5309" w:rsidRPr="00976E44" w:rsidRDefault="00FB5309" w:rsidP="00FB5309">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615F7C14" w14:textId="77777777" w:rsidR="00FB5309" w:rsidRPr="00976E44" w:rsidRDefault="00FB5309" w:rsidP="00FB5309">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2727E40F" w14:textId="77777777" w:rsidR="00FB5309" w:rsidRPr="00976E44" w:rsidRDefault="00FB5309" w:rsidP="00FB5309">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4064D04B" w14:textId="77777777" w:rsidR="00FB5309" w:rsidRPr="00976E44" w:rsidRDefault="00FB5309" w:rsidP="00FB5309">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7697939A" w14:textId="77777777" w:rsidR="00FB5309" w:rsidRPr="00976E44" w:rsidRDefault="00FB5309" w:rsidP="00FB5309">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w:t>
      </w:r>
      <w:r w:rsidRPr="00976E44">
        <w:rPr>
          <w:u w:val="single"/>
        </w:rPr>
        <w:lastRenderedPageBreak/>
        <w:t xml:space="preserve">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30066A4A" w14:textId="77777777" w:rsidR="00FB5309" w:rsidRPr="00976E44" w:rsidRDefault="00FB5309" w:rsidP="00FB5309">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01286FBB" w14:textId="5ADB7270" w:rsidR="00FB5309" w:rsidRDefault="00FB5309" w:rsidP="00FB5309">
      <w:pPr>
        <w:rPr>
          <w:rStyle w:val="Emphasis"/>
          <w:rFonts w:eastAsiaTheme="majorEastAsia"/>
          <w:sz w:val="32"/>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sz w:val="32"/>
        </w:rPr>
        <w:t>cascading effects on the risk of nuclear war.</w:t>
      </w:r>
    </w:p>
    <w:p w14:paraId="7001830F" w14:textId="77777777" w:rsidR="00BE4091" w:rsidRPr="00976E44" w:rsidRDefault="00BE4091" w:rsidP="00BE4091">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050DDAB4" w14:textId="77777777" w:rsidR="00BE4091" w:rsidRPr="00976E44" w:rsidRDefault="00BE4091" w:rsidP="00BE4091">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976E44">
        <w:t>Católica</w:t>
      </w:r>
      <w:proofErr w:type="spellEnd"/>
      <w:r w:rsidRPr="00976E44">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23" w:history="1">
        <w:r w:rsidRPr="00976E44">
          <w:rPr>
            <w:rStyle w:val="Hyperlink"/>
          </w:rPr>
          <w:t>https://theglobalamericans.org/2021/06/a-u-s-vaccine-diplomacy-strategy-for-latin-america-and-the-caribbean/</w:t>
        </w:r>
      </w:hyperlink>
      <w:r w:rsidRPr="00976E44">
        <w:t xml:space="preserve">] Justin </w:t>
      </w:r>
    </w:p>
    <w:p w14:paraId="7F8BCF6D" w14:textId="77777777" w:rsidR="00BE4091" w:rsidRPr="00976E44" w:rsidRDefault="00BE4091" w:rsidP="00BE4091">
      <w:pPr>
        <w:rPr>
          <w:rStyle w:val="Emphasis"/>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976E44">
        <w:rPr>
          <w:rStyle w:val="Emphasis"/>
          <w:highlight w:val="green"/>
        </w:rPr>
        <w:t>intellectual property</w:t>
      </w:r>
      <w:r w:rsidRPr="00976E44">
        <w:rPr>
          <w:sz w:val="16"/>
        </w:rPr>
        <w:t xml:space="preserve"> (IP)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p>
    <w:p w14:paraId="31A196F6" w14:textId="77777777" w:rsidR="00BE4091" w:rsidRPr="00976E44" w:rsidRDefault="00BE4091" w:rsidP="00BE4091">
      <w:pPr>
        <w:rPr>
          <w:sz w:val="16"/>
        </w:rPr>
      </w:pPr>
      <w:r w:rsidRPr="00976E44">
        <w:rPr>
          <w:sz w:val="16"/>
        </w:rPr>
        <w:lastRenderedPageBreak/>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p>
    <w:p w14:paraId="1F2939B4" w14:textId="77777777" w:rsidR="00BE4091" w:rsidRPr="00976E44" w:rsidRDefault="00BE4091" w:rsidP="00BE4091">
      <w:pPr>
        <w:rPr>
          <w:sz w:val="16"/>
        </w:rPr>
      </w:pPr>
      <w:r w:rsidRPr="00976E44">
        <w:rPr>
          <w:sz w:val="16"/>
        </w:rPr>
        <w:t>History repeats itself</w:t>
      </w:r>
    </w:p>
    <w:p w14:paraId="0B977C2B" w14:textId="77777777" w:rsidR="00BE4091" w:rsidRPr="00976E44" w:rsidRDefault="00BE4091" w:rsidP="00BE4091">
      <w:pPr>
        <w:rPr>
          <w:sz w:val="16"/>
        </w:rPr>
      </w:pP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4D8345ED" w14:textId="77777777" w:rsidR="00BE4091" w:rsidRPr="00976E44" w:rsidRDefault="00BE4091" w:rsidP="00BE4091">
      <w:pPr>
        <w:rPr>
          <w:sz w:val="16"/>
        </w:rPr>
      </w:pP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p>
    <w:p w14:paraId="401E79CD" w14:textId="77777777" w:rsidR="00BE4091" w:rsidRPr="00976E44" w:rsidRDefault="00BE4091" w:rsidP="00BE4091">
      <w:pPr>
        <w:rPr>
          <w:sz w:val="16"/>
        </w:rPr>
      </w:pP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6C338C1B" w14:textId="77777777" w:rsidR="00BE4091" w:rsidRPr="00976E44" w:rsidRDefault="00BE4091" w:rsidP="00BE4091">
      <w:pPr>
        <w:rPr>
          <w:sz w:val="16"/>
        </w:rPr>
      </w:pP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p>
    <w:p w14:paraId="1092D176" w14:textId="77777777" w:rsidR="00BE4091" w:rsidRPr="00976E44" w:rsidRDefault="00BE4091" w:rsidP="00BE4091">
      <w:pPr>
        <w:rPr>
          <w:sz w:val="16"/>
        </w:rPr>
      </w:pPr>
      <w:r w:rsidRPr="00976E44">
        <w:rPr>
          <w:sz w:val="16"/>
        </w:rPr>
        <w:t xml:space="preserve">During the AIDS pandemic, since many developing countries were members of the World Trade Organization (WTO), they were forbidden from importing generic pharmaceutical products because </w:t>
      </w:r>
      <w:proofErr w:type="gramStart"/>
      <w:r w:rsidRPr="00976E44">
        <w:rPr>
          <w:sz w:val="16"/>
        </w:rPr>
        <w:t>in order to</w:t>
      </w:r>
      <w:proofErr w:type="gramEnd"/>
      <w:r w:rsidRPr="00976E44">
        <w:rPr>
          <w:sz w:val="16"/>
        </w:rPr>
        <w:t xml:space="preserve">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976E44">
        <w:rPr>
          <w:sz w:val="16"/>
        </w:rPr>
        <w:t>profitization</w:t>
      </w:r>
      <w:proofErr w:type="spellEnd"/>
      <w:r w:rsidRPr="00976E44">
        <w:rPr>
          <w:sz w:val="16"/>
        </w:rPr>
        <w:t>. Despite the protests of the pharmaceutical industry, India and South Africa continued to compete with and defy the U.S. and the WTO (a body in which powerful industrialized economies—those of the U.S., Europe, and Japan—wield disproportionate influence).</w:t>
      </w:r>
    </w:p>
    <w:p w14:paraId="6B7A53D6" w14:textId="77777777" w:rsidR="00BE4091" w:rsidRPr="00976E44" w:rsidRDefault="00BE4091" w:rsidP="00BE4091">
      <w:pPr>
        <w:rPr>
          <w:sz w:val="16"/>
        </w:rPr>
      </w:pPr>
      <w:r w:rsidRPr="00976E44">
        <w:rPr>
          <w:sz w:val="16"/>
        </w:rPr>
        <w:t xml:space="preserve">Drug companies eventually sued to keep lifesaving therapies out of the hands of dying AIDS-sufferers in Africa, a </w:t>
      </w:r>
      <w:proofErr w:type="gramStart"/>
      <w:r w:rsidRPr="00976E44">
        <w:rPr>
          <w:sz w:val="16"/>
        </w:rPr>
        <w:t>state of affairs</w:t>
      </w:r>
      <w:proofErr w:type="gramEnd"/>
      <w:r w:rsidRPr="00976E44">
        <w:rPr>
          <w:sz w:val="16"/>
        </w:rPr>
        <w:t xml:space="preserve">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4EEF2CE1" w14:textId="77777777" w:rsidR="00BE4091" w:rsidRPr="00976E44" w:rsidRDefault="00BE4091" w:rsidP="00BE4091">
      <w:pPr>
        <w:rPr>
          <w:sz w:val="16"/>
        </w:rPr>
      </w:pPr>
      <w:r w:rsidRPr="00976E44">
        <w:rPr>
          <w:sz w:val="16"/>
        </w:rPr>
        <w:t xml:space="preserve">However, unlike the unipolarity that characterized the 1990s and early 2000s, </w:t>
      </w:r>
      <w:r w:rsidRPr="00976E44">
        <w:rPr>
          <w:u w:val="single"/>
        </w:rPr>
        <w:t xml:space="preserve">the </w:t>
      </w:r>
      <w:r w:rsidRPr="00976E44">
        <w:rPr>
          <w:highlight w:val="green"/>
          <w:u w:val="single"/>
        </w:rPr>
        <w:t xml:space="preserve">U.S. </w:t>
      </w:r>
      <w:r w:rsidRPr="00976E44">
        <w:rPr>
          <w:u w:val="single"/>
        </w:rPr>
        <w:t xml:space="preserve">is </w:t>
      </w:r>
      <w:r w:rsidRPr="00976E44">
        <w:rPr>
          <w:rStyle w:val="Emphasis"/>
          <w:highlight w:val="green"/>
        </w:rPr>
        <w:t>no longer</w:t>
      </w:r>
      <w:r w:rsidRPr="00976E44">
        <w:rPr>
          <w:rStyle w:val="Emphasis"/>
        </w:rPr>
        <w:t xml:space="preserve"> the only global </w:t>
      </w:r>
      <w:r w:rsidRPr="00976E44">
        <w:rPr>
          <w:rStyle w:val="Emphasis"/>
          <w:highlight w:val="green"/>
        </w:rPr>
        <w:t>superpower</w:t>
      </w:r>
      <w:r w:rsidRPr="00976E44">
        <w:rPr>
          <w:rStyle w:val="Emphasis"/>
        </w:rPr>
        <w:t xml:space="preserve">, and the humanitarian </w:t>
      </w:r>
      <w:r w:rsidRPr="00976E44">
        <w:rPr>
          <w:rStyle w:val="Emphasis"/>
          <w:highlight w:val="green"/>
        </w:rPr>
        <w:t>decisions it makes</w:t>
      </w:r>
      <w:r w:rsidRPr="00976E44">
        <w:rPr>
          <w:rStyle w:val="Emphasis"/>
        </w:rPr>
        <w:t xml:space="preserve"> now</w:t>
      </w:r>
      <w:r w:rsidRPr="00976E44">
        <w:rPr>
          <w:sz w:val="16"/>
        </w:rPr>
        <w:t>—during a new global health crisis—</w:t>
      </w:r>
      <w:r w:rsidRPr="00976E44">
        <w:rPr>
          <w:u w:val="single"/>
        </w:rPr>
        <w:t xml:space="preserve">have the potential to be </w:t>
      </w:r>
      <w:r w:rsidRPr="00976E44">
        <w:rPr>
          <w:rStyle w:val="Emphasis"/>
        </w:rPr>
        <w:t xml:space="preserve">hugely </w:t>
      </w:r>
      <w:r w:rsidRPr="00976E44">
        <w:rPr>
          <w:rStyle w:val="Emphasis"/>
          <w:highlight w:val="green"/>
        </w:rPr>
        <w:t>consequential</w:t>
      </w:r>
      <w:r w:rsidRPr="00976E44">
        <w:rPr>
          <w:rStyle w:val="Emphasis"/>
        </w:rPr>
        <w:t xml:space="preserve"> for the country’s influence and image</w:t>
      </w:r>
      <w:r w:rsidRPr="00976E44">
        <w:rPr>
          <w:sz w:val="16"/>
        </w:rPr>
        <w:t xml:space="preserve">. </w:t>
      </w:r>
      <w:proofErr w:type="gramStart"/>
      <w:r w:rsidRPr="00976E44">
        <w:rPr>
          <w:sz w:val="16"/>
        </w:rPr>
        <w:t>Similar to</w:t>
      </w:r>
      <w:proofErr w:type="gramEnd"/>
      <w:r w:rsidRPr="00976E44">
        <w:rPr>
          <w:sz w:val="16"/>
        </w:rPr>
        <w:t xml:space="preserve"> its trajectory at the height of the AIDS crisis, </w:t>
      </w:r>
      <w:r w:rsidRPr="00976E44">
        <w:rPr>
          <w:u w:val="single"/>
        </w:rPr>
        <w:t>Washington only recently voiced its desire to back the WTO patent waiver proposal, having come under tremendous international pressure</w:t>
      </w:r>
      <w:r w:rsidRPr="00976E44">
        <w:rPr>
          <w:sz w:val="16"/>
        </w:rPr>
        <w:t xml:space="preserve">. Granted, the U.S. backed a patent waiver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w:t>
      </w:r>
      <w:proofErr w:type="spellStart"/>
      <w:r w:rsidRPr="00976E44">
        <w:rPr>
          <w:rStyle w:val="Emphasis"/>
        </w:rPr>
        <w:t>en</w:t>
      </w:r>
      <w:proofErr w:type="spellEnd"/>
      <w:r w:rsidRPr="00976E44">
        <w:rPr>
          <w:rStyle w:val="Emphasis"/>
        </w:rPr>
        <w:t xml:space="preserve">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p>
    <w:p w14:paraId="4899A28F" w14:textId="77777777" w:rsidR="00BE4091" w:rsidRPr="00976E44" w:rsidRDefault="00BE4091" w:rsidP="00BE4091">
      <w:pPr>
        <w:rPr>
          <w:sz w:val="16"/>
        </w:rPr>
      </w:pPr>
      <w:r w:rsidRPr="00976E44">
        <w:rPr>
          <w:sz w:val="16"/>
        </w:rPr>
        <w:lastRenderedPageBreak/>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48FE143A" w14:textId="77777777" w:rsidR="00BE4091" w:rsidRPr="00976E44" w:rsidRDefault="00BE4091" w:rsidP="00BE4091">
      <w:pPr>
        <w:rPr>
          <w:sz w:val="16"/>
        </w:rPr>
      </w:pPr>
      <w:r w:rsidRPr="00976E44">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w:t>
      </w:r>
      <w:proofErr w:type="gramStart"/>
      <w:r w:rsidRPr="00976E44">
        <w:rPr>
          <w:sz w:val="16"/>
        </w:rPr>
        <w:t>in order for</w:t>
      </w:r>
      <w:proofErr w:type="gramEnd"/>
      <w:r w:rsidRPr="00976E44">
        <w:rPr>
          <w:sz w:val="16"/>
        </w:rPr>
        <w:t xml:space="preserve"> it to be accepted, there must be unanimous consent among WTO members).</w:t>
      </w:r>
    </w:p>
    <w:p w14:paraId="565ACB76" w14:textId="77777777" w:rsidR="00BE4091" w:rsidRPr="00976E44" w:rsidRDefault="00BE4091" w:rsidP="00BE4091">
      <w:pPr>
        <w:rPr>
          <w:sz w:val="16"/>
        </w:rPr>
      </w:pP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743C5843" w14:textId="77777777" w:rsidR="00BE4091" w:rsidRPr="00976E44" w:rsidRDefault="00BE4091" w:rsidP="00BE4091">
      <w:pPr>
        <w:rPr>
          <w:u w:val="single"/>
        </w:rPr>
      </w:pP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Russian and </w:t>
      </w:r>
      <w:r w:rsidRPr="00976E44">
        <w:rPr>
          <w:rStyle w:val="Emphasis"/>
          <w:highlight w:val="green"/>
        </w:rPr>
        <w:t>Chinese</w:t>
      </w:r>
      <w:r w:rsidRPr="00976E44">
        <w:rPr>
          <w:highlight w:val="green"/>
          <w:u w:val="single"/>
        </w:rPr>
        <w:t xml:space="preserve"> </w:t>
      </w:r>
      <w:r w:rsidRPr="00976E44">
        <w:rPr>
          <w:rStyle w:val="Emphasis"/>
          <w:highlight w:val="green"/>
        </w:rPr>
        <w:t>vaccine diplomacy</w:t>
      </w:r>
      <w:r w:rsidRPr="00976E44">
        <w:rPr>
          <w:rStyle w:val="Emphasis"/>
        </w:rPr>
        <w:t xml:space="preserve"> have already </w:t>
      </w:r>
      <w:r w:rsidRPr="00976E44">
        <w:rPr>
          <w:rStyle w:val="Emphasis"/>
          <w:highlight w:val="green"/>
        </w:rPr>
        <w:t>led to</w:t>
      </w:r>
      <w:r w:rsidRPr="00976E44">
        <w:rPr>
          <w:rStyle w:val="Emphasis"/>
        </w:rPr>
        <w:t xml:space="preserve"> economic, diplomatic, and political </w:t>
      </w:r>
      <w:r w:rsidRPr="00976E44">
        <w:rPr>
          <w:rStyle w:val="Emphasis"/>
          <w:highlight w:val="green"/>
        </w:rPr>
        <w:t>losses</w:t>
      </w:r>
      <w:r w:rsidRPr="00976E44">
        <w:rPr>
          <w:rStyle w:val="Emphasis"/>
        </w:rPr>
        <w:t xml:space="preserve"> being felt by Washington</w:t>
      </w:r>
      <w:r w:rsidRPr="00976E44">
        <w:rPr>
          <w:u w:val="single"/>
        </w:rPr>
        <w:t>; this trend</w:t>
      </w:r>
      <w:r w:rsidRPr="00976E44">
        <w:rPr>
          <w:sz w:val="16"/>
        </w:rPr>
        <w:t xml:space="preserve">, if allowed to continue, </w:t>
      </w:r>
      <w:r w:rsidRPr="00976E44">
        <w:rPr>
          <w:u w:val="single"/>
        </w:rPr>
        <w:t xml:space="preserve">will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p>
    <w:p w14:paraId="4A12FFD8" w14:textId="77777777" w:rsidR="00BE4091" w:rsidRPr="00976E44" w:rsidRDefault="00BE4091" w:rsidP="00BE4091">
      <w:pPr>
        <w:rPr>
          <w:sz w:val="16"/>
        </w:rPr>
      </w:pPr>
      <w:r w:rsidRPr="00976E44">
        <w:rPr>
          <w:sz w:val="16"/>
        </w:rPr>
        <w:t>A lack of strategy and political will</w:t>
      </w:r>
    </w:p>
    <w:p w14:paraId="55EDE4E6" w14:textId="77777777" w:rsidR="00BE4091" w:rsidRPr="00976E44" w:rsidRDefault="00BE4091" w:rsidP="00BE4091">
      <w:pPr>
        <w:rPr>
          <w:sz w:val="16"/>
        </w:rPr>
      </w:pP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p>
    <w:p w14:paraId="227326D2" w14:textId="77777777" w:rsidR="00BE4091" w:rsidRPr="00976E44" w:rsidRDefault="00BE4091" w:rsidP="00BE4091">
      <w:pPr>
        <w:rPr>
          <w:u w:val="single"/>
        </w:rPr>
      </w:pP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976E44">
        <w:rPr>
          <w:rStyle w:val="Emphasis"/>
          <w:highlight w:val="green"/>
        </w:rPr>
        <w:t>over 165 million vaccines</w:t>
      </w:r>
      <w:r w:rsidRPr="00976E44">
        <w:rPr>
          <w:u w:val="single"/>
        </w:rPr>
        <w:t xml:space="preserve"> to Latin America, with countries like Chile and Uruguay having vaccinated 80 and 63 percent of their populations, respectively, with Chinese vaccines.</w:t>
      </w:r>
    </w:p>
    <w:p w14:paraId="36A502E8" w14:textId="77777777" w:rsidR="00BE4091" w:rsidRPr="00976E44" w:rsidRDefault="00BE4091" w:rsidP="00BE4091">
      <w:pPr>
        <w:rPr>
          <w:sz w:val="16"/>
        </w:rPr>
      </w:pPr>
      <w:r w:rsidRPr="00976E44">
        <w:rPr>
          <w:sz w:val="16"/>
        </w:rPr>
        <w:lastRenderedPageBreak/>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w:t>
      </w:r>
      <w:proofErr w:type="gramStart"/>
      <w:r w:rsidRPr="00976E44">
        <w:rPr>
          <w:sz w:val="16"/>
        </w:rPr>
        <w:t>despite the fact that</w:t>
      </w:r>
      <w:proofErr w:type="gramEnd"/>
      <w:r w:rsidRPr="00976E44">
        <w:rPr>
          <w:sz w:val="16"/>
        </w:rPr>
        <w:t xml:space="preserve">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736D5618" w14:textId="77777777" w:rsidR="00BE4091" w:rsidRPr="00976E44" w:rsidRDefault="00BE4091" w:rsidP="00BE4091">
      <w:pPr>
        <w:rPr>
          <w:u w:val="single"/>
        </w:rPr>
      </w:pP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76E44">
        <w:rPr>
          <w:rStyle w:val="Emphasis"/>
          <w:highlight w:val="green"/>
        </w:rPr>
        <w:t>lack of</w:t>
      </w:r>
      <w:r w:rsidRPr="00976E44">
        <w:rPr>
          <w:rStyle w:val="Emphasis"/>
        </w:rPr>
        <w:t xml:space="preserve"> vaccine </w:t>
      </w:r>
      <w:r w:rsidRPr="00976E44">
        <w:rPr>
          <w:rStyle w:val="Emphasis"/>
          <w:highlight w:val="green"/>
        </w:rPr>
        <w:t>support</w:t>
      </w:r>
      <w:r w:rsidRPr="00976E44">
        <w:rPr>
          <w:rStyle w:val="Emphasis"/>
        </w:rPr>
        <w:t xml:space="preserve"> and assurance </w:t>
      </w:r>
      <w:r w:rsidRPr="00976E44">
        <w:rPr>
          <w:rStyle w:val="Emphasis"/>
          <w:highlight w:val="green"/>
        </w:rPr>
        <w:t>from Washington</w:t>
      </w:r>
      <w:r w:rsidRPr="00976E44">
        <w:rPr>
          <w:highlight w:val="green"/>
          <w:u w:val="single"/>
        </w:rPr>
        <w:t xml:space="preserve">, countries </w:t>
      </w:r>
      <w:r w:rsidRPr="00976E44">
        <w:rPr>
          <w:u w:val="single"/>
        </w:rPr>
        <w:t xml:space="preserve">are </w:t>
      </w:r>
      <w:r w:rsidRPr="00976E44">
        <w:rPr>
          <w:rStyle w:val="Emphasis"/>
        </w:rPr>
        <w:t xml:space="preserve">growing </w:t>
      </w:r>
      <w:r w:rsidRPr="00976E44">
        <w:rPr>
          <w:rStyle w:val="Emphasis"/>
          <w:highlight w:val="green"/>
        </w:rPr>
        <w:t>closer to Beijing</w:t>
      </w:r>
      <w:r w:rsidRPr="00976E44">
        <w:rPr>
          <w:rStyle w:val="Emphasis"/>
        </w:rPr>
        <w:t xml:space="preserve"> and Moscow</w:t>
      </w:r>
      <w:r w:rsidRPr="00976E44">
        <w:rPr>
          <w:u w:val="single"/>
        </w:rPr>
        <w:t>, succumbing to rival geopolitical powers that do not align with the diplomatic and economic interests of the United States.</w:t>
      </w:r>
    </w:p>
    <w:p w14:paraId="448CD26D" w14:textId="77777777" w:rsidR="00BE4091" w:rsidRPr="00976E44" w:rsidRDefault="00BE4091" w:rsidP="00BE4091">
      <w:pPr>
        <w:rPr>
          <w:sz w:val="16"/>
        </w:rPr>
      </w:pPr>
      <w:r w:rsidRPr="00976E44">
        <w:rPr>
          <w:u w:val="single"/>
        </w:rPr>
        <w:t xml:space="preserve">Brazil remains one of the countries </w:t>
      </w:r>
      <w:r w:rsidRPr="00976E44">
        <w:rPr>
          <w:rStyle w:val="Emphasis"/>
        </w:rPr>
        <w:t>hardest hit by the COVID-19 pandemic</w:t>
      </w:r>
      <w:r w:rsidRPr="00976E44">
        <w:rPr>
          <w:sz w:val="16"/>
        </w:rPr>
        <w:t xml:space="preserve">. Despite President Jair </w:t>
      </w:r>
      <w:proofErr w:type="spellStart"/>
      <w:r w:rsidRPr="00976E44">
        <w:rPr>
          <w:sz w:val="16"/>
        </w:rPr>
        <w:t>Bolsanaro’s</w:t>
      </w:r>
      <w:proofErr w:type="spellEnd"/>
      <w:r w:rsidRPr="00976E44">
        <w:rPr>
          <w:sz w:val="16"/>
        </w:rPr>
        <w:t xml:space="preserve">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w:t>
      </w:r>
      <w:proofErr w:type="spellStart"/>
      <w:r w:rsidRPr="00976E44">
        <w:rPr>
          <w:sz w:val="16"/>
        </w:rPr>
        <w:t>Fábio</w:t>
      </w:r>
      <w:proofErr w:type="spellEnd"/>
      <w:r w:rsidRPr="00976E44">
        <w:rPr>
          <w:sz w:val="16"/>
        </w:rPr>
        <w:t xml:space="preserve"> </w:t>
      </w:r>
      <w:proofErr w:type="spellStart"/>
      <w:r w:rsidRPr="00976E44">
        <w:rPr>
          <w:sz w:val="16"/>
        </w:rPr>
        <w:t>Faria</w:t>
      </w:r>
      <w:proofErr w:type="spellEnd"/>
      <w:r w:rsidRPr="00976E44">
        <w:rPr>
          <w:sz w:val="16"/>
        </w:rPr>
        <w:t xml:space="preserve">, traveled to Beijing to meet with Huawei executives. Recounting his trip, </w:t>
      </w:r>
      <w:proofErr w:type="spellStart"/>
      <w:r w:rsidRPr="00976E44">
        <w:rPr>
          <w:sz w:val="16"/>
        </w:rPr>
        <w:t>Faria</w:t>
      </w:r>
      <w:proofErr w:type="spellEnd"/>
      <w:r w:rsidRPr="00976E44">
        <w:rPr>
          <w:sz w:val="16"/>
        </w:rPr>
        <w:t xml:space="preserve">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p>
    <w:p w14:paraId="6971753D" w14:textId="77777777" w:rsidR="00BE4091" w:rsidRPr="00976E44" w:rsidRDefault="00BE4091" w:rsidP="00BE4091">
      <w:pPr>
        <w:rPr>
          <w:sz w:val="16"/>
        </w:rPr>
      </w:pP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xml:space="preserve">,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w:t>
      </w:r>
      <w:proofErr w:type="gramStart"/>
      <w:r w:rsidRPr="00976E44">
        <w:rPr>
          <w:sz w:val="16"/>
        </w:rPr>
        <w:t>considering the fact that</w:t>
      </w:r>
      <w:proofErr w:type="gramEnd"/>
      <w:r w:rsidRPr="00976E44">
        <w:rPr>
          <w:sz w:val="16"/>
        </w:rPr>
        <w:t>, before President Biden announced the sharing of the U.S. supply of AstraZeneca vaccines with Mexico, he had initially rejected AMLO’s call for assistance.</w:t>
      </w:r>
    </w:p>
    <w:p w14:paraId="40AB969A" w14:textId="77777777" w:rsidR="00BE4091" w:rsidRPr="00976E44" w:rsidRDefault="00BE4091" w:rsidP="00BE4091">
      <w:pPr>
        <w:rPr>
          <w:sz w:val="16"/>
        </w:rPr>
      </w:pP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p>
    <w:p w14:paraId="11BD6BF0" w14:textId="77777777" w:rsidR="00BE4091" w:rsidRPr="00976E44" w:rsidRDefault="00BE4091" w:rsidP="00BE4091">
      <w:pPr>
        <w:rPr>
          <w:sz w:val="16"/>
        </w:rPr>
      </w:pP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xml:space="preserve">, Russia has continued to sign vaccine deals </w:t>
      </w:r>
      <w:proofErr w:type="gramStart"/>
      <w:r w:rsidRPr="00976E44">
        <w:rPr>
          <w:sz w:val="16"/>
        </w:rPr>
        <w:t>in an effort to</w:t>
      </w:r>
      <w:proofErr w:type="gramEnd"/>
      <w:r w:rsidRPr="00976E44">
        <w:rPr>
          <w:sz w:val="16"/>
        </w:rPr>
        <w:t xml:space="preserve">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p>
    <w:p w14:paraId="2AE28F6F" w14:textId="77777777" w:rsidR="00BE4091" w:rsidRPr="00976E44" w:rsidRDefault="00BE4091" w:rsidP="00BE4091">
      <w:pPr>
        <w:rPr>
          <w:sz w:val="16"/>
        </w:rPr>
      </w:pP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w:t>
      </w:r>
      <w:r w:rsidRPr="00976E44">
        <w:rPr>
          <w:u w:val="single"/>
        </w:rPr>
        <w:lastRenderedPageBreak/>
        <w:t xml:space="preserve">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p>
    <w:p w14:paraId="50A56679" w14:textId="77777777" w:rsidR="00BE4091" w:rsidRPr="00976E44" w:rsidRDefault="00BE4091" w:rsidP="00BE4091">
      <w:pPr>
        <w:rPr>
          <w:sz w:val="16"/>
        </w:rPr>
      </w:pPr>
      <w:r w:rsidRPr="00976E44">
        <w:rPr>
          <w:sz w:val="16"/>
        </w:rPr>
        <w:t>A forward-thinking strategy</w:t>
      </w:r>
    </w:p>
    <w:p w14:paraId="7458FEEE" w14:textId="77777777" w:rsidR="00BE4091" w:rsidRPr="00976E44" w:rsidRDefault="00BE4091" w:rsidP="00BE4091">
      <w:pPr>
        <w:rPr>
          <w:u w:val="single"/>
        </w:rPr>
      </w:pP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w:t>
      </w:r>
      <w:proofErr w:type="gramStart"/>
      <w:r w:rsidRPr="00976E44">
        <w:rPr>
          <w:u w:val="single"/>
        </w:rPr>
        <w:t>more readily extend a helping hand</w:t>
      </w:r>
      <w:proofErr w:type="gramEnd"/>
      <w:r w:rsidRPr="00976E44">
        <w:rPr>
          <w:u w:val="single"/>
        </w:rPr>
        <w:t>.</w:t>
      </w:r>
    </w:p>
    <w:p w14:paraId="1538DB89" w14:textId="77777777" w:rsidR="00BE4091" w:rsidRPr="00976E44" w:rsidRDefault="00BE4091" w:rsidP="00BE4091">
      <w:pPr>
        <w:rPr>
          <w:sz w:val="16"/>
        </w:rPr>
      </w:pPr>
      <w:r w:rsidRPr="00976E44">
        <w:rPr>
          <w:sz w:val="16"/>
        </w:rPr>
        <w:t xml:space="preserve">As the war against COVID-19 reaches a détente in the U.S., </w:t>
      </w:r>
      <w:r w:rsidRPr="00976E44">
        <w:rPr>
          <w:rStyle w:val="Emphasis"/>
        </w:rPr>
        <w:t xml:space="preserve">the </w:t>
      </w:r>
      <w:r w:rsidRPr="005624D6">
        <w:rPr>
          <w:rStyle w:val="Emphasis"/>
          <w:highlight w:val="green"/>
        </w:rPr>
        <w:t>Biden administration should</w:t>
      </w:r>
      <w:r w:rsidRPr="00976E44">
        <w:rPr>
          <w:rStyle w:val="Emphasis"/>
        </w:rPr>
        <w:t xml:space="preserve"> make this issue a top priority</w:t>
      </w:r>
      <w:r w:rsidRPr="00976E44">
        <w:rPr>
          <w:sz w:val="16"/>
        </w:rPr>
        <w:t xml:space="preserve">. First, the U.S. needs to aggressively push its Western partners to </w:t>
      </w:r>
      <w:r w:rsidRPr="005624D6">
        <w:rPr>
          <w:highlight w:val="green"/>
          <w:u w:val="single"/>
        </w:rPr>
        <w:t xml:space="preserve">back the 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w:t>
      </w:r>
      <w:proofErr w:type="gramStart"/>
      <w:r w:rsidRPr="00976E44">
        <w:rPr>
          <w:sz w:val="16"/>
        </w:rPr>
        <w:t>in order to</w:t>
      </w:r>
      <w:proofErr w:type="gramEnd"/>
      <w:r w:rsidRPr="00976E44">
        <w:rPr>
          <w:sz w:val="16"/>
        </w:rPr>
        <w:t xml:space="preserve"> </w:t>
      </w:r>
      <w:r w:rsidRPr="00976E44">
        <w:rPr>
          <w:u w:val="single"/>
        </w:rPr>
        <w:t xml:space="preserve">push forward a </w:t>
      </w:r>
      <w:r w:rsidRPr="005624D6">
        <w:rPr>
          <w:highlight w:val="green"/>
          <w:u w:val="single"/>
        </w:rPr>
        <w:t>patent proposal</w:t>
      </w:r>
      <w:r w:rsidRPr="00976E44">
        <w:rPr>
          <w:u w:val="single"/>
        </w:rPr>
        <w:t xml:space="preserve"> that </w:t>
      </w:r>
      <w:r w:rsidRPr="005624D6">
        <w:rPr>
          <w:highlight w:val="green"/>
          <w:u w:val="single"/>
        </w:rPr>
        <w:t>will help increase vaccine production capacity</w:t>
      </w:r>
      <w:r w:rsidRPr="00976E44">
        <w:rPr>
          <w:u w:val="single"/>
        </w:rPr>
        <w:t xml:space="preserve"> worldwide. </w:t>
      </w:r>
      <w:r w:rsidRPr="005624D6">
        <w:rPr>
          <w:highlight w:val="green"/>
          <w:u w:val="single"/>
        </w:rPr>
        <w:t xml:space="preserve">Doing so will </w:t>
      </w:r>
      <w:r w:rsidRPr="005624D6">
        <w:rPr>
          <w:rStyle w:val="Emphasis"/>
          <w:highlight w:val="green"/>
        </w:rPr>
        <w:t>demonstrate</w:t>
      </w:r>
      <w:r w:rsidRPr="00976E44">
        <w:rPr>
          <w:rStyle w:val="Emphasis"/>
        </w:rPr>
        <w:t xml:space="preserve"> to the world </w:t>
      </w:r>
      <w:r w:rsidRPr="005624D6">
        <w:rPr>
          <w:rStyle w:val="Emphasis"/>
          <w:highlight w:val="green"/>
        </w:rPr>
        <w:t>that Washington has</w:t>
      </w:r>
      <w:r w:rsidRPr="00976E44">
        <w:rPr>
          <w:rStyle w:val="Emphasis"/>
        </w:rPr>
        <w:t xml:space="preserve"> the </w:t>
      </w:r>
      <w:r w:rsidRPr="00976E44">
        <w:rPr>
          <w:rStyle w:val="Emphasis"/>
          <w:highlight w:val="green"/>
        </w:rPr>
        <w:t xml:space="preserve">political </w:t>
      </w:r>
      <w:r w:rsidRPr="005624D6">
        <w:rPr>
          <w:rStyle w:val="Emphasis"/>
          <w:highlight w:val="green"/>
        </w:rPr>
        <w:t>will</w:t>
      </w:r>
      <w:r w:rsidRPr="005624D6">
        <w:rPr>
          <w:highlight w:val="green"/>
          <w:u w:val="single"/>
        </w:rPr>
        <w:t xml:space="preserve"> to defy</w:t>
      </w:r>
      <w:r w:rsidRPr="00976E44">
        <w:rPr>
          <w:u w:val="single"/>
        </w:rPr>
        <w:t xml:space="preserve"> the wishes of the powerful </w:t>
      </w:r>
      <w:r w:rsidRPr="005624D6">
        <w:rPr>
          <w:highlight w:val="green"/>
          <w:u w:val="single"/>
        </w:rPr>
        <w:t>pharma</w:t>
      </w:r>
      <w:r w:rsidRPr="00976E44">
        <w:rPr>
          <w:u w:val="single"/>
        </w:rPr>
        <w:t xml:space="preserve">ceutical industry and </w:t>
      </w:r>
      <w:proofErr w:type="spellStart"/>
      <w:r w:rsidRPr="00976E44">
        <w:rPr>
          <w:u w:val="single"/>
        </w:rPr>
        <w:t>and</w:t>
      </w:r>
      <w:proofErr w:type="spellEnd"/>
      <w:r w:rsidRPr="00976E44">
        <w:rPr>
          <w:u w:val="single"/>
        </w:rPr>
        <w:t xml:space="preserve"> re-establish its leadership role</w:t>
      </w:r>
      <w:r w:rsidRPr="00976E44">
        <w:rPr>
          <w:sz w:val="16"/>
        </w:rPr>
        <w:t xml:space="preserve"> among the Western powers.</w:t>
      </w:r>
    </w:p>
    <w:p w14:paraId="414ADFFA" w14:textId="77777777" w:rsidR="00BE4091" w:rsidRDefault="00BE4091" w:rsidP="00BE4091"/>
    <w:p w14:paraId="707F3F0D" w14:textId="77777777" w:rsidR="00BE4091" w:rsidRDefault="00BE4091" w:rsidP="00BE4091">
      <w:pPr>
        <w:pStyle w:val="Heading4"/>
        <w:jc w:val="both"/>
        <w:rPr>
          <w:rFonts w:cs="Calibri"/>
        </w:rPr>
      </w:pPr>
      <w:r w:rsidRPr="00976E44">
        <w:rPr>
          <w:rFonts w:cs="Calibri"/>
        </w:rPr>
        <w:t xml:space="preserve">Latin America is still </w:t>
      </w:r>
      <w:r w:rsidRPr="00976E44">
        <w:rPr>
          <w:rFonts w:cs="Calibri"/>
          <w:u w:val="single"/>
        </w:rPr>
        <w:t xml:space="preserve">skeptical of Chinese </w:t>
      </w:r>
      <w:proofErr w:type="gramStart"/>
      <w:r w:rsidRPr="00976E44">
        <w:rPr>
          <w:rFonts w:cs="Calibri"/>
          <w:u w:val="single"/>
        </w:rPr>
        <w:t>aid</w:t>
      </w:r>
      <w:proofErr w:type="gramEnd"/>
      <w:r w:rsidRPr="00976E44">
        <w:rPr>
          <w:rFonts w:cs="Calibri"/>
        </w:rPr>
        <w:t xml:space="preserve"> but lack of US presence means it’s the </w:t>
      </w:r>
      <w:r w:rsidRPr="00976E44">
        <w:rPr>
          <w:rFonts w:cs="Calibri"/>
          <w:u w:val="single"/>
        </w:rPr>
        <w:t>only choice</w:t>
      </w:r>
      <w:r w:rsidRPr="00976E44">
        <w:rPr>
          <w:rFonts w:cs="Calibri"/>
        </w:rPr>
        <w:t xml:space="preserve"> – </w:t>
      </w:r>
      <w:r w:rsidRPr="00D14C75">
        <w:rPr>
          <w:rFonts w:cs="Calibri"/>
          <w:u w:val="single"/>
        </w:rPr>
        <w:t>recent influence</w:t>
      </w:r>
      <w:r>
        <w:rPr>
          <w:rFonts w:cs="Calibri"/>
        </w:rPr>
        <w:t xml:space="preserve"> means it’s </w:t>
      </w:r>
      <w:r w:rsidRPr="00D14C75">
        <w:rPr>
          <w:rFonts w:cs="Calibri"/>
          <w:u w:val="single"/>
        </w:rPr>
        <w:t>try or die</w:t>
      </w:r>
      <w:r>
        <w:rPr>
          <w:rFonts w:cs="Calibri"/>
        </w:rPr>
        <w:t xml:space="preserve"> to capitalize on this weakness.</w:t>
      </w:r>
    </w:p>
    <w:p w14:paraId="5CA2CFA1" w14:textId="77777777" w:rsidR="00BE4091" w:rsidRPr="00D14C75" w:rsidRDefault="00BE4091" w:rsidP="00BE4091">
      <w:r w:rsidRPr="00D14C75">
        <w:rPr>
          <w:rStyle w:val="Style13ptBold"/>
        </w:rPr>
        <w:t>Raimundo 9/3</w:t>
      </w:r>
      <w:r>
        <w:t xml:space="preserve"> [Joshua; 9/3/21; Graduate</w:t>
      </w:r>
      <w:r w:rsidRPr="00D14C75">
        <w:t xml:space="preserve"> of the World Journalism Institute</w:t>
      </w:r>
      <w:r>
        <w:t>;</w:t>
      </w:r>
      <w:r w:rsidRPr="00D14C75">
        <w:t xml:space="preserve"> </w:t>
      </w:r>
      <w:r>
        <w:t>“</w:t>
      </w:r>
      <w:r w:rsidRPr="00D14C75">
        <w:rPr>
          <w:i/>
          <w:iCs/>
        </w:rPr>
        <w:t>China peddles influence with vaccines</w:t>
      </w:r>
      <w:r>
        <w:t xml:space="preserve">,” World Tour, </w:t>
      </w:r>
      <w:hyperlink r:id="rId24" w:history="1">
        <w:r w:rsidRPr="00F616BA">
          <w:rPr>
            <w:rStyle w:val="Hyperlink"/>
          </w:rPr>
          <w:t>https://wng.org/roundups/china-peddles-influence-with-vaccines-1630687161</w:t>
        </w:r>
      </w:hyperlink>
      <w:r>
        <w:t>] Justin</w:t>
      </w:r>
    </w:p>
    <w:p w14:paraId="6D0441B5" w14:textId="77777777" w:rsidR="00BE4091" w:rsidRPr="003C10EC" w:rsidRDefault="00BE4091" w:rsidP="00BE4091">
      <w:pPr>
        <w:rPr>
          <w:sz w:val="16"/>
        </w:rPr>
      </w:pPr>
      <w:r w:rsidRPr="003C10EC">
        <w:rPr>
          <w:sz w:val="16"/>
        </w:rPr>
        <w:t xml:space="preserve">This past winter, as COVID-19 vaccines first became widely available, </w:t>
      </w:r>
      <w:r w:rsidRPr="003C10EC">
        <w:rPr>
          <w:u w:val="single"/>
        </w:rPr>
        <w:t xml:space="preserve">the </w:t>
      </w:r>
      <w:r w:rsidRPr="003C10EC">
        <w:rPr>
          <w:rStyle w:val="Emphasis"/>
          <w:highlight w:val="green"/>
        </w:rPr>
        <w:t>Dominican Republic</w:t>
      </w:r>
      <w:r w:rsidRPr="003C10EC">
        <w:rPr>
          <w:rStyle w:val="Emphasis"/>
        </w:rPr>
        <w:t xml:space="preserve"> agreed to </w:t>
      </w:r>
      <w:r w:rsidRPr="003C10EC">
        <w:rPr>
          <w:rStyle w:val="Emphasis"/>
          <w:highlight w:val="green"/>
        </w:rPr>
        <w:t>receive 768,000 doses of</w:t>
      </w:r>
      <w:r w:rsidRPr="003C10EC">
        <w:rPr>
          <w:rStyle w:val="Emphasis"/>
        </w:rPr>
        <w:t xml:space="preserve"> the </w:t>
      </w:r>
      <w:proofErr w:type="spellStart"/>
      <w:r w:rsidRPr="003C10EC">
        <w:rPr>
          <w:rStyle w:val="Emphasis"/>
          <w:highlight w:val="green"/>
        </w:rPr>
        <w:t>Sinovac</w:t>
      </w:r>
      <w:proofErr w:type="spellEnd"/>
      <w:r w:rsidRPr="003C10EC">
        <w:rPr>
          <w:rStyle w:val="Emphasis"/>
        </w:rPr>
        <w:t xml:space="preserve"> shot developed in China</w:t>
      </w:r>
      <w:r w:rsidRPr="003C10EC">
        <w:rPr>
          <w:sz w:val="16"/>
        </w:rPr>
        <w:t xml:space="preserve">. The same week, </w:t>
      </w:r>
      <w:r w:rsidRPr="003C10EC">
        <w:rPr>
          <w:u w:val="single"/>
        </w:rPr>
        <w:t xml:space="preserve">Dominican President Luis </w:t>
      </w:r>
      <w:proofErr w:type="spellStart"/>
      <w:r w:rsidRPr="003C10EC">
        <w:rPr>
          <w:u w:val="single"/>
        </w:rPr>
        <w:t>Abinader</w:t>
      </w:r>
      <w:proofErr w:type="spellEnd"/>
      <w:r w:rsidRPr="003C10EC">
        <w:rPr>
          <w:u w:val="single"/>
        </w:rPr>
        <w:t xml:space="preserve"> </w:t>
      </w:r>
      <w:r w:rsidRPr="003C10EC">
        <w:rPr>
          <w:highlight w:val="green"/>
          <w:u w:val="single"/>
        </w:rPr>
        <w:t>lifted</w:t>
      </w:r>
      <w:r w:rsidRPr="003C10EC">
        <w:rPr>
          <w:u w:val="single"/>
        </w:rPr>
        <w:t xml:space="preserve"> the nation’s </w:t>
      </w:r>
      <w:r w:rsidRPr="003C10EC">
        <w:rPr>
          <w:rStyle w:val="Emphasis"/>
        </w:rPr>
        <w:t xml:space="preserve">longstanding </w:t>
      </w:r>
      <w:r w:rsidRPr="003C10EC">
        <w:rPr>
          <w:rStyle w:val="Emphasis"/>
          <w:highlight w:val="green"/>
        </w:rPr>
        <w:t>ban on Huawei</w:t>
      </w:r>
      <w:r w:rsidRPr="003C10EC">
        <w:rPr>
          <w:u w:val="single"/>
        </w:rPr>
        <w:t xml:space="preserve">, a Chinese 5G </w:t>
      </w:r>
      <w:r w:rsidRPr="003C10EC">
        <w:rPr>
          <w:rStyle w:val="Emphasis"/>
        </w:rPr>
        <w:t>telecommunications company</w:t>
      </w:r>
      <w:r w:rsidRPr="003C10EC">
        <w:rPr>
          <w:sz w:val="16"/>
        </w:rPr>
        <w:t xml:space="preserve">. The decision disappointed many Dominicans who are suspicious of the Beijing-backed company. Many nations have banned or sanctioned Huawei, which they suspect uses its technology to spy on foreign customers. </w:t>
      </w:r>
      <w:proofErr w:type="spellStart"/>
      <w:r w:rsidRPr="003C10EC">
        <w:rPr>
          <w:highlight w:val="green"/>
          <w:u w:val="single"/>
        </w:rPr>
        <w:t>Sinovac</w:t>
      </w:r>
      <w:proofErr w:type="spellEnd"/>
      <w:r w:rsidRPr="003C10EC">
        <w:rPr>
          <w:u w:val="single"/>
        </w:rPr>
        <w:t xml:space="preserve"> now </w:t>
      </w:r>
      <w:r w:rsidRPr="003C10EC">
        <w:rPr>
          <w:highlight w:val="green"/>
          <w:u w:val="single"/>
        </w:rPr>
        <w:t xml:space="preserve">accounts </w:t>
      </w:r>
      <w:r w:rsidRPr="003C10EC">
        <w:rPr>
          <w:u w:val="single"/>
        </w:rPr>
        <w:t xml:space="preserve">for 7.9 million of the 9.2 million administered doses in the </w:t>
      </w:r>
      <w:r w:rsidRPr="003C10EC">
        <w:rPr>
          <w:rStyle w:val="Emphasis"/>
        </w:rPr>
        <w:t>Dominican Republic</w:t>
      </w:r>
      <w:r w:rsidRPr="003C10EC">
        <w:rPr>
          <w:u w:val="single"/>
        </w:rPr>
        <w:t xml:space="preserve">, or </w:t>
      </w:r>
      <w:r w:rsidRPr="003C10EC">
        <w:rPr>
          <w:rStyle w:val="Emphasis"/>
          <w:highlight w:val="green"/>
        </w:rPr>
        <w:t>86 percent of</w:t>
      </w:r>
      <w:r w:rsidRPr="003C10EC">
        <w:rPr>
          <w:rStyle w:val="Emphasis"/>
        </w:rPr>
        <w:t xml:space="preserve"> the tiny </w:t>
      </w:r>
      <w:r w:rsidRPr="003C10EC">
        <w:rPr>
          <w:rStyle w:val="Emphasis"/>
          <w:highlight w:val="green"/>
        </w:rPr>
        <w:t>island</w:t>
      </w:r>
      <w:r w:rsidRPr="003C10EC">
        <w:rPr>
          <w:rStyle w:val="Emphasis"/>
        </w:rPr>
        <w:t xml:space="preserve"> nation’s </w:t>
      </w:r>
      <w:r w:rsidRPr="003C10EC">
        <w:rPr>
          <w:rStyle w:val="Emphasis"/>
          <w:highlight w:val="green"/>
        </w:rPr>
        <w:t>vaccines</w:t>
      </w:r>
      <w:r w:rsidRPr="003C10EC">
        <w:rPr>
          <w:highlight w:val="green"/>
          <w:u w:val="single"/>
        </w:rPr>
        <w:t>. Brazil</w:t>
      </w:r>
      <w:r w:rsidRPr="003C10EC">
        <w:rPr>
          <w:u w:val="single"/>
        </w:rPr>
        <w:t xml:space="preserve">ian telecom regulator </w:t>
      </w:r>
      <w:proofErr w:type="spellStart"/>
      <w:r w:rsidRPr="003C10EC">
        <w:rPr>
          <w:u w:val="single"/>
        </w:rPr>
        <w:t>Anatel</w:t>
      </w:r>
      <w:proofErr w:type="spellEnd"/>
      <w:r w:rsidRPr="003C10EC">
        <w:rPr>
          <w:u w:val="single"/>
        </w:rPr>
        <w:t xml:space="preserve"> </w:t>
      </w:r>
      <w:r w:rsidRPr="003C10EC">
        <w:rPr>
          <w:rStyle w:val="Emphasis"/>
          <w:highlight w:val="green"/>
        </w:rPr>
        <w:t>similarly reversed course on Huawei</w:t>
      </w:r>
      <w:r w:rsidRPr="003C10EC">
        <w:rPr>
          <w:rStyle w:val="Emphasis"/>
        </w:rPr>
        <w:t xml:space="preserve"> policy</w:t>
      </w:r>
      <w:r w:rsidRPr="003C10EC">
        <w:rPr>
          <w:sz w:val="16"/>
        </w:rPr>
        <w:t xml:space="preserve"> in February, lifting a ban three weeks after agreeing to receive 20 million </w:t>
      </w:r>
      <w:proofErr w:type="spellStart"/>
      <w:r w:rsidRPr="003C10EC">
        <w:rPr>
          <w:sz w:val="16"/>
        </w:rPr>
        <w:t>Sinovac</w:t>
      </w:r>
      <w:proofErr w:type="spellEnd"/>
      <w:r w:rsidRPr="003C10EC">
        <w:rPr>
          <w:sz w:val="16"/>
        </w:rPr>
        <w:t xml:space="preserve"> doses. </w:t>
      </w:r>
      <w:r w:rsidRPr="003C10EC">
        <w:rPr>
          <w:u w:val="single"/>
        </w:rPr>
        <w:t>The Chinese jab comprises about 80 percent of Brazil’s administered shots.</w:t>
      </w:r>
      <w:r w:rsidRPr="003C10EC">
        <w:rPr>
          <w:sz w:val="16"/>
        </w:rPr>
        <w:t xml:space="preserve"> While developing the </w:t>
      </w:r>
      <w:proofErr w:type="spellStart"/>
      <w:r w:rsidRPr="003C10EC">
        <w:rPr>
          <w:sz w:val="16"/>
        </w:rPr>
        <w:t>Sinovac</w:t>
      </w:r>
      <w:proofErr w:type="spellEnd"/>
      <w:r w:rsidRPr="003C10EC">
        <w:rPr>
          <w:sz w:val="16"/>
        </w:rPr>
        <w:t xml:space="preserve"> and </w:t>
      </w:r>
      <w:proofErr w:type="spellStart"/>
      <w:r w:rsidRPr="003C10EC">
        <w:rPr>
          <w:sz w:val="16"/>
        </w:rPr>
        <w:t>Sinopharm</w:t>
      </w:r>
      <w:proofErr w:type="spellEnd"/>
      <w:r w:rsidRPr="003C10EC">
        <w:rPr>
          <w:sz w:val="16"/>
        </w:rPr>
        <w:t xml:space="preserve"> shots in 2020, </w:t>
      </w:r>
      <w:r w:rsidRPr="003C10EC">
        <w:rPr>
          <w:highlight w:val="green"/>
          <w:u w:val="single"/>
        </w:rPr>
        <w:t>Beijing offered</w:t>
      </w:r>
      <w:r w:rsidRPr="003C10EC">
        <w:rPr>
          <w:u w:val="single"/>
        </w:rPr>
        <w:t xml:space="preserve"> a </w:t>
      </w:r>
      <w:r w:rsidRPr="00433E03">
        <w:rPr>
          <w:rStyle w:val="Emphasis"/>
          <w:sz w:val="24"/>
          <w:highlight w:val="green"/>
        </w:rPr>
        <w:t>$1 billion loan to Latin America</w:t>
      </w:r>
      <w:r w:rsidRPr="00433E03">
        <w:rPr>
          <w:rStyle w:val="Emphasis"/>
          <w:sz w:val="24"/>
        </w:rPr>
        <w:t>n nations to buy its vaccines</w:t>
      </w:r>
      <w:r w:rsidRPr="003C10EC">
        <w:rPr>
          <w:sz w:val="16"/>
        </w:rPr>
        <w:t xml:space="preserve">. For some countries such as Honduras, a billion dollars is larger than the entire government budget. </w:t>
      </w:r>
      <w:r w:rsidRPr="003C10EC">
        <w:rPr>
          <w:u w:val="single"/>
        </w:rPr>
        <w:t xml:space="preserve">Many </w:t>
      </w:r>
      <w:r w:rsidRPr="003C10EC">
        <w:rPr>
          <w:highlight w:val="green"/>
          <w:u w:val="single"/>
        </w:rPr>
        <w:t xml:space="preserve">nations </w:t>
      </w:r>
      <w:r w:rsidRPr="003C10EC">
        <w:rPr>
          <w:rStyle w:val="Emphasis"/>
          <w:highlight w:val="green"/>
        </w:rPr>
        <w:t>found the offer irresistible</w:t>
      </w:r>
      <w:r w:rsidRPr="003C10EC">
        <w:rPr>
          <w:rStyle w:val="Emphasis"/>
        </w:rPr>
        <w:t xml:space="preserve"> even though </w:t>
      </w:r>
      <w:r w:rsidRPr="003C10EC">
        <w:rPr>
          <w:rStyle w:val="Emphasis"/>
          <w:highlight w:val="green"/>
        </w:rPr>
        <w:t>Chinese</w:t>
      </w:r>
      <w:r w:rsidRPr="003C10EC">
        <w:rPr>
          <w:rStyle w:val="Emphasis"/>
        </w:rPr>
        <w:t xml:space="preserve"> vaccines were more expensive</w:t>
      </w:r>
      <w:r w:rsidRPr="003C10EC">
        <w:rPr>
          <w:u w:val="single"/>
        </w:rPr>
        <w:t xml:space="preserve"> and less effective than American ones and came with diplomatic strings attached</w:t>
      </w:r>
      <w:r w:rsidRPr="003C10EC">
        <w:rPr>
          <w:sz w:val="16"/>
        </w:rPr>
        <w:t xml:space="preserve">. Early this spring, the </w:t>
      </w:r>
      <w:r w:rsidRPr="003C10EC">
        <w:rPr>
          <w:u w:val="single"/>
        </w:rPr>
        <w:t xml:space="preserve">Paraguayan government said Chinese institutions </w:t>
      </w:r>
      <w:r w:rsidRPr="003C10EC">
        <w:rPr>
          <w:highlight w:val="green"/>
          <w:u w:val="single"/>
        </w:rPr>
        <w:t xml:space="preserve">told them to </w:t>
      </w:r>
      <w:r w:rsidRPr="003C10EC">
        <w:rPr>
          <w:rStyle w:val="Emphasis"/>
          <w:highlight w:val="green"/>
        </w:rPr>
        <w:t>cut ties with Taiwan</w:t>
      </w:r>
      <w:r w:rsidRPr="003C10EC">
        <w:rPr>
          <w:rStyle w:val="Emphasis"/>
        </w:rPr>
        <w:t xml:space="preserve"> as a condition for buying Beijing’s vaccines</w:t>
      </w:r>
      <w:r w:rsidRPr="003C10EC">
        <w:rPr>
          <w:sz w:val="16"/>
        </w:rPr>
        <w:t xml:space="preserve">. Paraguay condemned the action and accused Chinese institutions of using the crisis to “satisfy petty, sectorial, interests” by manipulating smaller governments into doing what is economically and politically advantageous for China. Honduras has a long history of diplomacy with Taiwan, but President Juan </w:t>
      </w:r>
      <w:r w:rsidRPr="003C10EC">
        <w:rPr>
          <w:u w:val="single"/>
        </w:rPr>
        <w:t xml:space="preserve">Hernandez in May acknowledged he </w:t>
      </w:r>
      <w:r w:rsidRPr="003C10EC">
        <w:rPr>
          <w:u w:val="single"/>
        </w:rPr>
        <w:lastRenderedPageBreak/>
        <w:t xml:space="preserve">was </w:t>
      </w:r>
      <w:r w:rsidRPr="003C10EC">
        <w:rPr>
          <w:rStyle w:val="Emphasis"/>
        </w:rPr>
        <w:t>considering opening a foreign trade office in China for the first time.</w:t>
      </w:r>
      <w:r w:rsidRPr="003C10EC">
        <w:rPr>
          <w:u w:val="single"/>
        </w:rPr>
        <w:t xml:space="preserve"> The move would </w:t>
      </w:r>
      <w:r w:rsidRPr="003C10EC">
        <w:rPr>
          <w:rStyle w:val="Emphasis"/>
        </w:rPr>
        <w:t>strain his country’s relations with Taiwan, but it would open the door for Honduras to buy Chinese vaccines</w:t>
      </w:r>
      <w:r w:rsidRPr="003C10EC">
        <w:rPr>
          <w:u w:val="single"/>
        </w:rPr>
        <w:t xml:space="preserve">. He said his </w:t>
      </w:r>
      <w:r w:rsidRPr="003C10EC">
        <w:rPr>
          <w:rStyle w:val="Emphasis"/>
        </w:rPr>
        <w:t>impoverished country</w:t>
      </w:r>
      <w:r w:rsidRPr="003C10EC">
        <w:rPr>
          <w:u w:val="single"/>
        </w:rPr>
        <w:t xml:space="preserve"> was struggling to get vaccines and </w:t>
      </w:r>
      <w:r w:rsidRPr="003C10EC">
        <w:rPr>
          <w:rStyle w:val="Emphasis"/>
        </w:rPr>
        <w:t>would do whatever was necessary for the sake of the people</w:t>
      </w:r>
      <w:r w:rsidRPr="003C10EC">
        <w:rPr>
          <w:u w:val="single"/>
        </w:rPr>
        <w:t xml:space="preserve">. China has a track record of doing favors for Latin American countries to </w:t>
      </w:r>
      <w:r w:rsidRPr="003C10EC">
        <w:rPr>
          <w:rStyle w:val="Emphasis"/>
        </w:rPr>
        <w:t>influence their foreign policy</w:t>
      </w:r>
      <w:r w:rsidRPr="003C10EC">
        <w:rPr>
          <w:sz w:val="16"/>
        </w:rPr>
        <w:t xml:space="preserve">. Taiwanese diplomats claim that in 2018, Beijing offered the Dominican government $3.1 billion to cut ties with Taiwan. Jesús Ogando, a delegate in the Dominican Congress, confirmed China offered the Dominican Republic </w:t>
      </w:r>
      <w:proofErr w:type="gramStart"/>
      <w:r w:rsidRPr="003C10EC">
        <w:rPr>
          <w:sz w:val="16"/>
        </w:rPr>
        <w:t>some kind of deal</w:t>
      </w:r>
      <w:proofErr w:type="gramEnd"/>
      <w:r w:rsidRPr="003C10EC">
        <w:rPr>
          <w:sz w:val="16"/>
        </w:rPr>
        <w:t xml:space="preserve"> in 2018. “There has been since that occasion a better relationship between the Dominican government and the Chinese government, and a distancing from Taiwan,” he told me. </w:t>
      </w:r>
      <w:r w:rsidRPr="003C10EC">
        <w:rPr>
          <w:highlight w:val="green"/>
          <w:u w:val="single"/>
        </w:rPr>
        <w:t xml:space="preserve">China’s </w:t>
      </w:r>
      <w:r w:rsidRPr="003C10EC">
        <w:rPr>
          <w:rStyle w:val="Emphasis"/>
          <w:highlight w:val="green"/>
        </w:rPr>
        <w:t>peddling of influence</w:t>
      </w:r>
      <w:r w:rsidRPr="003C10EC">
        <w:rPr>
          <w:rStyle w:val="Emphasis"/>
        </w:rPr>
        <w:t xml:space="preserve"> along with COVID-19 vaccines means people in Latin American countries</w:t>
      </w:r>
      <w:r w:rsidRPr="003C10EC">
        <w:rPr>
          <w:u w:val="single"/>
        </w:rPr>
        <w:t xml:space="preserve"> might have missed out on more effective prevention. The </w:t>
      </w:r>
      <w:r w:rsidRPr="003C10EC">
        <w:rPr>
          <w:rStyle w:val="Emphasis"/>
          <w:highlight w:val="green"/>
        </w:rPr>
        <w:t>W</w:t>
      </w:r>
      <w:r w:rsidRPr="003C10EC">
        <w:rPr>
          <w:rStyle w:val="Emphasis"/>
        </w:rPr>
        <w:t xml:space="preserve">orld </w:t>
      </w:r>
      <w:r w:rsidRPr="003C10EC">
        <w:rPr>
          <w:rStyle w:val="Emphasis"/>
          <w:highlight w:val="green"/>
        </w:rPr>
        <w:t>H</w:t>
      </w:r>
      <w:r w:rsidRPr="003C10EC">
        <w:rPr>
          <w:rStyle w:val="Emphasis"/>
        </w:rPr>
        <w:t xml:space="preserve">ealth </w:t>
      </w:r>
      <w:r w:rsidRPr="003C10EC">
        <w:rPr>
          <w:rStyle w:val="Emphasis"/>
          <w:highlight w:val="green"/>
        </w:rPr>
        <w:t>O</w:t>
      </w:r>
      <w:r w:rsidRPr="003C10EC">
        <w:rPr>
          <w:rStyle w:val="Emphasis"/>
        </w:rPr>
        <w:t>rganization has published various studies</w:t>
      </w:r>
      <w:r w:rsidRPr="003C10EC">
        <w:rPr>
          <w:u w:val="single"/>
        </w:rPr>
        <w:t xml:space="preserve"> </w:t>
      </w:r>
      <w:r w:rsidRPr="003C10EC">
        <w:rPr>
          <w:highlight w:val="green"/>
          <w:u w:val="single"/>
        </w:rPr>
        <w:t>reveal</w:t>
      </w:r>
      <w:r w:rsidRPr="003C10EC">
        <w:rPr>
          <w:u w:val="single"/>
        </w:rPr>
        <w:t xml:space="preserve">ing </w:t>
      </w:r>
      <w:proofErr w:type="spellStart"/>
      <w:r w:rsidRPr="003C10EC">
        <w:rPr>
          <w:b/>
          <w:bCs/>
          <w:highlight w:val="green"/>
          <w:u w:val="single"/>
        </w:rPr>
        <w:t>Sinovac’s</w:t>
      </w:r>
      <w:proofErr w:type="spellEnd"/>
      <w:r w:rsidRPr="003C10EC">
        <w:rPr>
          <w:b/>
          <w:bCs/>
          <w:u w:val="single"/>
        </w:rPr>
        <w:t xml:space="preserve"> comparative </w:t>
      </w:r>
      <w:r w:rsidRPr="003C10EC">
        <w:rPr>
          <w:b/>
          <w:bCs/>
          <w:highlight w:val="green"/>
          <w:u w:val="single"/>
        </w:rPr>
        <w:t>ineffectiveness</w:t>
      </w:r>
      <w:r w:rsidRPr="003C10EC">
        <w:rPr>
          <w:u w:val="single"/>
        </w:rPr>
        <w:t xml:space="preserve"> at stopping symptomatic infections after two doses</w:t>
      </w:r>
      <w:r w:rsidRPr="003C10EC">
        <w:rPr>
          <w:sz w:val="16"/>
        </w:rPr>
        <w:t xml:space="preserve">. Phase III trials in Indonesia found </w:t>
      </w:r>
      <w:proofErr w:type="spellStart"/>
      <w:r w:rsidRPr="003C10EC">
        <w:rPr>
          <w:sz w:val="16"/>
        </w:rPr>
        <w:t>Sinovac</w:t>
      </w:r>
      <w:proofErr w:type="spellEnd"/>
      <w:r w:rsidRPr="003C10EC">
        <w:rPr>
          <w:sz w:val="16"/>
        </w:rPr>
        <w:t xml:space="preserve"> was 84 percent effective against symptomatic infection. Similar studies registered an effectiveness of 67 percent in Chile and 50.4 percent in Brazil. In comparison, the U.S.-made Pfizer and </w:t>
      </w:r>
      <w:proofErr w:type="spellStart"/>
      <w:r w:rsidRPr="003C10EC">
        <w:rPr>
          <w:sz w:val="16"/>
        </w:rPr>
        <w:t>Moderna</w:t>
      </w:r>
      <w:proofErr w:type="spellEnd"/>
      <w:r w:rsidRPr="003C10EC">
        <w:rPr>
          <w:sz w:val="16"/>
        </w:rPr>
        <w:t xml:space="preserve"> vaccines were about 95 percent effective against symptomatic coronavirus infections before the appearance of the delta variant. Since delta appeared, studies show varying effectiveness among the United States’ Pfizer and </w:t>
      </w:r>
      <w:proofErr w:type="spellStart"/>
      <w:r w:rsidRPr="003C10EC">
        <w:rPr>
          <w:sz w:val="16"/>
        </w:rPr>
        <w:t>Moderna</w:t>
      </w:r>
      <w:proofErr w:type="spellEnd"/>
      <w:r w:rsidRPr="003C10EC">
        <w:rPr>
          <w:sz w:val="16"/>
        </w:rPr>
        <w:t xml:space="preserve"> shots, which use mRNA technology, and vaccines made from inactive viruses such as </w:t>
      </w:r>
      <w:proofErr w:type="spellStart"/>
      <w:r w:rsidRPr="003C10EC">
        <w:rPr>
          <w:sz w:val="16"/>
        </w:rPr>
        <w:t>Sinopharm</w:t>
      </w:r>
      <w:proofErr w:type="spellEnd"/>
      <w:r w:rsidRPr="003C10EC">
        <w:rPr>
          <w:sz w:val="16"/>
        </w:rPr>
        <w:t xml:space="preserve">, </w:t>
      </w:r>
      <w:proofErr w:type="spellStart"/>
      <w:r w:rsidRPr="003C10EC">
        <w:rPr>
          <w:sz w:val="16"/>
        </w:rPr>
        <w:t>Sinovac</w:t>
      </w:r>
      <w:proofErr w:type="spellEnd"/>
      <w:r w:rsidRPr="003C10EC">
        <w:rPr>
          <w:sz w:val="16"/>
        </w:rPr>
        <w:t xml:space="preserve">, and Johnson &amp; Johnson. A recent Mayo Clinic study, which is still awaiting review, suggested the effectiveness of vaccines by </w:t>
      </w:r>
      <w:proofErr w:type="spellStart"/>
      <w:r w:rsidRPr="003C10EC">
        <w:rPr>
          <w:sz w:val="16"/>
        </w:rPr>
        <w:t>Moderna</w:t>
      </w:r>
      <w:proofErr w:type="spellEnd"/>
      <w:r w:rsidRPr="003C10EC">
        <w:rPr>
          <w:sz w:val="16"/>
        </w:rPr>
        <w:t xml:space="preserve"> and Pfizer decreased to as low as 76 percent and 42 percent, respectively, among patients in Minnesota last month. Studies in Brazil and Bahrain found </w:t>
      </w:r>
      <w:proofErr w:type="spellStart"/>
      <w:r w:rsidRPr="003C10EC">
        <w:rPr>
          <w:sz w:val="16"/>
        </w:rPr>
        <w:t>Sinopharm</w:t>
      </w:r>
      <w:proofErr w:type="spellEnd"/>
      <w:r w:rsidRPr="003C10EC">
        <w:rPr>
          <w:sz w:val="16"/>
        </w:rPr>
        <w:t xml:space="preserve"> and </w:t>
      </w:r>
      <w:proofErr w:type="spellStart"/>
      <w:r w:rsidRPr="003C10EC">
        <w:rPr>
          <w:sz w:val="16"/>
        </w:rPr>
        <w:t>Sinovac</w:t>
      </w:r>
      <w:proofErr w:type="spellEnd"/>
      <w:r w:rsidRPr="003C10EC">
        <w:rPr>
          <w:sz w:val="16"/>
        </w:rPr>
        <w:t xml:space="preserve"> less protective against the delta variant than other vaccines. A study conducted in China by Chinese scientists during a delta outbreak found the two Chinese-made shots were 77 percent effective at preventing the coronavirus and 100 percent effective at preventing severe illness and death. “</w:t>
      </w:r>
      <w:r w:rsidRPr="003C10EC">
        <w:rPr>
          <w:rStyle w:val="Emphasis"/>
        </w:rPr>
        <w:t xml:space="preserve">The truth is that </w:t>
      </w:r>
      <w:r w:rsidRPr="00433E03">
        <w:rPr>
          <w:rStyle w:val="Emphasis"/>
          <w:sz w:val="24"/>
          <w:highlight w:val="green"/>
        </w:rPr>
        <w:t>everybody</w:t>
      </w:r>
      <w:r w:rsidRPr="00433E03">
        <w:rPr>
          <w:rStyle w:val="Emphasis"/>
          <w:sz w:val="24"/>
        </w:rPr>
        <w:t xml:space="preserve"> here </w:t>
      </w:r>
      <w:r w:rsidRPr="00433E03">
        <w:rPr>
          <w:rStyle w:val="Emphasis"/>
          <w:sz w:val="24"/>
          <w:highlight w:val="green"/>
        </w:rPr>
        <w:t>wanted</w:t>
      </w:r>
      <w:r w:rsidRPr="00433E03">
        <w:rPr>
          <w:rStyle w:val="Emphasis"/>
          <w:sz w:val="24"/>
        </w:rPr>
        <w:t xml:space="preserve"> </w:t>
      </w:r>
      <w:r w:rsidRPr="003C10EC">
        <w:rPr>
          <w:rStyle w:val="Emphasis"/>
        </w:rPr>
        <w:t xml:space="preserve">to get either </w:t>
      </w:r>
      <w:r w:rsidRPr="00433E03">
        <w:rPr>
          <w:rStyle w:val="Emphasis"/>
          <w:sz w:val="24"/>
          <w:highlight w:val="green"/>
        </w:rPr>
        <w:t xml:space="preserve">Pfizer or </w:t>
      </w:r>
      <w:proofErr w:type="spellStart"/>
      <w:r w:rsidRPr="00433E03">
        <w:rPr>
          <w:rStyle w:val="Emphasis"/>
          <w:sz w:val="24"/>
          <w:highlight w:val="green"/>
        </w:rPr>
        <w:t>Moderna</w:t>
      </w:r>
      <w:proofErr w:type="spellEnd"/>
      <w:r w:rsidRPr="00433E03">
        <w:rPr>
          <w:rStyle w:val="Emphasis"/>
          <w:sz w:val="24"/>
        </w:rPr>
        <w:t xml:space="preserve"> vaccines</w:t>
      </w:r>
      <w:r w:rsidRPr="003C10EC">
        <w:rPr>
          <w:u w:val="single"/>
        </w:rPr>
        <w:t xml:space="preserve">,” said Pastor Alex Figueroa of </w:t>
      </w:r>
      <w:proofErr w:type="spellStart"/>
      <w:r w:rsidRPr="003C10EC">
        <w:rPr>
          <w:u w:val="single"/>
        </w:rPr>
        <w:t>Gracia</w:t>
      </w:r>
      <w:proofErr w:type="spellEnd"/>
      <w:r w:rsidRPr="003C10EC">
        <w:rPr>
          <w:u w:val="single"/>
        </w:rPr>
        <w:t xml:space="preserve"> </w:t>
      </w:r>
      <w:proofErr w:type="spellStart"/>
      <w:r w:rsidRPr="003C10EC">
        <w:rPr>
          <w:u w:val="single"/>
        </w:rPr>
        <w:t>Soberana</w:t>
      </w:r>
      <w:proofErr w:type="spellEnd"/>
      <w:r w:rsidRPr="003C10EC">
        <w:rPr>
          <w:u w:val="single"/>
        </w:rPr>
        <w:t xml:space="preserve"> Baptist Church in Santiago, Chile. “</w:t>
      </w:r>
      <w:r w:rsidRPr="003C10EC">
        <w:rPr>
          <w:highlight w:val="green"/>
          <w:u w:val="single"/>
        </w:rPr>
        <w:t xml:space="preserve">People got </w:t>
      </w:r>
      <w:r w:rsidRPr="003C10EC">
        <w:rPr>
          <w:rStyle w:val="Emphasis"/>
          <w:highlight w:val="green"/>
        </w:rPr>
        <w:t>vaccinated with what was available</w:t>
      </w:r>
      <w:r w:rsidRPr="003C10EC">
        <w:rPr>
          <w:rStyle w:val="Emphasis"/>
        </w:rPr>
        <w:t xml:space="preserve">, which was </w:t>
      </w:r>
      <w:proofErr w:type="spellStart"/>
      <w:r w:rsidRPr="003C10EC">
        <w:rPr>
          <w:rStyle w:val="Emphasis"/>
          <w:highlight w:val="green"/>
        </w:rPr>
        <w:t>Sinovac</w:t>
      </w:r>
      <w:proofErr w:type="spellEnd"/>
      <w:r w:rsidRPr="003C10EC">
        <w:rPr>
          <w:sz w:val="16"/>
        </w:rPr>
        <w:t xml:space="preserve">.” Officials in Uruguay say </w:t>
      </w:r>
      <w:proofErr w:type="spellStart"/>
      <w:r w:rsidRPr="003C10EC">
        <w:rPr>
          <w:u w:val="single"/>
        </w:rPr>
        <w:t>Sinovac</w:t>
      </w:r>
      <w:proofErr w:type="spellEnd"/>
      <w:r w:rsidRPr="003C10EC">
        <w:rPr>
          <w:u w:val="single"/>
        </w:rPr>
        <w:t xml:space="preserve"> is helping stop COVID-19 there. While they concluded </w:t>
      </w:r>
      <w:proofErr w:type="spellStart"/>
      <w:r w:rsidRPr="003C10EC">
        <w:rPr>
          <w:u w:val="single"/>
        </w:rPr>
        <w:t>Sinovac</w:t>
      </w:r>
      <w:proofErr w:type="spellEnd"/>
      <w:r w:rsidRPr="003C10EC">
        <w:rPr>
          <w:u w:val="single"/>
        </w:rPr>
        <w:t xml:space="preserve"> was only 61 percent effective at preventing coronavirus cases</w:t>
      </w:r>
      <w:r w:rsidRPr="003C10EC">
        <w:rPr>
          <w:sz w:val="16"/>
        </w:rPr>
        <w:t>, they found the Chinese vaccine helped reduce death and ICU admissions by 95 percent and 92 percent, respectively. Since early June, case and death rates in Uruguay have steadily declined.</w:t>
      </w:r>
    </w:p>
    <w:p w14:paraId="57599E02" w14:textId="77777777" w:rsidR="00BE4091" w:rsidRPr="00976E44" w:rsidRDefault="00BE4091" w:rsidP="00BE4091"/>
    <w:p w14:paraId="240FAA3D" w14:textId="77777777" w:rsidR="00BE4091" w:rsidRPr="00976E44" w:rsidRDefault="00BE4091" w:rsidP="00BE4091">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0802B523" w14:textId="77777777" w:rsidR="00BE4091" w:rsidRPr="00976E44" w:rsidRDefault="00BE4091" w:rsidP="00BE4091">
      <w:proofErr w:type="spellStart"/>
      <w:r w:rsidRPr="00976E44">
        <w:rPr>
          <w:rStyle w:val="Style13ptBold"/>
        </w:rPr>
        <w:t>Cossu</w:t>
      </w:r>
      <w:proofErr w:type="spellEnd"/>
      <w:r w:rsidRPr="00976E44">
        <w:rPr>
          <w:rStyle w:val="Style13ptBold"/>
        </w:rPr>
        <w:t xml:space="preserve">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7/16/20; </w:t>
      </w:r>
      <w:hyperlink r:id="rId25" w:history="1">
        <w:r w:rsidRPr="00976E44">
          <w:rPr>
            <w:rStyle w:val="Hyperlink"/>
          </w:rPr>
          <w:t>https://scroll.in/article/1000114/in-latin-america-chinese-vaccine-diplomacy-is-directly-challenging-uss-declining-authority</w:t>
        </w:r>
      </w:hyperlink>
      <w:r w:rsidRPr="00976E44">
        <w:t>] Justin</w:t>
      </w:r>
    </w:p>
    <w:p w14:paraId="6AEBC46C" w14:textId="77777777" w:rsidR="00BE4091" w:rsidRPr="00976E44" w:rsidRDefault="00BE4091" w:rsidP="00BE4091">
      <w:pPr>
        <w:rPr>
          <w:rStyle w:val="Emphasis"/>
        </w:rPr>
      </w:pPr>
      <w:r w:rsidRPr="00976E44">
        <w:rPr>
          <w:sz w:val="16"/>
        </w:rPr>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71DB52BA" w14:textId="77777777" w:rsidR="00BE4091" w:rsidRPr="00976E44" w:rsidRDefault="00BE4091" w:rsidP="00BE4091">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06018E34" w14:textId="77777777" w:rsidR="00BE4091" w:rsidRPr="00976E44" w:rsidRDefault="00BE4091" w:rsidP="00BE4091">
      <w:pPr>
        <w:rPr>
          <w:sz w:val="16"/>
        </w:rPr>
      </w:pPr>
      <w:r w:rsidRPr="00976E44">
        <w:rPr>
          <w:sz w:val="16"/>
        </w:rPr>
        <w:lastRenderedPageBreak/>
        <w:t xml:space="preserve">During a global vaccine shortage, China has been able to provide 252 million doses to the world. This includes </w:t>
      </w:r>
      <w:proofErr w:type="gramStart"/>
      <w:r w:rsidRPr="00976E44">
        <w:rPr>
          <w:sz w:val="16"/>
        </w:rPr>
        <w:t>the majority of</w:t>
      </w:r>
      <w:proofErr w:type="gramEnd"/>
      <w:r w:rsidRPr="00976E44">
        <w:rPr>
          <w:sz w:val="16"/>
        </w:rPr>
        <w:t xml:space="preserve"> total doses made available to Latin American countries.</w:t>
      </w:r>
    </w:p>
    <w:p w14:paraId="04B91246" w14:textId="77777777" w:rsidR="00BE4091" w:rsidRPr="00976E44" w:rsidRDefault="00BE4091" w:rsidP="00BE4091">
      <w:pPr>
        <w:rPr>
          <w:sz w:val="16"/>
        </w:rPr>
      </w:pPr>
      <w:r w:rsidRPr="00976E44">
        <w:rPr>
          <w:sz w:val="16"/>
        </w:rPr>
        <w:t xml:space="preserve">Six national or regional entities can produce and distribute a consistent number of vaccines: Europe, the United States, China, South </w:t>
      </w:r>
      <w:proofErr w:type="gramStart"/>
      <w:r w:rsidRPr="00976E44">
        <w:rPr>
          <w:sz w:val="16"/>
        </w:rPr>
        <w:t>Korea</w:t>
      </w:r>
      <w:proofErr w:type="gramEnd"/>
      <w:r w:rsidRPr="00976E44">
        <w:rPr>
          <w:sz w:val="16"/>
        </w:rPr>
        <w:t xml:space="preserve"> and India. China has distributed the highest number, and almost half (42%) of these have gone outside its own country.</w:t>
      </w:r>
    </w:p>
    <w:p w14:paraId="4AFEAF71" w14:textId="77777777" w:rsidR="00BE4091" w:rsidRPr="00976E44" w:rsidRDefault="00BE4091" w:rsidP="00BE4091">
      <w:pPr>
        <w:rPr>
          <w:sz w:val="16"/>
        </w:rPr>
      </w:pPr>
      <w:r w:rsidRPr="00976E44">
        <w:rPr>
          <w:sz w:val="16"/>
        </w:rPr>
        <w:t>As of May, no other country can match this figure. Most countries are focused primarily on achieving their own herd immunity first.</w:t>
      </w:r>
    </w:p>
    <w:p w14:paraId="279D5BBE" w14:textId="77777777" w:rsidR="00BE4091" w:rsidRPr="00976E44" w:rsidRDefault="00BE4091" w:rsidP="00BE4091">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5AD54BC2" w14:textId="77777777" w:rsidR="00BE4091" w:rsidRPr="00976E44" w:rsidRDefault="00BE4091" w:rsidP="00BE4091">
      <w:pPr>
        <w:rPr>
          <w:u w:val="single"/>
        </w:rPr>
      </w:pPr>
      <w:r w:rsidRPr="00976E44">
        <w:rPr>
          <w:u w:val="single"/>
        </w:rPr>
        <w:t xml:space="preserve">Declining </w:t>
      </w:r>
      <w:r w:rsidRPr="00976E44">
        <w:rPr>
          <w:rStyle w:val="Emphasis"/>
        </w:rPr>
        <w:t>‘Washington Consensus’</w:t>
      </w:r>
    </w:p>
    <w:p w14:paraId="43C8331C" w14:textId="77777777" w:rsidR="00BE4091" w:rsidRPr="00976E44" w:rsidRDefault="00BE4091" w:rsidP="00BE4091">
      <w:pPr>
        <w:rPr>
          <w:u w:val="single"/>
        </w:rPr>
      </w:pPr>
      <w:r w:rsidRPr="00976E44">
        <w:rPr>
          <w:sz w:val="16"/>
        </w:rPr>
        <w:t xml:space="preserve">The rationale behind American policy towards Latin America has long been that unstable </w:t>
      </w:r>
      <w:proofErr w:type="spellStart"/>
      <w:r w:rsidRPr="00976E44">
        <w:rPr>
          <w:sz w:val="16"/>
        </w:rPr>
        <w:t>neighbours</w:t>
      </w:r>
      <w:proofErr w:type="spellEnd"/>
      <w:r w:rsidRPr="00976E44">
        <w:rPr>
          <w:sz w:val="16"/>
        </w:rPr>
        <w:t xml:space="preserve"> (especially Communist ones) </w:t>
      </w:r>
      <w:proofErr w:type="spellStart"/>
      <w:r w:rsidRPr="00976E44">
        <w:rPr>
          <w:sz w:val="16"/>
        </w:rPr>
        <w:t>destabilise</w:t>
      </w:r>
      <w:proofErr w:type="spellEnd"/>
      <w:r w:rsidRPr="00976E44">
        <w:rPr>
          <w:sz w:val="16"/>
        </w:rPr>
        <w:t xml:space="preserv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725D86A5" w14:textId="77777777" w:rsidR="00BE4091" w:rsidRPr="00976E44" w:rsidRDefault="00BE4091" w:rsidP="00BE4091">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0903611B" w14:textId="77777777" w:rsidR="00BE4091" w:rsidRPr="00976E44" w:rsidRDefault="00BE4091" w:rsidP="00BE4091">
      <w:pPr>
        <w:rPr>
          <w:sz w:val="16"/>
        </w:rPr>
      </w:pPr>
      <w:r w:rsidRPr="00976E44">
        <w:rPr>
          <w:sz w:val="16"/>
        </w:rPr>
        <w:t xml:space="preserve">Despite good intentions, the International Monetary Fund and World Bank </w:t>
      </w:r>
      <w:proofErr w:type="spellStart"/>
      <w:r w:rsidRPr="00976E44">
        <w:rPr>
          <w:sz w:val="16"/>
        </w:rPr>
        <w:t>programmes</w:t>
      </w:r>
      <w:proofErr w:type="spellEnd"/>
      <w:r w:rsidRPr="00976E44">
        <w:rPr>
          <w:sz w:val="16"/>
        </w:rPr>
        <w:t xml:space="preserve"> did not alleviate Latin America’s problems. On the contrary, the Washington Consensus is often cited as having </w:t>
      </w:r>
      <w:proofErr w:type="spellStart"/>
      <w:r w:rsidRPr="00976E44">
        <w:rPr>
          <w:sz w:val="16"/>
        </w:rPr>
        <w:t>fuelled</w:t>
      </w:r>
      <w:proofErr w:type="spellEnd"/>
      <w:r w:rsidRPr="00976E44">
        <w:rPr>
          <w:sz w:val="16"/>
        </w:rPr>
        <w:t xml:space="preserve"> a resurgence of populism in Latin America. It is also held responsible for the succession of left-wing governments in the 1990s known as the Pink Tide.</w:t>
      </w:r>
    </w:p>
    <w:p w14:paraId="61B0F158" w14:textId="77777777" w:rsidR="00BE4091" w:rsidRPr="00976E44" w:rsidRDefault="00BE4091" w:rsidP="00BE4091">
      <w:pPr>
        <w:rPr>
          <w:sz w:val="16"/>
        </w:rPr>
      </w:pPr>
      <w:r w:rsidRPr="00976E44">
        <w:rPr>
          <w:sz w:val="16"/>
        </w:rPr>
        <w:t xml:space="preserve">Five of the </w:t>
      </w:r>
      <w:proofErr w:type="spellStart"/>
      <w:r w:rsidRPr="00976E44">
        <w:rPr>
          <w:sz w:val="16"/>
        </w:rPr>
        <w:t>nations</w:t>
      </w:r>
      <w:proofErr w:type="spellEnd"/>
      <w:r w:rsidRPr="00976E44">
        <w:rPr>
          <w:sz w:val="16"/>
        </w:rPr>
        <w:t xml:space="preserve"> subject to the Washington Consensus (Argentina, Brazil, Chile, </w:t>
      </w:r>
      <w:proofErr w:type="gramStart"/>
      <w:r w:rsidRPr="00976E44">
        <w:rPr>
          <w:sz w:val="16"/>
        </w:rPr>
        <w:t>Mexico</w:t>
      </w:r>
      <w:proofErr w:type="gramEnd"/>
      <w:r w:rsidRPr="00976E44">
        <w:rPr>
          <w:sz w:val="16"/>
        </w:rPr>
        <w:t xml:space="preserve">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5C27A112" w14:textId="77777777" w:rsidR="00BE4091" w:rsidRPr="00976E44" w:rsidRDefault="00BE4091" w:rsidP="00BE4091">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775B2326" w14:textId="77777777" w:rsidR="00BE4091" w:rsidRPr="00976E44" w:rsidRDefault="00BE4091" w:rsidP="00BE4091">
      <w:pPr>
        <w:rPr>
          <w:sz w:val="16"/>
        </w:rPr>
      </w:pPr>
      <w:r w:rsidRPr="00976E44">
        <w:rPr>
          <w:sz w:val="16"/>
        </w:rPr>
        <w:t>Rising Chinese power</w:t>
      </w:r>
    </w:p>
    <w:p w14:paraId="7E60736B" w14:textId="77777777" w:rsidR="00BE4091" w:rsidRPr="00976E44" w:rsidRDefault="00BE4091" w:rsidP="00BE4091">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r w:rsidRPr="00976E44">
        <w:rPr>
          <w:rStyle w:val="Emphasis"/>
        </w:rPr>
        <w:t xml:space="preserve">Covid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5538D192" w14:textId="77777777" w:rsidR="00BE4091" w:rsidRPr="00976E44" w:rsidRDefault="00BE4091" w:rsidP="00BE4091">
      <w:pPr>
        <w:rPr>
          <w:sz w:val="16"/>
        </w:rPr>
      </w:pPr>
      <w:r w:rsidRPr="00976E44">
        <w:rPr>
          <w:sz w:val="16"/>
        </w:rPr>
        <w:t xml:space="preserve">A scheduled $8 trillion for project infrastructure in sixty-eight countries through the New Silk Road </w:t>
      </w:r>
      <w:proofErr w:type="spellStart"/>
      <w:r w:rsidRPr="00976E44">
        <w:rPr>
          <w:sz w:val="16"/>
        </w:rPr>
        <w:t>programme</w:t>
      </w:r>
      <w:proofErr w:type="spellEnd"/>
      <w:r w:rsidRPr="00976E44">
        <w:rPr>
          <w:sz w:val="16"/>
        </w:rPr>
        <w:t xml:space="preserve"> vividly captures its approach. Brazil, Venezuela, </w:t>
      </w:r>
      <w:proofErr w:type="gramStart"/>
      <w:r w:rsidRPr="00976E44">
        <w:rPr>
          <w:sz w:val="16"/>
        </w:rPr>
        <w:t>Ecuador</w:t>
      </w:r>
      <w:proofErr w:type="gramEnd"/>
      <w:r w:rsidRPr="00976E44">
        <w:rPr>
          <w:sz w:val="16"/>
        </w:rPr>
        <w:t xml:space="preserve"> and Bolivia already have partnership projects with China and Mexico is considering joining one.</w:t>
      </w:r>
    </w:p>
    <w:p w14:paraId="7FCCB80F" w14:textId="77777777" w:rsidR="00BE4091" w:rsidRPr="00976E44" w:rsidRDefault="00BE4091" w:rsidP="00BE4091">
      <w:pPr>
        <w:rPr>
          <w:sz w:val="16"/>
        </w:rPr>
      </w:pPr>
      <w:r w:rsidRPr="00976E44">
        <w:rPr>
          <w:sz w:val="16"/>
        </w:rPr>
        <w:t>The US and Chinese tools for economic diplomacy are very similar in practice, yet fundamentally different in philosophy.</w:t>
      </w:r>
    </w:p>
    <w:p w14:paraId="6BBE1879" w14:textId="77777777" w:rsidR="00BE4091" w:rsidRPr="00976E44" w:rsidRDefault="00BE4091" w:rsidP="00BE4091">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 xml:space="preserve">economically successful by working hard to </w:t>
      </w:r>
      <w:proofErr w:type="spellStart"/>
      <w:r w:rsidRPr="00976E44">
        <w:rPr>
          <w:rStyle w:val="Emphasis"/>
        </w:rPr>
        <w:t>realise</w:t>
      </w:r>
      <w:proofErr w:type="spellEnd"/>
      <w:r w:rsidRPr="00976E44">
        <w:rPr>
          <w:rStyle w:val="Emphasis"/>
        </w:rPr>
        <w:t xml:space="preserve"> our individuality</w:t>
      </w:r>
      <w:r w:rsidRPr="00976E44">
        <w:rPr>
          <w:u w:val="single"/>
        </w:rPr>
        <w:t>... We will export the idea that this is the best possible system through soft power and economic cooperation.</w:t>
      </w:r>
    </w:p>
    <w:p w14:paraId="76BDD210" w14:textId="77777777" w:rsidR="00BE4091" w:rsidRPr="00976E44" w:rsidRDefault="00BE4091" w:rsidP="00BE4091">
      <w:pPr>
        <w:rPr>
          <w:sz w:val="16"/>
        </w:rPr>
      </w:pPr>
      <w:r w:rsidRPr="00976E44">
        <w:rPr>
          <w:sz w:val="16"/>
        </w:rPr>
        <w:t xml:space="preserve">In contrast, </w:t>
      </w:r>
      <w:r w:rsidRPr="00976E44">
        <w:rPr>
          <w:u w:val="single"/>
        </w:rPr>
        <w:t xml:space="preserve">Chinese economic diplomacy is an extension of a collective dream where individuals work hard to </w:t>
      </w:r>
      <w:proofErr w:type="spellStart"/>
      <w:r w:rsidRPr="00976E44">
        <w:rPr>
          <w:rStyle w:val="Emphasis"/>
        </w:rPr>
        <w:t>realise</w:t>
      </w:r>
      <w:proofErr w:type="spellEnd"/>
      <w:r w:rsidRPr="00976E44">
        <w:rPr>
          <w:rStyle w:val="Emphasis"/>
        </w:rPr>
        <w:t xml:space="preserve"> the success of the collectivity: everybody in their community and the world.</w:t>
      </w:r>
    </w:p>
    <w:p w14:paraId="6B30B69B" w14:textId="77777777" w:rsidR="00BE4091" w:rsidRPr="00976E44" w:rsidRDefault="00BE4091" w:rsidP="00BE4091">
      <w:pPr>
        <w:rPr>
          <w:u w:val="single"/>
        </w:rPr>
      </w:pPr>
      <w:r w:rsidRPr="00976E44">
        <w:rPr>
          <w:u w:val="single"/>
        </w:rPr>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proofErr w:type="spellStart"/>
      <w:r w:rsidRPr="00976E44">
        <w:rPr>
          <w:rStyle w:val="Emphasis"/>
          <w:highlight w:val="green"/>
        </w:rPr>
        <w:t>favour</w:t>
      </w:r>
      <w:proofErr w:type="spellEnd"/>
      <w:r w:rsidRPr="00976E44">
        <w:rPr>
          <w:rStyle w:val="Emphasis"/>
          <w:highlight w:val="green"/>
        </w:rPr>
        <w:t xml:space="preserve"> </w:t>
      </w:r>
      <w:r w:rsidRPr="00976E44">
        <w:rPr>
          <w:rStyle w:val="Emphasis"/>
        </w:rPr>
        <w:t xml:space="preserve">the </w:t>
      </w:r>
      <w:r w:rsidRPr="00976E44">
        <w:rPr>
          <w:rStyle w:val="Emphasis"/>
          <w:highlight w:val="green"/>
        </w:rPr>
        <w:t>Chinese</w:t>
      </w:r>
      <w:r w:rsidRPr="00976E44">
        <w:rPr>
          <w:u w:val="single"/>
        </w:rPr>
        <w:t xml:space="preserve"> way of thinking: the </w:t>
      </w:r>
      <w:r w:rsidRPr="00976E44">
        <w:rPr>
          <w:u w:val="single"/>
        </w:rPr>
        <w:lastRenderedPageBreak/>
        <w:t>inward-looking diplomatic approach of the United States during the Trump administration; the perennial flirtation of some Latin American countries with various forms of socialism; and the failure of the US’s own economic and other (capitalist) strategies there.</w:t>
      </w:r>
    </w:p>
    <w:p w14:paraId="46DA4FD2" w14:textId="77777777" w:rsidR="00BE4091" w:rsidRPr="00976E44" w:rsidRDefault="00BE4091" w:rsidP="00BE4091">
      <w:pPr>
        <w:rPr>
          <w:sz w:val="16"/>
        </w:rPr>
      </w:pPr>
      <w:r w:rsidRPr="00976E44">
        <w:rPr>
          <w:sz w:val="16"/>
        </w:rPr>
        <w:t>Old international order</w:t>
      </w:r>
    </w:p>
    <w:p w14:paraId="4034FA57" w14:textId="77777777" w:rsidR="00BE4091" w:rsidRPr="00976E44" w:rsidRDefault="00BE4091" w:rsidP="00BE4091">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w:t>
      </w:r>
      <w:proofErr w:type="gramStart"/>
      <w:r w:rsidRPr="00976E44">
        <w:rPr>
          <w:rStyle w:val="Emphasis"/>
        </w:rPr>
        <w:t>a crisis situation</w:t>
      </w:r>
      <w:proofErr w:type="gramEnd"/>
      <w:r w:rsidRPr="00976E44">
        <w:rPr>
          <w:rStyle w:val="Emphasis"/>
        </w:rPr>
        <w:t xml:space="preserve">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4B74A748" w14:textId="77777777" w:rsidR="00BE4091" w:rsidRPr="00976E44" w:rsidRDefault="00BE4091" w:rsidP="00BE4091">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55426087" w14:textId="77777777" w:rsidR="00BE4091" w:rsidRPr="00976E44" w:rsidRDefault="00BE4091" w:rsidP="00BE4091">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6E7E000B" w14:textId="77777777" w:rsidR="00BE4091" w:rsidRPr="00976E44" w:rsidRDefault="00BE4091" w:rsidP="00BE4091"/>
    <w:p w14:paraId="72D4A080" w14:textId="77777777" w:rsidR="00BE4091" w:rsidRPr="00976E44" w:rsidRDefault="00BE4091" w:rsidP="00BE4091">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621E4E1A" w14:textId="77777777" w:rsidR="00BE4091" w:rsidRPr="00976E44" w:rsidRDefault="00BE4091" w:rsidP="00BE4091">
      <w:proofErr w:type="spellStart"/>
      <w:r w:rsidRPr="00976E44">
        <w:rPr>
          <w:rStyle w:val="Style13ptBold"/>
        </w:rPr>
        <w:t>Yulis</w:t>
      </w:r>
      <w:proofErr w:type="spellEnd"/>
      <w:r w:rsidRPr="00976E44">
        <w:rPr>
          <w:rStyle w:val="Style13ptBold"/>
        </w:rPr>
        <w:t xml:space="preserve"> 17</w:t>
      </w:r>
      <w:r w:rsidRPr="00976E44">
        <w:t xml:space="preserve"> [Max; Major in </w:t>
      </w:r>
      <w:proofErr w:type="spellStart"/>
      <w:r w:rsidRPr="00976E44">
        <w:t>PoliSci</w:t>
      </w:r>
      <w:proofErr w:type="spellEnd"/>
      <w:r w:rsidRPr="00976E44">
        <w:t xml:space="preserve">, Penn Political Review; “In Defense of Liberal Internationalism,” Penn Political Review; 4/8/17; </w:t>
      </w:r>
      <w:hyperlink r:id="rId26" w:history="1">
        <w:r w:rsidRPr="00976E44">
          <w:rPr>
            <w:rStyle w:val="Hyperlink"/>
          </w:rPr>
          <w:t>http://pennpoliticalreview.org/2017/04/in-defense-of-liberal-internationalism/</w:t>
        </w:r>
      </w:hyperlink>
      <w:r w:rsidRPr="00976E44">
        <w:t>] // Re-Cut Justin</w:t>
      </w:r>
    </w:p>
    <w:p w14:paraId="3FA7222C" w14:textId="77777777" w:rsidR="00BE4091" w:rsidRPr="00976E44" w:rsidRDefault="00BE4091" w:rsidP="00BE4091">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w:t>
      </w:r>
      <w:proofErr w:type="gramStart"/>
      <w:r w:rsidRPr="00976E44">
        <w:rPr>
          <w:u w:val="single"/>
        </w:rPr>
        <w:t>has the ability to</w:t>
      </w:r>
      <w:proofErr w:type="gramEnd"/>
      <w:r w:rsidRPr="00976E44">
        <w:rPr>
          <w:u w:val="single"/>
        </w:rPr>
        <w:t xml:space="preserve"> revive the world order and traditionally hallmarked human rights, peace, and democracy. </w:t>
      </w:r>
      <w:r w:rsidRPr="00976E44">
        <w:rPr>
          <w:rStyle w:val="Emphasis"/>
        </w:rPr>
        <w:t>The United States</w:t>
      </w:r>
      <w:r w:rsidRPr="00976E44">
        <w:rPr>
          <w:sz w:val="16"/>
        </w:rPr>
        <w:t xml:space="preserve">, with </w:t>
      </w:r>
      <w:proofErr w:type="gramStart"/>
      <w:r w:rsidRPr="00976E44">
        <w:rPr>
          <w:sz w:val="16"/>
        </w:rPr>
        <w:t>all of</w:t>
      </w:r>
      <w:proofErr w:type="gramEnd"/>
      <w:r w:rsidRPr="00976E44">
        <w:rPr>
          <w:sz w:val="16"/>
        </w:rPr>
        <w:t xml:space="preserve">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w:t>
      </w:r>
      <w:proofErr w:type="gramStart"/>
      <w:r w:rsidRPr="00976E44">
        <w:rPr>
          <w:u w:val="single"/>
        </w:rPr>
        <w:t>in an effort to</w:t>
      </w:r>
      <w:proofErr w:type="gramEnd"/>
      <w:r w:rsidRPr="00976E44">
        <w:rPr>
          <w:u w:val="single"/>
        </w:rPr>
        <w:t xml:space="preserve">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w:t>
      </w:r>
      <w:proofErr w:type="gramStart"/>
      <w:r w:rsidRPr="00976E44">
        <w:rPr>
          <w:sz w:val="16"/>
        </w:rPr>
        <w:t>protectionism, and</w:t>
      </w:r>
      <w:proofErr w:type="gramEnd"/>
      <w:r w:rsidRPr="00976E44">
        <w:rPr>
          <w:sz w:val="16"/>
        </w:rPr>
        <w:t xml:space="preserve"> come to grips with the newly transnational nature of problems ranging from climate change to international terrorism. </w:t>
      </w:r>
    </w:p>
    <w:p w14:paraId="09D6CCF3" w14:textId="77777777" w:rsidR="00BE4091" w:rsidRPr="00976E44" w:rsidRDefault="00BE4091" w:rsidP="00BE4091">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lastRenderedPageBreak/>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10814D63" w14:textId="77777777" w:rsidR="00BE4091" w:rsidRPr="00976E44" w:rsidRDefault="00BE4091" w:rsidP="00BE4091">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w:t>
      </w:r>
      <w:proofErr w:type="spellStart"/>
      <w:r w:rsidRPr="00976E44">
        <w:rPr>
          <w:u w:val="single"/>
        </w:rPr>
        <w:t>deproliferation</w:t>
      </w:r>
      <w:proofErr w:type="spellEnd"/>
      <w:r w:rsidRPr="00976E44">
        <w:rPr>
          <w:u w:val="single"/>
        </w:rPr>
        <w:t xml:space="preserve">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4B8290E7" w14:textId="77777777" w:rsidR="00BE4091" w:rsidRPr="00976E44" w:rsidRDefault="00BE4091" w:rsidP="00BE4091"/>
    <w:p w14:paraId="6AFDC1C3" w14:textId="77777777" w:rsidR="00BE4091" w:rsidRPr="00976E44" w:rsidRDefault="00BE4091" w:rsidP="00BE4091">
      <w:pPr>
        <w:pStyle w:val="Heading4"/>
        <w:rPr>
          <w:rFonts w:cs="Calibri"/>
        </w:rPr>
      </w:pPr>
      <w:proofErr w:type="gramStart"/>
      <w:r w:rsidRPr="00976E44">
        <w:rPr>
          <w:rFonts w:cs="Calibri"/>
        </w:rPr>
        <w:t>Yes</w:t>
      </w:r>
      <w:proofErr w:type="gramEnd"/>
      <w:r w:rsidRPr="00976E44">
        <w:rPr>
          <w:rFonts w:cs="Calibri"/>
        </w:rPr>
        <w:t xml:space="preserve"> transition wars---both sides </w:t>
      </w:r>
      <w:r w:rsidRPr="00976E44">
        <w:rPr>
          <w:rFonts w:cs="Calibri"/>
          <w:u w:val="single"/>
        </w:rPr>
        <w:t>miscalculate</w:t>
      </w:r>
      <w:r w:rsidRPr="00976E44">
        <w:rPr>
          <w:rFonts w:cs="Calibri"/>
        </w:rPr>
        <w:t>.</w:t>
      </w:r>
    </w:p>
    <w:p w14:paraId="23FF397F" w14:textId="77777777" w:rsidR="00BE4091" w:rsidRPr="00976E44" w:rsidRDefault="00BE4091" w:rsidP="00BE4091">
      <w:r w:rsidRPr="00976E44">
        <w:t>Min-</w:t>
      </w:r>
      <w:proofErr w:type="spellStart"/>
      <w:r w:rsidRPr="00976E44">
        <w:t>hyung</w:t>
      </w:r>
      <w:proofErr w:type="spellEnd"/>
      <w:r w:rsidRPr="00976E44">
        <w:t xml:space="preserve"> </w:t>
      </w:r>
      <w:r w:rsidRPr="00976E44">
        <w:rPr>
          <w:rStyle w:val="Style13ptBold"/>
        </w:rPr>
        <w:t>Kim 20</w:t>
      </w:r>
      <w:r w:rsidRPr="00976E44">
        <w:t xml:space="preserve">. Department of Political Science and International Relations, Kyung </w:t>
      </w:r>
      <w:proofErr w:type="spellStart"/>
      <w:r w:rsidRPr="00976E44">
        <w:t>Hee</w:t>
      </w:r>
      <w:proofErr w:type="spellEnd"/>
      <w:r w:rsidRPr="00976E44">
        <w:t xml:space="preserve"> University, Seoul, South Korea. “A real driver of US–China trade conflict: The Sino–US competition for global hegemony and its implications for the future” Emerald Insight. 02-04-2019. </w:t>
      </w:r>
      <w:hyperlink r:id="rId27" w:history="1">
        <w:r w:rsidRPr="00976E44">
          <w:rPr>
            <w:rStyle w:val="Hyperlink"/>
          </w:rPr>
          <w:t>https://www.emerald.com/insight/content/doi/10.1108/ITPD-02-2019-003/full/html</w:t>
        </w:r>
      </w:hyperlink>
      <w:r w:rsidRPr="00976E44">
        <w:rPr>
          <w:rStyle w:val="Hyperlink"/>
        </w:rPr>
        <w:t xml:space="preserve"> // Re-Cut Justin</w:t>
      </w:r>
    </w:p>
    <w:p w14:paraId="114D8718" w14:textId="77777777" w:rsidR="00BE4091" w:rsidRPr="00976E44" w:rsidRDefault="00BE4091" w:rsidP="00BE4091">
      <w:pPr>
        <w:rPr>
          <w:u w:val="single"/>
        </w:rPr>
      </w:pPr>
      <w:r w:rsidRPr="00976E44">
        <w:rPr>
          <w:sz w:val="14"/>
        </w:rPr>
        <w:t xml:space="preserve">Underlying these arguments for an inevitable war between the two superpowers is PTT. PTT originally formulated by </w:t>
      </w:r>
      <w:proofErr w:type="spellStart"/>
      <w:r w:rsidRPr="00976E44">
        <w:rPr>
          <w:sz w:val="14"/>
        </w:rPr>
        <w:t>Organski</w:t>
      </w:r>
      <w:proofErr w:type="spellEnd"/>
      <w:r w:rsidRPr="00976E44">
        <w:rPr>
          <w:sz w:val="14"/>
        </w:rPr>
        <w:t xml:space="preserve">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w:t>
      </w:r>
      <w:proofErr w:type="gramStart"/>
      <w:r w:rsidRPr="00976E44">
        <w:rPr>
          <w:u w:val="single"/>
        </w:rPr>
        <w:t>i.e.</w:t>
      </w:r>
      <w:proofErr w:type="gramEnd"/>
      <w:r w:rsidRPr="00976E44">
        <w:rPr>
          <w:u w:val="single"/>
        </w:rPr>
        <w:t xml:space="preserv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a dominant state and a rising and dissatisfied challenger (</w:t>
      </w:r>
      <w:proofErr w:type="spellStart"/>
      <w:r w:rsidRPr="00976E44">
        <w:rPr>
          <w:sz w:val="14"/>
        </w:rPr>
        <w:t>Organski</w:t>
      </w:r>
      <w:proofErr w:type="spellEnd"/>
      <w:r w:rsidRPr="00976E44">
        <w:rPr>
          <w:sz w:val="14"/>
        </w:rPr>
        <w:t xml:space="preserve"> and Kugler, 1980, pp. 19-</w:t>
      </w:r>
      <w:proofErr w:type="gramStart"/>
      <w:r w:rsidRPr="00976E44">
        <w:rPr>
          <w:sz w:val="14"/>
        </w:rPr>
        <w:t>20)[</w:t>
      </w:r>
      <w:proofErr w:type="gramEnd"/>
      <w:r w:rsidRPr="00976E44">
        <w:rPr>
          <w:sz w:val="14"/>
        </w:rPr>
        <w:t xml:space="preserve">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order and </w:t>
      </w:r>
      <w:r w:rsidRPr="00976E44">
        <w:rPr>
          <w:b/>
          <w:bCs/>
          <w:highlight w:val="green"/>
          <w:u w:val="single"/>
        </w:rPr>
        <w:t>initiates war</w:t>
      </w:r>
      <w:r w:rsidRPr="00976E44">
        <w:rPr>
          <w:b/>
          <w:bCs/>
          <w:u w:val="single"/>
        </w:rPr>
        <w:t xml:space="preserve"> against a declining hegemon </w:t>
      </w:r>
      <w:proofErr w:type="gramStart"/>
      <w:r w:rsidRPr="00976E44">
        <w:rPr>
          <w:b/>
          <w:bCs/>
          <w:u w:val="single"/>
        </w:rPr>
        <w:t xml:space="preserve">in order </w:t>
      </w:r>
      <w:r w:rsidRPr="00976E44">
        <w:rPr>
          <w:b/>
          <w:bCs/>
          <w:highlight w:val="green"/>
          <w:u w:val="single"/>
        </w:rPr>
        <w:t>to</w:t>
      </w:r>
      <w:proofErr w:type="gramEnd"/>
      <w:r w:rsidRPr="00976E44">
        <w:rPr>
          <w:b/>
          <w:bCs/>
          <w:highlight w:val="green"/>
          <w:u w:val="single"/>
        </w:rPr>
        <w:t xml:space="preserve">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w:t>
      </w:r>
      <w:proofErr w:type="spellStart"/>
      <w:r w:rsidRPr="00976E44">
        <w:rPr>
          <w:sz w:val="14"/>
        </w:rPr>
        <w:t>Organski</w:t>
      </w:r>
      <w:proofErr w:type="spellEnd"/>
      <w:r w:rsidRPr="00976E44">
        <w:rPr>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 xml:space="preserve">the </w:t>
      </w:r>
      <w:r w:rsidRPr="00976E44">
        <w:rPr>
          <w:u w:val="single"/>
        </w:rPr>
        <w:lastRenderedPageBreak/>
        <w:t>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w:t>
      </w:r>
      <w:proofErr w:type="gramStart"/>
      <w:r w:rsidRPr="00976E44">
        <w:rPr>
          <w:sz w:val="14"/>
        </w:rPr>
        <w:t>Shirk</w:t>
      </w:r>
      <w:proofErr w:type="gramEnd"/>
      <w:r w:rsidRPr="00976E44">
        <w:rPr>
          <w:sz w:val="14"/>
        </w:rPr>
        <w:t xml:space="preserve"> (2007, p. 4), China 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 xml:space="preserve">On the 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976E44">
        <w:rPr>
          <w:highlight w:val="green"/>
          <w:u w:val="single"/>
        </w:rPr>
        <w:t>declining hegemon</w:t>
      </w:r>
      <w:r w:rsidRPr="00976E44">
        <w:rPr>
          <w:u w:val="single"/>
        </w:rPr>
        <w:t xml:space="preserve"> who </w:t>
      </w:r>
      <w:r w:rsidRPr="00976E44">
        <w:rPr>
          <w:highlight w:val="green"/>
          <w:u w:val="single"/>
        </w:rPr>
        <w:t>fears</w:t>
      </w:r>
      <w:r w:rsidRPr="00976E44">
        <w:rPr>
          <w:u w:val="single"/>
        </w:rPr>
        <w:t xml:space="preserve"> a rising </w:t>
      </w:r>
      <w:r w:rsidRPr="00976E44">
        <w:rPr>
          <w:highlight w:val="green"/>
          <w:u w:val="single"/>
        </w:rPr>
        <w:t>challenger’s overtaking its power</w:t>
      </w:r>
      <w:r w:rsidRPr="00976E44">
        <w:rPr>
          <w:u w:val="single"/>
        </w:rPr>
        <w:t xml:space="preserve"> </w:t>
      </w:r>
      <w:proofErr w:type="gramStart"/>
      <w:r w:rsidRPr="00976E44">
        <w:rPr>
          <w:u w:val="single"/>
        </w:rPr>
        <w:t>in the near future</w:t>
      </w:r>
      <w:proofErr w:type="gramEnd"/>
      <w:r w:rsidRPr="00976E44">
        <w:rPr>
          <w:u w:val="single"/>
        </w:rPr>
        <w:t xml:space="preserve"> </w:t>
      </w:r>
      <w:r w:rsidRPr="00976E44">
        <w:rPr>
          <w:b/>
          <w:bCs/>
          <w:highlight w:val="green"/>
          <w:u w:val="single"/>
        </w:rPr>
        <w:t>sees war as a</w:t>
      </w:r>
      <w:r w:rsidRPr="00976E44">
        <w:rPr>
          <w:b/>
          <w:bCs/>
          <w:u w:val="single"/>
        </w:rPr>
        <w:t xml:space="preserve"> better </w:t>
      </w:r>
      <w:r w:rsidRPr="00976E44">
        <w:rPr>
          <w:b/>
          <w:bCs/>
          <w:highlight w:val="green"/>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664461E8" w14:textId="77777777" w:rsidR="00BE4091" w:rsidRPr="00976E44" w:rsidRDefault="00BE4091" w:rsidP="00BE4091"/>
    <w:p w14:paraId="686CF857" w14:textId="77777777" w:rsidR="00BE4091" w:rsidRPr="00976E44" w:rsidRDefault="00BE4091" w:rsidP="00BE4091">
      <w:pPr>
        <w:pStyle w:val="Heading4"/>
        <w:rPr>
          <w:rFonts w:cs="Calibri"/>
          <w:u w:val="single"/>
        </w:rPr>
      </w:pPr>
      <w:r w:rsidRPr="00976E44">
        <w:rPr>
          <w:rFonts w:cs="Calibri"/>
        </w:rPr>
        <w:t xml:space="preserve">Chinese diplomatic influence </w:t>
      </w:r>
      <w:r w:rsidRPr="00976E44">
        <w:rPr>
          <w:rFonts w:cs="Calibri"/>
          <w:u w:val="single"/>
        </w:rPr>
        <w:t>escalates</w:t>
      </w:r>
      <w:r w:rsidRPr="00976E44">
        <w:rPr>
          <w:rFonts w:cs="Calibri"/>
        </w:rPr>
        <w:t>.</w:t>
      </w:r>
    </w:p>
    <w:p w14:paraId="3780137F" w14:textId="77777777" w:rsidR="00BE4091" w:rsidRPr="00976E44" w:rsidRDefault="00BE4091" w:rsidP="00BE4091">
      <w:r w:rsidRPr="00976E44">
        <w:rPr>
          <w:rStyle w:val="Style13ptBold"/>
        </w:rPr>
        <w:t>Brands 20</w:t>
      </w:r>
      <w:r w:rsidRPr="00976E44">
        <w:t xml:space="preserve"> [Hal; Henry A. Kissinger Distinguished Professor of Global Affairs at the Johns Hopkins School of Advanced International Studies (SAIS), a resident scholar at the American Enterprise Institute, and a Bloomberg Opinion columnist; “Don’t Let Great Powers Carve Up the World Spheres of Influence Are Unnecessary and Dangerous,” Foreign Affairs; 4/20/20; https://www.foreignaffairs.com/articles/china/2020-04-20/dont-let-great-powers-carve-world] Justin </w:t>
      </w:r>
    </w:p>
    <w:p w14:paraId="4778CC92" w14:textId="77777777" w:rsidR="00BE4091" w:rsidRPr="00976E44" w:rsidRDefault="00BE4091" w:rsidP="00BE4091">
      <w:pPr>
        <w:rPr>
          <w:sz w:val="16"/>
        </w:rPr>
      </w:pPr>
      <w:r w:rsidRPr="00976E44">
        <w:rPr>
          <w:rStyle w:val="Emphasis"/>
        </w:rPr>
        <w:t>Opposition to spheres of influence</w:t>
      </w:r>
      <w:r w:rsidRPr="00976E44">
        <w:rPr>
          <w:u w:val="single"/>
        </w:rPr>
        <w:t xml:space="preserve">, in other words, is a part of </w:t>
      </w:r>
      <w:r w:rsidRPr="00976E44">
        <w:rPr>
          <w:rStyle w:val="Emphasis"/>
        </w:rPr>
        <w:t>U.S. diplomatic DNA</w:t>
      </w:r>
      <w:r w:rsidRPr="00976E44">
        <w:rPr>
          <w:u w:val="single"/>
        </w:rPr>
        <w:t xml:space="preserve">. The reason for this, Charles </w:t>
      </w:r>
      <w:proofErr w:type="spellStart"/>
      <w:r w:rsidRPr="00976E44">
        <w:rPr>
          <w:u w:val="single"/>
        </w:rPr>
        <w:t>Edel</w:t>
      </w:r>
      <w:proofErr w:type="spellEnd"/>
      <w:r w:rsidRPr="00976E44">
        <w:rPr>
          <w:u w:val="single"/>
        </w:rPr>
        <w:t xml:space="preserve"> and I argued in 2018, is that </w:t>
      </w:r>
      <w:r w:rsidRPr="00976E44">
        <w:rPr>
          <w:rStyle w:val="Emphasis"/>
        </w:rPr>
        <w:t>spheres of influence clash with fundamental tenets</w:t>
      </w:r>
      <w:r w:rsidRPr="00976E44">
        <w:rPr>
          <w:u w:val="single"/>
        </w:rPr>
        <w:t xml:space="preserve"> of U.S. </w:t>
      </w:r>
      <w:r w:rsidRPr="00976E44">
        <w:rPr>
          <w:rStyle w:val="Emphasis"/>
        </w:rPr>
        <w:t>foreign policy</w:t>
      </w:r>
      <w:r w:rsidRPr="00976E44">
        <w:rPr>
          <w:u w:val="single"/>
        </w:rPr>
        <w:t>.</w:t>
      </w:r>
      <w:r w:rsidRPr="00976E44">
        <w:rPr>
          <w:sz w:val="16"/>
        </w:rPr>
        <w:t xml:space="preserve"> Among them is the United States’ approach to security, which holds that safeguarding the country’s vital interests and physical well-being requires preventing rival powers from establishing a foothold in the Western Hemisphere or dominating strategically important regions overseas. Likewise, the United States’ emphasis on promoting liberty and free trade translates to a concern that spheres of influence—particularly those dominated by authoritarian powers—would impede the spread of U.S. values and allow hostile powers to block American trade and investment. Finally, spheres of influence do not mesh well with American exceptionalism—the notion that the United States should transcend the old, corrupt ways of balance-of-power diplomacy and establish a more humane, democratic system of international relations.</w:t>
      </w:r>
    </w:p>
    <w:p w14:paraId="004CEA4A" w14:textId="77777777" w:rsidR="00BE4091" w:rsidRPr="00976E44" w:rsidRDefault="00BE4091" w:rsidP="00BE4091">
      <w:pPr>
        <w:rPr>
          <w:sz w:val="16"/>
        </w:rPr>
      </w:pPr>
      <w:r w:rsidRPr="00976E44">
        <w:rPr>
          <w:sz w:val="16"/>
        </w:rPr>
        <w:t xml:space="preserve">Of course, that intellectual tradition did not stop </w:t>
      </w:r>
      <w:r w:rsidRPr="00976E44">
        <w:rPr>
          <w:u w:val="single"/>
        </w:rPr>
        <w:t xml:space="preserve">the </w:t>
      </w:r>
      <w:r w:rsidRPr="00976E44">
        <w:rPr>
          <w:highlight w:val="green"/>
          <w:u w:val="single"/>
        </w:rPr>
        <w:t>United States</w:t>
      </w:r>
      <w:r w:rsidRPr="00976E44">
        <w:rPr>
          <w:u w:val="single"/>
        </w:rPr>
        <w:t xml:space="preserve"> from </w:t>
      </w:r>
      <w:r w:rsidRPr="00976E44">
        <w:rPr>
          <w:rStyle w:val="Emphasis"/>
        </w:rPr>
        <w:t xml:space="preserve">building its own </w:t>
      </w:r>
      <w:r w:rsidRPr="00976E44">
        <w:rPr>
          <w:rStyle w:val="Emphasis"/>
          <w:highlight w:val="green"/>
        </w:rPr>
        <w:t>sphere of influence in Latin America</w:t>
      </w:r>
      <w:r w:rsidRPr="00976E44">
        <w:rPr>
          <w:rStyle w:val="Emphasis"/>
        </w:rPr>
        <w:t xml:space="preserve"> from the early nineteenth century</w:t>
      </w:r>
      <w:r w:rsidRPr="00976E44">
        <w:rPr>
          <w:sz w:val="16"/>
        </w:rPr>
        <w:t xml:space="preserve"> onward, nor did it prevent it from drawing large chunks of Europe, East Asia, and the Middle East into a global sphere of influence after World War II. Yet the same tradition has led the United States to run its sphere of influence far more progressively than past great powers, which is why far more countries have sought to join that sphere than to leave it. And since hypocrisy is another venerable tradition in global affairs, it is not surprising that Americans would establish their own, relatively enlightened sphere of influence while denying the legitimacy of everyone else’s.</w:t>
      </w:r>
    </w:p>
    <w:p w14:paraId="21C4C5EB" w14:textId="77777777" w:rsidR="00BE4091" w:rsidRPr="00976E44" w:rsidRDefault="00BE4091" w:rsidP="00BE4091">
      <w:pPr>
        <w:rPr>
          <w:rStyle w:val="Emphasis"/>
        </w:rPr>
      </w:pPr>
      <w:r w:rsidRPr="00976E44">
        <w:rPr>
          <w:sz w:val="16"/>
        </w:rPr>
        <w:t xml:space="preserve">That endeavor reached its zenith in the post–Cold War era, when the collapse of the Soviet bloc made it possible to envision a world in which </w:t>
      </w:r>
      <w:r w:rsidRPr="00976E44">
        <w:rPr>
          <w:rStyle w:val="Emphasis"/>
        </w:rPr>
        <w:t>Washington’s sphere of influence</w:t>
      </w:r>
      <w:r w:rsidRPr="00976E44">
        <w:rPr>
          <w:u w:val="single"/>
        </w:rPr>
        <w:t xml:space="preserve">—also known as the </w:t>
      </w:r>
      <w:r w:rsidRPr="00976E44">
        <w:rPr>
          <w:rStyle w:val="Emphasis"/>
        </w:rPr>
        <w:t>liberal international order</w:t>
      </w:r>
      <w:r w:rsidRPr="00976E44">
        <w:rPr>
          <w:u w:val="single"/>
        </w:rPr>
        <w:t xml:space="preserve">—was the only </w:t>
      </w:r>
      <w:r w:rsidRPr="00976E44">
        <w:rPr>
          <w:rStyle w:val="Emphasis"/>
        </w:rPr>
        <w:t>game in town</w:t>
      </w:r>
      <w:r w:rsidRPr="00976E44">
        <w:rPr>
          <w:u w:val="single"/>
        </w:rPr>
        <w:t xml:space="preserve">. The United States maintained a world-beating military that could intervene around the globe; </w:t>
      </w:r>
      <w:r w:rsidRPr="00976E44">
        <w:rPr>
          <w:rStyle w:val="Emphasis"/>
          <w:highlight w:val="green"/>
        </w:rPr>
        <w:t>preserved</w:t>
      </w:r>
      <w:r w:rsidRPr="00976E44">
        <w:rPr>
          <w:rStyle w:val="Emphasis"/>
        </w:rPr>
        <w:t xml:space="preserve"> and expanded a </w:t>
      </w:r>
      <w:r w:rsidRPr="00976E44">
        <w:rPr>
          <w:rStyle w:val="Emphasis"/>
          <w:highlight w:val="green"/>
        </w:rPr>
        <w:t xml:space="preserve">global </w:t>
      </w:r>
      <w:r w:rsidRPr="00976E44">
        <w:rPr>
          <w:rStyle w:val="Emphasis"/>
        </w:rPr>
        <w:t xml:space="preserve">alliance </w:t>
      </w:r>
      <w:r w:rsidRPr="00976E44">
        <w:rPr>
          <w:rStyle w:val="Emphasis"/>
          <w:highlight w:val="green"/>
        </w:rPr>
        <w:t>structure</w:t>
      </w:r>
      <w:r w:rsidRPr="00976E44">
        <w:rPr>
          <w:rStyle w:val="Emphasis"/>
        </w:rPr>
        <w:t xml:space="preserve"> as a </w:t>
      </w:r>
      <w:r w:rsidRPr="00976E44">
        <w:rPr>
          <w:rStyle w:val="Emphasis"/>
          <w:highlight w:val="green"/>
        </w:rPr>
        <w:t xml:space="preserve">check </w:t>
      </w:r>
      <w:r w:rsidRPr="00976E44">
        <w:rPr>
          <w:rStyle w:val="Emphasis"/>
        </w:rPr>
        <w:t xml:space="preserve">on </w:t>
      </w:r>
      <w:r w:rsidRPr="00976E44">
        <w:rPr>
          <w:rStyle w:val="Emphasis"/>
          <w:highlight w:val="green"/>
        </w:rPr>
        <w:t>aggression</w:t>
      </w:r>
      <w:r w:rsidRPr="00976E44">
        <w:rPr>
          <w:sz w:val="16"/>
        </w:rPr>
        <w:t xml:space="preserve">; and sought to integrate potential challengers, namely Beijing and Moscow, into a U.S.-led system. It was a remarkably ambitious project, as Allison rightly notes, but </w:t>
      </w:r>
      <w:r w:rsidRPr="00976E44">
        <w:rPr>
          <w:u w:val="single"/>
        </w:rPr>
        <w:t xml:space="preserve">it was the culmination of, rather than a departure from, a </w:t>
      </w:r>
      <w:r w:rsidRPr="00976E44">
        <w:rPr>
          <w:rStyle w:val="Emphasis"/>
        </w:rPr>
        <w:t>diplomatic tradition reaching back two centuries.</w:t>
      </w:r>
    </w:p>
    <w:p w14:paraId="14E98238" w14:textId="77777777" w:rsidR="00BE4091" w:rsidRPr="00976E44" w:rsidRDefault="00BE4091" w:rsidP="00BE4091">
      <w:pPr>
        <w:rPr>
          <w:sz w:val="16"/>
        </w:rPr>
      </w:pPr>
      <w:r w:rsidRPr="00976E44">
        <w:rPr>
          <w:sz w:val="16"/>
        </w:rPr>
        <w:t>GIVE THEM AN INCH…</w:t>
      </w:r>
    </w:p>
    <w:p w14:paraId="5D3568E5" w14:textId="77777777" w:rsidR="00BE4091" w:rsidRPr="00976E44" w:rsidRDefault="00BE4091" w:rsidP="00BE4091">
      <w:pPr>
        <w:rPr>
          <w:u w:val="single"/>
        </w:rPr>
      </w:pPr>
      <w:r w:rsidRPr="00976E44">
        <w:rPr>
          <w:sz w:val="16"/>
        </w:rPr>
        <w:lastRenderedPageBreak/>
        <w:t xml:space="preserve">The post–Cold War moment is over, and </w:t>
      </w:r>
      <w:r w:rsidRPr="00976E44">
        <w:rPr>
          <w:rStyle w:val="Emphasis"/>
        </w:rPr>
        <w:t xml:space="preserve">the prospect of a </w:t>
      </w:r>
      <w:r w:rsidRPr="00976E44">
        <w:rPr>
          <w:rStyle w:val="Emphasis"/>
          <w:highlight w:val="green"/>
        </w:rPr>
        <w:t>divided world</w:t>
      </w:r>
      <w:r w:rsidRPr="00976E44">
        <w:rPr>
          <w:rStyle w:val="Emphasis"/>
        </w:rPr>
        <w:t xml:space="preserve"> has </w:t>
      </w:r>
      <w:r w:rsidRPr="00976E44">
        <w:rPr>
          <w:rStyle w:val="Emphasis"/>
          <w:highlight w:val="green"/>
        </w:rPr>
        <w:t>returned</w:t>
      </w:r>
      <w:r w:rsidRPr="00976E44">
        <w:rPr>
          <w:sz w:val="16"/>
          <w:highlight w:val="green"/>
        </w:rPr>
        <w:t>.</w:t>
      </w:r>
      <w:r w:rsidRPr="00976E44">
        <w:rPr>
          <w:sz w:val="16"/>
        </w:rPr>
        <w:t xml:space="preserve"> Russia is projecting power in the Middle East and staking a claim to dominance in its “near abroad.” </w:t>
      </w:r>
      <w:r w:rsidRPr="00976E44">
        <w:rPr>
          <w:highlight w:val="green"/>
          <w:u w:val="single"/>
        </w:rPr>
        <w:t>China</w:t>
      </w:r>
      <w:r w:rsidRPr="00976E44">
        <w:rPr>
          <w:u w:val="single"/>
        </w:rPr>
        <w:t xml:space="preserve"> is </w:t>
      </w:r>
      <w:r w:rsidRPr="00976E44">
        <w:rPr>
          <w:rStyle w:val="Emphasis"/>
          <w:highlight w:val="green"/>
        </w:rPr>
        <w:t>seeking primacy</w:t>
      </w:r>
      <w:r w:rsidRPr="00976E44">
        <w:rPr>
          <w:rStyle w:val="Emphasis"/>
        </w:rPr>
        <w:t xml:space="preserve"> in the western Pacific</w:t>
      </w:r>
      <w:r w:rsidRPr="00976E44">
        <w:rPr>
          <w:u w:val="single"/>
        </w:rPr>
        <w:t xml:space="preserve"> and Southeast Asia and </w:t>
      </w:r>
      <w:r w:rsidRPr="00976E44">
        <w:rPr>
          <w:highlight w:val="green"/>
          <w:u w:val="single"/>
        </w:rPr>
        <w:t>using</w:t>
      </w:r>
      <w:r w:rsidRPr="00976E44">
        <w:rPr>
          <w:u w:val="single"/>
        </w:rPr>
        <w:t xml:space="preserve"> its </w:t>
      </w:r>
      <w:r w:rsidRPr="00976E44">
        <w:rPr>
          <w:highlight w:val="green"/>
          <w:u w:val="single"/>
        </w:rPr>
        <w:t>diplomatic</w:t>
      </w:r>
      <w:r w:rsidRPr="00976E44">
        <w:rPr>
          <w:u w:val="single"/>
        </w:rPr>
        <w:t xml:space="preserve"> and economic </w:t>
      </w:r>
      <w:r w:rsidRPr="00976E44">
        <w:rPr>
          <w:highlight w:val="green"/>
          <w:u w:val="single"/>
        </w:rPr>
        <w:t xml:space="preserve">influence </w:t>
      </w:r>
      <w:r w:rsidRPr="00976E44">
        <w:rPr>
          <w:u w:val="single"/>
        </w:rPr>
        <w:t xml:space="preserve">to </w:t>
      </w:r>
      <w:r w:rsidRPr="00976E44">
        <w:rPr>
          <w:highlight w:val="green"/>
          <w:u w:val="single"/>
        </w:rPr>
        <w:t xml:space="preserve">draw </w:t>
      </w:r>
      <w:r w:rsidRPr="00976E44">
        <w:rPr>
          <w:rStyle w:val="Emphasis"/>
          <w:highlight w:val="green"/>
        </w:rPr>
        <w:t>countries</w:t>
      </w:r>
      <w:r w:rsidRPr="00976E44">
        <w:rPr>
          <w:rStyle w:val="Emphasis"/>
        </w:rPr>
        <w:t xml:space="preserve"> around the world more tightly </w:t>
      </w:r>
      <w:r w:rsidRPr="00976E44">
        <w:rPr>
          <w:rStyle w:val="Emphasis"/>
          <w:highlight w:val="green"/>
        </w:rPr>
        <w:t>into its orbit</w:t>
      </w:r>
      <w:r w:rsidRPr="00976E44">
        <w:rPr>
          <w:rStyle w:val="Emphasis"/>
        </w:rPr>
        <w:t>.</w:t>
      </w:r>
      <w:r w:rsidRPr="00976E44">
        <w:rPr>
          <w:u w:val="single"/>
        </w:rPr>
        <w:t xml:space="preserve"> Both have developed the tools needed to coerce their neighbors and keep U.S. forces at bay.</w:t>
      </w:r>
    </w:p>
    <w:p w14:paraId="65060F20" w14:textId="77777777" w:rsidR="00BE4091" w:rsidRPr="00976E44" w:rsidRDefault="00BE4091" w:rsidP="00BE4091">
      <w:pPr>
        <w:rPr>
          <w:sz w:val="16"/>
        </w:rPr>
      </w:pPr>
      <w:r w:rsidRPr="00976E44">
        <w:rPr>
          <w:sz w:val="16"/>
        </w:rPr>
        <w:t xml:space="preserve">Allison is one of several analysts who have recently advanced the argument that the United States should make a virtue of necessity—that it should accept Russian and Chinese spheres of influence, encompassing some portion of eastern Europe and the western Pacific, as the price of stability and peace. The logic is twofold: first, to create a cleaner separation between contending parties by clearly marking where one’s influence ends and the </w:t>
      </w:r>
      <w:proofErr w:type="gramStart"/>
      <w:r w:rsidRPr="00976E44">
        <w:rPr>
          <w:sz w:val="16"/>
        </w:rPr>
        <w:t>other’s</w:t>
      </w:r>
      <w:proofErr w:type="gramEnd"/>
      <w:r w:rsidRPr="00976E44">
        <w:rPr>
          <w:sz w:val="16"/>
        </w:rPr>
        <w:t xml:space="preserve"> begins; and second, to reduce the chances of conflict by giving rising or resurgent powers a safe zone along their borders. In theory, this seems like a reasonable way of preventing competition from turning into outright conflict, especially given that countries such as Taiwan and the Baltic states lie thousands of miles from the United States but on the doorsteps of its rivals. </w:t>
      </w:r>
      <w:proofErr w:type="gramStart"/>
      <w:r w:rsidRPr="00976E44">
        <w:rPr>
          <w:sz w:val="16"/>
        </w:rPr>
        <w:t>Yet in reality, a</w:t>
      </w:r>
      <w:proofErr w:type="gramEnd"/>
      <w:r w:rsidRPr="00976E44">
        <w:rPr>
          <w:sz w:val="16"/>
        </w:rPr>
        <w:t xml:space="preserve"> spheres-of-influence world would bring more peril than safety.</w:t>
      </w:r>
    </w:p>
    <w:p w14:paraId="347F3B15" w14:textId="77777777" w:rsidR="00BE4091" w:rsidRPr="00976E44" w:rsidRDefault="00BE4091" w:rsidP="00BE4091">
      <w:pPr>
        <w:rPr>
          <w:sz w:val="16"/>
        </w:rPr>
      </w:pPr>
      <w:r w:rsidRPr="00976E44">
        <w:rPr>
          <w:rStyle w:val="Emphasis"/>
        </w:rPr>
        <w:t>Russia’s and China’s spheres of influence</w:t>
      </w:r>
      <w:r w:rsidRPr="00976E44">
        <w:rPr>
          <w:u w:val="single"/>
        </w:rPr>
        <w:t xml:space="preserve"> would inevitably be </w:t>
      </w:r>
      <w:r w:rsidRPr="00976E44">
        <w:rPr>
          <w:rStyle w:val="Emphasis"/>
        </w:rPr>
        <w:t>domains of coercion and authoritarianism</w:t>
      </w:r>
      <w:r w:rsidRPr="00976E44">
        <w:rPr>
          <w:u w:val="single"/>
        </w:rPr>
        <w:t>.</w:t>
      </w:r>
      <w:r w:rsidRPr="00976E44">
        <w:rPr>
          <w:sz w:val="16"/>
        </w:rPr>
        <w:t xml:space="preserve"> Both countries are </w:t>
      </w:r>
      <w:r w:rsidRPr="00976E44">
        <w:rPr>
          <w:u w:val="single"/>
        </w:rPr>
        <w:t xml:space="preserve">run by </w:t>
      </w:r>
      <w:r w:rsidRPr="00976E44">
        <w:rPr>
          <w:rStyle w:val="Emphasis"/>
        </w:rPr>
        <w:t>illiberal, autocratic regimes</w:t>
      </w:r>
      <w:r w:rsidRPr="00976E44">
        <w:rPr>
          <w:u w:val="single"/>
        </w:rPr>
        <w:t>; their leaders see democratic values as profoundly threatening</w:t>
      </w:r>
      <w:r w:rsidRPr="00976E44">
        <w:rPr>
          <w:sz w:val="16"/>
        </w:rPr>
        <w:t xml:space="preserve"> to their political survival. </w:t>
      </w:r>
      <w:r w:rsidRPr="00976E44">
        <w:rPr>
          <w:u w:val="single"/>
        </w:rPr>
        <w:t xml:space="preserve">If </w:t>
      </w:r>
      <w:r w:rsidRPr="00976E44">
        <w:rPr>
          <w:rStyle w:val="Emphasis"/>
        </w:rPr>
        <w:t>Moscow and Beijing dominated their respective neighborhoods</w:t>
      </w:r>
      <w:r w:rsidRPr="00976E44">
        <w:rPr>
          <w:u w:val="single"/>
        </w:rPr>
        <w:t xml:space="preserve">, they would naturally seek to </w:t>
      </w:r>
      <w:r w:rsidRPr="00976E44">
        <w:rPr>
          <w:rStyle w:val="Emphasis"/>
          <w:highlight w:val="green"/>
        </w:rPr>
        <w:t>undermine</w:t>
      </w:r>
      <w:r w:rsidRPr="00976E44">
        <w:rPr>
          <w:rStyle w:val="Emphasis"/>
        </w:rPr>
        <w:t xml:space="preserve"> democratic </w:t>
      </w:r>
      <w:r w:rsidRPr="00976E44">
        <w:rPr>
          <w:rStyle w:val="Emphasis"/>
          <w:highlight w:val="green"/>
        </w:rPr>
        <w:t>governments</w:t>
      </w:r>
      <w:r w:rsidRPr="00976E44">
        <w:rPr>
          <w:rStyle w:val="Emphasis"/>
        </w:rPr>
        <w:t xml:space="preserve"> that </w:t>
      </w:r>
      <w:r w:rsidRPr="00976E44">
        <w:rPr>
          <w:rStyle w:val="Emphasis"/>
          <w:highlight w:val="green"/>
        </w:rPr>
        <w:t>resist their control</w:t>
      </w:r>
      <w:r w:rsidRPr="00976E44">
        <w:rPr>
          <w:u w:val="single"/>
        </w:rPr>
        <w:t>—as China is already doing in Taiwan and as Russia is doing in Ukraine</w:t>
      </w:r>
      <w:r w:rsidRPr="00976E44">
        <w:rPr>
          <w:sz w:val="16"/>
        </w:rPr>
        <w:t>—or that challenge, through their very existence, the legitimacy of authoritarian rule. The practical consequence of acceding to authoritarian spheres of influence would be to intensify the crisis of democracy that afflicts the world today.</w:t>
      </w:r>
    </w:p>
    <w:p w14:paraId="100A6328" w14:textId="77777777" w:rsidR="00BE4091" w:rsidRPr="00976E44" w:rsidRDefault="00BE4091" w:rsidP="00BE4091">
      <w:pPr>
        <w:rPr>
          <w:sz w:val="16"/>
        </w:rPr>
      </w:pPr>
      <w:r w:rsidRPr="00976E44">
        <w:rPr>
          <w:u w:val="single"/>
        </w:rPr>
        <w:t>The United States would suffer economically, too. China</w:t>
      </w:r>
      <w:proofErr w:type="gramStart"/>
      <w:r w:rsidRPr="00976E44">
        <w:rPr>
          <w:u w:val="single"/>
        </w:rPr>
        <w:t>, in particular, is</w:t>
      </w:r>
      <w:proofErr w:type="gramEnd"/>
      <w:r w:rsidRPr="00976E44">
        <w:rPr>
          <w:u w:val="single"/>
        </w:rPr>
        <w:t xml:space="preserve"> a mercantilist power already working to turn Asian economies toward Beijing and could one day put the United States at a severe disadvantage on the world’s most economically dynamic continent. Washington should not concede a Chinese sphere of influence</w:t>
      </w:r>
      <w:r w:rsidRPr="00976E44">
        <w:rPr>
          <w:sz w:val="16"/>
        </w:rPr>
        <w:t xml:space="preserve"> unless it is also willing to compromise the “Open Door” principles that have animated its statecraft for over a century.</w:t>
      </w:r>
    </w:p>
    <w:p w14:paraId="798AB6CA" w14:textId="77777777" w:rsidR="00BE4091" w:rsidRPr="00976E44" w:rsidRDefault="00BE4091" w:rsidP="00BE4091">
      <w:pPr>
        <w:rPr>
          <w:sz w:val="16"/>
        </w:rPr>
      </w:pPr>
      <w:r w:rsidRPr="00976E44">
        <w:rPr>
          <w:sz w:val="16"/>
        </w:rPr>
        <w:t xml:space="preserve">Such costs might be acceptable in exchange for peace and security. </w:t>
      </w:r>
      <w:r w:rsidRPr="00976E44">
        <w:rPr>
          <w:u w:val="single"/>
        </w:rPr>
        <w:t xml:space="preserve">But </w:t>
      </w:r>
      <w:r w:rsidRPr="00976E44">
        <w:rPr>
          <w:highlight w:val="green"/>
          <w:u w:val="single"/>
        </w:rPr>
        <w:t>spheres of influence</w:t>
      </w:r>
      <w:r w:rsidRPr="00976E44">
        <w:rPr>
          <w:u w:val="single"/>
        </w:rPr>
        <w:t xml:space="preserve"> during the Cold War </w:t>
      </w:r>
      <w:r w:rsidRPr="00976E44">
        <w:rPr>
          <w:rStyle w:val="Emphasis"/>
          <w:highlight w:val="green"/>
        </w:rPr>
        <w:t>did not prevent</w:t>
      </w:r>
      <w:r w:rsidRPr="00976E44">
        <w:rPr>
          <w:rStyle w:val="Emphasis"/>
        </w:rPr>
        <w:t xml:space="preserve"> the Soviets from repeatedly </w:t>
      </w:r>
      <w:r w:rsidRPr="00976E44">
        <w:rPr>
          <w:rStyle w:val="Emphasis"/>
          <w:highlight w:val="green"/>
        </w:rPr>
        <w:t>testing</w:t>
      </w:r>
      <w:r w:rsidRPr="00976E44">
        <w:rPr>
          <w:rStyle w:val="Emphasis"/>
        </w:rPr>
        <w:t xml:space="preserve"> American </w:t>
      </w:r>
      <w:r w:rsidRPr="00976E44">
        <w:rPr>
          <w:rStyle w:val="Emphasis"/>
          <w:highlight w:val="green"/>
        </w:rPr>
        <w:t>redlines</w:t>
      </w:r>
      <w:r w:rsidRPr="00976E44">
        <w:rPr>
          <w:u w:val="single"/>
        </w:rPr>
        <w:t xml:space="preserve"> in Berlin, causing </w:t>
      </w:r>
      <w:r w:rsidRPr="00976E44">
        <w:rPr>
          <w:rStyle w:val="Emphasis"/>
          <w:highlight w:val="green"/>
        </w:rPr>
        <w:t>high-stakes crises</w:t>
      </w:r>
      <w:r w:rsidRPr="00976E44">
        <w:rPr>
          <w:rStyle w:val="Emphasis"/>
        </w:rPr>
        <w:t xml:space="preserve"> in which </w:t>
      </w:r>
      <w:r w:rsidRPr="00976E44">
        <w:rPr>
          <w:rStyle w:val="Emphasis"/>
          <w:highlight w:val="green"/>
        </w:rPr>
        <w:t>nuclear war</w:t>
      </w:r>
      <w:r w:rsidRPr="00976E44">
        <w:rPr>
          <w:rStyle w:val="Emphasis"/>
        </w:rPr>
        <w:t xml:space="preserve"> was a real possibility.</w:t>
      </w:r>
      <w:r w:rsidRPr="00976E44">
        <w:rPr>
          <w:u w:val="single"/>
        </w:rPr>
        <w:t xml:space="preserve"> Nor did those spheres prevent the two sides from </w:t>
      </w:r>
      <w:r w:rsidRPr="00976E44">
        <w:rPr>
          <w:highlight w:val="green"/>
          <w:u w:val="single"/>
        </w:rPr>
        <w:t>competing</w:t>
      </w:r>
      <w:r w:rsidRPr="00976E44">
        <w:rPr>
          <w:u w:val="single"/>
        </w:rPr>
        <w:t xml:space="preserve"> sharply, and sometimes </w:t>
      </w:r>
      <w:r w:rsidRPr="00976E44">
        <w:rPr>
          <w:highlight w:val="green"/>
          <w:u w:val="single"/>
        </w:rPr>
        <w:t>violently</w:t>
      </w:r>
      <w:r w:rsidRPr="00976E44">
        <w:rPr>
          <w:u w:val="single"/>
        </w:rPr>
        <w:t>, throughout the “Third World.”</w:t>
      </w:r>
      <w:r w:rsidRPr="00976E44">
        <w:rPr>
          <w:sz w:val="16"/>
        </w:rPr>
        <w:t xml:space="preserve"> Throughout history, spheres-of-influence settlements, from the Thirty Years’ Peace between Athens and Sparta to the Peace of Amiens between the United Kingdom and Napoleonic France have often ended, sooner or later, in war.</w:t>
      </w:r>
    </w:p>
    <w:p w14:paraId="59936B9A" w14:textId="77777777" w:rsidR="00BE4091" w:rsidRPr="00976E44" w:rsidRDefault="00BE4091" w:rsidP="00BE4091">
      <w:pPr>
        <w:rPr>
          <w:sz w:val="16"/>
        </w:rPr>
      </w:pPr>
    </w:p>
    <w:p w14:paraId="2FC2093B" w14:textId="77777777" w:rsidR="002A45F3" w:rsidRDefault="002A45F3" w:rsidP="00FB5309">
      <w:pPr>
        <w:rPr>
          <w:rStyle w:val="Emphasis"/>
          <w:rFonts w:eastAsiaTheme="majorEastAsia"/>
          <w:sz w:val="32"/>
        </w:rPr>
      </w:pPr>
    </w:p>
    <w:p w14:paraId="2A6CD42F" w14:textId="77777777" w:rsidR="005A1140" w:rsidRPr="005A1140" w:rsidRDefault="005A1140" w:rsidP="0087718A">
      <w:pPr>
        <w:pStyle w:val="Heading3"/>
      </w:pPr>
    </w:p>
    <w:sectPr w:rsidR="005A1140" w:rsidRPr="005A1140"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8F13A" w14:textId="77777777" w:rsidR="00CD748E" w:rsidRDefault="00CD748E" w:rsidP="00FB5309">
      <w:pPr>
        <w:spacing w:after="0" w:line="240" w:lineRule="auto"/>
      </w:pPr>
      <w:r>
        <w:separator/>
      </w:r>
    </w:p>
  </w:endnote>
  <w:endnote w:type="continuationSeparator" w:id="0">
    <w:p w14:paraId="48278959" w14:textId="77777777" w:rsidR="00CD748E" w:rsidRDefault="00CD748E" w:rsidP="00FB53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2938CE" w14:textId="77777777" w:rsidR="00CD748E" w:rsidRDefault="00CD748E" w:rsidP="00FB5309">
      <w:pPr>
        <w:spacing w:after="0" w:line="240" w:lineRule="auto"/>
      </w:pPr>
      <w:r>
        <w:separator/>
      </w:r>
    </w:p>
  </w:footnote>
  <w:footnote w:type="continuationSeparator" w:id="0">
    <w:p w14:paraId="1F30BB03" w14:textId="77777777" w:rsidR="00CD748E" w:rsidRDefault="00CD748E" w:rsidP="00FB53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A114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E7B"/>
    <w:rsid w:val="000D26A6"/>
    <w:rsid w:val="000D2B90"/>
    <w:rsid w:val="000D6ED8"/>
    <w:rsid w:val="000D717B"/>
    <w:rsid w:val="000F09E3"/>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5F3"/>
    <w:rsid w:val="002B5511"/>
    <w:rsid w:val="002B7ACF"/>
    <w:rsid w:val="002E0643"/>
    <w:rsid w:val="002E392E"/>
    <w:rsid w:val="002E6BBC"/>
    <w:rsid w:val="002F1BA9"/>
    <w:rsid w:val="002F6E74"/>
    <w:rsid w:val="0030673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9E9"/>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819"/>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43088"/>
    <w:rsid w:val="005519C2"/>
    <w:rsid w:val="005523E0"/>
    <w:rsid w:val="0055320F"/>
    <w:rsid w:val="0055699B"/>
    <w:rsid w:val="0056020A"/>
    <w:rsid w:val="00563D3D"/>
    <w:rsid w:val="005659AA"/>
    <w:rsid w:val="005676E8"/>
    <w:rsid w:val="00577C12"/>
    <w:rsid w:val="00580BFC"/>
    <w:rsid w:val="00581048"/>
    <w:rsid w:val="00581203"/>
    <w:rsid w:val="0058349C"/>
    <w:rsid w:val="00584513"/>
    <w:rsid w:val="00585FBE"/>
    <w:rsid w:val="005870E8"/>
    <w:rsid w:val="0058789C"/>
    <w:rsid w:val="005A1140"/>
    <w:rsid w:val="005A4D4E"/>
    <w:rsid w:val="005A5C61"/>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841"/>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7718A"/>
    <w:rsid w:val="00881D86"/>
    <w:rsid w:val="00883306"/>
    <w:rsid w:val="008904F9"/>
    <w:rsid w:val="00890E4C"/>
    <w:rsid w:val="00890E74"/>
    <w:rsid w:val="00892798"/>
    <w:rsid w:val="0089418F"/>
    <w:rsid w:val="00896833"/>
    <w:rsid w:val="00897C29"/>
    <w:rsid w:val="008A120C"/>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239E"/>
    <w:rsid w:val="00973777"/>
    <w:rsid w:val="00976E78"/>
    <w:rsid w:val="009775C0"/>
    <w:rsid w:val="00981F23"/>
    <w:rsid w:val="00990634"/>
    <w:rsid w:val="00991733"/>
    <w:rsid w:val="00992078"/>
    <w:rsid w:val="00992BE3"/>
    <w:rsid w:val="009A1467"/>
    <w:rsid w:val="009A6464"/>
    <w:rsid w:val="009B0055"/>
    <w:rsid w:val="009B69F5"/>
    <w:rsid w:val="009C5FF7"/>
    <w:rsid w:val="009C6292"/>
    <w:rsid w:val="009C71CA"/>
    <w:rsid w:val="009D15DB"/>
    <w:rsid w:val="009D3133"/>
    <w:rsid w:val="009E160D"/>
    <w:rsid w:val="009F1CBB"/>
    <w:rsid w:val="009F3305"/>
    <w:rsid w:val="009F6FB2"/>
    <w:rsid w:val="00A071C0"/>
    <w:rsid w:val="00A22670"/>
    <w:rsid w:val="00A24B35"/>
    <w:rsid w:val="00A271BA"/>
    <w:rsid w:val="00A27F86"/>
    <w:rsid w:val="00A40265"/>
    <w:rsid w:val="00A431C6"/>
    <w:rsid w:val="00A45185"/>
    <w:rsid w:val="00A5426C"/>
    <w:rsid w:val="00A54315"/>
    <w:rsid w:val="00A60FBC"/>
    <w:rsid w:val="00A65C0B"/>
    <w:rsid w:val="00A776BA"/>
    <w:rsid w:val="00A81FD2"/>
    <w:rsid w:val="00A8441A"/>
    <w:rsid w:val="00A8674A"/>
    <w:rsid w:val="00A96E24"/>
    <w:rsid w:val="00AA1198"/>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4217"/>
    <w:rsid w:val="00B8710E"/>
    <w:rsid w:val="00B91AF5"/>
    <w:rsid w:val="00B92A93"/>
    <w:rsid w:val="00BA17A8"/>
    <w:rsid w:val="00BA3C33"/>
    <w:rsid w:val="00BB0878"/>
    <w:rsid w:val="00BB1879"/>
    <w:rsid w:val="00BB2DFD"/>
    <w:rsid w:val="00BC0ABE"/>
    <w:rsid w:val="00BC30DB"/>
    <w:rsid w:val="00BC56DD"/>
    <w:rsid w:val="00BC64FF"/>
    <w:rsid w:val="00BC7C37"/>
    <w:rsid w:val="00BD2244"/>
    <w:rsid w:val="00BE4091"/>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E4E"/>
    <w:rsid w:val="00C535ED"/>
    <w:rsid w:val="00C56CCF"/>
    <w:rsid w:val="00C56DCC"/>
    <w:rsid w:val="00C57075"/>
    <w:rsid w:val="00C639BE"/>
    <w:rsid w:val="00C72AFE"/>
    <w:rsid w:val="00C81619"/>
    <w:rsid w:val="00C85439"/>
    <w:rsid w:val="00CA013C"/>
    <w:rsid w:val="00CA6D6D"/>
    <w:rsid w:val="00CC7A4E"/>
    <w:rsid w:val="00CD1359"/>
    <w:rsid w:val="00CD4C83"/>
    <w:rsid w:val="00CD748E"/>
    <w:rsid w:val="00D01EDC"/>
    <w:rsid w:val="00D078AA"/>
    <w:rsid w:val="00D10058"/>
    <w:rsid w:val="00D11978"/>
    <w:rsid w:val="00D15E30"/>
    <w:rsid w:val="00D16129"/>
    <w:rsid w:val="00D25DBD"/>
    <w:rsid w:val="00D26929"/>
    <w:rsid w:val="00D30CBD"/>
    <w:rsid w:val="00D30D9E"/>
    <w:rsid w:val="00D33908"/>
    <w:rsid w:val="00D354F2"/>
    <w:rsid w:val="00D36C30"/>
    <w:rsid w:val="00D36F78"/>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A34"/>
    <w:rsid w:val="00E20D65"/>
    <w:rsid w:val="00E353A2"/>
    <w:rsid w:val="00E36881"/>
    <w:rsid w:val="00E42E4C"/>
    <w:rsid w:val="00E47013"/>
    <w:rsid w:val="00E541F9"/>
    <w:rsid w:val="00E57B79"/>
    <w:rsid w:val="00E60F04"/>
    <w:rsid w:val="00E63419"/>
    <w:rsid w:val="00E64496"/>
    <w:rsid w:val="00E72115"/>
    <w:rsid w:val="00E8322E"/>
    <w:rsid w:val="00E903E0"/>
    <w:rsid w:val="00E957BB"/>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E80"/>
    <w:rsid w:val="00F57FFB"/>
    <w:rsid w:val="00F601E6"/>
    <w:rsid w:val="00F73954"/>
    <w:rsid w:val="00F9336D"/>
    <w:rsid w:val="00F94060"/>
    <w:rsid w:val="00FA56F6"/>
    <w:rsid w:val="00FB329D"/>
    <w:rsid w:val="00FB5309"/>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0EEFA7"/>
  <w14:defaultImageDpi w14:val="300"/>
  <w15:docId w15:val="{34998BF3-D85A-5F44-B7C5-D048AA0FD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40265"/>
    <w:pPr>
      <w:spacing w:after="160" w:line="259" w:lineRule="auto"/>
    </w:pPr>
    <w:rPr>
      <w:rFonts w:cstheme="minorBidi"/>
      <w:szCs w:val="24"/>
    </w:rPr>
  </w:style>
  <w:style w:type="paragraph" w:styleId="Heading1">
    <w:name w:val="heading 1"/>
    <w:aliases w:val="Pocket"/>
    <w:basedOn w:val="Normal"/>
    <w:next w:val="Normal"/>
    <w:link w:val="Heading1Char"/>
    <w:uiPriority w:val="9"/>
    <w:qFormat/>
    <w:rsid w:val="00A402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4026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4026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A40265"/>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D36F78"/>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A402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0265"/>
  </w:style>
  <w:style w:type="character" w:customStyle="1" w:styleId="Heading1Char">
    <w:name w:val="Heading 1 Char"/>
    <w:aliases w:val="Pocket Char"/>
    <w:basedOn w:val="DefaultParagraphFont"/>
    <w:link w:val="Heading1"/>
    <w:uiPriority w:val="9"/>
    <w:rsid w:val="00A40265"/>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A40265"/>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A40265"/>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A40265"/>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40265"/>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A40265"/>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A4026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40265"/>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A40265"/>
    <w:rPr>
      <w:color w:val="auto"/>
      <w:u w:val="none"/>
    </w:rPr>
  </w:style>
  <w:style w:type="paragraph" w:styleId="DocumentMap">
    <w:name w:val="Document Map"/>
    <w:basedOn w:val="Normal"/>
    <w:link w:val="DocumentMapChar"/>
    <w:uiPriority w:val="99"/>
    <w:semiHidden/>
    <w:unhideWhenUsed/>
    <w:rsid w:val="00A4026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40265"/>
    <w:rPr>
      <w:rFonts w:ascii="Lucida Grande" w:hAnsi="Lucida Grande" w:cs="Lucida Grande"/>
      <w:sz w:val="24"/>
      <w:szCs w:val="24"/>
    </w:rPr>
  </w:style>
  <w:style w:type="paragraph" w:customStyle="1" w:styleId="textbold">
    <w:name w:val="text bold"/>
    <w:basedOn w:val="Normal"/>
    <w:link w:val="Emphasis"/>
    <w:uiPriority w:val="20"/>
    <w:qFormat/>
    <w:rsid w:val="005A114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cs="Calibri (Headings)"/>
      <w:b/>
      <w:iCs/>
      <w:szCs w:val="22"/>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5A114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paragraph" w:styleId="ListParagraph">
    <w:name w:val="List Paragraph"/>
    <w:basedOn w:val="Normal"/>
    <w:uiPriority w:val="99"/>
    <w:qFormat/>
    <w:rsid w:val="005A1140"/>
    <w:pPr>
      <w:ind w:left="720"/>
      <w:contextualSpacing/>
    </w:pPr>
  </w:style>
  <w:style w:type="character" w:customStyle="1" w:styleId="TitleChar">
    <w:name w:val="Title Char"/>
    <w:basedOn w:val="DefaultParagraphFont"/>
    <w:link w:val="Title"/>
    <w:uiPriority w:val="1"/>
    <w:qFormat/>
    <w:rsid w:val="005A1140"/>
    <w:rPr>
      <w:u w:val="single"/>
    </w:rPr>
  </w:style>
  <w:style w:type="paragraph" w:styleId="Title">
    <w:name w:val="Title"/>
    <w:basedOn w:val="Normal"/>
    <w:link w:val="TitleChar"/>
    <w:uiPriority w:val="1"/>
    <w:qFormat/>
    <w:rsid w:val="005A1140"/>
    <w:pPr>
      <w:spacing w:before="240" w:after="60"/>
      <w:ind w:left="432" w:right="432"/>
      <w:jc w:val="center"/>
      <w:outlineLvl w:val="0"/>
    </w:pPr>
    <w:rPr>
      <w:u w:val="single"/>
    </w:rPr>
  </w:style>
  <w:style w:type="character" w:customStyle="1" w:styleId="TitleChar1">
    <w:name w:val="Title Char1"/>
    <w:basedOn w:val="DefaultParagraphFont"/>
    <w:uiPriority w:val="10"/>
    <w:rsid w:val="005A1140"/>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FB5309"/>
    <w:pPr>
      <w:spacing w:before="100" w:beforeAutospacing="1" w:after="100" w:afterAutospacing="1" w:line="240" w:lineRule="auto"/>
    </w:pPr>
    <w:rPr>
      <w:rFonts w:ascii="Times New Roman" w:eastAsia="Times New Roman" w:hAnsi="Times New Roman" w:cs="Times New Roman"/>
      <w:sz w:val="24"/>
      <w:lang w:eastAsia="zh-CN"/>
    </w:rPr>
  </w:style>
  <w:style w:type="character" w:styleId="FootnoteReference">
    <w:name w:val="footnote reference"/>
    <w:aliases w:val="FN Ref,footnote reference,fr,o,FR,(NECG) Footnote Reference"/>
    <w:basedOn w:val="DefaultParagraphFont"/>
    <w:uiPriority w:val="99"/>
    <w:unhideWhenUsed/>
    <w:qFormat/>
    <w:rsid w:val="00FB5309"/>
    <w:rPr>
      <w:vertAlign w:val="superscript"/>
    </w:rPr>
  </w:style>
  <w:style w:type="character" w:customStyle="1" w:styleId="Emph">
    <w:name w:val="Emph"/>
    <w:uiPriority w:val="1"/>
    <w:qFormat/>
    <w:rsid w:val="00584513"/>
    <w:rPr>
      <w:rFonts w:ascii="Arial" w:hAnsi="Arial"/>
      <w:b/>
      <w:sz w:val="20"/>
      <w:u w:val="single"/>
      <w:bdr w:val="single" w:sz="8" w:space="0" w:color="auto"/>
    </w:rPr>
  </w:style>
  <w:style w:type="character" w:customStyle="1" w:styleId="Heading5Char">
    <w:name w:val="Heading 5 Char"/>
    <w:basedOn w:val="DefaultParagraphFont"/>
    <w:link w:val="Heading5"/>
    <w:uiPriority w:val="9"/>
    <w:semiHidden/>
    <w:rsid w:val="00D36F78"/>
    <w:rPr>
      <w:rFonts w:asciiTheme="majorHAnsi" w:eastAsiaTheme="majorEastAsia" w:hAnsiTheme="majorHAnsi" w:cstheme="majorBidi"/>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406136">
      <w:bodyDiv w:val="1"/>
      <w:marLeft w:val="0"/>
      <w:marRight w:val="0"/>
      <w:marTop w:val="0"/>
      <w:marBottom w:val="0"/>
      <w:divBdr>
        <w:top w:val="none" w:sz="0" w:space="0" w:color="auto"/>
        <w:left w:val="none" w:sz="0" w:space="0" w:color="auto"/>
        <w:bottom w:val="none" w:sz="0" w:space="0" w:color="auto"/>
        <w:right w:val="none" w:sz="0" w:space="0" w:color="auto"/>
      </w:divBdr>
      <w:divsChild>
        <w:div w:id="771365178">
          <w:marLeft w:val="0"/>
          <w:marRight w:val="0"/>
          <w:marTop w:val="0"/>
          <w:marBottom w:val="0"/>
          <w:divBdr>
            <w:top w:val="none" w:sz="0" w:space="0" w:color="auto"/>
            <w:left w:val="none" w:sz="0" w:space="0" w:color="auto"/>
            <w:bottom w:val="none" w:sz="0" w:space="0" w:color="auto"/>
            <w:right w:val="none" w:sz="0" w:space="0" w:color="auto"/>
          </w:divBdr>
          <w:divsChild>
            <w:div w:id="740443265">
              <w:marLeft w:val="0"/>
              <w:marRight w:val="0"/>
              <w:marTop w:val="0"/>
              <w:marBottom w:val="0"/>
              <w:divBdr>
                <w:top w:val="none" w:sz="0" w:space="0" w:color="auto"/>
                <w:left w:val="none" w:sz="0" w:space="0" w:color="auto"/>
                <w:bottom w:val="none" w:sz="0" w:space="0" w:color="auto"/>
                <w:right w:val="none" w:sz="0" w:space="0" w:color="auto"/>
              </w:divBdr>
              <w:divsChild>
                <w:div w:id="1492211399">
                  <w:marLeft w:val="0"/>
                  <w:marRight w:val="0"/>
                  <w:marTop w:val="0"/>
                  <w:marBottom w:val="0"/>
                  <w:divBdr>
                    <w:top w:val="none" w:sz="0" w:space="0" w:color="auto"/>
                    <w:left w:val="none" w:sz="0" w:space="0" w:color="auto"/>
                    <w:bottom w:val="none" w:sz="0" w:space="0" w:color="auto"/>
                    <w:right w:val="none" w:sz="0" w:space="0" w:color="auto"/>
                  </w:divBdr>
                  <w:divsChild>
                    <w:div w:id="1600723995">
                      <w:marLeft w:val="0"/>
                      <w:marRight w:val="0"/>
                      <w:marTop w:val="0"/>
                      <w:marBottom w:val="0"/>
                      <w:divBdr>
                        <w:top w:val="none" w:sz="0" w:space="0" w:color="auto"/>
                        <w:left w:val="none" w:sz="0" w:space="0" w:color="auto"/>
                        <w:bottom w:val="none" w:sz="0" w:space="0" w:color="auto"/>
                        <w:right w:val="none" w:sz="0" w:space="0" w:color="auto"/>
                      </w:divBdr>
                      <w:divsChild>
                        <w:div w:id="155001080">
                          <w:marLeft w:val="0"/>
                          <w:marRight w:val="0"/>
                          <w:marTop w:val="0"/>
                          <w:marBottom w:val="0"/>
                          <w:divBdr>
                            <w:top w:val="none" w:sz="0" w:space="0" w:color="auto"/>
                            <w:left w:val="none" w:sz="0" w:space="0" w:color="auto"/>
                            <w:bottom w:val="none" w:sz="0" w:space="0" w:color="auto"/>
                            <w:right w:val="none" w:sz="0" w:space="0" w:color="auto"/>
                          </w:divBdr>
                          <w:divsChild>
                            <w:div w:id="1857109810">
                              <w:marLeft w:val="0"/>
                              <w:marRight w:val="0"/>
                              <w:marTop w:val="0"/>
                              <w:marBottom w:val="0"/>
                              <w:divBdr>
                                <w:top w:val="none" w:sz="0" w:space="0" w:color="auto"/>
                                <w:left w:val="none" w:sz="0" w:space="0" w:color="auto"/>
                                <w:bottom w:val="none" w:sz="0" w:space="0" w:color="auto"/>
                                <w:right w:val="none" w:sz="0" w:space="0" w:color="auto"/>
                              </w:divBdr>
                              <w:divsChild>
                                <w:div w:id="1601331930">
                                  <w:marLeft w:val="0"/>
                                  <w:marRight w:val="0"/>
                                  <w:marTop w:val="0"/>
                                  <w:marBottom w:val="0"/>
                                  <w:divBdr>
                                    <w:top w:val="none" w:sz="0" w:space="0" w:color="auto"/>
                                    <w:left w:val="none" w:sz="0" w:space="0" w:color="auto"/>
                                    <w:bottom w:val="none" w:sz="0" w:space="0" w:color="auto"/>
                                    <w:right w:val="none" w:sz="0" w:space="0" w:color="auto"/>
                                  </w:divBdr>
                                  <w:divsChild>
                                    <w:div w:id="2020890009">
                                      <w:marLeft w:val="0"/>
                                      <w:marRight w:val="0"/>
                                      <w:marTop w:val="0"/>
                                      <w:marBottom w:val="0"/>
                                      <w:divBdr>
                                        <w:top w:val="none" w:sz="0" w:space="0" w:color="auto"/>
                                        <w:left w:val="none" w:sz="0" w:space="0" w:color="auto"/>
                                        <w:bottom w:val="none" w:sz="0" w:space="0" w:color="auto"/>
                                        <w:right w:val="none" w:sz="0" w:space="0" w:color="auto"/>
                                      </w:divBdr>
                                      <w:divsChild>
                                        <w:div w:id="1782915628">
                                          <w:marLeft w:val="0"/>
                                          <w:marRight w:val="0"/>
                                          <w:marTop w:val="0"/>
                                          <w:marBottom w:val="0"/>
                                          <w:divBdr>
                                            <w:top w:val="none" w:sz="0" w:space="0" w:color="auto"/>
                                            <w:left w:val="none" w:sz="0" w:space="0" w:color="auto"/>
                                            <w:bottom w:val="none" w:sz="0" w:space="0" w:color="auto"/>
                                            <w:right w:val="none" w:sz="0" w:space="0" w:color="auto"/>
                                          </w:divBdr>
                                          <w:divsChild>
                                            <w:div w:id="1831871119">
                                              <w:marLeft w:val="0"/>
                                              <w:marRight w:val="0"/>
                                              <w:marTop w:val="0"/>
                                              <w:marBottom w:val="0"/>
                                              <w:divBdr>
                                                <w:top w:val="none" w:sz="0" w:space="0" w:color="auto"/>
                                                <w:left w:val="none" w:sz="0" w:space="0" w:color="auto"/>
                                                <w:bottom w:val="none" w:sz="0" w:space="0" w:color="auto"/>
                                                <w:right w:val="none" w:sz="0" w:space="0" w:color="auto"/>
                                              </w:divBdr>
                                              <w:divsChild>
                                                <w:div w:id="849485786">
                                                  <w:marLeft w:val="0"/>
                                                  <w:marRight w:val="0"/>
                                                  <w:marTop w:val="0"/>
                                                  <w:marBottom w:val="0"/>
                                                  <w:divBdr>
                                                    <w:top w:val="none" w:sz="0" w:space="0" w:color="auto"/>
                                                    <w:left w:val="none" w:sz="0" w:space="0" w:color="auto"/>
                                                    <w:bottom w:val="none" w:sz="0" w:space="0" w:color="auto"/>
                                                    <w:right w:val="none" w:sz="0" w:space="0" w:color="auto"/>
                                                  </w:divBdr>
                                                  <w:divsChild>
                                                    <w:div w:id="1942571181">
                                                      <w:marLeft w:val="0"/>
                                                      <w:marRight w:val="0"/>
                                                      <w:marTop w:val="0"/>
                                                      <w:marBottom w:val="0"/>
                                                      <w:divBdr>
                                                        <w:top w:val="none" w:sz="0" w:space="0" w:color="auto"/>
                                                        <w:left w:val="none" w:sz="0" w:space="0" w:color="auto"/>
                                                        <w:bottom w:val="none" w:sz="0" w:space="0" w:color="auto"/>
                                                        <w:right w:val="none" w:sz="0" w:space="0" w:color="auto"/>
                                                      </w:divBdr>
                                                      <w:divsChild>
                                                        <w:div w:id="1362442047">
                                                          <w:marLeft w:val="0"/>
                                                          <w:marRight w:val="0"/>
                                                          <w:marTop w:val="0"/>
                                                          <w:marBottom w:val="0"/>
                                                          <w:divBdr>
                                                            <w:top w:val="none" w:sz="0" w:space="0" w:color="auto"/>
                                                            <w:left w:val="none" w:sz="0" w:space="0" w:color="auto"/>
                                                            <w:bottom w:val="none" w:sz="0" w:space="0" w:color="auto"/>
                                                            <w:right w:val="none" w:sz="0" w:space="0" w:color="auto"/>
                                                          </w:divBdr>
                                                          <w:divsChild>
                                                            <w:div w:id="408573830">
                                                              <w:marLeft w:val="0"/>
                                                              <w:marRight w:val="0"/>
                                                              <w:marTop w:val="0"/>
                                                              <w:marBottom w:val="0"/>
                                                              <w:divBdr>
                                                                <w:top w:val="none" w:sz="0" w:space="0" w:color="auto"/>
                                                                <w:left w:val="none" w:sz="0" w:space="0" w:color="auto"/>
                                                                <w:bottom w:val="none" w:sz="0" w:space="0" w:color="auto"/>
                                                                <w:right w:val="none" w:sz="0" w:space="0" w:color="auto"/>
                                                              </w:divBdr>
                                                              <w:divsChild>
                                                                <w:div w:id="1780488708">
                                                                  <w:marLeft w:val="0"/>
                                                                  <w:marRight w:val="0"/>
                                                                  <w:marTop w:val="0"/>
                                                                  <w:marBottom w:val="0"/>
                                                                  <w:divBdr>
                                                                    <w:top w:val="none" w:sz="0" w:space="0" w:color="auto"/>
                                                                    <w:left w:val="none" w:sz="0" w:space="0" w:color="auto"/>
                                                                    <w:bottom w:val="none" w:sz="0" w:space="0" w:color="auto"/>
                                                                    <w:right w:val="none" w:sz="0" w:space="0" w:color="auto"/>
                                                                  </w:divBdr>
                                                                  <w:divsChild>
                                                                    <w:div w:id="1699500307">
                                                                      <w:marLeft w:val="0"/>
                                                                      <w:marRight w:val="0"/>
                                                                      <w:marTop w:val="0"/>
                                                                      <w:marBottom w:val="0"/>
                                                                      <w:divBdr>
                                                                        <w:top w:val="none" w:sz="0" w:space="0" w:color="auto"/>
                                                                        <w:left w:val="none" w:sz="0" w:space="0" w:color="auto"/>
                                                                        <w:bottom w:val="none" w:sz="0" w:space="0" w:color="auto"/>
                                                                        <w:right w:val="none" w:sz="0" w:space="0" w:color="auto"/>
                                                                      </w:divBdr>
                                                                      <w:divsChild>
                                                                        <w:div w:id="681669360">
                                                                          <w:marLeft w:val="0"/>
                                                                          <w:marRight w:val="0"/>
                                                                          <w:marTop w:val="0"/>
                                                                          <w:marBottom w:val="0"/>
                                                                          <w:divBdr>
                                                                            <w:top w:val="none" w:sz="0" w:space="0" w:color="auto"/>
                                                                            <w:left w:val="none" w:sz="0" w:space="0" w:color="auto"/>
                                                                            <w:bottom w:val="none" w:sz="0" w:space="0" w:color="auto"/>
                                                                            <w:right w:val="none" w:sz="0" w:space="0" w:color="auto"/>
                                                                          </w:divBdr>
                                                                          <w:divsChild>
                                                                            <w:div w:id="1227297147">
                                                                              <w:marLeft w:val="0"/>
                                                                              <w:marRight w:val="0"/>
                                                                              <w:marTop w:val="0"/>
                                                                              <w:marBottom w:val="0"/>
                                                                              <w:divBdr>
                                                                                <w:top w:val="none" w:sz="0" w:space="0" w:color="auto"/>
                                                                                <w:left w:val="none" w:sz="0" w:space="0" w:color="auto"/>
                                                                                <w:bottom w:val="none" w:sz="0" w:space="0" w:color="auto"/>
                                                                                <w:right w:val="none" w:sz="0" w:space="0" w:color="auto"/>
                                                                              </w:divBdr>
                                                                              <w:divsChild>
                                                                                <w:div w:id="655302720">
                                                                                  <w:marLeft w:val="0"/>
                                                                                  <w:marRight w:val="0"/>
                                                                                  <w:marTop w:val="0"/>
                                                                                  <w:marBottom w:val="0"/>
                                                                                  <w:divBdr>
                                                                                    <w:top w:val="none" w:sz="0" w:space="0" w:color="auto"/>
                                                                                    <w:left w:val="none" w:sz="0" w:space="0" w:color="auto"/>
                                                                                    <w:bottom w:val="none" w:sz="0" w:space="0" w:color="auto"/>
                                                                                    <w:right w:val="none" w:sz="0" w:space="0" w:color="auto"/>
                                                                                  </w:divBdr>
                                                                                  <w:divsChild>
                                                                                    <w:div w:id="142549639">
                                                                                      <w:marLeft w:val="0"/>
                                                                                      <w:marRight w:val="0"/>
                                                                                      <w:marTop w:val="0"/>
                                                                                      <w:marBottom w:val="0"/>
                                                                                      <w:divBdr>
                                                                                        <w:top w:val="none" w:sz="0" w:space="0" w:color="auto"/>
                                                                                        <w:left w:val="none" w:sz="0" w:space="0" w:color="auto"/>
                                                                                        <w:bottom w:val="none" w:sz="0" w:space="0" w:color="auto"/>
                                                                                        <w:right w:val="none" w:sz="0" w:space="0" w:color="auto"/>
                                                                                      </w:divBdr>
                                                                                      <w:divsChild>
                                                                                        <w:div w:id="220606504">
                                                                                          <w:marLeft w:val="0"/>
                                                                                          <w:marRight w:val="0"/>
                                                                                          <w:marTop w:val="0"/>
                                                                                          <w:marBottom w:val="0"/>
                                                                                          <w:divBdr>
                                                                                            <w:top w:val="none" w:sz="0" w:space="0" w:color="auto"/>
                                                                                            <w:left w:val="none" w:sz="0" w:space="0" w:color="auto"/>
                                                                                            <w:bottom w:val="none" w:sz="0" w:space="0" w:color="auto"/>
                                                                                            <w:right w:val="none" w:sz="0" w:space="0" w:color="auto"/>
                                                                                          </w:divBdr>
                                                                                          <w:divsChild>
                                                                                            <w:div w:id="294455817">
                                                                                              <w:marLeft w:val="0"/>
                                                                                              <w:marRight w:val="0"/>
                                                                                              <w:marTop w:val="15"/>
                                                                                              <w:marBottom w:val="15"/>
                                                                                              <w:divBdr>
                                                                                                <w:top w:val="none" w:sz="0" w:space="0" w:color="auto"/>
                                                                                                <w:left w:val="none" w:sz="0" w:space="0" w:color="auto"/>
                                                                                                <w:bottom w:val="none" w:sz="0" w:space="0" w:color="auto"/>
                                                                                                <w:right w:val="none" w:sz="0" w:space="0" w:color="auto"/>
                                                                                              </w:divBdr>
                                                                                              <w:divsChild>
                                                                                                <w:div w:id="46307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4515">
                                                                          <w:marLeft w:val="0"/>
                                                                          <w:marRight w:val="0"/>
                                                                          <w:marTop w:val="0"/>
                                                                          <w:marBottom w:val="0"/>
                                                                          <w:divBdr>
                                                                            <w:top w:val="none" w:sz="0" w:space="0" w:color="auto"/>
                                                                            <w:left w:val="none" w:sz="0" w:space="0" w:color="auto"/>
                                                                            <w:bottom w:val="none" w:sz="0" w:space="0" w:color="auto"/>
                                                                            <w:right w:val="none" w:sz="0" w:space="0" w:color="auto"/>
                                                                          </w:divBdr>
                                                                          <w:divsChild>
                                                                            <w:div w:id="443038544">
                                                                              <w:marLeft w:val="0"/>
                                                                              <w:marRight w:val="0"/>
                                                                              <w:marTop w:val="0"/>
                                                                              <w:marBottom w:val="0"/>
                                                                              <w:divBdr>
                                                                                <w:top w:val="none" w:sz="0" w:space="0" w:color="auto"/>
                                                                                <w:left w:val="none" w:sz="0" w:space="0" w:color="auto"/>
                                                                                <w:bottom w:val="none" w:sz="0" w:space="0" w:color="auto"/>
                                                                                <w:right w:val="none" w:sz="0" w:space="0" w:color="auto"/>
                                                                              </w:divBdr>
                                                                              <w:divsChild>
                                                                                <w:div w:id="565452859">
                                                                                  <w:marLeft w:val="60"/>
                                                                                  <w:marRight w:val="0"/>
                                                                                  <w:marTop w:val="0"/>
                                                                                  <w:marBottom w:val="0"/>
                                                                                  <w:divBdr>
                                                                                    <w:top w:val="none" w:sz="0" w:space="0" w:color="auto"/>
                                                                                    <w:left w:val="none" w:sz="0" w:space="0" w:color="auto"/>
                                                                                    <w:bottom w:val="none" w:sz="0" w:space="0" w:color="auto"/>
                                                                                    <w:right w:val="none" w:sz="0" w:space="0" w:color="auto"/>
                                                                                  </w:divBdr>
                                                                                  <w:divsChild>
                                                                                    <w:div w:id="1497964130">
                                                                                      <w:marLeft w:val="0"/>
                                                                                      <w:marRight w:val="0"/>
                                                                                      <w:marTop w:val="0"/>
                                                                                      <w:marBottom w:val="0"/>
                                                                                      <w:divBdr>
                                                                                        <w:top w:val="none" w:sz="0" w:space="0" w:color="auto"/>
                                                                                        <w:left w:val="none" w:sz="0" w:space="0" w:color="auto"/>
                                                                                        <w:bottom w:val="none" w:sz="0" w:space="0" w:color="auto"/>
                                                                                        <w:right w:val="none" w:sz="0" w:space="0" w:color="auto"/>
                                                                                      </w:divBdr>
                                                                                      <w:divsChild>
                                                                                        <w:div w:id="37088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73706790">
          <w:marLeft w:val="0"/>
          <w:marRight w:val="0"/>
          <w:marTop w:val="0"/>
          <w:marBottom w:val="0"/>
          <w:divBdr>
            <w:top w:val="none" w:sz="0" w:space="0" w:color="auto"/>
            <w:left w:val="none" w:sz="0" w:space="0" w:color="auto"/>
            <w:bottom w:val="none" w:sz="0" w:space="0" w:color="auto"/>
            <w:right w:val="none" w:sz="0" w:space="0" w:color="auto"/>
          </w:divBdr>
          <w:divsChild>
            <w:div w:id="605770548">
              <w:marLeft w:val="0"/>
              <w:marRight w:val="0"/>
              <w:marTop w:val="0"/>
              <w:marBottom w:val="0"/>
              <w:divBdr>
                <w:top w:val="none" w:sz="0" w:space="0" w:color="auto"/>
                <w:left w:val="none" w:sz="0" w:space="0" w:color="auto"/>
                <w:bottom w:val="none" w:sz="0" w:space="0" w:color="auto"/>
                <w:right w:val="none" w:sz="0" w:space="0" w:color="auto"/>
              </w:divBdr>
              <w:divsChild>
                <w:div w:id="864294484">
                  <w:marLeft w:val="60"/>
                  <w:marRight w:val="60"/>
                  <w:marTop w:val="0"/>
                  <w:marBottom w:val="0"/>
                  <w:divBdr>
                    <w:top w:val="none" w:sz="0" w:space="0" w:color="auto"/>
                    <w:left w:val="none" w:sz="0" w:space="0" w:color="auto"/>
                    <w:bottom w:val="none" w:sz="0" w:space="0" w:color="auto"/>
                    <w:right w:val="none" w:sz="0" w:space="0" w:color="auto"/>
                  </w:divBdr>
                  <w:divsChild>
                    <w:div w:id="1732923492">
                      <w:marLeft w:val="0"/>
                      <w:marRight w:val="0"/>
                      <w:marTop w:val="0"/>
                      <w:marBottom w:val="0"/>
                      <w:divBdr>
                        <w:top w:val="none" w:sz="0" w:space="0" w:color="auto"/>
                        <w:left w:val="none" w:sz="0" w:space="0" w:color="auto"/>
                        <w:bottom w:val="none" w:sz="0" w:space="0" w:color="auto"/>
                        <w:right w:val="none" w:sz="0" w:space="0" w:color="auto"/>
                      </w:divBdr>
                      <w:divsChild>
                        <w:div w:id="1454441905">
                          <w:marLeft w:val="0"/>
                          <w:marRight w:val="0"/>
                          <w:marTop w:val="0"/>
                          <w:marBottom w:val="0"/>
                          <w:divBdr>
                            <w:top w:val="none" w:sz="0" w:space="0" w:color="auto"/>
                            <w:left w:val="none" w:sz="0" w:space="0" w:color="auto"/>
                            <w:bottom w:val="none" w:sz="0" w:space="0" w:color="auto"/>
                            <w:right w:val="none" w:sz="0" w:space="0" w:color="auto"/>
                          </w:divBdr>
                          <w:divsChild>
                            <w:div w:id="2088065920">
                              <w:marLeft w:val="0"/>
                              <w:marRight w:val="0"/>
                              <w:marTop w:val="0"/>
                              <w:marBottom w:val="0"/>
                              <w:divBdr>
                                <w:top w:val="none" w:sz="0" w:space="0" w:color="auto"/>
                                <w:left w:val="none" w:sz="0" w:space="0" w:color="auto"/>
                                <w:bottom w:val="none" w:sz="0" w:space="0" w:color="auto"/>
                                <w:right w:val="none" w:sz="0" w:space="0" w:color="auto"/>
                              </w:divBdr>
                              <w:divsChild>
                                <w:div w:id="1518350039">
                                  <w:marLeft w:val="0"/>
                                  <w:marRight w:val="0"/>
                                  <w:marTop w:val="0"/>
                                  <w:marBottom w:val="0"/>
                                  <w:divBdr>
                                    <w:top w:val="none" w:sz="0" w:space="0" w:color="auto"/>
                                    <w:left w:val="none" w:sz="0" w:space="0" w:color="auto"/>
                                    <w:bottom w:val="none" w:sz="0" w:space="0" w:color="auto"/>
                                    <w:right w:val="none" w:sz="0" w:space="0" w:color="auto"/>
                                  </w:divBdr>
                                  <w:divsChild>
                                    <w:div w:id="1219705479">
                                      <w:marLeft w:val="0"/>
                                      <w:marRight w:val="0"/>
                                      <w:marTop w:val="0"/>
                                      <w:marBottom w:val="0"/>
                                      <w:divBdr>
                                        <w:top w:val="none" w:sz="0" w:space="0" w:color="auto"/>
                                        <w:left w:val="none" w:sz="0" w:space="0" w:color="auto"/>
                                        <w:bottom w:val="none" w:sz="0" w:space="0" w:color="auto"/>
                                        <w:right w:val="none" w:sz="0" w:space="0" w:color="auto"/>
                                      </w:divBdr>
                                    </w:div>
                                  </w:divsChild>
                                </w:div>
                                <w:div w:id="1266379823">
                                  <w:marLeft w:val="0"/>
                                  <w:marRight w:val="0"/>
                                  <w:marTop w:val="0"/>
                                  <w:marBottom w:val="0"/>
                                  <w:divBdr>
                                    <w:top w:val="none" w:sz="0" w:space="0" w:color="auto"/>
                                    <w:left w:val="none" w:sz="0" w:space="0" w:color="auto"/>
                                    <w:bottom w:val="none" w:sz="0" w:space="0" w:color="auto"/>
                                    <w:right w:val="none" w:sz="0" w:space="0" w:color="auto"/>
                                  </w:divBdr>
                                  <w:divsChild>
                                    <w:div w:id="299306761">
                                      <w:marLeft w:val="0"/>
                                      <w:marRight w:val="0"/>
                                      <w:marTop w:val="0"/>
                                      <w:marBottom w:val="0"/>
                                      <w:divBdr>
                                        <w:top w:val="none" w:sz="0" w:space="0" w:color="auto"/>
                                        <w:left w:val="none" w:sz="0" w:space="0" w:color="auto"/>
                                        <w:bottom w:val="none" w:sz="0" w:space="0" w:color="auto"/>
                                        <w:right w:val="none" w:sz="0" w:space="0" w:color="auto"/>
                                      </w:divBdr>
                                      <w:divsChild>
                                        <w:div w:id="503518814">
                                          <w:marLeft w:val="0"/>
                                          <w:marRight w:val="0"/>
                                          <w:marTop w:val="0"/>
                                          <w:marBottom w:val="0"/>
                                          <w:divBdr>
                                            <w:top w:val="none" w:sz="0" w:space="0" w:color="auto"/>
                                            <w:left w:val="none" w:sz="0" w:space="0" w:color="auto"/>
                                            <w:bottom w:val="none" w:sz="0" w:space="0" w:color="auto"/>
                                            <w:right w:val="none" w:sz="0" w:space="0" w:color="auto"/>
                                          </w:divBdr>
                                          <w:divsChild>
                                            <w:div w:id="32671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70060853">
      <w:bodyDiv w:val="1"/>
      <w:marLeft w:val="0"/>
      <w:marRight w:val="0"/>
      <w:marTop w:val="0"/>
      <w:marBottom w:val="0"/>
      <w:divBdr>
        <w:top w:val="none" w:sz="0" w:space="0" w:color="auto"/>
        <w:left w:val="none" w:sz="0" w:space="0" w:color="auto"/>
        <w:bottom w:val="none" w:sz="0" w:space="0" w:color="auto"/>
        <w:right w:val="none" w:sz="0" w:space="0" w:color="auto"/>
      </w:divBdr>
      <w:divsChild>
        <w:div w:id="1221285176">
          <w:marLeft w:val="0"/>
          <w:marRight w:val="0"/>
          <w:marTop w:val="0"/>
          <w:marBottom w:val="0"/>
          <w:divBdr>
            <w:top w:val="none" w:sz="0" w:space="0" w:color="auto"/>
            <w:left w:val="none" w:sz="0" w:space="0" w:color="auto"/>
            <w:bottom w:val="none" w:sz="0" w:space="0" w:color="auto"/>
            <w:right w:val="none" w:sz="0" w:space="0" w:color="auto"/>
          </w:divBdr>
          <w:divsChild>
            <w:div w:id="261841281">
              <w:marLeft w:val="0"/>
              <w:marRight w:val="0"/>
              <w:marTop w:val="0"/>
              <w:marBottom w:val="0"/>
              <w:divBdr>
                <w:top w:val="none" w:sz="0" w:space="0" w:color="auto"/>
                <w:left w:val="none" w:sz="0" w:space="0" w:color="auto"/>
                <w:bottom w:val="none" w:sz="0" w:space="0" w:color="auto"/>
                <w:right w:val="none" w:sz="0" w:space="0" w:color="auto"/>
              </w:divBdr>
              <w:divsChild>
                <w:div w:id="918636626">
                  <w:marLeft w:val="0"/>
                  <w:marRight w:val="0"/>
                  <w:marTop w:val="0"/>
                  <w:marBottom w:val="0"/>
                  <w:divBdr>
                    <w:top w:val="none" w:sz="0" w:space="0" w:color="auto"/>
                    <w:left w:val="none" w:sz="0" w:space="0" w:color="auto"/>
                    <w:bottom w:val="none" w:sz="0" w:space="0" w:color="auto"/>
                    <w:right w:val="none" w:sz="0" w:space="0" w:color="auto"/>
                  </w:divBdr>
                  <w:divsChild>
                    <w:div w:id="2057656795">
                      <w:marLeft w:val="0"/>
                      <w:marRight w:val="0"/>
                      <w:marTop w:val="0"/>
                      <w:marBottom w:val="0"/>
                      <w:divBdr>
                        <w:top w:val="none" w:sz="0" w:space="0" w:color="auto"/>
                        <w:left w:val="none" w:sz="0" w:space="0" w:color="auto"/>
                        <w:bottom w:val="none" w:sz="0" w:space="0" w:color="auto"/>
                        <w:right w:val="none" w:sz="0" w:space="0" w:color="auto"/>
                      </w:divBdr>
                      <w:divsChild>
                        <w:div w:id="1532837942">
                          <w:marLeft w:val="0"/>
                          <w:marRight w:val="0"/>
                          <w:marTop w:val="0"/>
                          <w:marBottom w:val="0"/>
                          <w:divBdr>
                            <w:top w:val="none" w:sz="0" w:space="0" w:color="auto"/>
                            <w:left w:val="none" w:sz="0" w:space="0" w:color="auto"/>
                            <w:bottom w:val="none" w:sz="0" w:space="0" w:color="auto"/>
                            <w:right w:val="none" w:sz="0" w:space="0" w:color="auto"/>
                          </w:divBdr>
                          <w:divsChild>
                            <w:div w:id="1711958696">
                              <w:marLeft w:val="0"/>
                              <w:marRight w:val="0"/>
                              <w:marTop w:val="0"/>
                              <w:marBottom w:val="0"/>
                              <w:divBdr>
                                <w:top w:val="none" w:sz="0" w:space="0" w:color="auto"/>
                                <w:left w:val="none" w:sz="0" w:space="0" w:color="auto"/>
                                <w:bottom w:val="none" w:sz="0" w:space="0" w:color="auto"/>
                                <w:right w:val="none" w:sz="0" w:space="0" w:color="auto"/>
                              </w:divBdr>
                              <w:divsChild>
                                <w:div w:id="1554152483">
                                  <w:marLeft w:val="0"/>
                                  <w:marRight w:val="0"/>
                                  <w:marTop w:val="0"/>
                                  <w:marBottom w:val="0"/>
                                  <w:divBdr>
                                    <w:top w:val="none" w:sz="0" w:space="0" w:color="auto"/>
                                    <w:left w:val="none" w:sz="0" w:space="0" w:color="auto"/>
                                    <w:bottom w:val="none" w:sz="0" w:space="0" w:color="auto"/>
                                    <w:right w:val="none" w:sz="0" w:space="0" w:color="auto"/>
                                  </w:divBdr>
                                  <w:divsChild>
                                    <w:div w:id="14385150">
                                      <w:marLeft w:val="0"/>
                                      <w:marRight w:val="0"/>
                                      <w:marTop w:val="0"/>
                                      <w:marBottom w:val="0"/>
                                      <w:divBdr>
                                        <w:top w:val="none" w:sz="0" w:space="0" w:color="auto"/>
                                        <w:left w:val="none" w:sz="0" w:space="0" w:color="auto"/>
                                        <w:bottom w:val="none" w:sz="0" w:space="0" w:color="auto"/>
                                        <w:right w:val="none" w:sz="0" w:space="0" w:color="auto"/>
                                      </w:divBdr>
                                      <w:divsChild>
                                        <w:div w:id="446243469">
                                          <w:marLeft w:val="0"/>
                                          <w:marRight w:val="0"/>
                                          <w:marTop w:val="0"/>
                                          <w:marBottom w:val="0"/>
                                          <w:divBdr>
                                            <w:top w:val="none" w:sz="0" w:space="0" w:color="auto"/>
                                            <w:left w:val="none" w:sz="0" w:space="0" w:color="auto"/>
                                            <w:bottom w:val="none" w:sz="0" w:space="0" w:color="auto"/>
                                            <w:right w:val="none" w:sz="0" w:space="0" w:color="auto"/>
                                          </w:divBdr>
                                          <w:divsChild>
                                            <w:div w:id="862129307">
                                              <w:marLeft w:val="0"/>
                                              <w:marRight w:val="0"/>
                                              <w:marTop w:val="0"/>
                                              <w:marBottom w:val="0"/>
                                              <w:divBdr>
                                                <w:top w:val="none" w:sz="0" w:space="0" w:color="auto"/>
                                                <w:left w:val="none" w:sz="0" w:space="0" w:color="auto"/>
                                                <w:bottom w:val="none" w:sz="0" w:space="0" w:color="auto"/>
                                                <w:right w:val="none" w:sz="0" w:space="0" w:color="auto"/>
                                              </w:divBdr>
                                              <w:divsChild>
                                                <w:div w:id="775557306">
                                                  <w:marLeft w:val="0"/>
                                                  <w:marRight w:val="0"/>
                                                  <w:marTop w:val="0"/>
                                                  <w:marBottom w:val="0"/>
                                                  <w:divBdr>
                                                    <w:top w:val="none" w:sz="0" w:space="0" w:color="auto"/>
                                                    <w:left w:val="none" w:sz="0" w:space="0" w:color="auto"/>
                                                    <w:bottom w:val="none" w:sz="0" w:space="0" w:color="auto"/>
                                                    <w:right w:val="none" w:sz="0" w:space="0" w:color="auto"/>
                                                  </w:divBdr>
                                                  <w:divsChild>
                                                    <w:div w:id="529730752">
                                                      <w:marLeft w:val="0"/>
                                                      <w:marRight w:val="0"/>
                                                      <w:marTop w:val="0"/>
                                                      <w:marBottom w:val="0"/>
                                                      <w:divBdr>
                                                        <w:top w:val="none" w:sz="0" w:space="0" w:color="auto"/>
                                                        <w:left w:val="none" w:sz="0" w:space="0" w:color="auto"/>
                                                        <w:bottom w:val="none" w:sz="0" w:space="0" w:color="auto"/>
                                                        <w:right w:val="none" w:sz="0" w:space="0" w:color="auto"/>
                                                      </w:divBdr>
                                                      <w:divsChild>
                                                        <w:div w:id="1514220384">
                                                          <w:marLeft w:val="0"/>
                                                          <w:marRight w:val="0"/>
                                                          <w:marTop w:val="0"/>
                                                          <w:marBottom w:val="0"/>
                                                          <w:divBdr>
                                                            <w:top w:val="none" w:sz="0" w:space="0" w:color="auto"/>
                                                            <w:left w:val="none" w:sz="0" w:space="0" w:color="auto"/>
                                                            <w:bottom w:val="none" w:sz="0" w:space="0" w:color="auto"/>
                                                            <w:right w:val="none" w:sz="0" w:space="0" w:color="auto"/>
                                                          </w:divBdr>
                                                          <w:divsChild>
                                                            <w:div w:id="40373391">
                                                              <w:marLeft w:val="0"/>
                                                              <w:marRight w:val="0"/>
                                                              <w:marTop w:val="0"/>
                                                              <w:marBottom w:val="0"/>
                                                              <w:divBdr>
                                                                <w:top w:val="none" w:sz="0" w:space="0" w:color="auto"/>
                                                                <w:left w:val="none" w:sz="0" w:space="0" w:color="auto"/>
                                                                <w:bottom w:val="none" w:sz="0" w:space="0" w:color="auto"/>
                                                                <w:right w:val="none" w:sz="0" w:space="0" w:color="auto"/>
                                                              </w:divBdr>
                                                              <w:divsChild>
                                                                <w:div w:id="238445785">
                                                                  <w:marLeft w:val="0"/>
                                                                  <w:marRight w:val="0"/>
                                                                  <w:marTop w:val="0"/>
                                                                  <w:marBottom w:val="0"/>
                                                                  <w:divBdr>
                                                                    <w:top w:val="none" w:sz="0" w:space="0" w:color="auto"/>
                                                                    <w:left w:val="none" w:sz="0" w:space="0" w:color="auto"/>
                                                                    <w:bottom w:val="none" w:sz="0" w:space="0" w:color="auto"/>
                                                                    <w:right w:val="none" w:sz="0" w:space="0" w:color="auto"/>
                                                                  </w:divBdr>
                                                                  <w:divsChild>
                                                                    <w:div w:id="270162931">
                                                                      <w:marLeft w:val="0"/>
                                                                      <w:marRight w:val="0"/>
                                                                      <w:marTop w:val="0"/>
                                                                      <w:marBottom w:val="0"/>
                                                                      <w:divBdr>
                                                                        <w:top w:val="none" w:sz="0" w:space="0" w:color="auto"/>
                                                                        <w:left w:val="none" w:sz="0" w:space="0" w:color="auto"/>
                                                                        <w:bottom w:val="none" w:sz="0" w:space="0" w:color="auto"/>
                                                                        <w:right w:val="none" w:sz="0" w:space="0" w:color="auto"/>
                                                                      </w:divBdr>
                                                                      <w:divsChild>
                                                                        <w:div w:id="428819617">
                                                                          <w:marLeft w:val="0"/>
                                                                          <w:marRight w:val="0"/>
                                                                          <w:marTop w:val="0"/>
                                                                          <w:marBottom w:val="0"/>
                                                                          <w:divBdr>
                                                                            <w:top w:val="none" w:sz="0" w:space="0" w:color="auto"/>
                                                                            <w:left w:val="none" w:sz="0" w:space="0" w:color="auto"/>
                                                                            <w:bottom w:val="none" w:sz="0" w:space="0" w:color="auto"/>
                                                                            <w:right w:val="none" w:sz="0" w:space="0" w:color="auto"/>
                                                                          </w:divBdr>
                                                                          <w:divsChild>
                                                                            <w:div w:id="622732671">
                                                                              <w:marLeft w:val="0"/>
                                                                              <w:marRight w:val="0"/>
                                                                              <w:marTop w:val="0"/>
                                                                              <w:marBottom w:val="0"/>
                                                                              <w:divBdr>
                                                                                <w:top w:val="none" w:sz="0" w:space="0" w:color="auto"/>
                                                                                <w:left w:val="none" w:sz="0" w:space="0" w:color="auto"/>
                                                                                <w:bottom w:val="none" w:sz="0" w:space="0" w:color="auto"/>
                                                                                <w:right w:val="none" w:sz="0" w:space="0" w:color="auto"/>
                                                                              </w:divBdr>
                                                                              <w:divsChild>
                                                                                <w:div w:id="646282853">
                                                                                  <w:marLeft w:val="0"/>
                                                                                  <w:marRight w:val="0"/>
                                                                                  <w:marTop w:val="0"/>
                                                                                  <w:marBottom w:val="0"/>
                                                                                  <w:divBdr>
                                                                                    <w:top w:val="none" w:sz="0" w:space="0" w:color="auto"/>
                                                                                    <w:left w:val="none" w:sz="0" w:space="0" w:color="auto"/>
                                                                                    <w:bottom w:val="none" w:sz="0" w:space="0" w:color="auto"/>
                                                                                    <w:right w:val="none" w:sz="0" w:space="0" w:color="auto"/>
                                                                                  </w:divBdr>
                                                                                  <w:divsChild>
                                                                                    <w:div w:id="638918355">
                                                                                      <w:marLeft w:val="0"/>
                                                                                      <w:marRight w:val="0"/>
                                                                                      <w:marTop w:val="0"/>
                                                                                      <w:marBottom w:val="0"/>
                                                                                      <w:divBdr>
                                                                                        <w:top w:val="none" w:sz="0" w:space="0" w:color="auto"/>
                                                                                        <w:left w:val="none" w:sz="0" w:space="0" w:color="auto"/>
                                                                                        <w:bottom w:val="none" w:sz="0" w:space="0" w:color="auto"/>
                                                                                        <w:right w:val="none" w:sz="0" w:space="0" w:color="auto"/>
                                                                                      </w:divBdr>
                                                                                      <w:divsChild>
                                                                                        <w:div w:id="778180490">
                                                                                          <w:marLeft w:val="0"/>
                                                                                          <w:marRight w:val="0"/>
                                                                                          <w:marTop w:val="0"/>
                                                                                          <w:marBottom w:val="0"/>
                                                                                          <w:divBdr>
                                                                                            <w:top w:val="none" w:sz="0" w:space="0" w:color="auto"/>
                                                                                            <w:left w:val="none" w:sz="0" w:space="0" w:color="auto"/>
                                                                                            <w:bottom w:val="none" w:sz="0" w:space="0" w:color="auto"/>
                                                                                            <w:right w:val="none" w:sz="0" w:space="0" w:color="auto"/>
                                                                                          </w:divBdr>
                                                                                          <w:divsChild>
                                                                                            <w:div w:id="1778867675">
                                                                                              <w:marLeft w:val="0"/>
                                                                                              <w:marRight w:val="0"/>
                                                                                              <w:marTop w:val="15"/>
                                                                                              <w:marBottom w:val="15"/>
                                                                                              <w:divBdr>
                                                                                                <w:top w:val="none" w:sz="0" w:space="0" w:color="auto"/>
                                                                                                <w:left w:val="none" w:sz="0" w:space="0" w:color="auto"/>
                                                                                                <w:bottom w:val="none" w:sz="0" w:space="0" w:color="auto"/>
                                                                                                <w:right w:val="none" w:sz="0" w:space="0" w:color="auto"/>
                                                                                              </w:divBdr>
                                                                                              <w:divsChild>
                                                                                                <w:div w:id="270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742645">
                                                                          <w:marLeft w:val="0"/>
                                                                          <w:marRight w:val="0"/>
                                                                          <w:marTop w:val="0"/>
                                                                          <w:marBottom w:val="0"/>
                                                                          <w:divBdr>
                                                                            <w:top w:val="none" w:sz="0" w:space="0" w:color="auto"/>
                                                                            <w:left w:val="none" w:sz="0" w:space="0" w:color="auto"/>
                                                                            <w:bottom w:val="none" w:sz="0" w:space="0" w:color="auto"/>
                                                                            <w:right w:val="none" w:sz="0" w:space="0" w:color="auto"/>
                                                                          </w:divBdr>
                                                                          <w:divsChild>
                                                                            <w:div w:id="2005694375">
                                                                              <w:marLeft w:val="0"/>
                                                                              <w:marRight w:val="0"/>
                                                                              <w:marTop w:val="0"/>
                                                                              <w:marBottom w:val="0"/>
                                                                              <w:divBdr>
                                                                                <w:top w:val="none" w:sz="0" w:space="0" w:color="auto"/>
                                                                                <w:left w:val="none" w:sz="0" w:space="0" w:color="auto"/>
                                                                                <w:bottom w:val="none" w:sz="0" w:space="0" w:color="auto"/>
                                                                                <w:right w:val="none" w:sz="0" w:space="0" w:color="auto"/>
                                                                              </w:divBdr>
                                                                              <w:divsChild>
                                                                                <w:div w:id="858546766">
                                                                                  <w:marLeft w:val="60"/>
                                                                                  <w:marRight w:val="0"/>
                                                                                  <w:marTop w:val="0"/>
                                                                                  <w:marBottom w:val="0"/>
                                                                                  <w:divBdr>
                                                                                    <w:top w:val="none" w:sz="0" w:space="0" w:color="auto"/>
                                                                                    <w:left w:val="none" w:sz="0" w:space="0" w:color="auto"/>
                                                                                    <w:bottom w:val="none" w:sz="0" w:space="0" w:color="auto"/>
                                                                                    <w:right w:val="none" w:sz="0" w:space="0" w:color="auto"/>
                                                                                  </w:divBdr>
                                                                                  <w:divsChild>
                                                                                    <w:div w:id="1360471127">
                                                                                      <w:marLeft w:val="0"/>
                                                                                      <w:marRight w:val="0"/>
                                                                                      <w:marTop w:val="0"/>
                                                                                      <w:marBottom w:val="0"/>
                                                                                      <w:divBdr>
                                                                                        <w:top w:val="none" w:sz="0" w:space="0" w:color="auto"/>
                                                                                        <w:left w:val="none" w:sz="0" w:space="0" w:color="auto"/>
                                                                                        <w:bottom w:val="none" w:sz="0" w:space="0" w:color="auto"/>
                                                                                        <w:right w:val="none" w:sz="0" w:space="0" w:color="auto"/>
                                                                                      </w:divBdr>
                                                                                      <w:divsChild>
                                                                                        <w:div w:id="171449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6167056">
          <w:marLeft w:val="0"/>
          <w:marRight w:val="0"/>
          <w:marTop w:val="0"/>
          <w:marBottom w:val="0"/>
          <w:divBdr>
            <w:top w:val="none" w:sz="0" w:space="0" w:color="auto"/>
            <w:left w:val="none" w:sz="0" w:space="0" w:color="auto"/>
            <w:bottom w:val="none" w:sz="0" w:space="0" w:color="auto"/>
            <w:right w:val="none" w:sz="0" w:space="0" w:color="auto"/>
          </w:divBdr>
          <w:divsChild>
            <w:div w:id="2086953424">
              <w:marLeft w:val="0"/>
              <w:marRight w:val="0"/>
              <w:marTop w:val="0"/>
              <w:marBottom w:val="0"/>
              <w:divBdr>
                <w:top w:val="none" w:sz="0" w:space="0" w:color="auto"/>
                <w:left w:val="none" w:sz="0" w:space="0" w:color="auto"/>
                <w:bottom w:val="none" w:sz="0" w:space="0" w:color="auto"/>
                <w:right w:val="none" w:sz="0" w:space="0" w:color="auto"/>
              </w:divBdr>
              <w:divsChild>
                <w:div w:id="1466121604">
                  <w:marLeft w:val="60"/>
                  <w:marRight w:val="60"/>
                  <w:marTop w:val="0"/>
                  <w:marBottom w:val="0"/>
                  <w:divBdr>
                    <w:top w:val="none" w:sz="0" w:space="0" w:color="auto"/>
                    <w:left w:val="none" w:sz="0" w:space="0" w:color="auto"/>
                    <w:bottom w:val="none" w:sz="0" w:space="0" w:color="auto"/>
                    <w:right w:val="none" w:sz="0" w:space="0" w:color="auto"/>
                  </w:divBdr>
                  <w:divsChild>
                    <w:div w:id="1304114876">
                      <w:marLeft w:val="0"/>
                      <w:marRight w:val="0"/>
                      <w:marTop w:val="0"/>
                      <w:marBottom w:val="0"/>
                      <w:divBdr>
                        <w:top w:val="none" w:sz="0" w:space="0" w:color="auto"/>
                        <w:left w:val="none" w:sz="0" w:space="0" w:color="auto"/>
                        <w:bottom w:val="none" w:sz="0" w:space="0" w:color="auto"/>
                        <w:right w:val="none" w:sz="0" w:space="0" w:color="auto"/>
                      </w:divBdr>
                      <w:divsChild>
                        <w:div w:id="671109177">
                          <w:marLeft w:val="0"/>
                          <w:marRight w:val="0"/>
                          <w:marTop w:val="0"/>
                          <w:marBottom w:val="0"/>
                          <w:divBdr>
                            <w:top w:val="none" w:sz="0" w:space="0" w:color="auto"/>
                            <w:left w:val="none" w:sz="0" w:space="0" w:color="auto"/>
                            <w:bottom w:val="none" w:sz="0" w:space="0" w:color="auto"/>
                            <w:right w:val="none" w:sz="0" w:space="0" w:color="auto"/>
                          </w:divBdr>
                          <w:divsChild>
                            <w:div w:id="463036400">
                              <w:marLeft w:val="0"/>
                              <w:marRight w:val="0"/>
                              <w:marTop w:val="0"/>
                              <w:marBottom w:val="0"/>
                              <w:divBdr>
                                <w:top w:val="none" w:sz="0" w:space="0" w:color="auto"/>
                                <w:left w:val="none" w:sz="0" w:space="0" w:color="auto"/>
                                <w:bottom w:val="none" w:sz="0" w:space="0" w:color="auto"/>
                                <w:right w:val="none" w:sz="0" w:space="0" w:color="auto"/>
                              </w:divBdr>
                              <w:divsChild>
                                <w:div w:id="1753239497">
                                  <w:marLeft w:val="0"/>
                                  <w:marRight w:val="0"/>
                                  <w:marTop w:val="0"/>
                                  <w:marBottom w:val="0"/>
                                  <w:divBdr>
                                    <w:top w:val="none" w:sz="0" w:space="0" w:color="auto"/>
                                    <w:left w:val="none" w:sz="0" w:space="0" w:color="auto"/>
                                    <w:bottom w:val="none" w:sz="0" w:space="0" w:color="auto"/>
                                    <w:right w:val="none" w:sz="0" w:space="0" w:color="auto"/>
                                  </w:divBdr>
                                  <w:divsChild>
                                    <w:div w:id="1910384795">
                                      <w:marLeft w:val="0"/>
                                      <w:marRight w:val="0"/>
                                      <w:marTop w:val="0"/>
                                      <w:marBottom w:val="0"/>
                                      <w:divBdr>
                                        <w:top w:val="none" w:sz="0" w:space="0" w:color="auto"/>
                                        <w:left w:val="none" w:sz="0" w:space="0" w:color="auto"/>
                                        <w:bottom w:val="none" w:sz="0" w:space="0" w:color="auto"/>
                                        <w:right w:val="none" w:sz="0" w:space="0" w:color="auto"/>
                                      </w:divBdr>
                                    </w:div>
                                  </w:divsChild>
                                </w:div>
                                <w:div w:id="1048336090">
                                  <w:marLeft w:val="0"/>
                                  <w:marRight w:val="0"/>
                                  <w:marTop w:val="0"/>
                                  <w:marBottom w:val="0"/>
                                  <w:divBdr>
                                    <w:top w:val="none" w:sz="0" w:space="0" w:color="auto"/>
                                    <w:left w:val="none" w:sz="0" w:space="0" w:color="auto"/>
                                    <w:bottom w:val="none" w:sz="0" w:space="0" w:color="auto"/>
                                    <w:right w:val="none" w:sz="0" w:space="0" w:color="auto"/>
                                  </w:divBdr>
                                  <w:divsChild>
                                    <w:div w:id="428741782">
                                      <w:marLeft w:val="0"/>
                                      <w:marRight w:val="0"/>
                                      <w:marTop w:val="0"/>
                                      <w:marBottom w:val="0"/>
                                      <w:divBdr>
                                        <w:top w:val="none" w:sz="0" w:space="0" w:color="auto"/>
                                        <w:left w:val="none" w:sz="0" w:space="0" w:color="auto"/>
                                        <w:bottom w:val="none" w:sz="0" w:space="0" w:color="auto"/>
                                        <w:right w:val="none" w:sz="0" w:space="0" w:color="auto"/>
                                      </w:divBdr>
                                      <w:divsChild>
                                        <w:div w:id="765269071">
                                          <w:marLeft w:val="0"/>
                                          <w:marRight w:val="0"/>
                                          <w:marTop w:val="0"/>
                                          <w:marBottom w:val="0"/>
                                          <w:divBdr>
                                            <w:top w:val="none" w:sz="0" w:space="0" w:color="auto"/>
                                            <w:left w:val="none" w:sz="0" w:space="0" w:color="auto"/>
                                            <w:bottom w:val="none" w:sz="0" w:space="0" w:color="auto"/>
                                            <w:right w:val="none" w:sz="0" w:space="0" w:color="auto"/>
                                          </w:divBdr>
                                          <w:divsChild>
                                            <w:div w:id="1684554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fp.sp.unipi.it/chiara/lm/kantpisa1.html" TargetMode="External"/><Relationship Id="rId18" Type="http://schemas.openxmlformats.org/officeDocument/2006/relationships/hyperlink" Target="http://bfp.sp.unipi.it/chiara/lm/kantpisa1.html" TargetMode="External"/><Relationship Id="rId26" Type="http://schemas.openxmlformats.org/officeDocument/2006/relationships/hyperlink" Target="http://pennpoliticalreview.org/2017/04/in-defense-of-liberal-internationalism/" TargetMode="External"/><Relationship Id="rId3" Type="http://schemas.openxmlformats.org/officeDocument/2006/relationships/customXml" Target="../customXml/item3.xml"/><Relationship Id="rId21" Type="http://schemas.openxmlformats.org/officeDocument/2006/relationships/hyperlink" Target="https://www.statnews.com/2021/05/19/beyond-a-symbolic-gesture-whats-needed-to-turn-the-ip-waiver-into-covid-19-vaccines/" TargetMode="External"/><Relationship Id="rId7" Type="http://schemas.openxmlformats.org/officeDocument/2006/relationships/settings" Target="settings.xml"/><Relationship Id="rId12" Type="http://schemas.openxmlformats.org/officeDocument/2006/relationships/hyperlink" Target="http://virt052.zim.uni-duisburg-essen.de/Kant/aa06/245.html" TargetMode="External"/><Relationship Id="rId17" Type="http://schemas.openxmlformats.org/officeDocument/2006/relationships/hyperlink" Target="http://bfp.sp.unipi.it/chiara/lm/kantpisa1.html" TargetMode="External"/><Relationship Id="rId25" Type="http://schemas.openxmlformats.org/officeDocument/2006/relationships/hyperlink" Target="https://scroll.in/article/1000114/in-latin-america-chinese-vaccine-diplomacy-is-directly-challenging-uss-declining-authority" TargetMode="External"/><Relationship Id="rId2" Type="http://schemas.openxmlformats.org/officeDocument/2006/relationships/customXml" Target="../customXml/item2.xml"/><Relationship Id="rId16" Type="http://schemas.openxmlformats.org/officeDocument/2006/relationships/hyperlink" Target="http://virt052.zim.uni-duisburg-essen.de/Kant/aa06/237.html" TargetMode="External"/><Relationship Id="rId20" Type="http://schemas.openxmlformats.org/officeDocument/2006/relationships/hyperlink" Target="https://idsa.in/issuebrief/wto-trips-waiver-covid-vaccine-rkumar-12072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bfp.sp.unipi.it/chiara/lm/kantpisa1.html" TargetMode="External"/><Relationship Id="rId24" Type="http://schemas.openxmlformats.org/officeDocument/2006/relationships/hyperlink" Target="https://wng.org/roundups/china-peddles-influence-with-vaccines-1630687161" TargetMode="External"/><Relationship Id="rId5" Type="http://schemas.openxmlformats.org/officeDocument/2006/relationships/numbering" Target="numbering.xml"/><Relationship Id="rId15" Type="http://schemas.openxmlformats.org/officeDocument/2006/relationships/hyperlink" Target="http://virt052.zim.uni-duisburg-essen.de/Kant/aa06/237.html" TargetMode="External"/><Relationship Id="rId23" Type="http://schemas.openxmlformats.org/officeDocument/2006/relationships/hyperlink" Target="https://theglobalamericans.org/2021/06/a-u-s-vaccine-diplomacy-strategy-for-latin-america-and-the-caribbean/"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bfp.sp.unipi.it/chiara/lm/kantpisa1.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virt052.zim.uni-duisburg-essen.de/Kant/aa06/249.html" TargetMode="External"/><Relationship Id="rId22" Type="http://schemas.openxmlformats.org/officeDocument/2006/relationships/hyperlink" Target="https://www.tandfonline.com/doi/full/10.1080/25751654.2021.1890867" TargetMode="External"/><Relationship Id="rId27" Type="http://schemas.openxmlformats.org/officeDocument/2006/relationships/hyperlink" Target="https://www.emerald.com/insight/content/doi/10.1108/ITPD-02-2019-003/full/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ail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26</Pages>
  <Words>13570</Words>
  <Characters>77351</Characters>
  <Application>Microsoft Office Word</Application>
  <DocSecurity>0</DocSecurity>
  <Lines>644</Lines>
  <Paragraphs>181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90740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Vail Chen</cp:lastModifiedBy>
  <cp:revision>4</cp:revision>
  <dcterms:created xsi:type="dcterms:W3CDTF">2021-09-26T17:13:00Z</dcterms:created>
  <dcterms:modified xsi:type="dcterms:W3CDTF">2021-09-26T18:09:00Z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