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The Ks do not posit an alternative ethical theory so the problem is just non unq [</w:t>
      </w:r>
      <w:r>
        <w:t>b</w:t>
      </w:r>
      <w:r w:rsidRPr="00B50399">
        <w:t>] Consequences are much worse because they cannot condemn any action as wrong ie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5AA04B21" w14:textId="089F30FA"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w:t>
      </w:r>
      <w:r w:rsidRPr="00976E44">
        <w:rPr>
          <w:sz w:val="16"/>
          <w:szCs w:val="16"/>
        </w:rPr>
        <w:lastRenderedPageBreak/>
        <w:t>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lastRenderedPageBreak/>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lastRenderedPageBreak/>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lastRenderedPageBreak/>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w:t>
      </w:r>
      <w:r w:rsidRPr="00976E44">
        <w:rPr>
          <w:u w:val="single"/>
        </w:rPr>
        <w:lastRenderedPageBreak/>
        <w:t xml:space="preserve">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t>
      </w:r>
      <w:r w:rsidRPr="003C10EC">
        <w:rPr>
          <w:u w:val="single"/>
        </w:rPr>
        <w:lastRenderedPageBreak/>
        <w:t xml:space="preserve">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Pfizer or Moderna</w:t>
      </w:r>
      <w:r w:rsidRPr="00433E03">
        <w:rPr>
          <w:rStyle w:val="Emphasis"/>
          <w:sz w:val="24"/>
        </w:rPr>
        <w:t xml:space="preserve"> vaccines</w:t>
      </w:r>
      <w:r w:rsidRPr="003C10EC">
        <w:rPr>
          <w:u w:val="single"/>
        </w:rPr>
        <w:t>,” said Pastor Alex Figueroa of Gracia Soberana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lastRenderedPageBreak/>
        <w:t>During a global vaccine shortage, China has been able to provide 252 million doses to the world. This includes the majority of total doses made available to Latin American countries.</w:t>
      </w:r>
    </w:p>
    <w:p w14:paraId="04B91246" w14:textId="77777777" w:rsidR="00BE4091" w:rsidRPr="00976E44" w:rsidRDefault="00BE4091" w:rsidP="00BE4091">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r w:rsidRPr="00976E44">
        <w:rPr>
          <w:rStyle w:val="Style13ptBold"/>
        </w:rPr>
        <w:t>Yulis 17</w:t>
      </w:r>
      <w:r w:rsidRPr="00976E44">
        <w:t xml:space="preserve"> [Max; Major in PoliSci,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64461E8" w14:textId="77777777" w:rsidR="00BE4091" w:rsidRPr="00976E44" w:rsidRDefault="00BE4091" w:rsidP="00BE4091"/>
    <w:p w14:paraId="686CF857" w14:textId="77777777" w:rsidR="00BE4091" w:rsidRPr="00976E44" w:rsidRDefault="00BE4091" w:rsidP="00BE4091">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3780137F" w14:textId="77777777" w:rsidR="00BE4091" w:rsidRPr="00976E44" w:rsidRDefault="00BE4091" w:rsidP="00BE4091">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778CC92" w14:textId="77777777" w:rsidR="00BE4091" w:rsidRPr="00976E44" w:rsidRDefault="00BE4091" w:rsidP="00BE4091">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04CEA4A" w14:textId="77777777" w:rsidR="00BE4091" w:rsidRPr="00976E44" w:rsidRDefault="00BE4091" w:rsidP="00BE4091">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1C4C5EB" w14:textId="77777777" w:rsidR="00BE4091" w:rsidRPr="00976E44" w:rsidRDefault="00BE4091" w:rsidP="00BE4091">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4E98238" w14:textId="77777777" w:rsidR="00BE4091" w:rsidRPr="00976E44" w:rsidRDefault="00BE4091" w:rsidP="00BE4091">
      <w:pPr>
        <w:rPr>
          <w:sz w:val="16"/>
        </w:rPr>
      </w:pPr>
      <w:r w:rsidRPr="00976E44">
        <w:rPr>
          <w:sz w:val="16"/>
        </w:rPr>
        <w:t>GIVE THEM AN INCH…</w:t>
      </w:r>
    </w:p>
    <w:p w14:paraId="5D3568E5" w14:textId="77777777" w:rsidR="00BE4091" w:rsidRPr="00976E44" w:rsidRDefault="00BE4091" w:rsidP="00BE4091">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5060F20" w14:textId="77777777" w:rsidR="00BE4091" w:rsidRPr="00976E44" w:rsidRDefault="00BE4091" w:rsidP="00BE4091">
      <w:pPr>
        <w:rPr>
          <w:sz w:val="16"/>
        </w:rPr>
      </w:pPr>
      <w:r w:rsidRPr="00976E4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347F3B15" w14:textId="77777777" w:rsidR="00BE4091" w:rsidRPr="00976E44" w:rsidRDefault="00BE4091" w:rsidP="00BE4091">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00A6328" w14:textId="77777777" w:rsidR="00BE4091" w:rsidRPr="00976E44" w:rsidRDefault="00BE4091" w:rsidP="00BE4091">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98AB6CA" w14:textId="77777777" w:rsidR="00BE4091" w:rsidRPr="00976E44" w:rsidRDefault="00BE4091" w:rsidP="00BE4091">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9936B9A" w14:textId="77777777" w:rsidR="00BE4091" w:rsidRPr="00976E44" w:rsidRDefault="00BE4091" w:rsidP="00BE4091">
      <w:pPr>
        <w:rPr>
          <w:sz w:val="16"/>
        </w:rPr>
      </w:pPr>
    </w:p>
    <w:p w14:paraId="2FC2093B" w14:textId="77777777" w:rsidR="002A45F3" w:rsidRDefault="002A45F3" w:rsidP="00FB5309">
      <w:pPr>
        <w:rPr>
          <w:rStyle w:val="Emphasis"/>
          <w:rFonts w:eastAsiaTheme="majorEastAsia"/>
          <w:sz w:val="32"/>
        </w:rPr>
      </w:pPr>
    </w:p>
    <w:p w14:paraId="025CFBE0" w14:textId="77777777" w:rsidR="0087718A" w:rsidRPr="00352008" w:rsidRDefault="0087718A" w:rsidP="0087718A">
      <w:pPr>
        <w:pStyle w:val="Heading3"/>
      </w:pPr>
      <w:r>
        <w:lastRenderedPageBreak/>
        <w:t>UV</w:t>
      </w:r>
    </w:p>
    <w:p w14:paraId="44377C2B" w14:textId="77777777" w:rsidR="0087718A" w:rsidRDefault="0087718A" w:rsidP="0087718A"/>
    <w:p w14:paraId="1FA35584" w14:textId="77777777" w:rsidR="0087718A" w:rsidRDefault="0087718A" w:rsidP="0087718A">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581475E7" w14:textId="77777777" w:rsidR="0087718A" w:rsidRDefault="0087718A" w:rsidP="0087718A">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23FC0DAA" w14:textId="77777777" w:rsidR="0087718A" w:rsidRDefault="0087718A" w:rsidP="0087718A">
      <w:pPr>
        <w:pStyle w:val="Heading4"/>
        <w:rPr>
          <w:rFonts w:cs="Calibri"/>
          <w:color w:val="000000" w:themeColor="text1"/>
        </w:rPr>
      </w:pPr>
      <w:r>
        <w:rPr>
          <w:rFonts w:cs="Calibri"/>
          <w:color w:val="000000" w:themeColor="text1"/>
        </w:rPr>
        <w:t>Competing interps – rzn is artbitrary and invites judge intervention and race to the top</w:t>
      </w:r>
    </w:p>
    <w:p w14:paraId="17A4F812" w14:textId="77777777" w:rsidR="0087718A" w:rsidRDefault="0087718A" w:rsidP="0087718A">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2ECD7EB1" w14:textId="77777777" w:rsidR="0087718A" w:rsidRDefault="0087718A" w:rsidP="0087718A">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1C820FF7" w14:textId="77777777" w:rsidR="0087718A" w:rsidRDefault="0087718A" w:rsidP="0087718A"/>
    <w:p w14:paraId="44AB2B08" w14:textId="77777777" w:rsidR="0087718A" w:rsidRDefault="0087718A" w:rsidP="0087718A">
      <w:pPr>
        <w:pStyle w:val="Heading4"/>
      </w:pPr>
      <w:r>
        <w:t xml:space="preserve">[2] 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aff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759EA380" w14:textId="77777777" w:rsidR="0087718A" w:rsidRPr="000A4E7B" w:rsidRDefault="0087718A" w:rsidP="0087718A">
      <w:pPr>
        <w:pStyle w:val="Heading4"/>
        <w:rPr>
          <w:rFonts w:eastAsia="Calibri" w:cs="Times New Roman"/>
          <w:color w:val="000000"/>
        </w:rPr>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E2219" w14:textId="77777777" w:rsidR="00B91AF5" w:rsidRDefault="00B91AF5" w:rsidP="00FB5309">
      <w:pPr>
        <w:spacing w:after="0" w:line="240" w:lineRule="auto"/>
      </w:pPr>
      <w:r>
        <w:separator/>
      </w:r>
    </w:p>
  </w:endnote>
  <w:endnote w:type="continuationSeparator" w:id="0">
    <w:p w14:paraId="590947E8" w14:textId="77777777" w:rsidR="00B91AF5" w:rsidRDefault="00B91AF5"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F5242" w14:textId="77777777" w:rsidR="00B91AF5" w:rsidRDefault="00B91AF5" w:rsidP="00FB5309">
      <w:pPr>
        <w:spacing w:after="0" w:line="240" w:lineRule="auto"/>
      </w:pPr>
      <w:r>
        <w:separator/>
      </w:r>
    </w:p>
  </w:footnote>
  <w:footnote w:type="continuationSeparator" w:id="0">
    <w:p w14:paraId="79825E3E" w14:textId="77777777" w:rsidR="00B91AF5" w:rsidRDefault="00B91AF5" w:rsidP="00FB5309">
      <w:pPr>
        <w:spacing w:after="0" w:line="240" w:lineRule="auto"/>
      </w:pPr>
      <w:r>
        <w:continuationSeparator/>
      </w:r>
    </w:p>
  </w:footnote>
  <w:footnote w:id="1">
    <w:p w14:paraId="61F35E48" w14:textId="77777777" w:rsidR="0087718A" w:rsidRPr="00752E9C" w:rsidRDefault="0087718A" w:rsidP="0087718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74E8DD" w14:textId="77777777" w:rsidR="0087718A" w:rsidRPr="00855FDC" w:rsidRDefault="0087718A" w:rsidP="0087718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18A"/>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877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1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71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771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7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18A"/>
  </w:style>
  <w:style w:type="character" w:customStyle="1" w:styleId="Heading1Char">
    <w:name w:val="Heading 1 Char"/>
    <w:aliases w:val="Pocket Char"/>
    <w:basedOn w:val="DefaultParagraphFont"/>
    <w:link w:val="Heading1"/>
    <w:uiPriority w:val="9"/>
    <w:rsid w:val="0087718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7718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7718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718A"/>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18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7718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771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718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7718A"/>
    <w:rPr>
      <w:color w:val="auto"/>
      <w:u w:val="none"/>
    </w:rPr>
  </w:style>
  <w:style w:type="paragraph" w:styleId="DocumentMap">
    <w:name w:val="Document Map"/>
    <w:basedOn w:val="Normal"/>
    <w:link w:val="DocumentMapChar"/>
    <w:uiPriority w:val="99"/>
    <w:semiHidden/>
    <w:unhideWhenUsed/>
    <w:rsid w:val="008771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718A"/>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13339</Words>
  <Characters>76038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2021-09-18T14:34:00Z</dcterms:created>
  <dcterms:modified xsi:type="dcterms:W3CDTF">2021-09-18T14:50:00Z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