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34CBB" w14:textId="4B049F9E" w:rsidR="001177CF" w:rsidRDefault="001177CF" w:rsidP="001177CF">
      <w:pPr>
        <w:pStyle w:val="Heading2"/>
      </w:pPr>
      <w:r>
        <w:t>1AC</w:t>
      </w:r>
    </w:p>
    <w:p w14:paraId="2B1E0228" w14:textId="182DD93A" w:rsidR="002D3684" w:rsidRPr="00976E44" w:rsidRDefault="002D3684" w:rsidP="002D3684">
      <w:pPr>
        <w:pStyle w:val="Heading3"/>
        <w:rPr>
          <w:rFonts w:cs="Calibri"/>
        </w:rPr>
      </w:pPr>
      <w:r w:rsidRPr="00976E44">
        <w:rPr>
          <w:rFonts w:cs="Calibri"/>
        </w:rPr>
        <w:lastRenderedPageBreak/>
        <w:t>1AC – Adv – Pandemics</w:t>
      </w:r>
    </w:p>
    <w:p w14:paraId="39457C44" w14:textId="77777777" w:rsidR="002D3684" w:rsidRPr="00976E44" w:rsidRDefault="002D3684" w:rsidP="002D3684">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39BD1E56" w14:textId="77777777" w:rsidR="002D3684" w:rsidRPr="00976E44" w:rsidRDefault="002D3684" w:rsidP="002D3684">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76E44">
          <w:rPr>
            <w:rStyle w:val="Hyperlink"/>
          </w:rPr>
          <w:t>https://idsa.in/issuebrief/wto-trips-waiver-covid-vaccine-rkumar-120721</w:t>
        </w:r>
      </w:hyperlink>
      <w:r w:rsidRPr="00976E44">
        <w:t>] Justin</w:t>
      </w:r>
    </w:p>
    <w:p w14:paraId="274196B8" w14:textId="77777777" w:rsidR="002D3684" w:rsidRPr="00976E44" w:rsidRDefault="002D3684" w:rsidP="002D3684">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A3FE3A4" w14:textId="77777777" w:rsidR="002D3684" w:rsidRPr="00976E44" w:rsidRDefault="002D3684" w:rsidP="002D3684">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200CD968" w14:textId="77777777" w:rsidR="002D3684" w:rsidRPr="00976E44" w:rsidRDefault="002D3684" w:rsidP="002D3684">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27FD218E" w14:textId="77777777" w:rsidR="002D3684" w:rsidRPr="00976E44" w:rsidRDefault="002D3684" w:rsidP="002D3684">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34FD15F6" w14:textId="77777777" w:rsidR="002D3684" w:rsidRPr="00976E44" w:rsidRDefault="002D3684" w:rsidP="002D3684">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6C403BE2" w14:textId="77777777" w:rsidR="002D3684" w:rsidRPr="00976E44" w:rsidRDefault="002D3684" w:rsidP="002D3684">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77462BCF" w14:textId="77777777" w:rsidR="002D3684" w:rsidRPr="00976E44" w:rsidRDefault="002D3684" w:rsidP="002D3684">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5A0B94D1" w14:textId="77777777" w:rsidR="002D3684" w:rsidRPr="00976E44" w:rsidRDefault="002D3684" w:rsidP="002D3684">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958F011" w14:textId="77777777" w:rsidR="002D3684" w:rsidRPr="00976E44" w:rsidRDefault="002D3684" w:rsidP="002D3684">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3FE835C" w14:textId="77777777" w:rsidR="002D3684" w:rsidRPr="00976E44" w:rsidRDefault="002D3684" w:rsidP="002D3684">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46022954" w14:textId="77777777" w:rsidR="002D3684" w:rsidRPr="00976E44" w:rsidRDefault="002D3684" w:rsidP="002D3684">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5BF84B3D" w14:textId="77777777" w:rsidR="002D3684" w:rsidRPr="00976E44" w:rsidRDefault="002D3684" w:rsidP="002D3684">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5F6B4730" w14:textId="77777777" w:rsidR="002D3684" w:rsidRPr="00976E44" w:rsidRDefault="002D3684" w:rsidP="002D3684">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3196E916" w14:textId="77777777" w:rsidR="002D3684" w:rsidRPr="00976E44" w:rsidRDefault="002D3684" w:rsidP="002D3684">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0578B302" w14:textId="77777777" w:rsidR="002D3684" w:rsidRPr="00976E44" w:rsidRDefault="002D3684" w:rsidP="002D3684">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w:t>
      </w:r>
      <w:r w:rsidRPr="00976E44">
        <w:rPr>
          <w:sz w:val="16"/>
          <w:szCs w:val="16"/>
        </w:rPr>
        <w:lastRenderedPageBreak/>
        <w:t xml:space="preserve">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278082E" w14:textId="77777777" w:rsidR="002D3684" w:rsidRPr="00976E44" w:rsidRDefault="002D3684" w:rsidP="002D3684">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1DE85E1" w14:textId="77777777" w:rsidR="002D3684" w:rsidRPr="00976E44" w:rsidRDefault="002D3684" w:rsidP="002D3684">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976E44">
          <w:rPr>
            <w:rStyle w:val="Hyperlink"/>
          </w:rPr>
          <w:t>https://www.statnews.com/2021/05/19/beyond-a-symbolic-gesture-whats-needed-to-turn-the-ip-waiver-into-covid-19-vaccines/</w:t>
        </w:r>
      </w:hyperlink>
      <w:r w:rsidRPr="00976E44">
        <w:t>] Justin</w:t>
      </w:r>
    </w:p>
    <w:p w14:paraId="60C2F948" w14:textId="77777777" w:rsidR="002D3684" w:rsidRPr="00976E44" w:rsidRDefault="002D3684" w:rsidP="002D3684">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2E22941" w14:textId="77777777" w:rsidR="002D3684" w:rsidRPr="00976E44" w:rsidRDefault="002D3684" w:rsidP="002D3684">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2955843F" w14:textId="77777777" w:rsidR="002D3684" w:rsidRPr="00976E44" w:rsidRDefault="002D3684" w:rsidP="002D3684">
      <w:pPr>
        <w:rPr>
          <w:rStyle w:val="Emphasis"/>
        </w:rPr>
      </w:pPr>
      <w:r w:rsidRPr="00976E44">
        <w:rPr>
          <w:u w:val="single"/>
        </w:rPr>
        <w:t xml:space="preserve">Both truths suggest that we </w:t>
      </w:r>
      <w:r w:rsidRPr="00976E44">
        <w:rPr>
          <w:rStyle w:val="Emphasis"/>
        </w:rPr>
        <w:t>pass the blueprint and build the kitchen.</w:t>
      </w:r>
    </w:p>
    <w:p w14:paraId="50BF325D" w14:textId="77777777" w:rsidR="002D3684" w:rsidRPr="00976E44" w:rsidRDefault="002D3684" w:rsidP="002D3684">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38D2AD70" w14:textId="77777777" w:rsidR="00FE5067" w:rsidRPr="00976E44" w:rsidRDefault="00FE5067" w:rsidP="00FE5067">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055473BD" w14:textId="77777777" w:rsidR="00FE5067" w:rsidRPr="00976E44" w:rsidRDefault="00FE5067" w:rsidP="00FE5067">
      <w:pPr>
        <w:pStyle w:val="ListParagraph"/>
        <w:numPr>
          <w:ilvl w:val="0"/>
          <w:numId w:val="13"/>
        </w:numPr>
      </w:pPr>
      <w:r w:rsidRPr="00976E44">
        <w:t>Compares two models of HARs and LARs</w:t>
      </w:r>
    </w:p>
    <w:p w14:paraId="13E8C92B" w14:textId="77777777" w:rsidR="00FE5067" w:rsidRPr="00976E44" w:rsidRDefault="00FE5067" w:rsidP="00FE5067">
      <w:pPr>
        <w:pStyle w:val="ListParagraph"/>
        <w:numPr>
          <w:ilvl w:val="0"/>
          <w:numId w:val="13"/>
        </w:numPr>
      </w:pPr>
      <w:r w:rsidRPr="00976E44">
        <w:t>Allows for mutation simulations</w:t>
      </w:r>
    </w:p>
    <w:p w14:paraId="647A303D" w14:textId="77777777" w:rsidR="00FE5067" w:rsidRPr="00976E44" w:rsidRDefault="00FE5067" w:rsidP="00FE5067">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3E998826" w14:textId="77777777" w:rsidR="00FE5067" w:rsidRPr="00976E44" w:rsidRDefault="00FE5067" w:rsidP="00FE5067">
      <w:pPr>
        <w:rPr>
          <w:sz w:val="16"/>
        </w:rPr>
      </w:pPr>
      <w:r w:rsidRPr="00976E44">
        <w:rPr>
          <w:sz w:val="16"/>
          <w:lang w:eastAsia="zh-CN"/>
        </w:rPr>
        <w:lastRenderedPageBreak/>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xml:space="preserve">," said senior author Bryan Grenfell, Princeton's Kathryn </w:t>
      </w:r>
      <w:proofErr w:type="spellStart"/>
      <w:r w:rsidRPr="00976E44">
        <w:rPr>
          <w:sz w:val="16"/>
        </w:rPr>
        <w:t>Briger</w:t>
      </w:r>
      <w:proofErr w:type="spellEnd"/>
      <w:r w:rsidRPr="00976E44">
        <w:rPr>
          <w:sz w:val="16"/>
        </w:rPr>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976E44">
        <w:rPr>
          <w:rStyle w:val="StyleUnderline"/>
        </w:rPr>
        <w:t xml:space="preserve">antigenically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rPr>
          <w:sz w:val="16"/>
        </w:rPr>
        <w:t>v.S</w:t>
      </w:r>
      <w:proofErr w:type="spellEnd"/>
      <w:r w:rsidRPr="00976E44">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51FBEC95" w14:textId="77777777" w:rsidR="002D3684" w:rsidRPr="00976E44" w:rsidRDefault="002D3684" w:rsidP="002D3684"/>
    <w:p w14:paraId="48AFDEF4" w14:textId="77777777" w:rsidR="002D3684" w:rsidRPr="00976E44" w:rsidRDefault="002D3684" w:rsidP="002D3684">
      <w:pPr>
        <w:pStyle w:val="Heading4"/>
        <w:jc w:val="both"/>
        <w:rPr>
          <w:rFonts w:cs="Calibri"/>
        </w:rPr>
      </w:pPr>
      <w:r w:rsidRPr="00976E44">
        <w:rPr>
          <w:rFonts w:cs="Calibri"/>
        </w:rPr>
        <w:lastRenderedPageBreak/>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1E0913C7" w14:textId="77777777" w:rsidR="002D3684" w:rsidRPr="00976E44" w:rsidRDefault="002D3684" w:rsidP="002D3684">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1" w:anchor="Sec4" w:history="1">
        <w:r w:rsidRPr="00976E44">
          <w:rPr>
            <w:rStyle w:val="Hyperlink"/>
          </w:rPr>
          <w:t>https://link.springer.com/article/10.1007/s40319-020-00985-0#Sec4</w:t>
        </w:r>
      </w:hyperlink>
      <w:r w:rsidRPr="00976E44">
        <w:t>] Justin</w:t>
      </w:r>
    </w:p>
    <w:p w14:paraId="5D488AAA" w14:textId="77777777" w:rsidR="002D3684" w:rsidRPr="00976E44" w:rsidRDefault="002D3684" w:rsidP="002D3684">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42FC7FA3" w14:textId="77777777" w:rsidR="002D3684" w:rsidRPr="00976E44" w:rsidRDefault="002D3684" w:rsidP="002D3684">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6BB96EEC" w14:textId="77777777" w:rsidR="002D3684" w:rsidRPr="00976E44" w:rsidRDefault="002D3684" w:rsidP="002D3684">
      <w:pPr>
        <w:rPr>
          <w:sz w:val="16"/>
        </w:rPr>
      </w:pPr>
      <w:r w:rsidRPr="00976E44">
        <w:rPr>
          <w:sz w:val="16"/>
        </w:rPr>
        <w:lastRenderedPageBreak/>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43E1445A" w14:textId="77777777" w:rsidR="002D3684" w:rsidRPr="00976E44" w:rsidRDefault="002D3684" w:rsidP="002D3684">
      <w:pPr>
        <w:rPr>
          <w:sz w:val="16"/>
        </w:rPr>
      </w:pPr>
      <w:r w:rsidRPr="00976E44">
        <w:rPr>
          <w:sz w:val="16"/>
        </w:rPr>
        <w:t>Pharmaceutical Innovation and Generic Competition in the Pharmaceutical Industry</w:t>
      </w:r>
    </w:p>
    <w:p w14:paraId="34080AD6" w14:textId="77777777" w:rsidR="002D3684" w:rsidRPr="00976E44" w:rsidRDefault="002D3684" w:rsidP="002D3684">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33947AED" w14:textId="77777777" w:rsidR="002D3684" w:rsidRPr="00976E44" w:rsidRDefault="002D3684" w:rsidP="002D3684">
      <w:pPr>
        <w:rPr>
          <w:sz w:val="16"/>
        </w:rPr>
      </w:pPr>
      <w:r w:rsidRPr="00976E44">
        <w:rPr>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623C9F00" w14:textId="77777777" w:rsidR="002D3684" w:rsidRPr="00976E44" w:rsidRDefault="002D3684" w:rsidP="002D3684">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4AACB916" w14:textId="77777777" w:rsidR="002D3684" w:rsidRPr="00976E44" w:rsidRDefault="002D3684" w:rsidP="002D3684">
      <w:pPr>
        <w:rPr>
          <w:sz w:val="16"/>
        </w:rPr>
      </w:pPr>
      <w:r w:rsidRPr="00976E44">
        <w:rPr>
          <w:sz w:val="16"/>
        </w:rPr>
        <w:t>Patenting Practices by Pharmaceutical Companies</w:t>
      </w:r>
    </w:p>
    <w:p w14:paraId="5F456505" w14:textId="77777777" w:rsidR="002D3684" w:rsidRPr="00976E44" w:rsidRDefault="002D3684" w:rsidP="002D3684">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lastRenderedPageBreak/>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04415D77" w14:textId="77777777" w:rsidR="002D3684" w:rsidRPr="00976E44" w:rsidRDefault="002D3684" w:rsidP="002D3684">
      <w:pPr>
        <w:rPr>
          <w:sz w:val="16"/>
        </w:rPr>
      </w:pPr>
      <w:r w:rsidRPr="00976E44">
        <w:rPr>
          <w:sz w:val="16"/>
        </w:rPr>
        <w:t>Defining Strategic Patenting</w:t>
      </w:r>
    </w:p>
    <w:p w14:paraId="5AAB603E" w14:textId="77777777" w:rsidR="002D3684" w:rsidRPr="00976E44" w:rsidRDefault="002D3684" w:rsidP="002D3684">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7B980555" w14:textId="77777777" w:rsidR="002D3684" w:rsidRPr="00976E44" w:rsidRDefault="002D3684" w:rsidP="002D3684">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21193C7" w14:textId="77777777" w:rsidR="002D3684" w:rsidRPr="00976E44" w:rsidRDefault="002D3684" w:rsidP="002D3684">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75F038C" w14:textId="77777777" w:rsidR="002D3684" w:rsidRPr="00976E44" w:rsidRDefault="002D3684" w:rsidP="002D3684">
      <w:pPr>
        <w:rPr>
          <w:sz w:val="16"/>
        </w:rPr>
      </w:pPr>
      <w:r w:rsidRPr="00976E44">
        <w:rPr>
          <w:u w:val="single"/>
        </w:rPr>
        <w:lastRenderedPageBreak/>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2317EBED" w14:textId="77777777" w:rsidR="002D3684" w:rsidRPr="00976E44" w:rsidRDefault="002D3684" w:rsidP="002D3684">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67C2A34F" w14:textId="77777777" w:rsidR="002D3684" w:rsidRPr="00976E44" w:rsidRDefault="002D3684" w:rsidP="002D3684">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31000117" w14:textId="77777777" w:rsidR="002D3684" w:rsidRPr="00976E44" w:rsidRDefault="002D3684" w:rsidP="002D3684">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68369EB4" w14:textId="77777777" w:rsidR="002D3684" w:rsidRPr="00976E44" w:rsidRDefault="002D3684" w:rsidP="002D3684">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127346F2" w14:textId="77777777" w:rsidR="002D3684" w:rsidRPr="00976E44" w:rsidRDefault="002D3684" w:rsidP="002D3684">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6B756670" w14:textId="77777777" w:rsidR="002D3684" w:rsidRPr="00976E44" w:rsidRDefault="002D3684" w:rsidP="002D3684">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w:t>
      </w:r>
      <w:r w:rsidRPr="00976E44">
        <w:rPr>
          <w:sz w:val="16"/>
        </w:rPr>
        <w:lastRenderedPageBreak/>
        <w:t>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11E7BD31" w14:textId="77777777" w:rsidR="002D3684" w:rsidRPr="00976E44" w:rsidRDefault="002D3684" w:rsidP="002D3684">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0251C6DD" w14:textId="77777777" w:rsidR="002D3684" w:rsidRPr="00976E44" w:rsidRDefault="002D3684" w:rsidP="002D3684">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1646B965" w14:textId="77777777" w:rsidR="002D3684" w:rsidRPr="00976E44" w:rsidRDefault="002D3684" w:rsidP="002D3684">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2431882" w14:textId="77777777" w:rsidR="002D3684" w:rsidRPr="00976E44" w:rsidRDefault="002D3684" w:rsidP="002D3684">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53100246" w14:textId="77777777" w:rsidR="002D3684" w:rsidRPr="00976E44" w:rsidRDefault="002D3684" w:rsidP="002D3684">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28342979" w14:textId="77777777" w:rsidR="002D3684" w:rsidRPr="00976E44" w:rsidRDefault="002D3684" w:rsidP="002D3684">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7427CBF7" w14:textId="77777777" w:rsidR="002D3684" w:rsidRPr="00976E44" w:rsidRDefault="002D3684" w:rsidP="002D3684">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w:t>
      </w:r>
      <w:r w:rsidRPr="00976E44">
        <w:rPr>
          <w:sz w:val="16"/>
        </w:rPr>
        <w:lastRenderedPageBreak/>
        <w:t xml:space="preserve">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35C8A7BC" w14:textId="77777777" w:rsidR="002D3684" w:rsidRPr="00976E44" w:rsidRDefault="002D3684" w:rsidP="002D3684">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6DD7AB70" w14:textId="77777777" w:rsidR="002D3684" w:rsidRPr="00976E44" w:rsidRDefault="002D3684" w:rsidP="002D3684">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05D8E738" w14:textId="77777777" w:rsidR="002D3684" w:rsidRPr="00976E44" w:rsidRDefault="002D3684" w:rsidP="002D3684">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6D2B08D0" w14:textId="77777777" w:rsidR="002D3684" w:rsidRPr="00976E44" w:rsidRDefault="002D3684" w:rsidP="002D3684">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26FDF99E" w14:textId="77777777" w:rsidR="002D3684" w:rsidRPr="00976E44" w:rsidRDefault="002D3684" w:rsidP="002D3684">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785DE528" w14:textId="77777777" w:rsidR="002D3684" w:rsidRPr="00976E44" w:rsidRDefault="002D3684" w:rsidP="002D3684">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452D29AA" w14:textId="77777777" w:rsidR="002D3684" w:rsidRPr="00976E44" w:rsidRDefault="002D3684" w:rsidP="002D3684">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70A43B97" w14:textId="77777777" w:rsidR="002D3684" w:rsidRPr="00976E44" w:rsidRDefault="002D3684" w:rsidP="002D3684">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w:t>
      </w:r>
      <w:r w:rsidRPr="00976E44">
        <w:rPr>
          <w:sz w:val="16"/>
        </w:rPr>
        <w:lastRenderedPageBreak/>
        <w:t>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78F1214" w14:textId="77777777" w:rsidR="002D3684" w:rsidRPr="00976E44" w:rsidRDefault="002D3684" w:rsidP="002D3684"/>
    <w:p w14:paraId="76B57DC7" w14:textId="77777777" w:rsidR="002D3684" w:rsidRPr="00976E44" w:rsidRDefault="002D3684" w:rsidP="002D3684">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BA72671" w14:textId="77777777" w:rsidR="002D3684" w:rsidRPr="00976E44" w:rsidRDefault="002D3684" w:rsidP="002D3684">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976E44">
          <w:rPr>
            <w:rStyle w:val="Hyperlink"/>
          </w:rPr>
          <w:t>https://www.tandfonline.com/doi/full/10.1080/25751654.2021.1890867</w:t>
        </w:r>
      </w:hyperlink>
      <w:r w:rsidRPr="00976E44">
        <w:t>] Justin</w:t>
      </w:r>
    </w:p>
    <w:p w14:paraId="467A8D4D" w14:textId="77777777" w:rsidR="002D3684" w:rsidRPr="00976E44" w:rsidRDefault="002D3684" w:rsidP="002D3684">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668B8B0D" w14:textId="77777777" w:rsidR="002D3684" w:rsidRPr="00976E44" w:rsidRDefault="002D3684" w:rsidP="002D3684">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26267E3" w14:textId="77777777" w:rsidR="002D3684" w:rsidRPr="00976E44" w:rsidRDefault="002D3684" w:rsidP="002D3684">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4383419" w14:textId="77777777" w:rsidR="002D3684" w:rsidRPr="00976E44" w:rsidRDefault="002D3684" w:rsidP="002D3684">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B338B9B" w14:textId="77777777" w:rsidR="002D3684" w:rsidRPr="00976E44" w:rsidRDefault="002D3684" w:rsidP="002D3684">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637FA20E" w14:textId="77777777" w:rsidR="002D3684" w:rsidRPr="00976E44" w:rsidRDefault="002D3684" w:rsidP="002D3684">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w:t>
      </w:r>
      <w:r w:rsidRPr="00976E44">
        <w:rPr>
          <w:sz w:val="16"/>
        </w:rPr>
        <w:lastRenderedPageBreak/>
        <w:t xml:space="preserve">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3278F0BE" w14:textId="77777777" w:rsidR="002D3684" w:rsidRPr="00976E44" w:rsidRDefault="002D3684" w:rsidP="002D3684">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64B873F3" w14:textId="77777777" w:rsidR="002D3684" w:rsidRPr="00976E44" w:rsidRDefault="002D3684" w:rsidP="002D3684">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34523B2" w14:textId="77777777" w:rsidR="002D3684" w:rsidRPr="00976E44" w:rsidRDefault="002D3684" w:rsidP="002D3684">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3AF896A6" w14:textId="77777777" w:rsidR="00D943DB" w:rsidRPr="00166EFC" w:rsidRDefault="00D943DB" w:rsidP="00D943DB">
      <w:pPr>
        <w:pStyle w:val="Heading4"/>
        <w:rPr>
          <w:rFonts w:cs="Calibri"/>
        </w:rPr>
      </w:pPr>
      <w:r w:rsidRPr="00166EFC">
        <w:rPr>
          <w:rFonts w:cs="Calibri"/>
        </w:rPr>
        <w:t>Nuclear detonations cause nuclear winter and extinction, and the rainout effect is wrong – self-lofting means soot goes above the clouds</w:t>
      </w:r>
    </w:p>
    <w:p w14:paraId="6DB82A5B" w14:textId="77777777" w:rsidR="00D943DB" w:rsidRPr="00166EFC" w:rsidRDefault="00D943DB" w:rsidP="00D943DB">
      <w:pPr>
        <w:rPr>
          <w:sz w:val="16"/>
          <w:szCs w:val="18"/>
        </w:rPr>
      </w:pPr>
      <w:r w:rsidRPr="00166EFC">
        <w:rPr>
          <w:rStyle w:val="Style13ptBold"/>
        </w:rPr>
        <w:t>Starr 15</w:t>
      </w:r>
      <w:r w:rsidRPr="00166EFC">
        <w:t xml:space="preserve"> </w:t>
      </w:r>
      <w:r w:rsidRPr="00166EFC">
        <w:rPr>
          <w:sz w:val="16"/>
          <w:szCs w:val="18"/>
        </w:rPr>
        <w:t xml:space="preserve">Steven Starr, 10-14-2015, "Nuclear War, Nuclear Winter, and Human Extinction," Federation </w:t>
      </w:r>
      <w:proofErr w:type="gramStart"/>
      <w:r w:rsidRPr="00166EFC">
        <w:rPr>
          <w:sz w:val="16"/>
          <w:szCs w:val="18"/>
        </w:rPr>
        <w:t>Of</w:t>
      </w:r>
      <w:proofErr w:type="gramEnd"/>
      <w:r w:rsidRPr="00166EFC">
        <w:rPr>
          <w:sz w:val="16"/>
          <w:szCs w:val="18"/>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4D3DCCE9" w14:textId="77777777" w:rsidR="00D943DB" w:rsidRPr="00166EFC" w:rsidRDefault="00D943DB" w:rsidP="00D943DB">
      <w:pPr>
        <w:rPr>
          <w:rStyle w:val="Emphasis"/>
        </w:rPr>
      </w:pPr>
      <w:r w:rsidRPr="00166EFC">
        <w:rPr>
          <w:sz w:val="10"/>
        </w:rPr>
        <w:t xml:space="preserve">While it is impossible to precisely predict all the human impacts that would result from a nuclear winter, it is relatively simple to predict those which would be most profound. </w:t>
      </w:r>
      <w:r w:rsidRPr="00166EFC">
        <w:rPr>
          <w:rStyle w:val="Emphasis"/>
        </w:rPr>
        <w:t>That is, a nuclear winter would cause most humans and large animals to die from nuclear famine in a mass extinction event similar to the one that wiped out the dinosaurs</w:t>
      </w:r>
      <w:r w:rsidRPr="00166EFC">
        <w:rPr>
          <w:sz w:val="10"/>
        </w:rPr>
        <w:t xml:space="preserve">. </w:t>
      </w:r>
      <w:r w:rsidRPr="00166EFC">
        <w:rPr>
          <w:rStyle w:val="Emphasis"/>
          <w:highlight w:val="green"/>
        </w:rPr>
        <w:t xml:space="preserve">Following the </w:t>
      </w:r>
      <w:r w:rsidRPr="00166EFC">
        <w:rPr>
          <w:rStyle w:val="Emphasis"/>
          <w:highlight w:val="green"/>
        </w:rPr>
        <w:lastRenderedPageBreak/>
        <w:t>detonation</w:t>
      </w:r>
      <w:r w:rsidRPr="00166EFC">
        <w:rPr>
          <w:sz w:val="10"/>
        </w:rPr>
        <w:t xml:space="preserve"> (in conflict) </w:t>
      </w:r>
      <w:r w:rsidRPr="00166EFC">
        <w:rPr>
          <w:rStyle w:val="Emphasis"/>
          <w:highlight w:val="green"/>
        </w:rPr>
        <w:t>of</w:t>
      </w:r>
      <w:r w:rsidRPr="00166EFC">
        <w:rPr>
          <w:sz w:val="10"/>
        </w:rPr>
        <w:t xml:space="preserve"> US and/or Russian launch-ready </w:t>
      </w:r>
      <w:r w:rsidRPr="00166EFC">
        <w:rPr>
          <w:rStyle w:val="Emphasis"/>
        </w:rPr>
        <w:t xml:space="preserve">strategic </w:t>
      </w:r>
      <w:r w:rsidRPr="00166EFC">
        <w:rPr>
          <w:rStyle w:val="Emphasis"/>
          <w:highlight w:val="green"/>
        </w:rPr>
        <w:t>nuclear weapons</w:t>
      </w:r>
      <w:r w:rsidRPr="00166EFC">
        <w:rPr>
          <w:rStyle w:val="Emphasis"/>
        </w:rPr>
        <w:t xml:space="preserve">, nuclear </w:t>
      </w:r>
      <w:r w:rsidRPr="00166EFC">
        <w:rPr>
          <w:rStyle w:val="Emphasis"/>
          <w:highlight w:val="green"/>
        </w:rPr>
        <w:t xml:space="preserve">firestorms </w:t>
      </w:r>
      <w:r w:rsidRPr="00166EFC">
        <w:rPr>
          <w:rStyle w:val="Emphasis"/>
        </w:rPr>
        <w:t xml:space="preserve">would burn simultaneously over a total land surface area of many thousands or tens of thousands of square miles. These mass fires, many of which would rage over large cities and industrial areas, </w:t>
      </w:r>
      <w:r w:rsidRPr="00166EFC">
        <w:rPr>
          <w:rStyle w:val="Emphasis"/>
          <w:highlight w:val="green"/>
        </w:rPr>
        <w:t>would release</w:t>
      </w:r>
      <w:r w:rsidRPr="00166EFC">
        <w:rPr>
          <w:rStyle w:val="Emphasis"/>
        </w:rPr>
        <w:t xml:space="preserve"> many </w:t>
      </w:r>
      <w:r w:rsidRPr="00166EFC">
        <w:rPr>
          <w:rStyle w:val="Emphasis"/>
          <w:highlight w:val="green"/>
        </w:rPr>
        <w:t>tens of millions of tons of black carbon soot and smoke</w:t>
      </w:r>
      <w:r w:rsidRPr="00166EFC">
        <w:rPr>
          <w:sz w:val="10"/>
        </w:rPr>
        <w:t xml:space="preserve"> (up to </w:t>
      </w:r>
      <w:hyperlink r:id="rId13" w:history="1">
        <w:r w:rsidRPr="00166EFC">
          <w:rPr>
            <w:rStyle w:val="Hyperlink"/>
            <w:sz w:val="10"/>
          </w:rPr>
          <w:t>180 million tons</w:t>
        </w:r>
      </w:hyperlink>
      <w:r w:rsidRPr="00166EFC">
        <w:rPr>
          <w:sz w:val="10"/>
        </w:rPr>
        <w:t xml:space="preserve">, according to peer-reviewed studies), </w:t>
      </w:r>
      <w:r w:rsidRPr="00166EFC">
        <w:rPr>
          <w:rStyle w:val="Emphasis"/>
        </w:rPr>
        <w:t>which would rise rapidly above cloud level and into the stratosphere.</w:t>
      </w:r>
      <w:r w:rsidRPr="00166EFC">
        <w:rPr>
          <w:sz w:val="10"/>
        </w:rPr>
        <w:t xml:space="preserve"> [For an explanation of the calculation of smoke emissions, see </w:t>
      </w:r>
      <w:hyperlink r:id="rId14" w:history="1">
        <w:r w:rsidRPr="00166EFC">
          <w:rPr>
            <w:rStyle w:val="Hyperlink"/>
            <w:sz w:val="10"/>
          </w:rPr>
          <w:t>Atmospheric effects &amp; societal consequences of regional scale nuclear conflicts</w:t>
        </w:r>
      </w:hyperlink>
      <w:r w:rsidRPr="00166EFC">
        <w:rPr>
          <w:sz w:val="10"/>
        </w:rPr>
        <w:t xml:space="preserve">.] </w:t>
      </w:r>
      <w:r w:rsidRPr="00166EFC">
        <w:rPr>
          <w:rStyle w:val="Emphasis"/>
        </w:rPr>
        <w:t xml:space="preserve">The scientists who completed the most recent peer-reviewed studies on nuclear winter discovered that the </w:t>
      </w:r>
      <w:r w:rsidRPr="00166EFC">
        <w:rPr>
          <w:rStyle w:val="Emphasis"/>
          <w:highlight w:val="green"/>
        </w:rPr>
        <w:t>sunlight would heat the smoke, producing a self-lofting effect that would</w:t>
      </w:r>
      <w:r w:rsidRPr="00166EFC">
        <w:rPr>
          <w:rStyle w:val="Emphasis"/>
        </w:rPr>
        <w:t xml:space="preserve"> not only </w:t>
      </w:r>
      <w:r w:rsidRPr="00166EFC">
        <w:rPr>
          <w:rStyle w:val="Emphasis"/>
          <w:highlight w:val="green"/>
        </w:rPr>
        <w:t>aid the rise of the smoke into the stratosphere</w:t>
      </w:r>
      <w:r w:rsidRPr="00166EFC">
        <w:rPr>
          <w:rStyle w:val="Emphasis"/>
        </w:rPr>
        <w:t xml:space="preserve"> (</w:t>
      </w:r>
      <w:r w:rsidRPr="00166EFC">
        <w:rPr>
          <w:rStyle w:val="Emphasis"/>
          <w:highlight w:val="green"/>
        </w:rPr>
        <w:t>above cloud level, where it could not be rained out</w:t>
      </w:r>
      <w:r w:rsidRPr="00166EFC">
        <w:rPr>
          <w:rStyle w:val="Emphasis"/>
        </w:rPr>
        <w:t>), but act to keep the smoke in the stratosphere for 10 years or more</w:t>
      </w:r>
      <w:r w:rsidRPr="00166EFC">
        <w:rPr>
          <w:sz w:val="10"/>
        </w:rPr>
        <w:t xml:space="preserve">. The longevity of the smoke layer would act to greatly increase the severity of its effects upon the biosphere. </w:t>
      </w:r>
      <w:r w:rsidRPr="00166EFC">
        <w:rPr>
          <w:rStyle w:val="Emphasis"/>
        </w:rPr>
        <w:t>Once in the stratosphere, the smoke</w:t>
      </w:r>
      <w:r w:rsidRPr="00166EFC">
        <w:rPr>
          <w:sz w:val="10"/>
        </w:rPr>
        <w:t xml:space="preserve"> (predicted to be produced by a range of strategic nuclear wars) </w:t>
      </w:r>
      <w:r w:rsidRPr="00166EFC">
        <w:rPr>
          <w:rStyle w:val="Emphasis"/>
        </w:rPr>
        <w:t xml:space="preserve">would rapidly engulf the Earth and form a </w:t>
      </w:r>
      <w:hyperlink r:id="rId15" w:history="1">
        <w:r w:rsidRPr="00166EFC">
          <w:rPr>
            <w:rStyle w:val="Emphasis"/>
          </w:rPr>
          <w:t>dense stratospheric smoke layer</w:t>
        </w:r>
      </w:hyperlink>
      <w:r w:rsidRPr="00166EFC">
        <w:rPr>
          <w:sz w:val="10"/>
        </w:rPr>
        <w:t xml:space="preserve">. </w:t>
      </w:r>
      <w:r w:rsidRPr="00166EFC">
        <w:rPr>
          <w:rStyle w:val="Emphasis"/>
          <w:highlight w:val="green"/>
        </w:rPr>
        <w:t>The smoke from</w:t>
      </w:r>
      <w:r w:rsidRPr="00166EFC">
        <w:rPr>
          <w:rStyle w:val="Emphasis"/>
        </w:rPr>
        <w:t xml:space="preserve"> a war fought with strategic </w:t>
      </w:r>
      <w:r w:rsidRPr="00166EFC">
        <w:rPr>
          <w:rStyle w:val="Emphasis"/>
          <w:highlight w:val="green"/>
        </w:rPr>
        <w:t>nuclear weapons would</w:t>
      </w:r>
      <w:r w:rsidRPr="00166EFC">
        <w:rPr>
          <w:rStyle w:val="Emphasis"/>
        </w:rPr>
        <w:t xml:space="preserve"> quickly </w:t>
      </w:r>
      <w:r w:rsidRPr="00166EFC">
        <w:rPr>
          <w:rStyle w:val="Emphasis"/>
          <w:highlight w:val="green"/>
        </w:rPr>
        <w:t>prevent</w:t>
      </w:r>
      <w:r w:rsidRPr="00166EFC">
        <w:rPr>
          <w:rStyle w:val="Emphasis"/>
        </w:rPr>
        <w:t xml:space="preserve"> up to </w:t>
      </w:r>
      <w:r w:rsidRPr="00166EFC">
        <w:rPr>
          <w:rStyle w:val="Emphasis"/>
          <w:highlight w:val="green"/>
        </w:rPr>
        <w:t>70% of sunlight from reaching the</w:t>
      </w:r>
      <w:r w:rsidRPr="00166EFC">
        <w:rPr>
          <w:rStyle w:val="Emphasis"/>
        </w:rPr>
        <w:t xml:space="preserve"> surface of the </w:t>
      </w:r>
      <w:r w:rsidRPr="00166EFC">
        <w:rPr>
          <w:rStyle w:val="Emphasis"/>
          <w:highlight w:val="green"/>
        </w:rPr>
        <w:t>Northern Hemisphere and 35% of sunlight from reaching</w:t>
      </w:r>
      <w:r w:rsidRPr="00166EFC">
        <w:rPr>
          <w:rStyle w:val="Emphasis"/>
        </w:rPr>
        <w:t xml:space="preserve"> the surface of the </w:t>
      </w:r>
      <w:r w:rsidRPr="00166EFC">
        <w:rPr>
          <w:rStyle w:val="Emphasis"/>
          <w:highlight w:val="green"/>
        </w:rPr>
        <w:t>Southern Hemisphere</w:t>
      </w:r>
      <w:r w:rsidRPr="00166EFC">
        <w:rPr>
          <w:rStyle w:val="Emphasis"/>
        </w:rPr>
        <w:t>.</w:t>
      </w:r>
      <w:r w:rsidRPr="00166EFC">
        <w:rPr>
          <w:sz w:val="10"/>
        </w:rPr>
        <w:t xml:space="preserve"> Such an enormous loss of warming sunlight would produce Ice Age weather conditions on Earth in a matter of weeks. </w:t>
      </w:r>
      <w:r w:rsidRPr="00166EFC">
        <w:rPr>
          <w:rStyle w:val="Emphasis"/>
        </w:rPr>
        <w:t xml:space="preserve">For a period of 1-3 years following the war, </w:t>
      </w:r>
      <w:r w:rsidRPr="00166EFC">
        <w:rPr>
          <w:rStyle w:val="Emphasis"/>
          <w:highlight w:val="green"/>
        </w:rPr>
        <w:t xml:space="preserve">temperatures </w:t>
      </w:r>
      <w:r w:rsidRPr="00166EFC">
        <w:rPr>
          <w:rStyle w:val="Emphasis"/>
        </w:rPr>
        <w:t>would fall below freezing every day in the central agricultural zones of North America and Eurasia.</w:t>
      </w:r>
      <w:r w:rsidRPr="00166EFC">
        <w:rPr>
          <w:sz w:val="10"/>
        </w:rPr>
        <w:t xml:space="preserve"> [For an explanation of nuclear winter, see </w:t>
      </w:r>
      <w:hyperlink r:id="rId16" w:history="1">
        <w:r w:rsidRPr="00166EFC">
          <w:rPr>
            <w:rStyle w:val="Hyperlink"/>
            <w:sz w:val="10"/>
          </w:rPr>
          <w:t>Nuclear winter revisited with a modern climate model and current nuclear arsenals: Still catastrophic consequences</w:t>
        </w:r>
      </w:hyperlink>
      <w:r w:rsidRPr="00166EFC">
        <w:rPr>
          <w:sz w:val="10"/>
        </w:rPr>
        <w:t xml:space="preserve">.] Nuclear winter would cause average global surface temperatures to become colder than they were at the height of the last Ice Age. </w:t>
      </w:r>
      <w:r w:rsidRPr="00166EFC">
        <w:rPr>
          <w:rStyle w:val="Emphasis"/>
        </w:rPr>
        <w:t xml:space="preserve">Such extreme cold </w:t>
      </w:r>
      <w:r w:rsidRPr="00166EFC">
        <w:rPr>
          <w:rStyle w:val="Emphasis"/>
          <w:highlight w:val="green"/>
        </w:rPr>
        <w:t>would eliminate growing seasons for</w:t>
      </w:r>
      <w:r w:rsidRPr="00166EFC">
        <w:rPr>
          <w:rStyle w:val="Emphasis"/>
        </w:rPr>
        <w:t xml:space="preserve"> many years, probably for </w:t>
      </w:r>
      <w:r w:rsidRPr="00166EFC">
        <w:rPr>
          <w:rStyle w:val="Emphasis"/>
          <w:highlight w:val="green"/>
        </w:rPr>
        <w:t>a decade or longer</w:t>
      </w:r>
      <w:r w:rsidRPr="00166EFC">
        <w:rPr>
          <w:rStyle w:val="Emphasis"/>
        </w:rPr>
        <w:t>.</w:t>
      </w:r>
      <w:r w:rsidRPr="00166EFC">
        <w:rPr>
          <w:sz w:val="10"/>
        </w:rPr>
        <w:t xml:space="preserve"> Can you imagine a winter that lasts for ten years? The results of such a scenario are obvious. </w:t>
      </w:r>
      <w:r w:rsidRPr="00166EFC">
        <w:rPr>
          <w:rStyle w:val="Emphasis"/>
        </w:rPr>
        <w:t xml:space="preserve">Temperatures would be much too cold to grow food, and they would remain this way </w:t>
      </w:r>
      <w:r w:rsidRPr="00166EFC">
        <w:rPr>
          <w:rStyle w:val="Emphasis"/>
          <w:highlight w:val="green"/>
        </w:rPr>
        <w:t>long enough to cause most humans and animals to starve to death</w:t>
      </w:r>
      <w:r w:rsidRPr="00166EFC">
        <w:rPr>
          <w:rStyle w:val="Emphasis"/>
        </w:rPr>
        <w:t xml:space="preserve">. Global nuclear famine would ensue in a setting in which the </w:t>
      </w:r>
      <w:r w:rsidRPr="00166EFC">
        <w:rPr>
          <w:rStyle w:val="Emphasis"/>
          <w:highlight w:val="green"/>
        </w:rPr>
        <w:t>infrastructure</w:t>
      </w:r>
      <w:r w:rsidRPr="00166EFC">
        <w:rPr>
          <w:rStyle w:val="Emphasis"/>
        </w:rPr>
        <w:t xml:space="preserve"> of the combatant nations </w:t>
      </w:r>
      <w:r w:rsidRPr="00166EFC">
        <w:rPr>
          <w:rStyle w:val="Emphasis"/>
          <w:highlight w:val="green"/>
        </w:rPr>
        <w:t>has been totally destroyed</w:t>
      </w:r>
      <w:r w:rsidRPr="00166EFC">
        <w:rPr>
          <w:rStyle w:val="Emphasis"/>
        </w:rPr>
        <w:t xml:space="preserve">, </w:t>
      </w:r>
      <w:r w:rsidRPr="00166EFC">
        <w:rPr>
          <w:sz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sidRPr="00166EFC">
        <w:rPr>
          <w:rStyle w:val="Emphasis"/>
        </w:rPr>
        <w:t>it is not necessary to engage in an unwinnable academic debate as to whether any humans will survive.</w:t>
      </w:r>
    </w:p>
    <w:p w14:paraId="5E772526" w14:textId="77777777" w:rsidR="002D3684" w:rsidRPr="00976E44" w:rsidRDefault="002D3684" w:rsidP="002D3684"/>
    <w:p w14:paraId="1BD91992" w14:textId="77777777" w:rsidR="002D3684" w:rsidRPr="00976E44" w:rsidRDefault="002D3684" w:rsidP="002D3684">
      <w:pPr>
        <w:pStyle w:val="Heading3"/>
        <w:rPr>
          <w:rFonts w:cs="Calibri"/>
        </w:rPr>
      </w:pPr>
      <w:r w:rsidRPr="00976E44">
        <w:rPr>
          <w:rFonts w:cs="Calibri"/>
        </w:rPr>
        <w:lastRenderedPageBreak/>
        <w:t xml:space="preserve">1AC – Plan </w:t>
      </w:r>
    </w:p>
    <w:p w14:paraId="72B6A5B1" w14:textId="77777777" w:rsidR="002D3684" w:rsidRPr="00976E44" w:rsidRDefault="002D3684" w:rsidP="002D3684">
      <w:pPr>
        <w:pStyle w:val="Heading4"/>
        <w:rPr>
          <w:rFonts w:cs="Calibri"/>
        </w:rPr>
      </w:pPr>
      <w:r w:rsidRPr="00976E44">
        <w:rPr>
          <w:rFonts w:cs="Calibri"/>
        </w:rPr>
        <w:t>Plan text: The member nations of the World Trade Organization ought to reduce intellectual property protections for medicines during pandemics.</w:t>
      </w:r>
    </w:p>
    <w:p w14:paraId="63FF6538" w14:textId="77777777" w:rsidR="002D3684" w:rsidRPr="00976E44" w:rsidRDefault="002D3684" w:rsidP="002D3684"/>
    <w:p w14:paraId="57DB012A" w14:textId="77777777" w:rsidR="002D3684" w:rsidRPr="00976E44" w:rsidRDefault="002D3684" w:rsidP="002D3684">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07C890B6" w14:textId="77777777" w:rsidR="002D3684" w:rsidRPr="00976E44" w:rsidRDefault="002D3684" w:rsidP="002D3684">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34645189" w14:textId="77777777" w:rsidR="002D3684" w:rsidRPr="00976E44" w:rsidRDefault="002D3684" w:rsidP="002D3684">
      <w:pPr>
        <w:rPr>
          <w:u w:val="single"/>
        </w:rPr>
      </w:pPr>
      <w:r w:rsidRPr="00976E44">
        <w:rPr>
          <w:highlight w:val="green"/>
          <w:u w:val="single"/>
        </w:rPr>
        <w:t>Limited Waiver</w:t>
      </w:r>
      <w:r w:rsidRPr="00976E44">
        <w:rPr>
          <w:u w:val="single"/>
        </w:rPr>
        <w:t xml:space="preserve"> Approach</w:t>
      </w:r>
    </w:p>
    <w:p w14:paraId="0798D030" w14:textId="77777777" w:rsidR="002D3684" w:rsidRPr="00976E44" w:rsidRDefault="002D3684" w:rsidP="002D3684">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0C7765A2" w14:textId="77777777" w:rsidR="002D3684" w:rsidRPr="00976E44" w:rsidRDefault="002D3684" w:rsidP="002D3684">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5B82A110" w14:textId="77777777" w:rsidR="002D3684" w:rsidRPr="00976E44" w:rsidRDefault="002D3684" w:rsidP="002D3684">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D69B8E8" w14:textId="77777777" w:rsidR="002D3684" w:rsidRPr="00976E44" w:rsidRDefault="002D3684" w:rsidP="002D3684">
      <w:pPr>
        <w:rPr>
          <w:sz w:val="16"/>
        </w:rPr>
      </w:pPr>
      <w:r w:rsidRPr="00976E44">
        <w:rPr>
          <w:u w:val="single"/>
        </w:rPr>
        <w:lastRenderedPageBreak/>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1BE76ACF" w14:textId="77777777" w:rsidR="002D3684" w:rsidRPr="00976E44" w:rsidRDefault="002D3684" w:rsidP="002D3684">
      <w:pPr>
        <w:rPr>
          <w:sz w:val="16"/>
        </w:rPr>
      </w:pPr>
      <w:r w:rsidRPr="00976E44">
        <w:rPr>
          <w:sz w:val="16"/>
        </w:rPr>
        <w:t>Let’s Not Repeat Past Mistakes</w:t>
      </w:r>
    </w:p>
    <w:p w14:paraId="17F94877" w14:textId="77777777" w:rsidR="002D3684" w:rsidRPr="00976E44" w:rsidRDefault="002D3684" w:rsidP="002D3684">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515DB8B9" w14:textId="77777777" w:rsidR="002D3684" w:rsidRPr="00976E44" w:rsidRDefault="002D3684" w:rsidP="002D3684"/>
    <w:p w14:paraId="13847397" w14:textId="77777777" w:rsidR="002D3684" w:rsidRPr="00976E44" w:rsidRDefault="002D3684" w:rsidP="002D3684">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5B532E49" w14:textId="77777777" w:rsidR="002D3684" w:rsidRPr="00976E44" w:rsidRDefault="002D3684" w:rsidP="002D3684">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8" w:history="1">
        <w:r w:rsidRPr="00976E44">
          <w:rPr>
            <w:rStyle w:val="Hyperlink"/>
          </w:rPr>
          <w:t>https://www.helsinkitimes.fi/columns/columns/viewpoint/18561-science-has-delivered-will-the-wto-deliver.html</w:t>
        </w:r>
      </w:hyperlink>
      <w:r w:rsidRPr="00976E44">
        <w:t>] Justin</w:t>
      </w:r>
    </w:p>
    <w:p w14:paraId="21239CD5" w14:textId="77777777" w:rsidR="002D3684" w:rsidRPr="00976E44" w:rsidRDefault="002D3684" w:rsidP="002D3684">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6E4469F3" w14:textId="77777777" w:rsidR="002D3684" w:rsidRPr="00976E44" w:rsidRDefault="002D3684" w:rsidP="002D3684">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51A16F8F" w14:textId="77777777" w:rsidR="002D3684" w:rsidRPr="00976E44" w:rsidRDefault="002D3684" w:rsidP="002D3684">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3941AA86" w14:textId="77777777" w:rsidR="002D3684" w:rsidRPr="00976E44" w:rsidRDefault="002D3684" w:rsidP="002D3684">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2737ADE6" w14:textId="77777777" w:rsidR="002D3684" w:rsidRPr="00976E44" w:rsidRDefault="002D3684" w:rsidP="002D3684">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1E171484" w14:textId="77777777" w:rsidR="002D3684" w:rsidRPr="00976E44" w:rsidRDefault="002D3684" w:rsidP="002D3684">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w:t>
      </w:r>
      <w:r w:rsidRPr="00976E44">
        <w:rPr>
          <w:sz w:val="16"/>
        </w:rPr>
        <w:lastRenderedPageBreak/>
        <w:t xml:space="preserve">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767ADC20" w14:textId="77777777" w:rsidR="002D3684" w:rsidRPr="00976E44" w:rsidRDefault="002D3684" w:rsidP="002D3684">
      <w:pPr>
        <w:rPr>
          <w:sz w:val="16"/>
        </w:rPr>
      </w:pPr>
      <w:r w:rsidRPr="00976E44">
        <w:rPr>
          <w:sz w:val="16"/>
        </w:rPr>
        <w:t>Why existing flexibilities under the TRIPS Agreement are not enough</w:t>
      </w:r>
    </w:p>
    <w:p w14:paraId="625B9F19" w14:textId="77777777" w:rsidR="002D3684" w:rsidRPr="00976E44" w:rsidRDefault="002D3684" w:rsidP="002D3684">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6FF37C70" w14:textId="77777777" w:rsidR="002D3684" w:rsidRPr="00976E44" w:rsidRDefault="002D3684" w:rsidP="002D3684">
      <w:pPr>
        <w:rPr>
          <w:sz w:val="16"/>
        </w:rPr>
      </w:pPr>
      <w:r w:rsidRPr="00976E44">
        <w:rPr>
          <w:sz w:val="16"/>
        </w:rPr>
        <w:t>Why is there a need to go beyond existing global cooperation initiatives?</w:t>
      </w:r>
    </w:p>
    <w:p w14:paraId="6AF9C647" w14:textId="77777777" w:rsidR="002D3684" w:rsidRPr="00976E44" w:rsidRDefault="002D3684" w:rsidP="002D3684">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0B3879B9" w14:textId="77777777" w:rsidR="002D3684" w:rsidRPr="00976E44" w:rsidRDefault="002D3684" w:rsidP="002D3684">
      <w:pPr>
        <w:rPr>
          <w:sz w:val="16"/>
        </w:rPr>
      </w:pPr>
      <w:r w:rsidRPr="00976E44">
        <w:rPr>
          <w:sz w:val="16"/>
        </w:rPr>
        <w:t>Past experience</w:t>
      </w:r>
    </w:p>
    <w:p w14:paraId="10A25F4A" w14:textId="77777777" w:rsidR="002D3684" w:rsidRPr="00976E44" w:rsidRDefault="002D3684" w:rsidP="002D3684">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402E4C63" w14:textId="77777777" w:rsidR="002D3684" w:rsidRPr="00976E44" w:rsidRDefault="002D3684" w:rsidP="002D3684">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4B3535C6" w14:textId="77777777" w:rsidR="002D3684" w:rsidRPr="00976E44" w:rsidRDefault="002D3684" w:rsidP="002D3684">
      <w:pPr>
        <w:rPr>
          <w:sz w:val="16"/>
        </w:rPr>
      </w:pPr>
      <w:r w:rsidRPr="00976E44">
        <w:rPr>
          <w:sz w:val="16"/>
        </w:rPr>
        <w:t>Way forward</w:t>
      </w:r>
    </w:p>
    <w:p w14:paraId="535CD587" w14:textId="77777777" w:rsidR="002D3684" w:rsidRPr="00976E44" w:rsidRDefault="002D3684" w:rsidP="002D3684">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2B788BC3" w14:textId="77777777" w:rsidR="002D3684" w:rsidRPr="00976E44" w:rsidRDefault="002D3684" w:rsidP="002D3684">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4A968B03" w14:textId="77777777" w:rsidR="002D3684" w:rsidRPr="00976E44" w:rsidRDefault="002D3684" w:rsidP="002D3684">
      <w:pPr>
        <w:rPr>
          <w:sz w:val="16"/>
        </w:rPr>
      </w:pPr>
    </w:p>
    <w:p w14:paraId="0C5FBD65" w14:textId="77777777" w:rsidR="002D3684" w:rsidRPr="00976E44" w:rsidRDefault="002D3684" w:rsidP="002D3684">
      <w:pPr>
        <w:pStyle w:val="Heading4"/>
        <w:rPr>
          <w:rFonts w:cs="Calibri"/>
        </w:rPr>
      </w:pPr>
      <w:r w:rsidRPr="00976E44">
        <w:rPr>
          <w:rFonts w:cs="Calibri"/>
        </w:rPr>
        <w:lastRenderedPageBreak/>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4FF19439" w14:textId="77777777" w:rsidR="002D3684" w:rsidRPr="00976E44" w:rsidRDefault="002D3684" w:rsidP="002D3684">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1D021F5" w14:textId="77777777" w:rsidR="002D3684" w:rsidRPr="00976E44" w:rsidRDefault="002D3684" w:rsidP="002D3684">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28B35FEA" w14:textId="77777777" w:rsidR="002D3684" w:rsidRDefault="002D3684" w:rsidP="002D3684">
      <w:pPr>
        <w:pStyle w:val="Heading3"/>
        <w:rPr>
          <w:rFonts w:cs="Calibri"/>
        </w:rPr>
      </w:pPr>
      <w:r w:rsidRPr="00976E44">
        <w:rPr>
          <w:rFonts w:cs="Calibri"/>
        </w:rPr>
        <w:lastRenderedPageBreak/>
        <w:t>1AC – Framing</w:t>
      </w:r>
    </w:p>
    <w:p w14:paraId="0473586C" w14:textId="77777777" w:rsidR="002D3684" w:rsidRDefault="002D3684" w:rsidP="002D3684">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5813EB7E" w14:textId="77777777" w:rsidR="002D3684" w:rsidRDefault="002D3684" w:rsidP="002D3684">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F3E2CD3" w14:textId="77777777" w:rsidR="002D3684" w:rsidRDefault="002D3684" w:rsidP="002D3684">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F4A4B47" w14:textId="77777777" w:rsidR="002D3684" w:rsidRPr="00611177" w:rsidRDefault="002D3684" w:rsidP="002D3684">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036DE93" w14:textId="77777777" w:rsidR="002D3684" w:rsidRPr="00611177" w:rsidRDefault="002D3684" w:rsidP="002D3684">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140589F1" w14:textId="77777777" w:rsidR="002D3684" w:rsidRPr="00484031" w:rsidRDefault="002D3684" w:rsidP="002D3684">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w:t>
      </w:r>
      <w:r w:rsidRPr="00611177">
        <w:rPr>
          <w:sz w:val="12"/>
        </w:rPr>
        <w:lastRenderedPageBreak/>
        <w:t xml:space="preserve">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389A28A" w14:textId="77777777" w:rsidR="002D3684" w:rsidRDefault="002D3684" w:rsidP="002D3684">
      <w:pPr>
        <w:pStyle w:val="Heading4"/>
      </w:pPr>
      <w:r>
        <w:t>4] Extinction outweighs</w:t>
      </w:r>
    </w:p>
    <w:p w14:paraId="422D669E" w14:textId="77777777" w:rsidR="002D3684" w:rsidRPr="00166CFF" w:rsidRDefault="002D3684" w:rsidP="002D3684">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2C6971C" w14:textId="77777777" w:rsidR="002D3684" w:rsidRDefault="002D3684" w:rsidP="002D3684">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 xml:space="preserve">for a few </w:t>
      </w:r>
      <w:r w:rsidRPr="00166CFF">
        <w:rPr>
          <w:sz w:val="14"/>
          <w:szCs w:val="26"/>
        </w:rPr>
        <w:lastRenderedPageBreak/>
        <w:t>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3D044B8" w14:textId="77777777" w:rsidR="002D3684" w:rsidRPr="00947060" w:rsidRDefault="002D3684" w:rsidP="002D3684">
      <w:pPr>
        <w:rPr>
          <w:sz w:val="14"/>
          <w:szCs w:val="26"/>
        </w:rPr>
      </w:pPr>
    </w:p>
    <w:p w14:paraId="37E90F73" w14:textId="77777777" w:rsidR="002D3684" w:rsidRDefault="002D3684" w:rsidP="002D3684">
      <w:pPr>
        <w:pStyle w:val="Heading3"/>
      </w:pPr>
      <w:r>
        <w:lastRenderedPageBreak/>
        <w:t>Underview</w:t>
      </w:r>
    </w:p>
    <w:p w14:paraId="030288FF" w14:textId="77777777" w:rsidR="002D3684" w:rsidRPr="00394AF8" w:rsidRDefault="002D3684" w:rsidP="002D3684">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134E466D" w14:textId="77777777" w:rsidR="002D3684" w:rsidRPr="00100679" w:rsidRDefault="002D3684" w:rsidP="002D3684">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3CF08862" w14:textId="77777777" w:rsidR="002D3684" w:rsidRPr="00292257" w:rsidRDefault="002D3684" w:rsidP="002D3684">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72ACFEB3" w14:textId="77777777" w:rsidR="002D3684" w:rsidRPr="00635624" w:rsidRDefault="002D3684" w:rsidP="002D3684">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lastRenderedPageBreak/>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01DD6F32" w14:textId="77777777" w:rsidR="002D3684" w:rsidRDefault="002D3684" w:rsidP="002D3684">
      <w:pPr>
        <w:pStyle w:val="Body"/>
        <w:widowControl w:val="0"/>
        <w:suppressAutoHyphens/>
        <w:rPr>
          <w:rFonts w:ascii="Calibri" w:hAnsi="Calibri" w:cstheme="minorHAnsi"/>
          <w:color w:val="000000" w:themeColor="text1"/>
          <w:sz w:val="12"/>
          <w:szCs w:val="12"/>
        </w:rPr>
      </w:pPr>
    </w:p>
    <w:p w14:paraId="26FF8458" w14:textId="7ECE1744" w:rsidR="002D3684" w:rsidRDefault="002D3684" w:rsidP="002D3684">
      <w:pPr>
        <w:pStyle w:val="Heading4"/>
      </w:pPr>
      <w:r>
        <w:t xml:space="preserve">3] Youth participatory action research enables </w:t>
      </w:r>
      <w:r>
        <w:rPr>
          <w:i/>
        </w:rPr>
        <w:t>transformative resistance</w:t>
      </w:r>
      <w:r>
        <w:t xml:space="preserve"> and is crucial to make activism work</w:t>
      </w:r>
    </w:p>
    <w:p w14:paraId="3384D9C5" w14:textId="77777777" w:rsidR="002D3684" w:rsidRPr="000661AC" w:rsidRDefault="002D3684" w:rsidP="002D3684">
      <w:pPr>
        <w:rPr>
          <w:rStyle w:val="Style13ptBold"/>
        </w:rPr>
      </w:pPr>
      <w:proofErr w:type="spellStart"/>
      <w:r w:rsidRPr="000661AC">
        <w:rPr>
          <w:rStyle w:val="Style13ptBold"/>
        </w:rPr>
        <w:t>Cammarota</w:t>
      </w:r>
      <w:proofErr w:type="spellEnd"/>
      <w:r w:rsidRPr="000661AC">
        <w:rPr>
          <w:rStyle w:val="Style13ptBold"/>
        </w:rPr>
        <w:t xml:space="preserve"> and Fine 08 </w:t>
      </w:r>
    </w:p>
    <w:p w14:paraId="0AA33515" w14:textId="77777777" w:rsidR="002D3684" w:rsidRPr="000661AC" w:rsidRDefault="002D3684" w:rsidP="002D3684">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32382A4A" w14:textId="77777777" w:rsidR="002D3684" w:rsidRPr="00635624" w:rsidRDefault="002D3684" w:rsidP="002D3684">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w:t>
      </w:r>
      <w:r w:rsidRPr="001F0493">
        <w:rPr>
          <w:sz w:val="16"/>
        </w:rPr>
        <w:lastRenderedPageBreak/>
        <w:t xml:space="preserve">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 xml:space="preserve">any </w:t>
      </w:r>
      <w:r w:rsidRPr="00CC2696">
        <w:rPr>
          <w:rStyle w:val="Emphasis"/>
        </w:rPr>
        <w:lastRenderedPageBreak/>
        <w:t>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r w:rsidRPr="001F0493">
        <w:rPr>
          <w:sz w:val="16"/>
        </w:rPr>
        <w:t>ey</w:t>
      </w:r>
      <w:proofErr w:type="spell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2FBB338C" w14:textId="77777777" w:rsidR="002D3684" w:rsidRPr="00484031" w:rsidRDefault="002D3684" w:rsidP="002D3684"/>
    <w:p w14:paraId="3BB55375" w14:textId="77777777" w:rsidR="002D3684" w:rsidRPr="00E75D1C" w:rsidRDefault="002D3684" w:rsidP="002D3684"/>
    <w:p w14:paraId="364F81ED" w14:textId="41FD46D2" w:rsidR="002D3684" w:rsidRPr="00976E44" w:rsidRDefault="002D3684" w:rsidP="002D3684">
      <w:pPr>
        <w:pStyle w:val="Heading4"/>
        <w:jc w:val="both"/>
        <w:rPr>
          <w:rFonts w:cs="Calibri"/>
        </w:rPr>
      </w:pPr>
      <w:r>
        <w:rPr>
          <w:rFonts w:cs="Calibri"/>
        </w:rPr>
        <w:t xml:space="preserve">4] </w:t>
      </w:r>
      <w:r w:rsidRPr="00976E44">
        <w:rPr>
          <w:rFonts w:cs="Calibri"/>
        </w:rPr>
        <w:t xml:space="preserve">The </w:t>
      </w:r>
      <w:proofErr w:type="spellStart"/>
      <w:r w:rsidRPr="00976E44">
        <w:rPr>
          <w:rFonts w:cs="Calibri"/>
        </w:rPr>
        <w:t>aff</w:t>
      </w:r>
      <w:proofErr w:type="spellEnd"/>
      <w:r w:rsidRPr="00976E44">
        <w:rPr>
          <w:rFonts w:cs="Calibri"/>
        </w:rPr>
        <w:t xml:space="preserve">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23383372" w14:textId="77777777" w:rsidR="002D3684" w:rsidRPr="00976E44" w:rsidRDefault="002D3684" w:rsidP="002D3684">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9" w:history="1">
        <w:r w:rsidRPr="00976E44">
          <w:rPr>
            <w:rStyle w:val="Hyperlink"/>
          </w:rPr>
          <w:t>https://foreignpolicy.com/2021/02/23/dont-let-drug-companies-create-a-system-of-vaccine-apartheid/</w:t>
        </w:r>
      </w:hyperlink>
      <w:r w:rsidRPr="00976E44">
        <w:t>] Justin</w:t>
      </w:r>
    </w:p>
    <w:p w14:paraId="3E1A67CB" w14:textId="77777777" w:rsidR="002D3684" w:rsidRPr="00976E44" w:rsidRDefault="002D3684" w:rsidP="002D3684">
      <w:pPr>
        <w:rPr>
          <w:sz w:val="16"/>
        </w:rPr>
      </w:pPr>
      <w:r w:rsidRPr="00976E44">
        <w:rPr>
          <w:sz w:val="16"/>
        </w:rPr>
        <w:t xml:space="preserve">The </w:t>
      </w:r>
      <w:r w:rsidRPr="00976E44">
        <w:rPr>
          <w:u w:val="single"/>
        </w:rPr>
        <w:t xml:space="preserve">gap in equitable global coverage and </w:t>
      </w:r>
      <w:r w:rsidRPr="00976E44">
        <w:rPr>
          <w:highlight w:val="green"/>
          <w:u w:val="single"/>
        </w:rPr>
        <w:t xml:space="preserve">African nations’ </w:t>
      </w:r>
      <w:r w:rsidRPr="00976E44">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160CA63F" w14:textId="77777777" w:rsidR="002D3684" w:rsidRPr="00976E44" w:rsidRDefault="002D3684" w:rsidP="002D3684">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7E528E02" w14:textId="77777777" w:rsidR="002D3684" w:rsidRPr="00976E44" w:rsidRDefault="002D3684" w:rsidP="002D3684">
      <w:pPr>
        <w:rPr>
          <w:sz w:val="16"/>
        </w:rPr>
      </w:pPr>
      <w:r w:rsidRPr="00976E44">
        <w:rPr>
          <w:sz w:val="16"/>
        </w:rPr>
        <w:t xml:space="preserve">As with HIV/AIDS, </w:t>
      </w:r>
      <w:r w:rsidRPr="00976E44">
        <w:rPr>
          <w:u w:val="single"/>
        </w:rPr>
        <w:t xml:space="preserve">patent </w:t>
      </w:r>
      <w:r w:rsidRPr="00976E44">
        <w:rPr>
          <w:highlight w:val="green"/>
          <w:u w:val="single"/>
        </w:rPr>
        <w:t>monopolies</w:t>
      </w:r>
      <w:r w:rsidRPr="00976E44">
        <w:rPr>
          <w:u w:val="single"/>
        </w:rPr>
        <w:t xml:space="preserve"> are </w:t>
      </w:r>
      <w:r w:rsidRPr="00976E44">
        <w:rPr>
          <w:highlight w:val="green"/>
          <w:u w:val="single"/>
        </w:rPr>
        <w:t xml:space="preserve">determining </w:t>
      </w:r>
      <w:r w:rsidRPr="00976E44">
        <w:rPr>
          <w:rStyle w:val="Emphasis"/>
          <w:highlight w:val="green"/>
        </w:rPr>
        <w:t>which countries</w:t>
      </w:r>
      <w:r w:rsidRPr="00976E44">
        <w:rPr>
          <w:rStyle w:val="Emphasis"/>
        </w:rPr>
        <w:t xml:space="preserve"> will </w:t>
      </w:r>
      <w:r w:rsidRPr="00976E44">
        <w:rPr>
          <w:rStyle w:val="Emphasis"/>
          <w:highlight w:val="green"/>
        </w:rPr>
        <w:t>get</w:t>
      </w:r>
      <w:r w:rsidRPr="00976E44">
        <w:rPr>
          <w:rStyle w:val="Emphasis"/>
        </w:rPr>
        <w:t xml:space="preserve"> access to certain </w:t>
      </w:r>
      <w:r w:rsidRPr="00976E44">
        <w:rPr>
          <w:rStyle w:val="Emphasis"/>
          <w:highlight w:val="green"/>
        </w:rPr>
        <w:t>vaccines</w:t>
      </w:r>
      <w:r w:rsidRPr="00976E44">
        <w:rPr>
          <w:u w:val="single"/>
        </w:rPr>
        <w:t xml:space="preserve">, which companies will manufacture supplies, </w:t>
      </w:r>
      <w:r w:rsidRPr="00976E44">
        <w:rPr>
          <w:highlight w:val="green"/>
          <w:u w:val="single"/>
        </w:rPr>
        <w:t>which regions</w:t>
      </w:r>
      <w:r w:rsidRPr="00976E44">
        <w:rPr>
          <w:u w:val="single"/>
        </w:rPr>
        <w:t xml:space="preserve"> will be </w:t>
      </w:r>
      <w:r w:rsidRPr="00976E44">
        <w:rPr>
          <w:rStyle w:val="Emphasis"/>
          <w:highlight w:val="green"/>
        </w:rPr>
        <w:t xml:space="preserve">prioritized, and </w:t>
      </w:r>
      <w:r w:rsidRPr="00976E44">
        <w:rPr>
          <w:rStyle w:val="Heading3Char"/>
          <w:rFonts w:cs="Calibri"/>
          <w:highlight w:val="green"/>
        </w:rPr>
        <w:t>which populations</w:t>
      </w:r>
      <w:r w:rsidRPr="00976E44">
        <w:rPr>
          <w:rStyle w:val="Heading3Char"/>
          <w:rFonts w:cs="Calibri"/>
        </w:rPr>
        <w:t xml:space="preserve"> will </w:t>
      </w:r>
      <w:r w:rsidRPr="00976E44">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401EDBBC" w14:textId="77777777" w:rsidR="002D3684" w:rsidRPr="00976E44" w:rsidRDefault="002D3684" w:rsidP="002D3684">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76E44">
        <w:rPr>
          <w:highlight w:val="green"/>
          <w:u w:val="single"/>
        </w:rPr>
        <w:t xml:space="preserve">nationalism is </w:t>
      </w:r>
      <w:r w:rsidRPr="00976E44">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7AE0A29F" w14:textId="77777777" w:rsidR="002D3684" w:rsidRPr="00976E44" w:rsidRDefault="002D3684" w:rsidP="002D3684">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16CB9A1C" w14:textId="77777777" w:rsidR="002D3684" w:rsidRPr="00976E44" w:rsidRDefault="002D3684" w:rsidP="002D3684">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76E44">
        <w:rPr>
          <w:rStyle w:val="Emphasis"/>
          <w:highlight w:val="green"/>
        </w:rPr>
        <w:t>TRIPS</w:t>
      </w:r>
      <w:r w:rsidRPr="00976E44">
        <w:rPr>
          <w:rStyle w:val="Emphasis"/>
        </w:rPr>
        <w:t xml:space="preserve">) </w:t>
      </w:r>
      <w:r w:rsidRPr="00976E44">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76E44">
        <w:rPr>
          <w:highlight w:val="green"/>
          <w:u w:val="single"/>
        </w:rPr>
        <w:t>blocked</w:t>
      </w:r>
      <w:r w:rsidRPr="00976E44">
        <w:rPr>
          <w:u w:val="single"/>
        </w:rPr>
        <w:t xml:space="preserve"> shamelessly </w:t>
      </w:r>
      <w:r w:rsidRPr="00976E44">
        <w:rPr>
          <w:highlight w:val="green"/>
          <w:u w:val="single"/>
        </w:rPr>
        <w:t>by</w:t>
      </w:r>
      <w:r w:rsidRPr="00976E44">
        <w:rPr>
          <w:u w:val="single"/>
        </w:rPr>
        <w:t xml:space="preserve"> the very </w:t>
      </w:r>
      <w:r w:rsidRPr="00976E44">
        <w:rPr>
          <w:rStyle w:val="Emphasis"/>
          <w:highlight w:val="green"/>
        </w:rPr>
        <w:t>nations</w:t>
      </w:r>
      <w:r w:rsidRPr="00976E44">
        <w:rPr>
          <w:rStyle w:val="Emphasis"/>
        </w:rPr>
        <w:t xml:space="preserve"> that have commenced their own </w:t>
      </w:r>
      <w:r w:rsidRPr="00976E44">
        <w:rPr>
          <w:rStyle w:val="Emphasis"/>
          <w:highlight w:val="green"/>
        </w:rPr>
        <w:t>selfishly nationalistic</w:t>
      </w:r>
      <w:r w:rsidRPr="00976E44">
        <w:rPr>
          <w:rStyle w:val="Emphasis"/>
        </w:rPr>
        <w:t xml:space="preserve"> vaccination </w:t>
      </w:r>
      <w:r w:rsidRPr="00976E44">
        <w:rPr>
          <w:rStyle w:val="Emphasis"/>
          <w:highlight w:val="green"/>
        </w:rPr>
        <w:t>programs</w:t>
      </w:r>
      <w:r w:rsidRPr="00976E44">
        <w:rPr>
          <w:u w:val="single"/>
        </w:rPr>
        <w:t>.</w:t>
      </w:r>
    </w:p>
    <w:p w14:paraId="1BE3F0D3" w14:textId="77777777" w:rsidR="002D3684" w:rsidRPr="00976E44" w:rsidRDefault="002D3684" w:rsidP="002D3684">
      <w:pPr>
        <w:rPr>
          <w:u w:val="single"/>
        </w:rPr>
      </w:pPr>
      <w:r w:rsidRPr="00976E44">
        <w:rPr>
          <w:sz w:val="16"/>
        </w:rPr>
        <w:t xml:space="preserve">The </w:t>
      </w:r>
      <w:r w:rsidRPr="00976E44">
        <w:rPr>
          <w:rStyle w:val="Emphasis"/>
          <w:highlight w:val="green"/>
        </w:rPr>
        <w:t>TRIPS waiver</w:t>
      </w:r>
      <w:r w:rsidRPr="00976E44">
        <w:rPr>
          <w:highlight w:val="green"/>
          <w:u w:val="single"/>
        </w:rPr>
        <w:t xml:space="preserve"> </w:t>
      </w:r>
      <w:r w:rsidRPr="00976E44">
        <w:rPr>
          <w:u w:val="single"/>
        </w:rPr>
        <w:t xml:space="preserve">is at the </w:t>
      </w:r>
      <w:r w:rsidRPr="00976E44">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76E44">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129AA187" w14:textId="77777777" w:rsidR="002D3684" w:rsidRPr="00976E44" w:rsidRDefault="002D3684" w:rsidP="002D3684">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51336779" w14:textId="77777777" w:rsidR="002D3684" w:rsidRPr="00976E44" w:rsidRDefault="002D3684" w:rsidP="002D3684">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3C1565F9" w14:textId="77777777" w:rsidR="002D3684" w:rsidRPr="00976E44" w:rsidRDefault="002D3684" w:rsidP="002D3684">
      <w:pPr>
        <w:rPr>
          <w:sz w:val="16"/>
        </w:rPr>
      </w:pPr>
      <w:r w:rsidRPr="00976E44">
        <w:rPr>
          <w:sz w:val="16"/>
        </w:rPr>
        <w:t xml:space="preserve">This is an industry that rarely commits to high levels of transparency. Even with HIV/AIDS, lawyers and activists had to challenge the </w:t>
      </w:r>
      <w:proofErr w:type="gramStart"/>
      <w:r w:rsidRPr="00976E44">
        <w:rPr>
          <w:sz w:val="16"/>
        </w:rPr>
        <w:t>often undisclosed</w:t>
      </w:r>
      <w:proofErr w:type="gramEnd"/>
      <w:r w:rsidRPr="00976E44">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1BF5D335" w14:textId="77777777" w:rsidR="002D3684" w:rsidRPr="00976E44" w:rsidRDefault="002D3684" w:rsidP="002D3684">
      <w:pPr>
        <w:rPr>
          <w:sz w:val="16"/>
        </w:rPr>
      </w:pPr>
      <w:r w:rsidRPr="00976E44">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w:t>
      </w:r>
      <w:r w:rsidRPr="00976E44">
        <w:rPr>
          <w:sz w:val="16"/>
        </w:rPr>
        <w:lastRenderedPageBreak/>
        <w:t xml:space="preserve">cooperation of pharmaceutical companies in relaxing some patents—following an open letter sent by the People’s Vaccine Campaign for South Africa to Fauci and others, signed by the Anglican archbishop of southern Africa, Thabo </w:t>
      </w:r>
      <w:proofErr w:type="spellStart"/>
      <w:r w:rsidRPr="00976E44">
        <w:rPr>
          <w:sz w:val="16"/>
        </w:rPr>
        <w:t>Makgoba</w:t>
      </w:r>
      <w:proofErr w:type="spellEnd"/>
      <w:r w:rsidRPr="00976E44">
        <w:rPr>
          <w:sz w:val="16"/>
        </w:rPr>
        <w:t>.</w:t>
      </w:r>
    </w:p>
    <w:p w14:paraId="40B45240" w14:textId="77777777" w:rsidR="002D3684" w:rsidRPr="00976E44" w:rsidRDefault="002D3684" w:rsidP="002D3684">
      <w:pPr>
        <w:rPr>
          <w:u w:val="single"/>
        </w:rPr>
      </w:pPr>
      <w:r w:rsidRPr="00976E44">
        <w:rPr>
          <w:sz w:val="16"/>
        </w:rPr>
        <w:t xml:space="preserve">This is a start—but </w:t>
      </w:r>
      <w:r w:rsidRPr="00976E44">
        <w:rPr>
          <w:highlight w:val="green"/>
          <w:u w:val="single"/>
        </w:rPr>
        <w:t>forcing the</w:t>
      </w:r>
      <w:r w:rsidRPr="00976E44">
        <w:rPr>
          <w:u w:val="single"/>
        </w:rPr>
        <w:t xml:space="preserve"> pharmaceutical </w:t>
      </w:r>
      <w:r w:rsidRPr="00976E44">
        <w:rPr>
          <w:highlight w:val="green"/>
          <w:u w:val="single"/>
        </w:rPr>
        <w:t xml:space="preserve">industry </w:t>
      </w:r>
      <w:r w:rsidRPr="00976E44">
        <w:rPr>
          <w:u w:val="single"/>
        </w:rPr>
        <w:t xml:space="preserve">to </w:t>
      </w:r>
      <w:r w:rsidRPr="00976E44">
        <w:rPr>
          <w:highlight w:val="green"/>
          <w:u w:val="single"/>
        </w:rPr>
        <w:t xml:space="preserve">put </w:t>
      </w:r>
      <w:r w:rsidRPr="00976E44">
        <w:rPr>
          <w:rStyle w:val="Heading3Char"/>
          <w:rFonts w:cs="Calibri"/>
          <w:highlight w:val="green"/>
        </w:rPr>
        <w:t>lives ahead of</w:t>
      </w:r>
      <w:r w:rsidRPr="00976E44">
        <w:rPr>
          <w:rStyle w:val="Heading3Char"/>
          <w:rFonts w:cs="Calibri"/>
        </w:rPr>
        <w:t xml:space="preserve"> patents and </w:t>
      </w:r>
      <w:r w:rsidRPr="00976E44">
        <w:rPr>
          <w:rStyle w:val="Heading3Char"/>
          <w:rFonts w:cs="Calibri"/>
          <w:highlight w:val="green"/>
        </w:rPr>
        <w:t>profits</w:t>
      </w:r>
      <w:r w:rsidRPr="00976E44">
        <w:rPr>
          <w:rStyle w:val="Emphasis"/>
          <w:highlight w:val="green"/>
        </w:rPr>
        <w:t xml:space="preserve"> </w:t>
      </w:r>
      <w:r w:rsidRPr="00976E44">
        <w:rPr>
          <w:rStyle w:val="Emphasis"/>
        </w:rPr>
        <w:t xml:space="preserve">will </w:t>
      </w:r>
      <w:r w:rsidRPr="00976E44">
        <w:rPr>
          <w:rStyle w:val="Emphasis"/>
          <w:highlight w:val="green"/>
        </w:rPr>
        <w:t>require</w:t>
      </w:r>
      <w:r w:rsidRPr="00976E44">
        <w:rPr>
          <w:u w:val="single"/>
        </w:rPr>
        <w:t xml:space="preserve"> even greater </w:t>
      </w:r>
      <w:r w:rsidRPr="00976E44">
        <w:rPr>
          <w:rStyle w:val="Heading3Char"/>
          <w:rFonts w:cs="Calibri"/>
          <w:highlight w:val="green"/>
        </w:rPr>
        <w:t>pressure from governments and</w:t>
      </w:r>
      <w:r w:rsidRPr="00976E44">
        <w:rPr>
          <w:rStyle w:val="Heading3Char"/>
          <w:rFonts w:cs="Calibri"/>
        </w:rPr>
        <w:t xml:space="preserve"> civil </w:t>
      </w:r>
      <w:r w:rsidRPr="00976E44">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976E44">
        <w:rPr>
          <w:highlight w:val="green"/>
          <w:u w:val="single"/>
        </w:rPr>
        <w:t xml:space="preserve">not even </w:t>
      </w:r>
      <w:r w:rsidRPr="00976E44">
        <w:rPr>
          <w:u w:val="single"/>
        </w:rPr>
        <w:t xml:space="preserve">a </w:t>
      </w:r>
      <w:r w:rsidRPr="00976E44">
        <w:rPr>
          <w:rStyle w:val="Emphasis"/>
          <w:highlight w:val="green"/>
        </w:rPr>
        <w:t>global pandemic can stop</w:t>
      </w:r>
      <w:r w:rsidRPr="00976E44">
        <w:rPr>
          <w:rStyle w:val="Emphasis"/>
        </w:rPr>
        <w:t xml:space="preserve"> pharmaceutical </w:t>
      </w:r>
      <w:r w:rsidRPr="00976E44">
        <w:rPr>
          <w:rStyle w:val="Emphasis"/>
          <w:highlight w:val="green"/>
        </w:rPr>
        <w:t>corporations</w:t>
      </w:r>
      <w:r w:rsidRPr="00976E44">
        <w:rPr>
          <w:u w:val="single"/>
        </w:rPr>
        <w:t xml:space="preserve"> from following their business-as-usual approach, so </w:t>
      </w:r>
      <w:r w:rsidRPr="00976E44">
        <w:rPr>
          <w:highlight w:val="green"/>
          <w:u w:val="single"/>
        </w:rPr>
        <w:t xml:space="preserve">countries need to use </w:t>
      </w:r>
      <w:r w:rsidRPr="00976E44">
        <w:rPr>
          <w:rStyle w:val="Emphasis"/>
          <w:highlight w:val="green"/>
        </w:rPr>
        <w:t>every tool</w:t>
      </w:r>
      <w:r w:rsidRPr="00976E44">
        <w:rPr>
          <w:u w:val="single"/>
        </w:rPr>
        <w:t xml:space="preserve"> available to make sure that COVID-19 medical products are accessible and affordable for everyone who needs them.”</w:t>
      </w:r>
    </w:p>
    <w:p w14:paraId="60C42B5A" w14:textId="77777777" w:rsidR="002D3684" w:rsidRPr="00976E44" w:rsidRDefault="002D3684" w:rsidP="002D3684"/>
    <w:p w14:paraId="60C00E2F" w14:textId="15461F23" w:rsidR="002D3684" w:rsidRPr="00976E44" w:rsidRDefault="002D3684" w:rsidP="002D3684">
      <w:pPr>
        <w:pStyle w:val="Heading4"/>
        <w:rPr>
          <w:rFonts w:cs="Calibri"/>
        </w:rPr>
      </w:pPr>
      <w:r>
        <w:rPr>
          <w:rFonts w:cs="Calibri"/>
        </w:rPr>
        <w:t xml:space="preserve">5] </w:t>
      </w: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42ED0FE5" w14:textId="77777777" w:rsidR="002D3684" w:rsidRPr="00976E44" w:rsidRDefault="002D3684" w:rsidP="002D3684">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20" w:history="1">
        <w:r w:rsidRPr="00976E44">
          <w:rPr>
            <w:rStyle w:val="Hyperlink"/>
          </w:rPr>
          <w:t>http://www.cbsnews.com/news/study-says-world-underprepared-ebola-level-outbreaks/</w:t>
        </w:r>
      </w:hyperlink>
      <w:r w:rsidRPr="00976E44">
        <w:rPr>
          <w:rStyle w:val="Hyperlink"/>
        </w:rPr>
        <w:t>] Elmer // Re-Cut Justin</w:t>
      </w:r>
    </w:p>
    <w:p w14:paraId="1B879079" w14:textId="77777777" w:rsidR="002D3684" w:rsidRPr="00976E44" w:rsidRDefault="002D3684" w:rsidP="002D3684">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rPr>
        <w:t xml:space="preserve">economically and politically </w:t>
      </w:r>
      <w:r w:rsidRPr="00976E44">
        <w:rPr>
          <w:rStyle w:val="Emphasis"/>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rPr>
        <w:t xml:space="preserve">anything close to the </w:t>
      </w:r>
      <w:r w:rsidRPr="00976E44">
        <w:rPr>
          <w:rStyle w:val="Emphasis"/>
          <w:highlight w:val="green"/>
        </w:rPr>
        <w:t xml:space="preserve">priority </w:t>
      </w:r>
      <w:r w:rsidRPr="00976E44">
        <w:rPr>
          <w:rStyle w:val="Emphasis"/>
        </w:rPr>
        <w:t>they demand</w:t>
      </w:r>
      <w:r w:rsidRPr="00976E44">
        <w:t xml:space="preserve">.” Sands called this </w:t>
      </w:r>
      <w:r w:rsidRPr="00976E44">
        <w:rPr>
          <w:rStyle w:val="StyleUnderline"/>
          <w:sz w:val="26"/>
        </w:rPr>
        <w:t>the</w:t>
      </w:r>
      <w:r w:rsidRPr="00976E44">
        <w:t xml:space="preserve"> “</w:t>
      </w:r>
      <w:r w:rsidRPr="00976E44">
        <w:rPr>
          <w:rStyle w:val="Emphasis"/>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highlight w:val="green"/>
        </w:rPr>
        <w:t>rather than “security risks</w:t>
      </w:r>
      <w:r w:rsidRPr="00976E44">
        <w:rPr>
          <w:rStyle w:val="Emphasis"/>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rPr>
        <w:t xml:space="preserve">relatively </w:t>
      </w:r>
      <w:r w:rsidRPr="00976E44">
        <w:rPr>
          <w:rStyle w:val="Emphasis"/>
          <w:highlight w:val="green"/>
        </w:rPr>
        <w:t>ignored</w:t>
      </w:r>
      <w:r w:rsidRPr="00976E44">
        <w:t xml:space="preserve">. The commission issued 10 recommendations for building more effective public health resources in countries that are particularly prone to being decimated by an Ebola-level pandemic, such as developing universal </w:t>
      </w:r>
      <w:r w:rsidRPr="00976E44">
        <w:lastRenderedPageBreak/>
        <w:t xml:space="preserve">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213DF1BF" w14:textId="77777777" w:rsidR="00FE5067" w:rsidRDefault="00FE5067" w:rsidP="00FE5067">
      <w:pPr>
        <w:pStyle w:val="Heading4"/>
      </w:pPr>
      <w:r>
        <w:t xml:space="preserve">7] Alt actor fiat is a voting issue: </w:t>
      </w:r>
    </w:p>
    <w:p w14:paraId="42A09F48" w14:textId="77777777" w:rsidR="00FE5067" w:rsidRDefault="00FE5067" w:rsidP="00FE5067">
      <w:pPr>
        <w:pStyle w:val="Heading4"/>
      </w:pPr>
      <w:r>
        <w:t xml:space="preserve">a] ground – moots the entire </w:t>
      </w:r>
      <w:proofErr w:type="spellStart"/>
      <w:r>
        <w:t>aff</w:t>
      </w:r>
      <w:proofErr w:type="spellEnd"/>
      <w:r>
        <w:t xml:space="preserve"> since you can just fiat an actor responsible for </w:t>
      </w:r>
      <w:proofErr w:type="spellStart"/>
      <w:r>
        <w:t>aff</w:t>
      </w:r>
      <w:proofErr w:type="spellEnd"/>
      <w:r>
        <w:t xml:space="preserve"> harms which means the </w:t>
      </w:r>
      <w:proofErr w:type="spellStart"/>
      <w:r>
        <w:t>aff</w:t>
      </w:r>
      <w:proofErr w:type="spellEnd"/>
      <w:r>
        <w:t xml:space="preserve"> can never weigh the case </w:t>
      </w:r>
    </w:p>
    <w:p w14:paraId="7D38A242" w14:textId="77777777" w:rsidR="00FE5067" w:rsidRDefault="00FE5067" w:rsidP="00FE5067">
      <w:pPr>
        <w:pStyle w:val="Heading4"/>
      </w:pPr>
      <w:r>
        <w:t xml:space="preserve">b] advocacy skills – in the real world we have to debate desirability with the actors we’re given, not assume other random people can solve the harms </w:t>
      </w:r>
    </w:p>
    <w:p w14:paraId="66CFF4EF" w14:textId="2CB7BB0C" w:rsidR="00FE5067" w:rsidRDefault="00FE5067" w:rsidP="00FE5067">
      <w:pPr>
        <w:pStyle w:val="Heading4"/>
      </w:pPr>
      <w:r>
        <w:t>c] limits – there are infinite number of alt actors which means I can never reasonably predict which one you could read.</w:t>
      </w:r>
    </w:p>
    <w:p w14:paraId="1F8F756E" w14:textId="02250FC9" w:rsidR="00FE5067" w:rsidRPr="00FE5067" w:rsidRDefault="00FE5067" w:rsidP="00FE5067">
      <w:pPr>
        <w:pStyle w:val="Heading4"/>
      </w:pPr>
      <w:r>
        <w:t>Fairness is a voter- debate is a competitive activity that requires objective evaluation</w:t>
      </w:r>
    </w:p>
    <w:p w14:paraId="3319D459" w14:textId="46EDD2AB" w:rsidR="002D3684" w:rsidRDefault="00FE5067" w:rsidP="00FE5067">
      <w:pPr>
        <w:pStyle w:val="Heading4"/>
      </w:pPr>
      <w:r>
        <w:t>CI, DTD – anything else allows them to violate which moots the purpose of the shell</w:t>
      </w:r>
    </w:p>
    <w:p w14:paraId="508B4898" w14:textId="5A6FD21F" w:rsidR="00FE5067" w:rsidRDefault="00FE5067" w:rsidP="00FE5067">
      <w:pPr>
        <w:pStyle w:val="Heading4"/>
      </w:pPr>
      <w:r>
        <w:t xml:space="preserve">No RVI on 1AC theory- incentivizes a </w:t>
      </w:r>
      <w:proofErr w:type="gramStart"/>
      <w:r>
        <w:t>7 minute</w:t>
      </w:r>
      <w:proofErr w:type="gramEnd"/>
      <w:r>
        <w:t xml:space="preserve"> 1NC dump that kills </w:t>
      </w:r>
      <w:proofErr w:type="spellStart"/>
      <w:r>
        <w:t>aff</w:t>
      </w:r>
      <w:proofErr w:type="spellEnd"/>
      <w:r>
        <w:t xml:space="preserve"> </w:t>
      </w:r>
      <w:proofErr w:type="spellStart"/>
      <w:r>
        <w:t>strat</w:t>
      </w:r>
      <w:proofErr w:type="spellEnd"/>
    </w:p>
    <w:p w14:paraId="6CF267C1" w14:textId="77777777" w:rsidR="00FE5067" w:rsidRDefault="00FE5067" w:rsidP="002D3684"/>
    <w:p w14:paraId="1402FA08" w14:textId="77777777" w:rsidR="00FE5067" w:rsidRPr="00976E44" w:rsidRDefault="00FE5067" w:rsidP="002D3684"/>
    <w:p w14:paraId="24E55F9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36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0EC"/>
    <w:rsid w:val="000D6ED8"/>
    <w:rsid w:val="000D717B"/>
    <w:rsid w:val="00100B28"/>
    <w:rsid w:val="00117316"/>
    <w:rsid w:val="001177CF"/>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F2E"/>
    <w:rsid w:val="00267EBB"/>
    <w:rsid w:val="0027023B"/>
    <w:rsid w:val="00272F3F"/>
    <w:rsid w:val="00274EDB"/>
    <w:rsid w:val="0027729E"/>
    <w:rsid w:val="002843B2"/>
    <w:rsid w:val="00284ED6"/>
    <w:rsid w:val="00290C5A"/>
    <w:rsid w:val="00290C92"/>
    <w:rsid w:val="0029647A"/>
    <w:rsid w:val="00296504"/>
    <w:rsid w:val="002B5511"/>
    <w:rsid w:val="002B7ACF"/>
    <w:rsid w:val="002D368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B1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42DC6"/>
    <w:rsid w:val="00752712"/>
    <w:rsid w:val="00753A84"/>
    <w:rsid w:val="007611F5"/>
    <w:rsid w:val="007619E4"/>
    <w:rsid w:val="00761E75"/>
    <w:rsid w:val="0076495E"/>
    <w:rsid w:val="00765FC8"/>
    <w:rsid w:val="007729D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3DB"/>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 w:val="00FE5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51033"/>
  <w14:defaultImageDpi w14:val="300"/>
  <w15:docId w15:val="{6A4E8297-D78E-AC4D-B6EF-37A338CD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3B12"/>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343B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3B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3B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343B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3B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3B12"/>
  </w:style>
  <w:style w:type="character" w:customStyle="1" w:styleId="Heading1Char">
    <w:name w:val="Heading 1 Char"/>
    <w:aliases w:val="Pocket Char"/>
    <w:basedOn w:val="DefaultParagraphFont"/>
    <w:link w:val="Heading1"/>
    <w:uiPriority w:val="9"/>
    <w:rsid w:val="00343B1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43B1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343B1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43B12"/>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3B1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43B1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343B1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3B1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343B12"/>
    <w:rPr>
      <w:color w:val="auto"/>
      <w:u w:val="none"/>
    </w:rPr>
  </w:style>
  <w:style w:type="paragraph" w:styleId="DocumentMap">
    <w:name w:val="Document Map"/>
    <w:basedOn w:val="Normal"/>
    <w:link w:val="DocumentMapChar"/>
    <w:uiPriority w:val="99"/>
    <w:semiHidden/>
    <w:unhideWhenUsed/>
    <w:rsid w:val="00343B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3B12"/>
    <w:rPr>
      <w:rFonts w:ascii="Lucida Grande" w:hAnsi="Lucida Grande" w:cs="Lucida Grande"/>
      <w:sz w:val="24"/>
      <w:szCs w:val="24"/>
    </w:rPr>
  </w:style>
  <w:style w:type="character" w:styleId="UnresolvedMention">
    <w:name w:val="Unresolved Mention"/>
    <w:basedOn w:val="DefaultParagraphFont"/>
    <w:uiPriority w:val="99"/>
    <w:semiHidden/>
    <w:unhideWhenUsed/>
    <w:rsid w:val="002D3684"/>
    <w:rPr>
      <w:color w:val="605E5C"/>
      <w:shd w:val="clear" w:color="auto" w:fill="E1DFDD"/>
    </w:rPr>
  </w:style>
  <w:style w:type="paragraph" w:customStyle="1" w:styleId="textbold">
    <w:name w:val="text bold"/>
    <w:basedOn w:val="Normal"/>
    <w:link w:val="Emphasis"/>
    <w:uiPriority w:val="20"/>
    <w:qFormat/>
    <w:rsid w:val="002D368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Headings)"/>
      <w:b/>
      <w:iCs/>
      <w:szCs w:val="22"/>
      <w:u w:val="single"/>
    </w:rPr>
  </w:style>
  <w:style w:type="paragraph" w:customStyle="1" w:styleId="Emphasis1">
    <w:name w:val="Emphasis1"/>
    <w:basedOn w:val="Normal"/>
    <w:autoRedefine/>
    <w:uiPriority w:val="7"/>
    <w:qFormat/>
    <w:rsid w:val="002D368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D36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2D3684"/>
    <w:pPr>
      <w:ind w:left="720"/>
      <w:contextualSpacing/>
    </w:pPr>
  </w:style>
  <w:style w:type="paragraph" w:styleId="Header">
    <w:name w:val="header"/>
    <w:basedOn w:val="Normal"/>
    <w:link w:val="HeaderChar"/>
    <w:uiPriority w:val="99"/>
    <w:unhideWhenUsed/>
    <w:rsid w:val="002D36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684"/>
  </w:style>
  <w:style w:type="paragraph" w:styleId="Footer">
    <w:name w:val="footer"/>
    <w:basedOn w:val="Normal"/>
    <w:link w:val="FooterChar"/>
    <w:uiPriority w:val="99"/>
    <w:unhideWhenUsed/>
    <w:rsid w:val="002D36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684"/>
  </w:style>
  <w:style w:type="character" w:customStyle="1" w:styleId="TitleChar">
    <w:name w:val="Title Char"/>
    <w:basedOn w:val="DefaultParagraphFont"/>
    <w:link w:val="Title"/>
    <w:uiPriority w:val="1"/>
    <w:qFormat/>
    <w:rsid w:val="002D3684"/>
    <w:rPr>
      <w:u w:val="single"/>
    </w:rPr>
  </w:style>
  <w:style w:type="paragraph" w:styleId="Title">
    <w:name w:val="Title"/>
    <w:basedOn w:val="Normal"/>
    <w:link w:val="TitleChar"/>
    <w:uiPriority w:val="1"/>
    <w:qFormat/>
    <w:rsid w:val="002D3684"/>
    <w:pPr>
      <w:spacing w:before="240" w:after="60"/>
      <w:ind w:left="432" w:right="432"/>
      <w:jc w:val="center"/>
      <w:outlineLvl w:val="0"/>
    </w:pPr>
    <w:rPr>
      <w:u w:val="single"/>
    </w:rPr>
  </w:style>
  <w:style w:type="character" w:customStyle="1" w:styleId="TitleChar1">
    <w:name w:val="Title Char1"/>
    <w:basedOn w:val="DefaultParagraphFont"/>
    <w:uiPriority w:val="10"/>
    <w:rsid w:val="002D3684"/>
    <w:rPr>
      <w:rFonts w:asciiTheme="majorHAnsi" w:eastAsiaTheme="majorEastAsia" w:hAnsiTheme="majorHAnsi" w:cstheme="majorBidi"/>
      <w:spacing w:val="-10"/>
      <w:kern w:val="28"/>
      <w:sz w:val="56"/>
      <w:szCs w:val="56"/>
    </w:rPr>
  </w:style>
  <w:style w:type="paragraph" w:customStyle="1" w:styleId="Body">
    <w:name w:val="Body"/>
    <w:autoRedefine/>
    <w:rsid w:val="002D3684"/>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limate.envsci.rutgers.edu/pdf/ToonRobockTurcoPhysicsToday.pdf" TargetMode="External"/><Relationship Id="rId18"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ipwatchdog.com/2021/07/21/third-option-limited-ip-waiver-solve-pandemic-vaccine-problems/id=135732/" TargetMode="External"/><Relationship Id="rId2" Type="http://schemas.openxmlformats.org/officeDocument/2006/relationships/customXml" Target="../customXml/item2.xml"/><Relationship Id="rId16" Type="http://schemas.openxmlformats.org/officeDocument/2006/relationships/hyperlink" Target="http://climate.envsci.rutgers.edu/pdf/RobockNW2006JD008235.pdf" TargetMode="External"/><Relationship Id="rId20" Type="http://schemas.openxmlformats.org/officeDocument/2006/relationships/hyperlink" Target="http://www.cbsnews.com/news/study-says-world-underprepared-ebola-level-outbreak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40319-020-00985-0" TargetMode="External"/><Relationship Id="rId5" Type="http://schemas.openxmlformats.org/officeDocument/2006/relationships/numbering" Target="numbering.xml"/><Relationship Id="rId15" Type="http://schemas.openxmlformats.org/officeDocument/2006/relationships/hyperlink" Target="http://www.nucleardarkness.org/warconsequences/hundredfiftytonessmoke/" TargetMode="External"/><Relationship Id="rId10" Type="http://schemas.openxmlformats.org/officeDocument/2006/relationships/hyperlink" Target="https://www.statnews.com/2021/05/19/beyond-a-symbolic-gesture-whats-needed-to-turn-the-ip-waiver-into-covid-19-vaccines/" TargetMode="External"/><Relationship Id="rId19" Type="http://schemas.openxmlformats.org/officeDocument/2006/relationships/hyperlink" Target="https://foreignpolicy.com/2021/02/23/dont-let-drug-companies-create-a-system-of-vaccine-apartheid/"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climate.envsci.rutgers.edu/pdf/acp-7-1973-2007.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18233</Words>
  <Characters>103931</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2021-09-10T20:50:00Z</dcterms:created>
  <dcterms:modified xsi:type="dcterms:W3CDTF">2021-09-10T20:50:00Z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