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4EDFC" w14:textId="77777777" w:rsidR="00BF07B3" w:rsidRDefault="00BF07B3" w:rsidP="00BF07B3">
      <w:pPr>
        <w:pStyle w:val="Heading3"/>
      </w:pPr>
    </w:p>
    <w:p w14:paraId="2BFA6634" w14:textId="40F2FC46" w:rsidR="00BF07B3" w:rsidRDefault="00BF07B3" w:rsidP="00BF07B3">
      <w:pPr>
        <w:pStyle w:val="Heading4"/>
      </w:pPr>
      <w:r>
        <w:t xml:space="preserve">Bipartisan infrastructure bill passing now but </w:t>
      </w:r>
      <w:r w:rsidRPr="00B7045F">
        <w:rPr>
          <w:u w:val="single"/>
        </w:rPr>
        <w:t>PC is needed</w:t>
      </w:r>
      <w:r>
        <w:t xml:space="preserve"> – there is </w:t>
      </w:r>
      <w:r w:rsidRPr="00B7045F">
        <w:rPr>
          <w:u w:val="single"/>
        </w:rPr>
        <w:t>no margin for error</w:t>
      </w:r>
      <w:r>
        <w:t>.</w:t>
      </w:r>
    </w:p>
    <w:p w14:paraId="402FA2D8" w14:textId="77777777" w:rsidR="00BF07B3" w:rsidRPr="00B7045F" w:rsidRDefault="00BF07B3" w:rsidP="00BF07B3">
      <w:proofErr w:type="spellStart"/>
      <w:r w:rsidRPr="00B7045F">
        <w:rPr>
          <w:rStyle w:val="Style13ptBold"/>
        </w:rPr>
        <w:t>Kapur</w:t>
      </w:r>
      <w:proofErr w:type="spellEnd"/>
      <w:r w:rsidRPr="00B7045F">
        <w:rPr>
          <w:rStyle w:val="Style13ptBold"/>
        </w:rPr>
        <w:t xml:space="preserve"> et al 9/8</w:t>
      </w:r>
      <w:r>
        <w:t xml:space="preserve"> [Sahil, Frank Thorp, and Leigh Ann Caldwell; 9/8/21; </w:t>
      </w:r>
      <w:r w:rsidRPr="00B7045F">
        <w:t xml:space="preserve">Sahil </w:t>
      </w:r>
      <w:proofErr w:type="spellStart"/>
      <w:r w:rsidRPr="00B7045F">
        <w:t>Kapur</w:t>
      </w:r>
      <w:proofErr w:type="spellEnd"/>
      <w:r w:rsidRPr="00B7045F">
        <w:t xml:space="preserve"> is a national political reporter for NBC News</w:t>
      </w:r>
      <w:r>
        <w:t xml:space="preserve">, </w:t>
      </w:r>
      <w:r w:rsidRPr="00B7045F">
        <w:t>Frank Thorp V is a producer and off-air reporter covering Congress for NBC News, managing coverage of the Senate</w:t>
      </w:r>
      <w:r>
        <w:t xml:space="preserve">, </w:t>
      </w:r>
      <w:r w:rsidRPr="00B7045F">
        <w:t>Leigh Ann Caldwell is an NBC News correspondent</w:t>
      </w:r>
      <w:r>
        <w:t>; “</w:t>
      </w:r>
      <w:r w:rsidRPr="00B7045F">
        <w:rPr>
          <w:i/>
          <w:iCs/>
        </w:rPr>
        <w:t>Democrats plow 'full speed ahead' on sweeping Biden budget, despite tensions</w:t>
      </w:r>
      <w:r>
        <w:t xml:space="preserve">,” </w:t>
      </w:r>
      <w:hyperlink r:id="rId9" w:history="1">
        <w:r w:rsidRPr="00F623D7">
          <w:rPr>
            <w:rStyle w:val="Hyperlink"/>
          </w:rPr>
          <w:t>https://www.nbcnews.com/politics/congress/democrats-plow-full-speed-ahead-sweeping-biden-budget-despite-tensions-n1278722</w:t>
        </w:r>
      </w:hyperlink>
      <w:r>
        <w:t>] Justin</w:t>
      </w:r>
    </w:p>
    <w:p w14:paraId="7E871D05" w14:textId="77777777" w:rsidR="00BF07B3" w:rsidRPr="00EE3EAC" w:rsidRDefault="00BF07B3" w:rsidP="00BF07B3">
      <w:pPr>
        <w:rPr>
          <w:sz w:val="16"/>
        </w:rPr>
      </w:pPr>
      <w:r w:rsidRPr="00EE3EAC">
        <w:rPr>
          <w:sz w:val="16"/>
        </w:rPr>
        <w:t xml:space="preserve">WASHINGTON — The top two Democrats said they’re pushing forward with President Joe Biden’s sweeping safety net expansion, as House committees circulate legislative text with hearings scheduled Thursday to start advancing major sections of the bill. </w:t>
      </w:r>
      <w:r w:rsidRPr="00EE3EAC">
        <w:rPr>
          <w:u w:val="single"/>
        </w:rPr>
        <w:t>“</w:t>
      </w:r>
      <w:r w:rsidRPr="00D57CAB">
        <w:rPr>
          <w:rStyle w:val="Emphasis"/>
          <w:highlight w:val="green"/>
        </w:rPr>
        <w:t>We're moving full speed</w:t>
      </w:r>
      <w:r w:rsidRPr="00B7045F">
        <w:rPr>
          <w:rStyle w:val="Emphasis"/>
        </w:rPr>
        <w:t xml:space="preserve"> ahead</w:t>
      </w:r>
      <w:r w:rsidRPr="00EE3EAC">
        <w:rPr>
          <w:u w:val="single"/>
        </w:rPr>
        <w:t xml:space="preserve">,” Senate Majority Leader Chuck Schumer told reporters on a call Wednesday. The New York </w:t>
      </w:r>
      <w:r w:rsidRPr="00D57CAB">
        <w:rPr>
          <w:highlight w:val="green"/>
          <w:u w:val="single"/>
        </w:rPr>
        <w:t>Democrat</w:t>
      </w:r>
      <w:r w:rsidRPr="00EE3EAC">
        <w:rPr>
          <w:u w:val="single"/>
        </w:rPr>
        <w:t xml:space="preserve"> </w:t>
      </w:r>
      <w:r w:rsidRPr="00B7045F">
        <w:rPr>
          <w:rStyle w:val="Emphasis"/>
        </w:rPr>
        <w:t xml:space="preserve">effectively </w:t>
      </w:r>
      <w:r w:rsidRPr="00D57CAB">
        <w:rPr>
          <w:rStyle w:val="Emphasis"/>
          <w:highlight w:val="green"/>
        </w:rPr>
        <w:t>cast aside calls by</w:t>
      </w:r>
      <w:r w:rsidRPr="00B7045F">
        <w:rPr>
          <w:rStyle w:val="Emphasis"/>
        </w:rPr>
        <w:t xml:space="preserve"> Sen. Joe </w:t>
      </w:r>
      <w:r w:rsidRPr="00D57CAB">
        <w:rPr>
          <w:rStyle w:val="Emphasis"/>
          <w:highlight w:val="green"/>
        </w:rPr>
        <w:t>Manchin</w:t>
      </w:r>
      <w:r w:rsidRPr="00EE3EAC">
        <w:rPr>
          <w:u w:val="single"/>
        </w:rPr>
        <w:t xml:space="preserve">, D-W.Va., </w:t>
      </w:r>
      <w:r w:rsidRPr="00D57CAB">
        <w:rPr>
          <w:highlight w:val="green"/>
          <w:u w:val="single"/>
        </w:rPr>
        <w:t>for a “</w:t>
      </w:r>
      <w:r w:rsidRPr="00D57CAB">
        <w:rPr>
          <w:rStyle w:val="Emphasis"/>
          <w:highlight w:val="green"/>
        </w:rPr>
        <w:t>strategic pause</w:t>
      </w:r>
      <w:r w:rsidRPr="00D57CAB">
        <w:rPr>
          <w:highlight w:val="green"/>
          <w:u w:val="single"/>
        </w:rPr>
        <w:t>” in</w:t>
      </w:r>
      <w:r w:rsidRPr="00EE3EAC">
        <w:rPr>
          <w:u w:val="single"/>
        </w:rPr>
        <w:t xml:space="preserve"> the process of </w:t>
      </w:r>
      <w:r w:rsidRPr="00D57CAB">
        <w:rPr>
          <w:highlight w:val="green"/>
          <w:u w:val="single"/>
        </w:rPr>
        <w:t>crafting the bill</w:t>
      </w:r>
      <w:r w:rsidRPr="00EE3EAC">
        <w:rPr>
          <w:sz w:val="16"/>
        </w:rPr>
        <w:t xml:space="preserve">, as he voiced concerns about inflation and debt in a recent op-ed for the Wall Street Journal. </w:t>
      </w:r>
      <w:r w:rsidRPr="00D57CAB">
        <w:rPr>
          <w:highlight w:val="green"/>
          <w:u w:val="single"/>
        </w:rPr>
        <w:t xml:space="preserve">Schumer is </w:t>
      </w:r>
      <w:r w:rsidRPr="00D57CAB">
        <w:rPr>
          <w:rStyle w:val="Emphasis"/>
          <w:highlight w:val="green"/>
        </w:rPr>
        <w:t>navigating demands by Manchin</w:t>
      </w:r>
      <w:r w:rsidRPr="00D57CAB">
        <w:rPr>
          <w:highlight w:val="green"/>
          <w:u w:val="single"/>
        </w:rPr>
        <w:t>, as well as</w:t>
      </w:r>
      <w:r w:rsidRPr="00EE3EAC">
        <w:rPr>
          <w:u w:val="single"/>
        </w:rPr>
        <w:t xml:space="preserve"> Sen. </w:t>
      </w:r>
      <w:proofErr w:type="spellStart"/>
      <w:r w:rsidRPr="00EE3EAC">
        <w:rPr>
          <w:u w:val="single"/>
        </w:rPr>
        <w:t>Kyrsten</w:t>
      </w:r>
      <w:proofErr w:type="spellEnd"/>
      <w:r w:rsidRPr="00EE3EAC">
        <w:rPr>
          <w:u w:val="single"/>
        </w:rPr>
        <w:t xml:space="preserve"> </w:t>
      </w:r>
      <w:proofErr w:type="spellStart"/>
      <w:r w:rsidRPr="00D57CAB">
        <w:rPr>
          <w:rStyle w:val="Emphasis"/>
          <w:highlight w:val="green"/>
        </w:rPr>
        <w:t>Sinema</w:t>
      </w:r>
      <w:proofErr w:type="spellEnd"/>
      <w:r w:rsidRPr="00EE3EAC">
        <w:rPr>
          <w:u w:val="single"/>
        </w:rPr>
        <w:t xml:space="preserve">, D-Ariz., </w:t>
      </w:r>
      <w:r w:rsidRPr="00B7045F">
        <w:rPr>
          <w:u w:val="single"/>
        </w:rPr>
        <w:t>to reduce the price tag</w:t>
      </w:r>
      <w:r w:rsidRPr="00EE3EAC">
        <w:rPr>
          <w:u w:val="single"/>
        </w:rPr>
        <w:t xml:space="preserve"> </w:t>
      </w:r>
      <w:r w:rsidRPr="00B7045F">
        <w:rPr>
          <w:u w:val="single"/>
        </w:rPr>
        <w:t>that Democrats set at</w:t>
      </w:r>
      <w:r w:rsidRPr="00EE3EAC">
        <w:rPr>
          <w:u w:val="single"/>
        </w:rPr>
        <w:t xml:space="preserve"> a </w:t>
      </w:r>
      <w:r w:rsidRPr="00B7045F">
        <w:rPr>
          <w:rStyle w:val="Emphasis"/>
        </w:rPr>
        <w:t>maximum of $3.5 trillion in the budget resolution</w:t>
      </w:r>
      <w:r w:rsidRPr="00EE3EAC">
        <w:rPr>
          <w:sz w:val="16"/>
        </w:rPr>
        <w:t>. “There are some in my caucus who believe $3.5 trillion is too much; there are some in my caucus who believe it's too little,” Schumer said. “</w:t>
      </w:r>
      <w:r w:rsidRPr="00D57CAB">
        <w:rPr>
          <w:rStyle w:val="Emphasis"/>
          <w:highlight w:val="green"/>
        </w:rPr>
        <w:t>We're going to work very hard to have unity</w:t>
      </w:r>
      <w:r w:rsidRPr="00EE3EAC">
        <w:rPr>
          <w:u w:val="single"/>
        </w:rPr>
        <w:t xml:space="preserve">, because without unity, </w:t>
      </w:r>
      <w:r w:rsidRPr="00B7045F">
        <w:rPr>
          <w:rStyle w:val="Emphasis"/>
        </w:rPr>
        <w:t>we're not going to get anything</w:t>
      </w:r>
      <w:r w:rsidRPr="00EE3EAC">
        <w:rPr>
          <w:sz w:val="16"/>
        </w:rPr>
        <w:t xml:space="preserve">.” Speaker Nancy Pelosi said Wednesday the House is moving forward at the $3.5 trillion level. But she left open the possibility of a lower final price tag before the bill becomes law, while promising that </w:t>
      </w:r>
      <w:r w:rsidRPr="00EE3EAC">
        <w:rPr>
          <w:u w:val="single"/>
        </w:rPr>
        <w:t>“we will get the job done” with “a great bill” that honors Biden’s vision. “</w:t>
      </w:r>
      <w:r w:rsidRPr="00D57CAB">
        <w:rPr>
          <w:rStyle w:val="Emphasis"/>
          <w:highlight w:val="green"/>
        </w:rPr>
        <w:t>We will have our negotiations</w:t>
      </w:r>
      <w:r w:rsidRPr="00EE3EAC">
        <w:rPr>
          <w:u w:val="single"/>
        </w:rPr>
        <w:t>,”</w:t>
      </w:r>
      <w:r w:rsidRPr="00EE3EAC">
        <w:rPr>
          <w:sz w:val="16"/>
        </w:rPr>
        <w:t xml:space="preserve"> Pelosi, D-Calif., said, when asked by NBC News if the House could pass a bill at a lower amount. “I don’t know what the number will be. We are marking at 3.5 [trillion]. ... We will pay for more than half, maybe all of the legislation.” The remarks by Schumer and Pelosi point to a complicated balancing act, facing a broad range of opinions from centrist lawmakers skeptical of the price tag to progressives who believe $3.5 trillion should be the minimum. </w:t>
      </w:r>
      <w:r w:rsidRPr="00D57CAB">
        <w:rPr>
          <w:highlight w:val="green"/>
          <w:u w:val="single"/>
        </w:rPr>
        <w:t>Democratic leaders</w:t>
      </w:r>
      <w:r w:rsidRPr="00EE3EAC">
        <w:rPr>
          <w:u w:val="single"/>
        </w:rPr>
        <w:t xml:space="preserve"> are also </w:t>
      </w:r>
      <w:r w:rsidRPr="00B7045F">
        <w:rPr>
          <w:rStyle w:val="Emphasis"/>
        </w:rPr>
        <w:t>juggling an aggressive timeline</w:t>
      </w:r>
      <w:r w:rsidRPr="00EE3EAC">
        <w:rPr>
          <w:u w:val="single"/>
        </w:rPr>
        <w:t xml:space="preserve"> by seeking to ready the bill by Sept. 27 — the self-imposed House deadline to vote on the separate infrastructure bill — to ensure progressives will support the latter. </w:t>
      </w:r>
      <w:r w:rsidRPr="00B7045F">
        <w:rPr>
          <w:rStyle w:val="Emphasis"/>
        </w:rPr>
        <w:t xml:space="preserve">They are </w:t>
      </w:r>
      <w:r w:rsidRPr="00D57CAB">
        <w:rPr>
          <w:rStyle w:val="Emphasis"/>
          <w:highlight w:val="green"/>
        </w:rPr>
        <w:t>betting Manchin can</w:t>
      </w:r>
      <w:r w:rsidRPr="00B7045F">
        <w:rPr>
          <w:rStyle w:val="Emphasis"/>
        </w:rPr>
        <w:t xml:space="preserve"> ultimately </w:t>
      </w:r>
      <w:r w:rsidRPr="00D57CAB">
        <w:rPr>
          <w:rStyle w:val="Emphasis"/>
          <w:highlight w:val="green"/>
        </w:rPr>
        <w:t>be won over</w:t>
      </w:r>
      <w:r w:rsidRPr="00EE3EAC">
        <w:rPr>
          <w:sz w:val="16"/>
        </w:rPr>
        <w:t xml:space="preserve"> on the substance of the package. </w:t>
      </w:r>
      <w:r w:rsidRPr="00D57CAB">
        <w:rPr>
          <w:rStyle w:val="Emphasis"/>
          <w:highlight w:val="green"/>
        </w:rPr>
        <w:t>Lawmakers</w:t>
      </w:r>
      <w:r w:rsidRPr="00B7045F">
        <w:rPr>
          <w:rStyle w:val="Emphasis"/>
        </w:rPr>
        <w:t xml:space="preserve"> and committees </w:t>
      </w:r>
      <w:r w:rsidRPr="00D57CAB">
        <w:rPr>
          <w:rStyle w:val="Emphasis"/>
          <w:highlight w:val="green"/>
        </w:rPr>
        <w:t>are keeping options open</w:t>
      </w:r>
      <w:r w:rsidRPr="00EE3EAC">
        <w:rPr>
          <w:sz w:val="16"/>
        </w:rPr>
        <w:t xml:space="preserve"> in case the price tag needs to be cut: For instance, they’ve privately discussed setting some provisions to expire sooner. Manchin has been somewhat vague in his demands. He has not specified what price tag he would support or what provisions of the emerging bill he wants to cut. His office did not have a comment when asked those questions Wednesday. In June, he said on ABC's "This Week" that he wants to “make sure we pay for” the bill. A source close to Manchin said he is a big proponent of targeting benefits on the basis of income and capping </w:t>
      </w:r>
      <w:proofErr w:type="gramStart"/>
      <w:r w:rsidRPr="00EE3EAC">
        <w:rPr>
          <w:sz w:val="16"/>
        </w:rPr>
        <w:t>them</w:t>
      </w:r>
      <w:proofErr w:type="gramEnd"/>
      <w:r w:rsidRPr="00EE3EAC">
        <w:rPr>
          <w:sz w:val="16"/>
        </w:rPr>
        <w:t xml:space="preserve"> so the money reaches people who need it the most — principles he believes are critical for Democrats' proposals on community college subsidies and on home-based care provisions for the disabled and elderly. Manchin also has issues with the climate change proposals in the legislation, the source said. As chairman of the Senate Energy and Natural Resources Committee, </w:t>
      </w:r>
      <w:r w:rsidRPr="00D57CAB">
        <w:rPr>
          <w:highlight w:val="green"/>
          <w:u w:val="single"/>
        </w:rPr>
        <w:t>Manchin has</w:t>
      </w:r>
      <w:r w:rsidRPr="00EE3EAC">
        <w:rPr>
          <w:u w:val="single"/>
        </w:rPr>
        <w:t xml:space="preserve"> </w:t>
      </w:r>
      <w:r w:rsidRPr="00B7045F">
        <w:rPr>
          <w:rStyle w:val="Emphasis"/>
        </w:rPr>
        <w:t xml:space="preserve">major </w:t>
      </w:r>
      <w:r w:rsidRPr="00D57CAB">
        <w:rPr>
          <w:rStyle w:val="Emphasis"/>
          <w:highlight w:val="green"/>
        </w:rPr>
        <w:t>influence over</w:t>
      </w:r>
      <w:r w:rsidRPr="00B7045F">
        <w:rPr>
          <w:rStyle w:val="Emphasis"/>
        </w:rPr>
        <w:t xml:space="preserve"> the </w:t>
      </w:r>
      <w:r w:rsidRPr="00D57CAB">
        <w:rPr>
          <w:rStyle w:val="Emphasis"/>
          <w:highlight w:val="green"/>
        </w:rPr>
        <w:t>climate provisions</w:t>
      </w:r>
      <w:r w:rsidRPr="00EE3EAC">
        <w:rPr>
          <w:u w:val="single"/>
        </w:rPr>
        <w:t xml:space="preserve">. His committee was </w:t>
      </w:r>
      <w:r w:rsidRPr="00B7045F">
        <w:rPr>
          <w:rStyle w:val="Emphasis"/>
        </w:rPr>
        <w:t>instructed to write legislation costing $198 billion for a clean electricity payment program</w:t>
      </w:r>
      <w:r w:rsidRPr="00EE3EAC">
        <w:rPr>
          <w:sz w:val="16"/>
        </w:rPr>
        <w:t>, consumer rebates to weatherize and electrify homes, the creation of financing for domestic manufacturing of clean energy and auto supply chain technologies and climate research. “</w:t>
      </w:r>
      <w:r w:rsidRPr="00D57CAB">
        <w:rPr>
          <w:highlight w:val="green"/>
          <w:u w:val="single"/>
        </w:rPr>
        <w:t xml:space="preserve">He’s not </w:t>
      </w:r>
      <w:r w:rsidRPr="00D57CAB">
        <w:rPr>
          <w:rStyle w:val="Emphasis"/>
          <w:highlight w:val="green"/>
        </w:rPr>
        <w:t>opposed to the</w:t>
      </w:r>
      <w:r w:rsidRPr="00B7045F">
        <w:rPr>
          <w:rStyle w:val="Emphasis"/>
        </w:rPr>
        <w:t xml:space="preserve"> overall </w:t>
      </w:r>
      <w:r w:rsidRPr="00D57CAB">
        <w:rPr>
          <w:rStyle w:val="Emphasis"/>
          <w:highlight w:val="green"/>
        </w:rPr>
        <w:t>bill</w:t>
      </w:r>
      <w:r w:rsidRPr="00EE3EAC">
        <w:rPr>
          <w:u w:val="single"/>
        </w:rPr>
        <w:t>,</w:t>
      </w:r>
      <w:r w:rsidRPr="00EE3EAC">
        <w:rPr>
          <w:sz w:val="16"/>
        </w:rPr>
        <w:t>” the source said. “He’s going to shape the bill to what he feels is closer to the needs. People shouldn’t read into it more than that.” Senate Budget Chair Bernie Sanders, I-Vt., has said if the safety net package does not pass, the $550 billion bipartisan infrastructure package — which Manchin co-wrote — will fail as well. He told reporters the $3.5 trillion level was too low. “To my mind, this bill, that $3.5 trillion, is already the result of a major, major compromise,” Sanders said. “And at the very least, this bill should contain $3.5 trillion.” Pelosi said slashing the cost would require making difficult policy choices. “We have to talk about: What does it take? Where would you cut?” she asked. “</w:t>
      </w:r>
      <w:proofErr w:type="gramStart"/>
      <w:r w:rsidRPr="00EE3EAC">
        <w:rPr>
          <w:sz w:val="16"/>
        </w:rPr>
        <w:t>Child care</w:t>
      </w:r>
      <w:proofErr w:type="gramEnd"/>
      <w:r w:rsidRPr="00EE3EAC">
        <w:rPr>
          <w:sz w:val="16"/>
        </w:rPr>
        <w:t xml:space="preserve">? Family medical leave paid </w:t>
      </w:r>
      <w:proofErr w:type="gramStart"/>
      <w:r w:rsidRPr="00EE3EAC">
        <w:rPr>
          <w:sz w:val="16"/>
        </w:rPr>
        <w:t>for?</w:t>
      </w:r>
      <w:proofErr w:type="gramEnd"/>
      <w:r w:rsidRPr="00EE3EAC">
        <w:rPr>
          <w:sz w:val="16"/>
        </w:rPr>
        <w:t xml:space="preserve"> Universal pre-K? Home health care?” On Thursday, the House committees on ways and means and education and labor will hold hearings on major portions of the bill they released this week. That includes 12 weeks' paid family and medical leave for all workers; expanding </w:t>
      </w:r>
      <w:r w:rsidRPr="00EE3EAC">
        <w:rPr>
          <w:sz w:val="16"/>
        </w:rPr>
        <w:lastRenderedPageBreak/>
        <w:t xml:space="preserve">Medicare to cover dental, vision and hearing benefits; universal pre-K for 3- and 4-year-olds; and two years' tuition-free community college. Republicans are unified against the effort, leaving Democrats to pass the bill alone under narrow majorities. The package can bypass a Senate filibuster. Senate Minority Leader Mitch McConnell, R-Ky., said Wednesday that he hopes Manchin and </w:t>
      </w:r>
      <w:proofErr w:type="spellStart"/>
      <w:r w:rsidRPr="00EE3EAC">
        <w:rPr>
          <w:sz w:val="16"/>
        </w:rPr>
        <w:t>Sinema</w:t>
      </w:r>
      <w:proofErr w:type="spellEnd"/>
      <w:r w:rsidRPr="00EE3EAC">
        <w:rPr>
          <w:sz w:val="16"/>
        </w:rPr>
        <w:t xml:space="preserve"> “will dig in their heels” against some of the tax increases Democrats are eyeing to finance the package. “It comes down to — in the Senate — to two people,” he said. “Either one of them could kill the whole bill. I don't expect that to happen,” he said. “Either one of them could make dramatic changes in it — that could happen. Or either one of them could basically make a few cosmetic changes and throw in the towel.”</w:t>
      </w:r>
    </w:p>
    <w:p w14:paraId="20713FE1" w14:textId="77777777" w:rsidR="00BF07B3" w:rsidRDefault="00BF07B3" w:rsidP="00BF07B3"/>
    <w:p w14:paraId="33AC6658" w14:textId="77777777" w:rsidR="00BF07B3" w:rsidRDefault="00BF07B3" w:rsidP="00BF07B3">
      <w:pPr>
        <w:pStyle w:val="Heading4"/>
      </w:pPr>
      <w:bookmarkStart w:id="0" w:name="_Hlk82708663"/>
      <w:proofErr w:type="spellStart"/>
      <w:r>
        <w:t>Aff</w:t>
      </w:r>
      <w:proofErr w:type="spellEnd"/>
      <w:r>
        <w:t xml:space="preserve"> </w:t>
      </w:r>
      <w:r w:rsidRPr="00F85024">
        <w:rPr>
          <w:u w:val="single"/>
        </w:rPr>
        <w:t>doesn’t solve</w:t>
      </w:r>
      <w:r>
        <w:t xml:space="preserve"> but requires </w:t>
      </w:r>
      <w:r>
        <w:rPr>
          <w:u w:val="single"/>
        </w:rPr>
        <w:t>negotiations</w:t>
      </w:r>
      <w:r>
        <w:t xml:space="preserve"> that </w:t>
      </w:r>
      <w:r w:rsidRPr="00712735">
        <w:rPr>
          <w:u w:val="single"/>
        </w:rPr>
        <w:t>saps PC</w:t>
      </w:r>
      <w:r>
        <w:t>.</w:t>
      </w:r>
    </w:p>
    <w:p w14:paraId="77DEFC02" w14:textId="77777777" w:rsidR="00BF07B3" w:rsidRDefault="00BF07B3" w:rsidP="00BF07B3">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D57CAB">
        <w:rPr>
          <w:rStyle w:val="Emphasis"/>
          <w:highlight w:val="green"/>
        </w:rPr>
        <w:t xml:space="preserve">Negotiations </w:t>
      </w:r>
      <w:r w:rsidRPr="00FB3283">
        <w:rPr>
          <w:rStyle w:val="Emphasis"/>
        </w:rPr>
        <w:t>Over Covid IP</w:t>
      </w:r>
      <w:r w:rsidRPr="005878A3">
        <w:rPr>
          <w:rStyle w:val="Emphasis"/>
        </w:rPr>
        <w:t xml:space="preserve"> Will </w:t>
      </w:r>
      <w:r w:rsidRPr="00D57CAB">
        <w:rPr>
          <w:rStyle w:val="Emphasis"/>
          <w:highlight w:val="green"/>
        </w:rPr>
        <w:t>Blow Back on Biden</w:t>
      </w:r>
      <w:r>
        <w:t xml:space="preserve">,” Barron’s; 5/26/21; </w:t>
      </w:r>
      <w:hyperlink r:id="rId10" w:history="1">
        <w:r w:rsidRPr="00E41138">
          <w:rPr>
            <w:rStyle w:val="Hyperlink"/>
          </w:rPr>
          <w:t>https://www.barrons.com/articles/drawn-out-negotiations-over-covid-ip-will-blow-back-on-biden-51621973675</w:t>
        </w:r>
      </w:hyperlink>
      <w:r>
        <w:t>] Justin</w:t>
      </w:r>
    </w:p>
    <w:p w14:paraId="4076C1DA" w14:textId="77777777" w:rsidR="00BF07B3" w:rsidRDefault="00BF07B3" w:rsidP="00BF07B3">
      <w:pPr>
        <w:rPr>
          <w:rStyle w:val="Emphasis"/>
        </w:rPr>
      </w:pPr>
      <w:r w:rsidRPr="008B501C">
        <w:rPr>
          <w:sz w:val="16"/>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r>
        <w:rPr>
          <w:sz w:val="16"/>
          <w:szCs w:val="16"/>
        </w:rPr>
        <w:t xml:space="preserve"> </w:t>
      </w:r>
      <w:r w:rsidRPr="00C86CC7">
        <w:rPr>
          <w:sz w:val="16"/>
        </w:rPr>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waiver will </w:t>
      </w:r>
      <w:r w:rsidRPr="00FB3283">
        <w:rPr>
          <w:rStyle w:val="Emphasis"/>
        </w:rPr>
        <w:t>have zero short-term impact</w:t>
      </w:r>
      <w:r w:rsidRPr="00C86CC7">
        <w:rPr>
          <w:rStyle w:val="Emphasis"/>
        </w:rPr>
        <w:t>—but could inflict serious, long-term harm</w:t>
      </w:r>
      <w:r w:rsidRPr="00C86CC7">
        <w:rPr>
          <w:sz w:val="16"/>
        </w:rPr>
        <w:t xml:space="preserve"> on global economic growth. The myopic nature of the Biden administration’s announcement cannot be overstated.</w:t>
      </w:r>
      <w:r>
        <w:rPr>
          <w:sz w:val="16"/>
        </w:rPr>
        <w:t xml:space="preserve"> </w:t>
      </w:r>
      <w:r w:rsidRPr="00C86CC7">
        <w:rPr>
          <w:sz w:val="16"/>
        </w:rPr>
        <w:t xml:space="preserve">Even if </w:t>
      </w:r>
      <w:r w:rsidRPr="00C86CC7">
        <w:rPr>
          <w:u w:val="single"/>
        </w:rPr>
        <w:t xml:space="preserve">WTO officials decide to </w:t>
      </w:r>
      <w:r w:rsidRPr="00D57CAB">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D57CAB">
        <w:rPr>
          <w:highlight w:val="green"/>
          <w:u w:val="single"/>
        </w:rPr>
        <w:t xml:space="preserve">kickstart </w:t>
      </w:r>
      <w:r w:rsidRPr="00D57CAB">
        <w:rPr>
          <w:rStyle w:val="Heading3Char"/>
          <w:sz w:val="24"/>
          <w:szCs w:val="20"/>
          <w:highlight w:val="green"/>
        </w:rPr>
        <w:t xml:space="preserve">months of </w:t>
      </w:r>
      <w:r w:rsidRPr="00B7045F">
        <w:rPr>
          <w:rStyle w:val="Heading3Char"/>
          <w:sz w:val="24"/>
          <w:szCs w:val="20"/>
        </w:rPr>
        <w:t xml:space="preserve">legal </w:t>
      </w:r>
      <w:r w:rsidRPr="00D57CAB">
        <w:rPr>
          <w:rStyle w:val="Heading3Char"/>
          <w:sz w:val="24"/>
          <w:szCs w:val="20"/>
          <w:highlight w:val="green"/>
        </w:rPr>
        <w:t>negotiations</w:t>
      </w:r>
      <w:r w:rsidRPr="00D57CAB">
        <w:rPr>
          <w:sz w:val="18"/>
          <w:szCs w:val="18"/>
          <w:highlight w:val="green"/>
          <w:u w:val="single"/>
        </w:rPr>
        <w:t xml:space="preserve"> </w:t>
      </w:r>
      <w:r w:rsidRPr="00D57CAB">
        <w:rPr>
          <w:highlight w:val="green"/>
          <w:u w:val="single"/>
        </w:rPr>
        <w:t>over</w:t>
      </w:r>
      <w:r w:rsidRPr="00C86CC7">
        <w:rPr>
          <w:u w:val="single"/>
        </w:rPr>
        <w:t xml:space="preserve"> precisely </w:t>
      </w:r>
      <w:r w:rsidRPr="00D57CAB">
        <w:rPr>
          <w:highlight w:val="green"/>
          <w:u w:val="single"/>
        </w:rPr>
        <w:t>which</w:t>
      </w:r>
      <w:r w:rsidRPr="00C86CC7">
        <w:rPr>
          <w:u w:val="single"/>
        </w:rPr>
        <w:t xml:space="preserve"> </w:t>
      </w:r>
      <w:r w:rsidRPr="00C86CC7">
        <w:rPr>
          <w:rStyle w:val="Emphasis"/>
        </w:rPr>
        <w:t xml:space="preserve">drug </w:t>
      </w:r>
      <w:r w:rsidRPr="00D57CAB">
        <w:rPr>
          <w:rStyle w:val="Emphasis"/>
          <w:highlight w:val="green"/>
        </w:rPr>
        <w:t xml:space="preserve">formulas and </w:t>
      </w:r>
      <w:r w:rsidRPr="00F85024">
        <w:rPr>
          <w:rStyle w:val="Emphasis"/>
        </w:rPr>
        <w:t xml:space="preserve">technical </w:t>
      </w:r>
      <w:r w:rsidRPr="00D57CAB">
        <w:rPr>
          <w:rStyle w:val="Emphasis"/>
          <w:highlight w:val="green"/>
        </w:rPr>
        <w:t>know-how</w:t>
      </w:r>
      <w:r w:rsidRPr="00D57CAB">
        <w:rPr>
          <w:highlight w:val="green"/>
          <w:u w:val="single"/>
        </w:rPr>
        <w:t xml:space="preserve"> are undeserving</w:t>
      </w:r>
      <w:r w:rsidRPr="00C86CC7">
        <w:rPr>
          <w:u w:val="single"/>
        </w:rPr>
        <w:t xml:space="preserve"> of IP protections. And it’s </w:t>
      </w:r>
      <w:r w:rsidRPr="00D57CAB">
        <w:rPr>
          <w:rStyle w:val="Emphasis"/>
          <w:highlight w:val="green"/>
        </w:rPr>
        <w:t>unthinkable</w:t>
      </w:r>
      <w:r w:rsidRPr="00C86CC7">
        <w:rPr>
          <w:u w:val="single"/>
        </w:rPr>
        <w:t xml:space="preserve"> that the Biden administration</w:t>
      </w:r>
      <w:r w:rsidRPr="00C86CC7">
        <w:rPr>
          <w:sz w:val="16"/>
        </w:rPr>
        <w:t xml:space="preserve">, or Congress for that matter, </w:t>
      </w:r>
      <w:r w:rsidRPr="00C86CC7">
        <w:rPr>
          <w:u w:val="single"/>
        </w:rPr>
        <w:t xml:space="preserve">would actually force </w:t>
      </w:r>
      <w:r w:rsidRPr="00FB3283">
        <w:rPr>
          <w:u w:val="single"/>
        </w:rPr>
        <w:t xml:space="preserve">American </w:t>
      </w:r>
      <w:r w:rsidRPr="00D57CAB">
        <w:rPr>
          <w:highlight w:val="green"/>
          <w:u w:val="single"/>
        </w:rPr>
        <w:t>companies</w:t>
      </w:r>
      <w:r w:rsidRPr="00C86CC7">
        <w:rPr>
          <w:u w:val="single"/>
        </w:rPr>
        <w:t xml:space="preserve"> to </w:t>
      </w:r>
      <w:r w:rsidRPr="00D57CAB">
        <w:rPr>
          <w:rStyle w:val="Emphasis"/>
          <w:highlight w:val="green"/>
        </w:rPr>
        <w:t>hand over</w:t>
      </w:r>
      <w:r w:rsidRPr="00C86CC7">
        <w:rPr>
          <w:rStyle w:val="Emphasis"/>
        </w:rPr>
        <w:t xml:space="preserve"> </w:t>
      </w:r>
      <w:proofErr w:type="gramStart"/>
      <w:r w:rsidRPr="00C86CC7">
        <w:rPr>
          <w:rStyle w:val="Emphasis"/>
        </w:rPr>
        <w:t>their</w:t>
      </w:r>
      <w:proofErr w:type="gramEnd"/>
      <w:r w:rsidRPr="00C86CC7">
        <w:rPr>
          <w:rStyle w:val="Emphasis"/>
        </w:rPr>
        <w:t xml:space="preserve"> most cutting-edge</w:t>
      </w:r>
      <w:r w:rsidRPr="00C86CC7">
        <w:rPr>
          <w:u w:val="single"/>
        </w:rPr>
        <w:t>—and closely guarded—</w:t>
      </w:r>
      <w:r w:rsidRPr="00D57CAB">
        <w:rPr>
          <w:rStyle w:val="Emphasis"/>
          <w:highlight w:val="green"/>
        </w:rPr>
        <w:t>secrets</w:t>
      </w:r>
      <w:r w:rsidRPr="00C86CC7">
        <w:rPr>
          <w:u w:val="single"/>
        </w:rPr>
        <w:t>.</w:t>
      </w:r>
      <w:r>
        <w:rPr>
          <w:u w:val="single"/>
        </w:rPr>
        <w:t xml:space="preserve"> </w:t>
      </w:r>
      <w:r w:rsidRPr="00C86CC7">
        <w:rPr>
          <w:sz w:val="16"/>
        </w:rPr>
        <w:t xml:space="preserve">As a result, </w:t>
      </w:r>
      <w:r w:rsidRPr="00C86CC7">
        <w:rPr>
          <w:u w:val="single"/>
        </w:rPr>
        <w:t xml:space="preserve">the </w:t>
      </w:r>
      <w:r w:rsidRPr="00F85024">
        <w:rPr>
          <w:u w:val="single"/>
        </w:rPr>
        <w:t xml:space="preserve">inevitable </w:t>
      </w:r>
      <w:r w:rsidRPr="00D57CAB">
        <w:rPr>
          <w:highlight w:val="green"/>
          <w:u w:val="single"/>
        </w:rPr>
        <w:t>foot-dragging</w:t>
      </w:r>
      <w:r w:rsidRPr="00C86CC7">
        <w:rPr>
          <w:u w:val="single"/>
        </w:rPr>
        <w:t xml:space="preserve"> will </w:t>
      </w:r>
      <w:r w:rsidRPr="00D57CAB">
        <w:rPr>
          <w:highlight w:val="green"/>
          <w:u w:val="single"/>
        </w:rPr>
        <w:t>cause</w:t>
      </w:r>
      <w:r w:rsidRPr="00C86CC7">
        <w:rPr>
          <w:u w:val="single"/>
        </w:rPr>
        <w:t xml:space="preserve"> </w:t>
      </w:r>
      <w:r w:rsidRPr="00C86CC7">
        <w:rPr>
          <w:rStyle w:val="Emphasis"/>
        </w:rPr>
        <w:t xml:space="preserve">enormous </w:t>
      </w:r>
      <w:r w:rsidRPr="00D57CAB">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rPr>
          <w:sz w:val="16"/>
        </w:rPr>
        <w:t>—</w:t>
      </w:r>
      <w:r w:rsidRPr="003D6372">
        <w:rPr>
          <w:sz w:val="16"/>
        </w:rPr>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rPr>
          <w:sz w:val="16"/>
        </w:rPr>
        <w:t xml:space="preserve"> from rich countries to developing ones. </w:t>
      </w:r>
      <w:r w:rsidRPr="00C86CC7">
        <w:rPr>
          <w:u w:val="single"/>
        </w:rPr>
        <w:t xml:space="preserve">It’ll strengthen calls for more extreme, </w:t>
      </w:r>
      <w:r w:rsidRPr="00C86CC7">
        <w:rPr>
          <w:rStyle w:val="Emphasis"/>
        </w:rPr>
        <w:t>anti-IP measures down the road.</w:t>
      </w:r>
      <w:r>
        <w:rPr>
          <w:rStyle w:val="Emphasis"/>
        </w:rPr>
        <w:t xml:space="preserve"> </w:t>
      </w:r>
      <w:r w:rsidRPr="008B501C">
        <w:rPr>
          <w:sz w:val="16"/>
        </w:rPr>
        <w:t xml:space="preserve">Experts overwhelmingly agree </w:t>
      </w:r>
      <w:r w:rsidRPr="003D6372">
        <w:rPr>
          <w:sz w:val="16"/>
        </w:rPr>
        <w:t xml:space="preserve">that </w:t>
      </w:r>
      <w:r w:rsidRPr="003D6372">
        <w:rPr>
          <w:u w:val="single"/>
        </w:rPr>
        <w:t xml:space="preserve">waiving IP protections alone won’t increase vaccine production. That’s because making a </w:t>
      </w:r>
      <w:r w:rsidRPr="003D6372">
        <w:rPr>
          <w:rStyle w:val="Emphasis"/>
        </w:rPr>
        <w:t xml:space="preserve">shot is far more complicated than just following a </w:t>
      </w:r>
    </w:p>
    <w:p w14:paraId="26F79C0B" w14:textId="77777777" w:rsidR="00BF07B3" w:rsidRDefault="00BF07B3" w:rsidP="00BF07B3">
      <w:pPr>
        <w:rPr>
          <w:sz w:val="16"/>
        </w:rPr>
      </w:pPr>
      <w:r w:rsidRPr="003D6372">
        <w:rPr>
          <w:rStyle w:val="Emphasis"/>
        </w:rPr>
        <w:t>recipe</w:t>
      </w:r>
      <w:r w:rsidRPr="003D6372">
        <w:rPr>
          <w:sz w:val="16"/>
        </w:rPr>
        <w:t>, and two of the most</w:t>
      </w:r>
      <w:r w:rsidRPr="008B501C">
        <w:rPr>
          <w:sz w:val="16"/>
        </w:rPr>
        <w:t xml:space="preserve"> effective vaccines are based on cutting-edge discoveries using messenger RNA.</w:t>
      </w:r>
      <w:r>
        <w:rPr>
          <w:sz w:val="16"/>
        </w:rPr>
        <w:t xml:space="preserve"> </w:t>
      </w:r>
      <w:r w:rsidRPr="008B501C">
        <w:rPr>
          <w:sz w:val="16"/>
        </w:rPr>
        <w:t xml:space="preserve">As </w:t>
      </w:r>
      <w:proofErr w:type="spellStart"/>
      <w:r w:rsidRPr="008B501C">
        <w:rPr>
          <w:sz w:val="16"/>
        </w:rPr>
        <w:t>Moderna</w:t>
      </w:r>
      <w:proofErr w:type="spellEnd"/>
      <w:r w:rsidRPr="008B501C">
        <w:rPr>
          <w:sz w:val="16"/>
        </w:rPr>
        <w:t xml:space="preserve"> Chief Executive Stephane </w:t>
      </w:r>
      <w:proofErr w:type="spellStart"/>
      <w:r w:rsidRPr="008B501C">
        <w:rPr>
          <w:sz w:val="16"/>
        </w:rPr>
        <w:t>Bancel</w:t>
      </w:r>
      <w:proofErr w:type="spellEnd"/>
      <w:r w:rsidRPr="008B501C">
        <w:rPr>
          <w:sz w:val="16"/>
        </w:rPr>
        <w:t xml:space="preserve"> said on a recent earnings call, “</w:t>
      </w:r>
      <w:r w:rsidRPr="00712735">
        <w:rPr>
          <w:u w:val="single"/>
        </w:rPr>
        <w:t xml:space="preserve">This is a </w:t>
      </w:r>
      <w:r w:rsidRPr="00F85024">
        <w:rPr>
          <w:u w:val="single"/>
        </w:rPr>
        <w:t>new technology</w:t>
      </w:r>
      <w:r w:rsidRPr="00712735">
        <w:rPr>
          <w:u w:val="single"/>
        </w:rPr>
        <w:t xml:space="preserve">. </w:t>
      </w:r>
      <w:r w:rsidRPr="00D57CAB">
        <w:rPr>
          <w:highlight w:val="green"/>
          <w:u w:val="single"/>
        </w:rPr>
        <w:t xml:space="preserve">You </w:t>
      </w:r>
      <w:r w:rsidRPr="00D57CAB">
        <w:rPr>
          <w:rStyle w:val="Emphasis"/>
          <w:highlight w:val="green"/>
        </w:rPr>
        <w:t>cannot</w:t>
      </w:r>
      <w:r w:rsidRPr="00FD7B60">
        <w:rPr>
          <w:rStyle w:val="Emphasis"/>
        </w:rPr>
        <w:t xml:space="preserve"> go </w:t>
      </w:r>
      <w:r w:rsidRPr="00D57CAB">
        <w:rPr>
          <w:rStyle w:val="Emphasis"/>
          <w:highlight w:val="green"/>
        </w:rPr>
        <w:t>hire people who know</w:t>
      </w:r>
      <w:r w:rsidRPr="00FD7B60">
        <w:rPr>
          <w:rStyle w:val="Emphasis"/>
        </w:rPr>
        <w:t xml:space="preserve"> how </w:t>
      </w:r>
      <w:r w:rsidRPr="00D57CAB">
        <w:rPr>
          <w:rStyle w:val="Emphasis"/>
          <w:highlight w:val="green"/>
        </w:rPr>
        <w:t>to make</w:t>
      </w:r>
      <w:r w:rsidRPr="00FD7B60">
        <w:rPr>
          <w:rStyle w:val="Emphasis"/>
        </w:rPr>
        <w:t xml:space="preserve"> the </w:t>
      </w:r>
      <w:r w:rsidRPr="00D57CAB">
        <w:rPr>
          <w:rStyle w:val="Emphasis"/>
          <w:highlight w:val="green"/>
        </w:rPr>
        <w:t>mRNA</w:t>
      </w:r>
      <w:r w:rsidRPr="00712735">
        <w:rPr>
          <w:u w:val="single"/>
        </w:rPr>
        <w:t xml:space="preserve">. Those </w:t>
      </w:r>
      <w:r w:rsidRPr="00F85024">
        <w:rPr>
          <w:u w:val="single"/>
        </w:rPr>
        <w:t xml:space="preserve">people </w:t>
      </w:r>
      <w:r w:rsidRPr="00F85024">
        <w:rPr>
          <w:rStyle w:val="Emphasis"/>
        </w:rPr>
        <w:t>don’t exist</w:t>
      </w:r>
      <w:r w:rsidRPr="00F85024">
        <w:rPr>
          <w:u w:val="single"/>
        </w:rPr>
        <w:t>. And</w:t>
      </w:r>
      <w:r w:rsidRPr="00712735">
        <w:rPr>
          <w:u w:val="single"/>
        </w:rPr>
        <w:t xml:space="preserve"> then even if all those things were </w:t>
      </w:r>
      <w:r w:rsidRPr="00F85024">
        <w:rPr>
          <w:u w:val="single"/>
        </w:rPr>
        <w:t xml:space="preserve">available, whoever wants to do mRNA vaccines </w:t>
      </w:r>
      <w:r w:rsidRPr="00D57CAB">
        <w:rPr>
          <w:highlight w:val="green"/>
          <w:u w:val="single"/>
        </w:rPr>
        <w:t>will have to</w:t>
      </w:r>
      <w:r w:rsidRPr="00712735">
        <w:rPr>
          <w:u w:val="single"/>
        </w:rPr>
        <w:t xml:space="preserve">, you know, </w:t>
      </w:r>
      <w:r w:rsidRPr="00D57CAB">
        <w:rPr>
          <w:rStyle w:val="Emphasis"/>
          <w:highlight w:val="green"/>
        </w:rPr>
        <w:t>buy</w:t>
      </w:r>
      <w:r w:rsidRPr="00FD7B60">
        <w:rPr>
          <w:rStyle w:val="Emphasis"/>
        </w:rPr>
        <w:t xml:space="preserve"> the machine, </w:t>
      </w:r>
      <w:r w:rsidRPr="00D57CAB">
        <w:rPr>
          <w:rStyle w:val="Emphasis"/>
          <w:highlight w:val="green"/>
        </w:rPr>
        <w:t xml:space="preserve">invent </w:t>
      </w:r>
      <w:r w:rsidRPr="00F85024">
        <w:rPr>
          <w:rStyle w:val="Emphasis"/>
        </w:rPr>
        <w:t>the</w:t>
      </w:r>
      <w:r w:rsidRPr="00FD7B60">
        <w:rPr>
          <w:rStyle w:val="Emphasis"/>
        </w:rPr>
        <w:t xml:space="preserve"> </w:t>
      </w:r>
      <w:r w:rsidRPr="00F85024">
        <w:rPr>
          <w:rStyle w:val="Emphasis"/>
        </w:rPr>
        <w:t>manufacturing process, invent creation processes</w:t>
      </w:r>
      <w:r w:rsidRPr="00F85024">
        <w:rPr>
          <w:u w:val="single"/>
        </w:rPr>
        <w:t xml:space="preserve"> and ethical proce</w:t>
      </w:r>
      <w:r w:rsidRPr="00712735">
        <w:rPr>
          <w:u w:val="single"/>
        </w:rPr>
        <w:t xml:space="preserve">sses, </w:t>
      </w:r>
      <w:r w:rsidRPr="00D57CAB">
        <w:rPr>
          <w:highlight w:val="green"/>
          <w:u w:val="single"/>
        </w:rPr>
        <w:t>and then</w:t>
      </w:r>
      <w:r w:rsidRPr="00712735">
        <w:rPr>
          <w:u w:val="single"/>
        </w:rPr>
        <w:t xml:space="preserve"> they will h</w:t>
      </w:r>
      <w:r w:rsidRPr="00F85024">
        <w:rPr>
          <w:u w:val="single"/>
        </w:rPr>
        <w:t>ave</w:t>
      </w:r>
      <w:r w:rsidRPr="00712735">
        <w:rPr>
          <w:u w:val="single"/>
        </w:rPr>
        <w:t xml:space="preserve"> to go </w:t>
      </w:r>
      <w:r w:rsidRPr="00D57CAB">
        <w:rPr>
          <w:highlight w:val="green"/>
          <w:u w:val="single"/>
        </w:rPr>
        <w:t>run</w:t>
      </w:r>
      <w:r w:rsidRPr="00712735">
        <w:rPr>
          <w:u w:val="single"/>
        </w:rPr>
        <w:t xml:space="preserve"> a clinical </w:t>
      </w:r>
      <w:r w:rsidRPr="00D57CAB">
        <w:rPr>
          <w:highlight w:val="green"/>
          <w:u w:val="single"/>
        </w:rPr>
        <w:t>trial, get</w:t>
      </w:r>
      <w:r w:rsidRPr="00712735">
        <w:rPr>
          <w:u w:val="single"/>
        </w:rPr>
        <w:t xml:space="preserve"> the </w:t>
      </w:r>
      <w:r w:rsidRPr="00D57CAB">
        <w:rPr>
          <w:highlight w:val="green"/>
          <w:u w:val="single"/>
        </w:rPr>
        <w:t xml:space="preserve">data, get </w:t>
      </w:r>
      <w:r w:rsidRPr="00F85024">
        <w:rPr>
          <w:u w:val="single"/>
        </w:rPr>
        <w:t xml:space="preserve">the </w:t>
      </w:r>
      <w:r w:rsidRPr="00D57CAB">
        <w:rPr>
          <w:highlight w:val="green"/>
          <w:u w:val="single"/>
        </w:rPr>
        <w:t>product approved and scale manufacturing</w:t>
      </w:r>
      <w:r w:rsidRPr="00712735">
        <w:rPr>
          <w:u w:val="single"/>
        </w:rPr>
        <w:t xml:space="preserve">. This </w:t>
      </w:r>
      <w:r w:rsidRPr="00D57CAB">
        <w:rPr>
          <w:highlight w:val="green"/>
          <w:u w:val="single"/>
        </w:rPr>
        <w:t>doesn’t happen in</w:t>
      </w:r>
      <w:r w:rsidRPr="00712735">
        <w:rPr>
          <w:u w:val="single"/>
        </w:rPr>
        <w:t xml:space="preserve"> six or 12 or 18 </w:t>
      </w:r>
      <w:r w:rsidRPr="00D57CAB">
        <w:rPr>
          <w:highlight w:val="green"/>
          <w:u w:val="single"/>
        </w:rPr>
        <w:t>months</w:t>
      </w:r>
      <w:r w:rsidRPr="00712735">
        <w:rPr>
          <w:u w:val="single"/>
        </w:rPr>
        <w:t>.”</w:t>
      </w:r>
      <w:r>
        <w:rPr>
          <w:u w:val="single"/>
        </w:rPr>
        <w:t xml:space="preserve"> </w:t>
      </w:r>
      <w:r w:rsidRPr="008B501C">
        <w:rPr>
          <w:sz w:val="16"/>
        </w:rPr>
        <w:t>Anthony Fauci, the president’s chief medical adviser, has echoed that sentiment and emphasized the need for immediate solutions. “</w:t>
      </w:r>
      <w:r w:rsidRPr="008B501C">
        <w:rPr>
          <w:u w:val="single"/>
        </w:rPr>
        <w:t xml:space="preserve">Going back and forth, </w:t>
      </w:r>
      <w:r w:rsidRPr="00F85024">
        <w:rPr>
          <w:u w:val="single"/>
        </w:rPr>
        <w:t xml:space="preserve">consuming time </w:t>
      </w:r>
      <w:r w:rsidRPr="002D7F6B">
        <w:rPr>
          <w:u w:val="single"/>
        </w:rPr>
        <w:t>and lawyers in a legal argument about waivers—that is not the endgame</w:t>
      </w:r>
      <w:r w:rsidRPr="002D7F6B">
        <w:rPr>
          <w:sz w:val="16"/>
        </w:rPr>
        <w:t xml:space="preserve">,” he said. “People are dying around the </w:t>
      </w:r>
      <w:proofErr w:type="gramStart"/>
      <w:r w:rsidRPr="002D7F6B">
        <w:rPr>
          <w:sz w:val="16"/>
        </w:rPr>
        <w:t>world</w:t>
      </w:r>
      <w:proofErr w:type="gramEnd"/>
      <w:r w:rsidRPr="002D7F6B">
        <w:rPr>
          <w:sz w:val="16"/>
        </w:rPr>
        <w:t xml:space="preserve"> and we have to get vaccines into their arms in the fastest and most efficient way possible.”</w:t>
      </w:r>
      <w:r>
        <w:rPr>
          <w:sz w:val="16"/>
        </w:rPr>
        <w:t xml:space="preserve"> </w:t>
      </w:r>
      <w:r w:rsidRPr="00F85024">
        <w:rPr>
          <w:sz w:val="16"/>
        </w:rPr>
        <w:t>Those claiming the waiver poses an immediate, rather than long-term, threat to IP rights also misunderstand what the waiver will—and won’t—do.</w:t>
      </w:r>
      <w:r>
        <w:rPr>
          <w:sz w:val="16"/>
        </w:rPr>
        <w:t xml:space="preserve"> </w:t>
      </w:r>
      <w:r w:rsidRPr="00F85024">
        <w:rPr>
          <w:sz w:val="16"/>
        </w:rPr>
        <w:t xml:space="preserve">The </w:t>
      </w:r>
      <w:r w:rsidRPr="00F85024">
        <w:rPr>
          <w:u w:val="single"/>
        </w:rPr>
        <w:t xml:space="preserve">waiver petition itself is more akin to a statement of principle than an actual legal document. In fact, it’s only a </w:t>
      </w:r>
      <w:r w:rsidRPr="00F85024">
        <w:rPr>
          <w:rStyle w:val="Emphasis"/>
        </w:rPr>
        <w:t>few pages long.</w:t>
      </w:r>
      <w:r>
        <w:rPr>
          <w:rStyle w:val="Emphasis"/>
        </w:rPr>
        <w:t xml:space="preserve"> </w:t>
      </w:r>
      <w:r w:rsidRPr="008B501C">
        <w:rPr>
          <w:sz w:val="16"/>
        </w:rPr>
        <w:t>As the Office of the United States Trade Representative has said, “</w:t>
      </w:r>
      <w:r w:rsidRPr="00F85024">
        <w:rPr>
          <w:rStyle w:val="Emphasis"/>
        </w:rPr>
        <w:t xml:space="preserve">Text-based </w:t>
      </w:r>
      <w:r w:rsidRPr="00FB3283">
        <w:rPr>
          <w:rStyle w:val="Emphasis"/>
        </w:rPr>
        <w:t>negotiations at the WTO will take time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rPr>
          <w:sz w:val="16"/>
        </w:rPr>
        <w:t xml:space="preserve">” The WTO director-general predicts negotiations will last </w:t>
      </w:r>
      <w:r w:rsidRPr="00FB3283">
        <w:rPr>
          <w:sz w:val="16"/>
        </w:rPr>
        <w:lastRenderedPageBreak/>
        <w:t>until early December.</w:t>
      </w:r>
      <w:r>
        <w:rPr>
          <w:sz w:val="16"/>
        </w:rPr>
        <w:t xml:space="preserve"> </w:t>
      </w:r>
      <w:r w:rsidRPr="008B501C">
        <w:rPr>
          <w:u w:val="single"/>
        </w:rPr>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rPr>
          <w:sz w:val="16"/>
        </w:rPr>
        <w:t xml:space="preserve"> and vaccine ingredients to countries in need.</w:t>
      </w:r>
      <w:r>
        <w:rPr>
          <w:sz w:val="16"/>
        </w:rPr>
        <w:t xml:space="preserve"> </w:t>
      </w:r>
    </w:p>
    <w:bookmarkEnd w:id="0"/>
    <w:p w14:paraId="042A0F4B" w14:textId="77777777" w:rsidR="00BF07B3" w:rsidRDefault="00BF07B3" w:rsidP="00BF07B3">
      <w:pPr>
        <w:rPr>
          <w:sz w:val="16"/>
        </w:rPr>
      </w:pPr>
    </w:p>
    <w:p w14:paraId="5C9953B0" w14:textId="77777777" w:rsidR="00BF07B3" w:rsidRDefault="00BF07B3" w:rsidP="00BF07B3">
      <w:pPr>
        <w:pStyle w:val="Heading4"/>
      </w:pPr>
      <w:r>
        <w:t xml:space="preserve">Infrastructure secures the grid against </w:t>
      </w:r>
      <w:r w:rsidRPr="00DF7150">
        <w:rPr>
          <w:u w:val="single"/>
        </w:rPr>
        <w:t>worsening</w:t>
      </w:r>
      <w:r>
        <w:t xml:space="preserve"> and </w:t>
      </w:r>
      <w:r w:rsidRPr="00DF7150">
        <w:rPr>
          <w:u w:val="single"/>
        </w:rPr>
        <w:t>increasing</w:t>
      </w:r>
      <w:r>
        <w:t xml:space="preserve"> cyberattacks.</w:t>
      </w:r>
    </w:p>
    <w:p w14:paraId="012C5D8F" w14:textId="77777777" w:rsidR="00BF07B3" w:rsidRPr="00DF7150" w:rsidRDefault="00BF07B3" w:rsidP="00BF07B3">
      <w:r w:rsidRPr="00DF7150">
        <w:rPr>
          <w:rStyle w:val="Style13ptBold"/>
        </w:rPr>
        <w:t>Carney 21</w:t>
      </w:r>
      <w:r>
        <w:t xml:space="preserve"> [Chris; 8/6/21; Senior policy advisor at </w:t>
      </w:r>
      <w:proofErr w:type="spellStart"/>
      <w:r>
        <w:t>Nossaman</w:t>
      </w:r>
      <w:proofErr w:type="spellEnd"/>
      <w:r>
        <w:t xml:space="preserve"> LLC, former US Representative, former professor of political science at Penn State University; "</w:t>
      </w:r>
      <w:r w:rsidRPr="00B7045F">
        <w:rPr>
          <w:i/>
          <w:iCs/>
        </w:rPr>
        <w:t>The US Senate Infrastructure Bill: Securing Our Electrical Grid Through P3s and Grants</w:t>
      </w:r>
      <w:r>
        <w:t xml:space="preserve">," </w:t>
      </w:r>
      <w:proofErr w:type="spellStart"/>
      <w:r>
        <w:t>JDSupra</w:t>
      </w:r>
      <w:proofErr w:type="spellEnd"/>
      <w:r>
        <w:t xml:space="preserve">, </w:t>
      </w:r>
      <w:hyperlink r:id="rId11" w:history="1">
        <w:r w:rsidRPr="00F623D7">
          <w:rPr>
            <w:rStyle w:val="Hyperlink"/>
          </w:rPr>
          <w:t>https://www.jdsupra.com/legalnews/the-us-senate-infrastructure-bill-4989100/</w:t>
        </w:r>
      </w:hyperlink>
      <w:r>
        <w:t>] Justin</w:t>
      </w:r>
    </w:p>
    <w:p w14:paraId="1E0DE987" w14:textId="77777777" w:rsidR="00BF07B3" w:rsidRDefault="00BF07B3" w:rsidP="00BF07B3">
      <w:pPr>
        <w:rPr>
          <w:rStyle w:val="StyleUnderline"/>
        </w:rPr>
      </w:pPr>
      <w:r w:rsidRPr="00B7045F">
        <w:rPr>
          <w:sz w:val="16"/>
        </w:rPr>
        <w:t xml:space="preserve">As we begin to better understand the main components </w:t>
      </w:r>
      <w:r w:rsidRPr="00AE6160">
        <w:rPr>
          <w:rStyle w:val="StyleUnderline"/>
        </w:rPr>
        <w:t xml:space="preserve">of the </w:t>
      </w:r>
      <w:r w:rsidRPr="00D57CAB">
        <w:rPr>
          <w:rStyle w:val="StyleUnderline"/>
          <w:highlight w:val="green"/>
        </w:rPr>
        <w:t xml:space="preserve">Infrastructure </w:t>
      </w:r>
      <w:r w:rsidRPr="00B7045F">
        <w:rPr>
          <w:rStyle w:val="StyleUnderline"/>
        </w:rPr>
        <w:t>Investment</w:t>
      </w:r>
      <w:r w:rsidRPr="00AE6160">
        <w:rPr>
          <w:rStyle w:val="StyleUnderline"/>
        </w:rPr>
        <w:t xml:space="preserve"> and Jobs Act</w:t>
      </w:r>
      <w:r w:rsidRPr="00B7045F">
        <w:rPr>
          <w:sz w:val="16"/>
        </w:rPr>
        <w:t xml:space="preserve"> that the US Senate is working to pass this week, </w:t>
      </w:r>
      <w:proofErr w:type="gramStart"/>
      <w:r w:rsidRPr="00B7045F">
        <w:rPr>
          <w:sz w:val="16"/>
        </w:rPr>
        <w:t xml:space="preserve">it is clear that </w:t>
      </w:r>
      <w:r w:rsidRPr="00AE6160">
        <w:rPr>
          <w:rStyle w:val="StyleUnderline"/>
        </w:rPr>
        <w:t>public-private</w:t>
      </w:r>
      <w:proofErr w:type="gramEnd"/>
      <w:r w:rsidRPr="00AE6160">
        <w:rPr>
          <w:rStyle w:val="StyleUnderline"/>
        </w:rPr>
        <w:t xml:space="preserve"> partnerships ("P3s") are a favored funding mechanism</w:t>
      </w:r>
      <w:r w:rsidRPr="00B7045F">
        <w:rPr>
          <w:sz w:val="16"/>
        </w:rPr>
        <w:t xml:space="preserve"> of lawmakers to help offset high costs associated with major infrastructure projects in communities. And while past infrastructure bills have used P3s for more conventional projects, </w:t>
      </w:r>
      <w:r w:rsidRPr="00FB408E">
        <w:rPr>
          <w:rStyle w:val="StyleUnderline"/>
        </w:rPr>
        <w:t>the current bill</w:t>
      </w:r>
      <w:r w:rsidRPr="00B7045F">
        <w:rPr>
          <w:sz w:val="16"/>
        </w:rPr>
        <w:t xml:space="preserve"> also calls for P3s to </w:t>
      </w:r>
      <w:r w:rsidRPr="00FB408E">
        <w:rPr>
          <w:rStyle w:val="StyleUnderline"/>
        </w:rPr>
        <w:t xml:space="preserve">help pay for </w:t>
      </w:r>
      <w:r w:rsidRPr="00D57CAB">
        <w:rPr>
          <w:rStyle w:val="StyleUnderline"/>
          <w:highlight w:val="green"/>
        </w:rPr>
        <w:t>protect</w:t>
      </w:r>
      <w:r w:rsidRPr="00FB408E">
        <w:rPr>
          <w:rStyle w:val="StyleUnderline"/>
        </w:rPr>
        <w:t xml:space="preserve">ing </w:t>
      </w:r>
      <w:r w:rsidRPr="00D57CAB">
        <w:rPr>
          <w:rStyle w:val="StyleUnderline"/>
          <w:highlight w:val="green"/>
        </w:rPr>
        <w:t>the</w:t>
      </w:r>
      <w:r w:rsidRPr="00FB408E">
        <w:rPr>
          <w:rStyle w:val="StyleUnderline"/>
        </w:rPr>
        <w:t xml:space="preserve"> US electric </w:t>
      </w:r>
      <w:r w:rsidRPr="00D57CAB">
        <w:rPr>
          <w:rStyle w:val="StyleUnderline"/>
          <w:highlight w:val="green"/>
        </w:rPr>
        <w:t xml:space="preserve">grid </w:t>
      </w:r>
      <w:r w:rsidRPr="00D57CAB">
        <w:rPr>
          <w:rStyle w:val="Emphasis"/>
          <w:highlight w:val="green"/>
        </w:rPr>
        <w:t>from cyberattacks</w:t>
      </w:r>
      <w:r w:rsidRPr="00B7045F">
        <w:rPr>
          <w:rStyle w:val="StyleUnderline"/>
        </w:rPr>
        <w:t>. Responding to</w:t>
      </w:r>
      <w:r w:rsidRPr="00FB408E">
        <w:rPr>
          <w:rStyle w:val="StyleUnderline"/>
        </w:rPr>
        <w:t xml:space="preserve"> the </w:t>
      </w:r>
      <w:r w:rsidRPr="00D57CAB">
        <w:rPr>
          <w:rStyle w:val="Emphasis"/>
          <w:highlight w:val="green"/>
        </w:rPr>
        <w:t>increasing number</w:t>
      </w:r>
      <w:r w:rsidRPr="00D57CAB">
        <w:rPr>
          <w:rStyle w:val="StyleUnderline"/>
          <w:highlight w:val="green"/>
        </w:rPr>
        <w:t xml:space="preserve"> of cyberattacks</w:t>
      </w:r>
      <w:r w:rsidRPr="00FB408E">
        <w:rPr>
          <w:rStyle w:val="StyleUnderline"/>
        </w:rPr>
        <w:t xml:space="preserve"> on our nation’s </w:t>
      </w:r>
      <w:proofErr w:type="gramStart"/>
      <w:r w:rsidRPr="00FB408E">
        <w:rPr>
          <w:rStyle w:val="StyleUnderline"/>
        </w:rPr>
        <w:t>infrastructure</w:t>
      </w:r>
      <w:r w:rsidRPr="00B7045F">
        <w:rPr>
          <w:sz w:val="16"/>
        </w:rPr>
        <w:t>, and</w:t>
      </w:r>
      <w:proofErr w:type="gramEnd"/>
      <w:r w:rsidRPr="00B7045F">
        <w:rPr>
          <w:sz w:val="16"/>
        </w:rPr>
        <w:t xml:space="preserve"> </w:t>
      </w:r>
      <w:r w:rsidRPr="00D57CAB">
        <w:rPr>
          <w:rStyle w:val="StyleUnderline"/>
          <w:highlight w:val="green"/>
        </w:rPr>
        <w:t xml:space="preserve">given </w:t>
      </w:r>
      <w:r w:rsidRPr="00DF7150">
        <w:rPr>
          <w:rStyle w:val="StyleUnderline"/>
        </w:rPr>
        <w:t xml:space="preserve">the </w:t>
      </w:r>
      <w:r w:rsidRPr="00D57CAB">
        <w:rPr>
          <w:rStyle w:val="Emphasis"/>
          <w:highlight w:val="green"/>
        </w:rPr>
        <w:t>fragile</w:t>
      </w:r>
      <w:r w:rsidRPr="00FB408E">
        <w:rPr>
          <w:rStyle w:val="Emphasis"/>
        </w:rPr>
        <w:t xml:space="preserve"> physical </w:t>
      </w:r>
      <w:r w:rsidRPr="00DF7150">
        <w:rPr>
          <w:rStyle w:val="Emphasis"/>
        </w:rPr>
        <w:t>condition</w:t>
      </w:r>
      <w:r w:rsidRPr="00DF7150">
        <w:rPr>
          <w:rStyle w:val="StyleUnderline"/>
        </w:rPr>
        <w:t xml:space="preserve"> of our</w:t>
      </w:r>
      <w:r w:rsidRPr="00FB408E">
        <w:rPr>
          <w:rStyle w:val="StyleUnderline"/>
        </w:rPr>
        <w:t xml:space="preserve"> electrical </w:t>
      </w:r>
      <w:r w:rsidRPr="00D57CAB">
        <w:rPr>
          <w:rStyle w:val="StyleUnderline"/>
          <w:highlight w:val="green"/>
        </w:rPr>
        <w:t>grid</w:t>
      </w:r>
      <w:r w:rsidRPr="00FB408E">
        <w:rPr>
          <w:rStyle w:val="StyleUnderline"/>
        </w:rPr>
        <w:t>, the Senate included provisions to help state, local and tribal entities harden electrical grids</w:t>
      </w:r>
      <w:r w:rsidRPr="00B7045F">
        <w:rPr>
          <w:sz w:val="16"/>
        </w:rPr>
        <w:t xml:space="preserve"> for which they are responsible. </w:t>
      </w:r>
      <w:r w:rsidRPr="00FB408E">
        <w:rPr>
          <w:rStyle w:val="StyleUnderline"/>
        </w:rPr>
        <w:t>Section 40121</w:t>
      </w:r>
      <w:r w:rsidRPr="00B7045F">
        <w:rPr>
          <w:sz w:val="16"/>
        </w:rPr>
        <w:t xml:space="preserve">, Enhancing Grid Security Through Public-Private Partnerships, </w:t>
      </w:r>
      <w:r w:rsidRPr="00FB408E">
        <w:rPr>
          <w:rStyle w:val="StyleUnderline"/>
        </w:rPr>
        <w:t>calls for not only physical protections of electrical grids, but also for enhancing cyber-resilience.</w:t>
      </w:r>
      <w:r w:rsidRPr="00B7045F">
        <w:rPr>
          <w:sz w:val="16"/>
        </w:rPr>
        <w:t xml:space="preserve"> This section seeks to encourage the various federal, </w:t>
      </w:r>
      <w:proofErr w:type="gramStart"/>
      <w:r w:rsidRPr="00B7045F">
        <w:rPr>
          <w:sz w:val="16"/>
        </w:rPr>
        <w:t>state</w:t>
      </w:r>
      <w:proofErr w:type="gramEnd"/>
      <w:r w:rsidRPr="00B7045F">
        <w:rPr>
          <w:sz w:val="16"/>
        </w:rPr>
        <w:t xml:space="preserve"> and local regulatory authorities, as well as industry participants to engage in a program that audits and assesses the physical security and cybersecurity of utilities, conducts threat assessments to identify and mitigate vulnerabilities, and provides cybersecurity training to utilities. </w:t>
      </w:r>
      <w:r w:rsidRPr="00FB408E">
        <w:rPr>
          <w:rStyle w:val="StyleUnderline"/>
        </w:rPr>
        <w:t xml:space="preserve">Further, </w:t>
      </w:r>
      <w:r w:rsidRPr="00B7045F">
        <w:rPr>
          <w:rStyle w:val="StyleUnderline"/>
        </w:rPr>
        <w:t xml:space="preserve">the </w:t>
      </w:r>
      <w:r w:rsidRPr="00D57CAB">
        <w:rPr>
          <w:rStyle w:val="StyleUnderline"/>
          <w:highlight w:val="green"/>
        </w:rPr>
        <w:t xml:space="preserve">section </w:t>
      </w:r>
      <w:r w:rsidRPr="00E229AC">
        <w:rPr>
          <w:rStyle w:val="StyleUnderline"/>
        </w:rPr>
        <w:t xml:space="preserve">calls for </w:t>
      </w:r>
      <w:r w:rsidRPr="00D57CAB">
        <w:rPr>
          <w:rStyle w:val="StyleUnderline"/>
          <w:highlight w:val="green"/>
        </w:rPr>
        <w:t>strengthen</w:t>
      </w:r>
      <w:r w:rsidRPr="00E229AC">
        <w:rPr>
          <w:rStyle w:val="StyleUnderline"/>
        </w:rPr>
        <w:t>ing</w:t>
      </w:r>
      <w:r w:rsidRPr="00D57CAB">
        <w:rPr>
          <w:rStyle w:val="StyleUnderline"/>
          <w:highlight w:val="green"/>
        </w:rPr>
        <w:t xml:space="preserve"> supply chain </w:t>
      </w:r>
      <w:r w:rsidRPr="00DF7150">
        <w:rPr>
          <w:rStyle w:val="StyleUnderline"/>
        </w:rPr>
        <w:t xml:space="preserve">security, </w:t>
      </w:r>
      <w:r w:rsidRPr="00D57CAB">
        <w:rPr>
          <w:rStyle w:val="StyleUnderline"/>
          <w:highlight w:val="green"/>
        </w:rPr>
        <w:t>protect</w:t>
      </w:r>
      <w:r w:rsidRPr="00DF7150">
        <w:rPr>
          <w:rStyle w:val="StyleUnderline"/>
        </w:rPr>
        <w:t xml:space="preserve">ing </w:t>
      </w:r>
      <w:r w:rsidRPr="00D57CAB">
        <w:rPr>
          <w:rStyle w:val="Emphasis"/>
          <w:highlight w:val="green"/>
        </w:rPr>
        <w:t>“defense critical”</w:t>
      </w:r>
      <w:r w:rsidRPr="00FB408E">
        <w:rPr>
          <w:rStyle w:val="StyleUnderline"/>
        </w:rPr>
        <w:t xml:space="preserve"> electrical </w:t>
      </w:r>
      <w:r w:rsidRPr="00D57CAB">
        <w:rPr>
          <w:rStyle w:val="StyleUnderline"/>
          <w:highlight w:val="green"/>
        </w:rPr>
        <w:t>infrastructure and buttress</w:t>
      </w:r>
      <w:r w:rsidRPr="00DF7150">
        <w:rPr>
          <w:rStyle w:val="StyleUnderline"/>
        </w:rPr>
        <w:t>ing</w:t>
      </w:r>
      <w:r w:rsidRPr="00FB408E">
        <w:rPr>
          <w:rStyle w:val="StyleUnderline"/>
        </w:rPr>
        <w:t xml:space="preserve"> </w:t>
      </w:r>
      <w:r w:rsidRPr="00D57CAB">
        <w:rPr>
          <w:rStyle w:val="StyleUnderline"/>
          <w:highlight w:val="green"/>
        </w:rPr>
        <w:t>against</w:t>
      </w:r>
      <w:r w:rsidRPr="00FB408E">
        <w:rPr>
          <w:rStyle w:val="StyleUnderline"/>
        </w:rPr>
        <w:t xml:space="preserve"> </w:t>
      </w:r>
      <w:r w:rsidRPr="00FB408E">
        <w:rPr>
          <w:rStyle w:val="Emphasis"/>
        </w:rPr>
        <w:t xml:space="preserve">a </w:t>
      </w:r>
      <w:r w:rsidRPr="00DF7150">
        <w:rPr>
          <w:rStyle w:val="Emphasis"/>
        </w:rPr>
        <w:t xml:space="preserve">constant </w:t>
      </w:r>
      <w:r w:rsidRPr="00D57CAB">
        <w:rPr>
          <w:rStyle w:val="Emphasis"/>
          <w:highlight w:val="green"/>
        </w:rPr>
        <w:t>barrage</w:t>
      </w:r>
      <w:r w:rsidRPr="00D57CAB">
        <w:rPr>
          <w:rStyle w:val="StyleUnderline"/>
          <w:highlight w:val="green"/>
        </w:rPr>
        <w:t xml:space="preserve"> of cyberattacks</w:t>
      </w:r>
      <w:r w:rsidRPr="00FB408E">
        <w:rPr>
          <w:rStyle w:val="StyleUnderline"/>
        </w:rPr>
        <w:t xml:space="preserve"> on the grid.</w:t>
      </w:r>
      <w:r w:rsidRPr="00B7045F">
        <w:rPr>
          <w:sz w:val="16"/>
        </w:rPr>
        <w:t xml:space="preserve"> In determining the nature of the partnership arrangement, the size of the utility and the area served will be considered, with priority going to utilities with fewer available resources. </w:t>
      </w:r>
      <w:r w:rsidRPr="00FB408E">
        <w:rPr>
          <w:rStyle w:val="StyleUnderline"/>
        </w:rPr>
        <w:t>Section 40122</w:t>
      </w:r>
      <w:r w:rsidRPr="00B7045F">
        <w:rPr>
          <w:sz w:val="16"/>
        </w:rPr>
        <w:t xml:space="preserve"> compliments the previous section as it </w:t>
      </w:r>
      <w:r w:rsidRPr="00FB408E">
        <w:rPr>
          <w:rStyle w:val="StyleUnderline"/>
        </w:rPr>
        <w:t>seeks to incentivize testing of cybersecurity products</w:t>
      </w:r>
      <w:r w:rsidRPr="00B7045F">
        <w:rPr>
          <w:sz w:val="16"/>
        </w:rPr>
        <w:t xml:space="preserve"> meant to be used in the energy sector, including SCADA systems, </w:t>
      </w:r>
      <w:r w:rsidRPr="00FB408E">
        <w:rPr>
          <w:rStyle w:val="StyleUnderline"/>
        </w:rPr>
        <w:t>and to find ways to mitigate any vulnerabilities</w:t>
      </w:r>
      <w:r w:rsidRPr="00B7045F">
        <w:rPr>
          <w:sz w:val="16"/>
        </w:rPr>
        <w:t xml:space="preserve">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 </w:t>
      </w:r>
      <w:r w:rsidRPr="00B7045F">
        <w:rPr>
          <w:sz w:val="16"/>
          <w:szCs w:val="14"/>
        </w:rPr>
        <w:t xml:space="preserve">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 </w:t>
      </w:r>
      <w:r w:rsidRPr="00B7045F">
        <w:rPr>
          <w:sz w:val="16"/>
        </w:rPr>
        <w:t xml:space="preserve">While the final outcome of </w:t>
      </w:r>
      <w:r w:rsidRPr="00FB408E">
        <w:rPr>
          <w:rStyle w:val="StyleUnderline"/>
        </w:rPr>
        <w:t xml:space="preserve">the </w:t>
      </w:r>
      <w:r w:rsidRPr="00D57CAB">
        <w:rPr>
          <w:rStyle w:val="StyleUnderline"/>
          <w:highlight w:val="green"/>
        </w:rPr>
        <w:t>Infrastructure</w:t>
      </w:r>
      <w:r w:rsidRPr="00FB408E">
        <w:rPr>
          <w:rStyle w:val="StyleUnderline"/>
        </w:rPr>
        <w:t xml:space="preserve"> Investment and Jobs Act</w:t>
      </w:r>
      <w:r w:rsidRPr="00B7045F">
        <w:rPr>
          <w:sz w:val="16"/>
        </w:rPr>
        <w:t xml:space="preserve"> may still be weeks or months away, inclusion of these provisions not only demonstrates a positive step forward for the application of federal P3s and grants generally, </w:t>
      </w:r>
      <w:proofErr w:type="gramStart"/>
      <w:r w:rsidRPr="00B7045F">
        <w:rPr>
          <w:sz w:val="16"/>
        </w:rPr>
        <w:t>they</w:t>
      </w:r>
      <w:proofErr w:type="gramEnd"/>
      <w:r w:rsidRPr="00B7045F">
        <w:rPr>
          <w:sz w:val="16"/>
        </w:rPr>
        <w:t xml:space="preserve"> also </w:t>
      </w:r>
      <w:r w:rsidRPr="00DF7150">
        <w:rPr>
          <w:rStyle w:val="StyleUnderline"/>
        </w:rPr>
        <w:t>show</w:t>
      </w:r>
      <w:r w:rsidRPr="00FB408E">
        <w:rPr>
          <w:rStyle w:val="StyleUnderline"/>
        </w:rPr>
        <w:t xml:space="preserve"> that </w:t>
      </w:r>
      <w:r w:rsidRPr="00DF7150">
        <w:rPr>
          <w:rStyle w:val="StyleUnderline"/>
        </w:rPr>
        <w:t xml:space="preserve">Congress </w:t>
      </w:r>
      <w:r w:rsidRPr="00D57CAB">
        <w:rPr>
          <w:rStyle w:val="StyleUnderline"/>
          <w:highlight w:val="green"/>
        </w:rPr>
        <w:t xml:space="preserve">recognizes </w:t>
      </w:r>
      <w:r w:rsidRPr="00DF7150">
        <w:rPr>
          <w:rStyle w:val="StyleUnderline"/>
        </w:rPr>
        <w:t xml:space="preserve">the </w:t>
      </w:r>
      <w:r w:rsidRPr="00D57CAB">
        <w:rPr>
          <w:rStyle w:val="Emphasis"/>
          <w:highlight w:val="green"/>
        </w:rPr>
        <w:t>seriousness of</w:t>
      </w:r>
      <w:r w:rsidRPr="00FB408E">
        <w:rPr>
          <w:rStyle w:val="Emphasis"/>
        </w:rPr>
        <w:t xml:space="preserve"> the </w:t>
      </w:r>
      <w:r w:rsidRPr="00D57CAB">
        <w:rPr>
          <w:rStyle w:val="Emphasis"/>
          <w:highlight w:val="green"/>
        </w:rPr>
        <w:t>cyber threats</w:t>
      </w:r>
      <w:r w:rsidRPr="00FB408E">
        <w:rPr>
          <w:rStyle w:val="StyleUnderline"/>
        </w:rPr>
        <w:t xml:space="preserve"> our electrical grids face.</w:t>
      </w:r>
      <w:r w:rsidRPr="00B7045F">
        <w:rPr>
          <w:sz w:val="16"/>
        </w:rPr>
        <w:t xml:space="preserve"> Hopefully, </w:t>
      </w:r>
      <w:r w:rsidRPr="00D57CAB">
        <w:rPr>
          <w:rStyle w:val="StyleUnderline"/>
          <w:highlight w:val="green"/>
        </w:rPr>
        <w:t>through</w:t>
      </w:r>
      <w:r w:rsidRPr="00FB408E">
        <w:rPr>
          <w:rStyle w:val="StyleUnderline"/>
        </w:rPr>
        <w:t xml:space="preserve"> judicious application of both public-private </w:t>
      </w:r>
      <w:r w:rsidRPr="00D57CAB">
        <w:rPr>
          <w:rStyle w:val="StyleUnderline"/>
          <w:highlight w:val="green"/>
        </w:rPr>
        <w:t>partnerships and grants, the nation can</w:t>
      </w:r>
      <w:r w:rsidRPr="00FB408E">
        <w:rPr>
          <w:rStyle w:val="StyleUnderline"/>
        </w:rPr>
        <w:t xml:space="preserve"> </w:t>
      </w:r>
      <w:r w:rsidRPr="00FB408E">
        <w:rPr>
          <w:rStyle w:val="Emphasis"/>
        </w:rPr>
        <w:t xml:space="preserve">quickly </w:t>
      </w:r>
      <w:r w:rsidRPr="00D57CAB">
        <w:rPr>
          <w:rStyle w:val="Emphasis"/>
          <w:highlight w:val="green"/>
        </w:rPr>
        <w:t>secure</w:t>
      </w:r>
      <w:r w:rsidRPr="00D57CAB">
        <w:rPr>
          <w:rStyle w:val="StyleUnderline"/>
          <w:highlight w:val="green"/>
        </w:rPr>
        <w:t xml:space="preserve"> its infrastructure</w:t>
      </w:r>
      <w:r w:rsidRPr="00FB408E">
        <w:rPr>
          <w:rStyle w:val="StyleUnderline"/>
        </w:rPr>
        <w:t xml:space="preserve"> from cyberattacks.</w:t>
      </w:r>
    </w:p>
    <w:p w14:paraId="16C4AAD3" w14:textId="77777777" w:rsidR="00BF07B3" w:rsidRDefault="00BF07B3" w:rsidP="00BF07B3"/>
    <w:p w14:paraId="11DA2A46" w14:textId="77777777" w:rsidR="00BF07B3" w:rsidRDefault="00BF07B3" w:rsidP="00BF07B3">
      <w:pPr>
        <w:pStyle w:val="Heading4"/>
        <w:rPr>
          <w:u w:val="single"/>
        </w:rPr>
      </w:pPr>
      <w:r>
        <w:lastRenderedPageBreak/>
        <w:t>Cyberattacks on the grid spiral to all-out nuclear conflict.</w:t>
      </w:r>
    </w:p>
    <w:p w14:paraId="79947171" w14:textId="77777777" w:rsidR="00BF07B3" w:rsidRDefault="00BF07B3" w:rsidP="00BF07B3">
      <w:proofErr w:type="spellStart"/>
      <w:r w:rsidRPr="0059791E">
        <w:rPr>
          <w:rStyle w:val="Style13ptBold"/>
        </w:rPr>
        <w:t>Klare</w:t>
      </w:r>
      <w:proofErr w:type="spellEnd"/>
      <w:r w:rsidRPr="0059791E">
        <w:rPr>
          <w:rStyle w:val="Style13ptBold"/>
        </w:rPr>
        <w:t xml:space="preserv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Arms Control Association, </w:t>
      </w:r>
      <w:hyperlink r:id="rId12" w:history="1">
        <w:r w:rsidRPr="00D26E47">
          <w:rPr>
            <w:rStyle w:val="Hyperlink"/>
          </w:rPr>
          <w:t>https://www.armscontrol.org/act/2019-11/features/cyber-battles-nuclear-outcomes-dangerous-new-pathways-escalation</w:t>
        </w:r>
      </w:hyperlink>
      <w:r>
        <w:rPr>
          <w:rStyle w:val="Hyperlink"/>
        </w:rPr>
        <w:t>] Justin</w:t>
      </w:r>
    </w:p>
    <w:p w14:paraId="4ED0F279" w14:textId="77777777" w:rsidR="00BF07B3" w:rsidRDefault="00BF07B3" w:rsidP="00BF07B3">
      <w:pPr>
        <w:rPr>
          <w:rStyle w:val="StyleUnderline"/>
        </w:rPr>
      </w:pPr>
      <w:r w:rsidRPr="00B7045F">
        <w:rPr>
          <w:sz w:val="16"/>
        </w:rPr>
        <w:t xml:space="preserve">Yet another pathway to </w:t>
      </w:r>
      <w:r w:rsidRPr="00D57CAB">
        <w:rPr>
          <w:rStyle w:val="StyleUnderline"/>
          <w:highlight w:val="green"/>
        </w:rPr>
        <w:t>escalation</w:t>
      </w:r>
      <w:r w:rsidRPr="0059791E">
        <w:rPr>
          <w:rStyle w:val="StyleUnderline"/>
        </w:rPr>
        <w:t xml:space="preserve"> could </w:t>
      </w:r>
      <w:r w:rsidRPr="00D57CAB">
        <w:rPr>
          <w:rStyle w:val="StyleUnderline"/>
          <w:highlight w:val="green"/>
        </w:rPr>
        <w:t xml:space="preserve">arise from </w:t>
      </w:r>
      <w:r w:rsidRPr="00D27562">
        <w:rPr>
          <w:rStyle w:val="Emphasis"/>
        </w:rPr>
        <w:t>a</w:t>
      </w:r>
      <w:r w:rsidRPr="002A67EE">
        <w:rPr>
          <w:rStyle w:val="Emphasis"/>
        </w:rPr>
        <w:t xml:space="preserve"> </w:t>
      </w:r>
      <w:r w:rsidRPr="00D57CAB">
        <w:rPr>
          <w:rStyle w:val="Emphasis"/>
          <w:highlight w:val="green"/>
        </w:rPr>
        <w:t>cascading</w:t>
      </w:r>
      <w:r w:rsidRPr="002A67EE">
        <w:rPr>
          <w:rStyle w:val="Emphasis"/>
        </w:rPr>
        <w:t xml:space="preserve"> series</w:t>
      </w:r>
      <w:r w:rsidRPr="0059791E">
        <w:rPr>
          <w:rStyle w:val="StyleUnderline"/>
        </w:rPr>
        <w:t xml:space="preserve"> of </w:t>
      </w:r>
      <w:proofErr w:type="spellStart"/>
      <w:r w:rsidRPr="00D57CAB">
        <w:rPr>
          <w:rStyle w:val="StyleUnderline"/>
          <w:highlight w:val="green"/>
        </w:rPr>
        <w:t>cyberstrikes</w:t>
      </w:r>
      <w:proofErr w:type="spellEnd"/>
      <w:r w:rsidRPr="00B7045F">
        <w:rPr>
          <w:sz w:val="16"/>
        </w:rPr>
        <w:t xml:space="preserve"> and counterstrikes </w:t>
      </w:r>
      <w:r w:rsidRPr="00D57CAB">
        <w:rPr>
          <w:rStyle w:val="StyleUnderline"/>
          <w:highlight w:val="green"/>
        </w:rPr>
        <w:t xml:space="preserve">against </w:t>
      </w:r>
      <w:r w:rsidRPr="00B7045F">
        <w:rPr>
          <w:rStyle w:val="Emphasis"/>
        </w:rPr>
        <w:t>vital</w:t>
      </w:r>
      <w:r w:rsidRPr="002A67EE">
        <w:rPr>
          <w:rStyle w:val="Emphasis"/>
        </w:rPr>
        <w:t xml:space="preserve"> national </w:t>
      </w:r>
      <w:r w:rsidRPr="00D57CAB">
        <w:rPr>
          <w:rStyle w:val="Emphasis"/>
          <w:highlight w:val="green"/>
        </w:rPr>
        <w:t>infrastructure</w:t>
      </w:r>
      <w:r w:rsidRPr="0059791E">
        <w:rPr>
          <w:rStyle w:val="StyleUnderline"/>
        </w:rPr>
        <w:t xml:space="preserve"> </w:t>
      </w:r>
      <w:r w:rsidRPr="00B7045F">
        <w:rPr>
          <w:sz w:val="16"/>
        </w:rPr>
        <w:t xml:space="preserve">rather than on military targets. </w:t>
      </w:r>
      <w:r w:rsidRPr="00D57CAB">
        <w:rPr>
          <w:rStyle w:val="Emphasis"/>
          <w:highlight w:val="green"/>
        </w:rPr>
        <w:t>All</w:t>
      </w:r>
      <w:r w:rsidRPr="002A67EE">
        <w:rPr>
          <w:rStyle w:val="Emphasis"/>
        </w:rPr>
        <w:t xml:space="preserve"> major </w:t>
      </w:r>
      <w:r w:rsidRPr="00D57CAB">
        <w:rPr>
          <w:rStyle w:val="Emphasis"/>
          <w:highlight w:val="green"/>
        </w:rPr>
        <w:t>powers</w:t>
      </w:r>
      <w:r w:rsidRPr="00B7045F">
        <w:rPr>
          <w:sz w:val="16"/>
        </w:rPr>
        <w:t xml:space="preserve">, along with Iran and North Korea, </w:t>
      </w:r>
      <w:r w:rsidRPr="00D57CAB">
        <w:rPr>
          <w:rStyle w:val="StyleUnderline"/>
          <w:highlight w:val="green"/>
        </w:rPr>
        <w:t>have developed</w:t>
      </w:r>
      <w:r w:rsidRPr="0059791E">
        <w:rPr>
          <w:rStyle w:val="StyleUnderline"/>
        </w:rPr>
        <w:t xml:space="preserve"> and deployed </w:t>
      </w:r>
      <w:r w:rsidRPr="00D57CAB">
        <w:rPr>
          <w:rStyle w:val="StyleUnderline"/>
          <w:highlight w:val="green"/>
        </w:rPr>
        <w:t>cyberweapons</w:t>
      </w:r>
      <w:r w:rsidRPr="0059791E">
        <w:rPr>
          <w:rStyle w:val="StyleUnderline"/>
        </w:rPr>
        <w:t xml:space="preserve"> designed </w:t>
      </w:r>
      <w:r w:rsidRPr="00D57CAB">
        <w:rPr>
          <w:rStyle w:val="StyleUnderline"/>
          <w:highlight w:val="green"/>
        </w:rPr>
        <w:t>to</w:t>
      </w:r>
      <w:r w:rsidRPr="0059791E">
        <w:rPr>
          <w:rStyle w:val="StyleUnderline"/>
        </w:rPr>
        <w:t xml:space="preserve"> disrupt and </w:t>
      </w:r>
      <w:r w:rsidRPr="00D57CAB">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D57CAB">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r w:rsidRPr="00B7045F">
        <w:rPr>
          <w:sz w:val="16"/>
          <w:szCs w:val="14"/>
        </w:rPr>
        <w:t>The danger here is that</w:t>
      </w:r>
      <w:r w:rsidRPr="0059791E">
        <w:rPr>
          <w:rStyle w:val="StyleUnderline"/>
        </w:rPr>
        <w:t xml:space="preserve"> </w:t>
      </w:r>
      <w:r w:rsidRPr="00D57CAB">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D57CAB">
        <w:rPr>
          <w:rStyle w:val="StyleUnderline"/>
          <w:highlight w:val="green"/>
        </w:rPr>
        <w:t>lead to</w:t>
      </w:r>
      <w:r w:rsidRPr="0059791E">
        <w:rPr>
          <w:rStyle w:val="StyleUnderline"/>
        </w:rPr>
        <w:t xml:space="preserve"> an escalating series of </w:t>
      </w:r>
      <w:r w:rsidRPr="00D57CAB">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D57CAB">
        <w:rPr>
          <w:rStyle w:val="StyleUnderline"/>
          <w:highlight w:val="green"/>
        </w:rPr>
        <w:t>leading</w:t>
      </w:r>
      <w:r w:rsidRPr="0059791E">
        <w:rPr>
          <w:rStyle w:val="StyleUnderline"/>
        </w:rPr>
        <w:t xml:space="preserve"> one side </w:t>
      </w:r>
      <w:r w:rsidRPr="00D57CAB">
        <w:rPr>
          <w:rStyle w:val="StyleUnderline"/>
          <w:highlight w:val="green"/>
        </w:rPr>
        <w:t>to</w:t>
      </w:r>
      <w:r w:rsidRPr="0059791E">
        <w:rPr>
          <w:rStyle w:val="StyleUnderline"/>
        </w:rPr>
        <w:t xml:space="preserve"> initiate </w:t>
      </w:r>
      <w:r w:rsidRPr="00D57CAB">
        <w:rPr>
          <w:rStyle w:val="Emphasis"/>
          <w:highlight w:val="green"/>
        </w:rPr>
        <w:t>kinetic attacks</w:t>
      </w:r>
      <w:r w:rsidRPr="0059791E">
        <w:rPr>
          <w:rStyle w:val="StyleUnderline"/>
        </w:rPr>
        <w:t xml:space="preserve"> on critical military targets, </w:t>
      </w:r>
      <w:r w:rsidRPr="00D57CAB">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D57CAB">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D57CAB">
        <w:rPr>
          <w:rStyle w:val="StyleUnderline"/>
          <w:highlight w:val="green"/>
        </w:rPr>
        <w:t>causing</w:t>
      </w:r>
      <w:r w:rsidRPr="0059791E">
        <w:rPr>
          <w:rStyle w:val="StyleUnderline"/>
        </w:rPr>
        <w:t xml:space="preserve"> widespread </w:t>
      </w:r>
      <w:r w:rsidRPr="00D57CAB">
        <w:rPr>
          <w:rStyle w:val="StyleUnderline"/>
          <w:highlight w:val="green"/>
        </w:rPr>
        <w:t>disorder</w:t>
      </w:r>
      <w:r w:rsidRPr="0059791E">
        <w:rPr>
          <w:rStyle w:val="StyleUnderline"/>
        </w:rPr>
        <w:t xml:space="preserve"> in both countries </w:t>
      </w:r>
      <w:r w:rsidRPr="00D57CAB">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D57CAB">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2460ADDB" w14:textId="3E9EAAEF" w:rsidR="00BF07B3" w:rsidRDefault="00BF07B3" w:rsidP="00BF07B3">
      <w:pPr>
        <w:pStyle w:val="Heading3"/>
      </w:pPr>
      <w:r>
        <w:lastRenderedPageBreak/>
        <w:t>2</w:t>
      </w:r>
    </w:p>
    <w:p w14:paraId="57EF1565" w14:textId="77777777" w:rsidR="00BF07B3" w:rsidRDefault="00BF07B3" w:rsidP="00BF07B3">
      <w:pPr>
        <w:pStyle w:val="Heading4"/>
      </w:pPr>
      <w:r>
        <w:t xml:space="preserve">Pharma innovation </w:t>
      </w:r>
      <w:r w:rsidRPr="004B406B">
        <w:rPr>
          <w:u w:val="single"/>
        </w:rPr>
        <w:t>high now</w:t>
      </w:r>
      <w:r>
        <w:t xml:space="preserve"> – monetary incentive is the </w:t>
      </w:r>
      <w:r w:rsidRPr="004B406B">
        <w:rPr>
          <w:u w:val="single"/>
        </w:rPr>
        <w:t>biggest factor</w:t>
      </w:r>
      <w:r>
        <w:t>.</w:t>
      </w:r>
    </w:p>
    <w:p w14:paraId="0A14B42A" w14:textId="77777777" w:rsidR="00BF07B3" w:rsidRPr="004B406B" w:rsidRDefault="00BF07B3" w:rsidP="00BF07B3">
      <w:proofErr w:type="spellStart"/>
      <w:r w:rsidRPr="00920081">
        <w:rPr>
          <w:rFonts w:eastAsiaTheme="majorEastAsia" w:cstheme="majorBidi"/>
          <w:b/>
          <w:bCs/>
          <w:sz w:val="26"/>
          <w:szCs w:val="26"/>
        </w:rPr>
        <w:t>Swagel</w:t>
      </w:r>
      <w:proofErr w:type="spellEnd"/>
      <w:r w:rsidRPr="00920081">
        <w:rPr>
          <w:rFonts w:eastAsiaTheme="majorEastAsia" w:cstheme="majorBidi"/>
          <w:b/>
          <w:bCs/>
          <w:sz w:val="26"/>
          <w:szCs w:val="26"/>
        </w:rPr>
        <w:t xml:space="preserve"> 21</w:t>
      </w:r>
      <w:r>
        <w:t xml:space="preserve"> </w:t>
      </w:r>
      <w:r w:rsidRPr="00920081">
        <w:t xml:space="preserve">Phillip L. </w:t>
      </w:r>
      <w:proofErr w:type="spellStart"/>
      <w:r w:rsidRPr="00920081">
        <w:t>Swagel</w:t>
      </w:r>
      <w:proofErr w:type="spellEnd"/>
      <w:r>
        <w:t xml:space="preserve">, Director of the Congressional budget office 4-xx-2021, "Research and Development in the Pharmaceutical Industry," Congressional Budget Office, </w:t>
      </w:r>
      <w:hyperlink r:id="rId13" w:anchor="_idTextAnchor020" w:history="1">
        <w:r w:rsidRPr="004B406B">
          <w:rPr>
            <w:rStyle w:val="Hyperlink"/>
          </w:rPr>
          <w:t>https://www.cbo.goc/publication/57126#_idTextAnchor020</w:t>
        </w:r>
      </w:hyperlink>
      <w:r w:rsidRPr="004B406B">
        <w:t xml:space="preserve"> </w:t>
      </w:r>
      <w:r>
        <w:t>SJ//DA</w:t>
      </w:r>
    </w:p>
    <w:p w14:paraId="57505505" w14:textId="77777777" w:rsidR="00BF07B3" w:rsidRPr="00334F58" w:rsidRDefault="00BF07B3" w:rsidP="00BF07B3">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334F58">
        <w:rPr>
          <w:sz w:val="16"/>
        </w:rPr>
        <w:t>averace</w:t>
      </w:r>
      <w:proofErr w:type="spellEnd"/>
      <w:r w:rsidRPr="00334F58">
        <w:rPr>
          <w:sz w:val="16"/>
        </w:rPr>
        <w:t xml:space="preserv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proofErr w:type="gramStart"/>
      <w:r w:rsidRPr="00334F58">
        <w:rPr>
          <w:b/>
          <w:bCs/>
          <w:u w:val="single"/>
        </w:rPr>
        <w:t>Expected</w:t>
      </w:r>
      <w:proofErr w:type="gramEnd"/>
      <w:r w:rsidRPr="00334F58">
        <w:rPr>
          <w:b/>
          <w:bCs/>
          <w:u w:val="single"/>
        </w:rPr>
        <w:t xml:space="preserve">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w:t>
      </w:r>
      <w:proofErr w:type="spellStart"/>
      <w:r w:rsidRPr="00334F58">
        <w:rPr>
          <w:sz w:val="16"/>
        </w:rPr>
        <w:t>drugmaker</w:t>
      </w:r>
      <w:proofErr w:type="spellEnd"/>
      <w:r w:rsidRPr="00334F58">
        <w:rPr>
          <w:sz w:val="16"/>
        </w:rPr>
        <w:t xml:space="preserve">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w:t>
      </w:r>
      <w:r w:rsidRPr="00334F58">
        <w:rPr>
          <w:sz w:val="16"/>
        </w:rPr>
        <w:lastRenderedPageBreak/>
        <w:t xml:space="preserve">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334F58">
        <w:rPr>
          <w:sz w:val="16"/>
        </w:rPr>
        <w:t>treatmentscof</w:t>
      </w:r>
      <w:proofErr w:type="spellEnd"/>
      <w:r w:rsidRPr="00334F58">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w:t>
      </w:r>
      <w:proofErr w:type="gramStart"/>
      <w:r w:rsidRPr="00334F58">
        <w:rPr>
          <w:sz w:val="16"/>
        </w:rPr>
        <w:t>exclusivity, when</w:t>
      </w:r>
      <w:proofErr w:type="gramEnd"/>
      <w:r w:rsidRPr="00334F58">
        <w:rPr>
          <w:sz w:val="16"/>
        </w:rPr>
        <w:t xml:space="preserve">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proofErr w:type="gramStart"/>
      <w:r w:rsidRPr="00334F58">
        <w:rPr>
          <w:b/>
          <w:bCs/>
          <w:u w:val="single"/>
        </w:rPr>
        <w:t xml:space="preserve">In particular, </w:t>
      </w:r>
      <w:r w:rsidRPr="004B406B">
        <w:rPr>
          <w:b/>
          <w:bCs/>
          <w:highlight w:val="green"/>
          <w:u w:val="single"/>
        </w:rPr>
        <w:t>spending</w:t>
      </w:r>
      <w:proofErr w:type="gramEnd"/>
      <w:r w:rsidRPr="004B406B">
        <w:rPr>
          <w:b/>
          <w:bCs/>
          <w:highlight w:val="green"/>
          <w:u w:val="single"/>
        </w:rPr>
        <w:t xml:space="preserve">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334F58">
        <w:rPr>
          <w:sz w:val="16"/>
        </w:rPr>
        <w:t>postapproval</w:t>
      </w:r>
      <w:proofErr w:type="spellEnd"/>
      <w:r w:rsidRPr="00334F58">
        <w:rPr>
          <w:sz w:val="16"/>
        </w:rPr>
        <w:t xml:space="preserve"> testing for safety-monitoring or marketing purposes.</w:t>
      </w:r>
    </w:p>
    <w:p w14:paraId="3FDA8FA3" w14:textId="77777777" w:rsidR="00BF07B3" w:rsidRPr="00867226" w:rsidRDefault="00BF07B3" w:rsidP="00BF07B3"/>
    <w:p w14:paraId="3EC52C7E" w14:textId="77777777" w:rsidR="00BF07B3" w:rsidRDefault="00BF07B3" w:rsidP="00BF07B3">
      <w:pPr>
        <w:pStyle w:val="Heading4"/>
      </w:pPr>
      <w:r>
        <w:t xml:space="preserve">The </w:t>
      </w:r>
      <w:proofErr w:type="spellStart"/>
      <w:r>
        <w:t>aff</w:t>
      </w:r>
      <w:proofErr w:type="spellEnd"/>
      <w:r>
        <w:t xml:space="preserve"> </w:t>
      </w:r>
      <w:r w:rsidRPr="00AB7043">
        <w:rPr>
          <w:u w:val="single"/>
        </w:rPr>
        <w:t>crushes innovation</w:t>
      </w:r>
      <w:r>
        <w:t xml:space="preserve"> in the pharma sector---incentivizes them to focus on </w:t>
      </w:r>
      <w:r w:rsidRPr="00AB7043">
        <w:rPr>
          <w:u w:val="single"/>
        </w:rPr>
        <w:t>non-important issues</w:t>
      </w:r>
      <w:r>
        <w:t>.</w:t>
      </w:r>
    </w:p>
    <w:p w14:paraId="2D48B42B" w14:textId="77777777" w:rsidR="00BF07B3" w:rsidRPr="00AB7043" w:rsidRDefault="00BF07B3" w:rsidP="00BF07B3">
      <w:r w:rsidRPr="00AB7043">
        <w:rPr>
          <w:rStyle w:val="Style13ptBold"/>
        </w:rPr>
        <w:t>Glassman 21</w:t>
      </w:r>
      <w:r>
        <w:t xml:space="preserve"> [Amanda; 5/6/21; Executive</w:t>
      </w:r>
      <w:r w:rsidRPr="00AB7043">
        <w:t xml:space="preserve"> vice president and a senior fellow at the Center for Global Development, a nonpartisan, nonprofit think tank in Washington and London</w:t>
      </w:r>
      <w:r>
        <w:t>; “</w:t>
      </w:r>
      <w:r w:rsidRPr="00AB7043">
        <w:rPr>
          <w:i/>
          <w:iCs/>
        </w:rPr>
        <w:t>Big Pharma Is Not the Tobacco Industry</w:t>
      </w:r>
      <w:r>
        <w:t xml:space="preserve">,” Barron, </w:t>
      </w:r>
      <w:hyperlink r:id="rId14" w:history="1">
        <w:r w:rsidRPr="00FE7871">
          <w:rPr>
            <w:rStyle w:val="Hyperlink"/>
          </w:rPr>
          <w:t>https://www.barrons.com/articles/big-pharma-is-not-the-tobacco-industry-51620315693</w:t>
        </w:r>
      </w:hyperlink>
      <w:r>
        <w:t>] Justin</w:t>
      </w:r>
    </w:p>
    <w:p w14:paraId="593499A8" w14:textId="77777777" w:rsidR="00BF07B3" w:rsidRDefault="00BF07B3" w:rsidP="00BF07B3">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 xml:space="preserve">enormous public </w:t>
      </w:r>
      <w:r w:rsidRPr="00AB7043">
        <w:rPr>
          <w:rStyle w:val="Emphasis"/>
        </w:rPr>
        <w:lastRenderedPageBreak/>
        <w:t>benefits</w:t>
      </w:r>
      <w:r w:rsidRPr="00AB7043">
        <w:rPr>
          <w:sz w:val="16"/>
        </w:rPr>
        <w:t xml:space="preserve">. In fact, </w:t>
      </w:r>
      <w:r w:rsidRPr="00AB7043">
        <w:rPr>
          <w:u w:val="single"/>
        </w:rPr>
        <w:t xml:space="preserve">several of them did just that in the pandemic: </w:t>
      </w:r>
      <w:r w:rsidRPr="00AB7043">
        <w:rPr>
          <w:rStyle w:val="Emphasis"/>
          <w:highlight w:val="green"/>
        </w:rPr>
        <w:t>invested</w:t>
      </w:r>
      <w:r w:rsidRPr="00AB7043">
        <w:rPr>
          <w:rStyle w:val="Emphasis"/>
        </w:rPr>
        <w:t xml:space="preserve"> their own </w:t>
      </w:r>
      <w:r w:rsidRPr="00AB7043">
        <w:rPr>
          <w:rStyle w:val="Emphasis"/>
          <w:highlight w:val="green"/>
        </w:rPr>
        <w:t>money to 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AB7043">
        <w:rPr>
          <w:highlight w:val="green"/>
          <w:u w:val="single"/>
        </w:rPr>
        <w:t xml:space="preserve">funding </w:t>
      </w:r>
      <w:r w:rsidRPr="00AB7043">
        <w:rPr>
          <w:rStyle w:val="Emphasis"/>
          <w:highlight w:val="green"/>
        </w:rPr>
        <w:t>supported research</w:t>
      </w:r>
      <w:r w:rsidRPr="00AB7043">
        <w:rPr>
          <w:rStyle w:val="Emphasis"/>
        </w:rPr>
        <w:t xml:space="preserve"> and development</w:t>
      </w:r>
      <w:r w:rsidRPr="00AB7043">
        <w:rPr>
          <w:u w:val="single"/>
        </w:rPr>
        <w:t xml:space="preserve">, </w:t>
      </w:r>
      <w:r w:rsidRPr="00AB7043">
        <w:rPr>
          <w:highlight w:val="green"/>
          <w:u w:val="single"/>
        </w:rPr>
        <w:t>but companies</w:t>
      </w:r>
      <w:r w:rsidRPr="00AB7043">
        <w:rPr>
          <w:u w:val="single"/>
        </w:rPr>
        <w:t xml:space="preserve"> also </w:t>
      </w:r>
      <w:r w:rsidRPr="00AB7043">
        <w:rPr>
          <w:highlight w:val="green"/>
          <w:u w:val="single"/>
        </w:rPr>
        <w:t xml:space="preserve">brought their own </w:t>
      </w:r>
      <w:r w:rsidRPr="00AB7043">
        <w:rPr>
          <w:rStyle w:val="Emphasis"/>
          <w:highlight w:val="green"/>
        </w:rPr>
        <w:t>proprietary ingenuity</w:t>
      </w:r>
      <w:r w:rsidRPr="00AB7043">
        <w:rPr>
          <w:rStyle w:val="Emphasis"/>
        </w:rPr>
        <w:t xml:space="preserve">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to </w:t>
      </w:r>
      <w:r w:rsidRPr="00AB7043">
        <w:rPr>
          <w:rStyle w:val="Emphasis"/>
          <w:highlight w:val="green"/>
        </w:rPr>
        <w:t>waive patents</w:t>
      </w:r>
      <w:r w:rsidRPr="00AB7043">
        <w:rPr>
          <w:u w:val="single"/>
        </w:rPr>
        <w:t>—a move the Biden administration endorsed yesterday—</w:t>
      </w:r>
      <w:r w:rsidRPr="00AB7043">
        <w:rPr>
          <w:highlight w:val="green"/>
          <w:u w:val="single"/>
        </w:rPr>
        <w:t>sends</w:t>
      </w:r>
      <w:r w:rsidRPr="00AB7043">
        <w:rPr>
          <w:u w:val="single"/>
        </w:rPr>
        <w:t xml:space="preserve"> </w:t>
      </w:r>
      <w:r w:rsidRPr="00AB7043">
        <w:rPr>
          <w:rStyle w:val="Emphasis"/>
        </w:rPr>
        <w:t xml:space="preserve">exactly </w:t>
      </w:r>
      <w:r w:rsidRPr="00AB7043">
        <w:rPr>
          <w:rStyle w:val="Emphasis"/>
          <w:highlight w:val="green"/>
        </w:rPr>
        <w:t>the opposite signal</w:t>
      </w:r>
      <w:r w:rsidRPr="00AB7043">
        <w:rPr>
          <w:highlight w:val="green"/>
          <w:u w:val="single"/>
        </w:rPr>
        <w:t>. It 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It tells innovators, </w:t>
      </w:r>
      <w:r w:rsidRPr="00AB7043">
        <w:rPr>
          <w:rStyle w:val="Emphasis"/>
        </w:rPr>
        <w:t>don’t bother attacking</w:t>
      </w:r>
      <w:r w:rsidRPr="00AB7043">
        <w:rPr>
          <w:u w:val="single"/>
        </w:rPr>
        <w:t xml:space="preserve"> the most important global problems; </w:t>
      </w:r>
      <w:r w:rsidRPr="00AB7043">
        <w:rPr>
          <w:highlight w:val="green"/>
          <w:u w:val="single"/>
        </w:rPr>
        <w:t xml:space="preserve">instead, throw your </w:t>
      </w:r>
      <w:r w:rsidRPr="00AB7043">
        <w:rPr>
          <w:rStyle w:val="Emphasis"/>
          <w:highlight w:val="green"/>
        </w:rPr>
        <w:t>investment</w:t>
      </w:r>
      <w:r w:rsidRPr="00AB7043">
        <w:rPr>
          <w:rStyle w:val="Emphasis"/>
        </w:rPr>
        <w:t xml:space="preserve"> dollars</w:t>
      </w:r>
      <w:r w:rsidRPr="00AB7043">
        <w:rPr>
          <w:u w:val="single"/>
        </w:rPr>
        <w:t xml:space="preserve"> </w:t>
      </w:r>
      <w:r w:rsidRPr="00AB7043">
        <w:rPr>
          <w:highlight w:val="green"/>
          <w:u w:val="single"/>
        </w:rPr>
        <w:t xml:space="preserve">at the next treatment for </w:t>
      </w:r>
      <w:r w:rsidRPr="00AB7043">
        <w:rPr>
          <w:rStyle w:val="Emphasis"/>
          <w:highlight w:val="green"/>
        </w:rPr>
        <w:t>e</w:t>
      </w:r>
      <w:r w:rsidRPr="00AB7043">
        <w:rPr>
          <w:rStyle w:val="Emphasis"/>
        </w:rPr>
        <w:t xml:space="preserve">rectile </w:t>
      </w:r>
      <w:r w:rsidRPr="00AB7043">
        <w:rPr>
          <w:rStyle w:val="Emphasis"/>
          <w:highlight w:val="green"/>
        </w:rPr>
        <w:t>d</w:t>
      </w:r>
      <w:r w:rsidRPr="00AB7043">
        <w:rPr>
          <w:rStyle w:val="Emphasis"/>
        </w:rPr>
        <w:t>isfunction</w:t>
      </w:r>
      <w:r w:rsidRPr="00AB7043">
        <w:rPr>
          <w:sz w:val="16"/>
        </w:rPr>
        <w:t xml:space="preserve">, which will surely earn you a steady return with far less agita.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51F7992C" w14:textId="77777777" w:rsidR="00BF07B3" w:rsidRDefault="00BF07B3" w:rsidP="00BF07B3">
      <w:pPr>
        <w:rPr>
          <w:sz w:val="16"/>
        </w:rPr>
      </w:pPr>
    </w:p>
    <w:p w14:paraId="22BC1057" w14:textId="77777777" w:rsidR="00BF07B3" w:rsidRDefault="00BF07B3" w:rsidP="00BF07B3"/>
    <w:p w14:paraId="23CBADE7" w14:textId="77777777" w:rsidR="00BF07B3" w:rsidRDefault="00BF07B3" w:rsidP="00BF07B3">
      <w:pPr>
        <w:pStyle w:val="Heading4"/>
      </w:pPr>
      <w:r>
        <w:t xml:space="preserve">Pharma Innovation </w:t>
      </w:r>
      <w:r>
        <w:rPr>
          <w:u w:val="single"/>
        </w:rPr>
        <w:t>prevents Extinction</w:t>
      </w:r>
      <w:r>
        <w:t xml:space="preserve"> – checks </w:t>
      </w:r>
      <w:r>
        <w:rPr>
          <w:u w:val="single"/>
        </w:rPr>
        <w:t>new diseases</w:t>
      </w:r>
      <w:r>
        <w:t>.</w:t>
      </w:r>
    </w:p>
    <w:p w14:paraId="57DB37A8" w14:textId="77777777" w:rsidR="00BF07B3" w:rsidRPr="00343733" w:rsidRDefault="00BF07B3" w:rsidP="00BF07B3">
      <w:r w:rsidRPr="00343733">
        <w:rPr>
          <w:rStyle w:val="Style13ptBold"/>
        </w:rPr>
        <w:t>Engelhardt 8</w:t>
      </w:r>
      <w:r w:rsidRPr="00343733">
        <w:t>, H. Tristram.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0FF2FF7A" w14:textId="77777777" w:rsidR="00BF07B3" w:rsidRPr="00610247" w:rsidRDefault="00BF07B3" w:rsidP="00BF07B3">
      <w:pPr>
        <w:rPr>
          <w:rFonts w:eastAsia="Calibri"/>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w:t>
      </w:r>
      <w:proofErr w:type="gramStart"/>
      <w:r w:rsidRPr="00343733">
        <w:rPr>
          <w:rFonts w:eastAsia="Calibri"/>
          <w:sz w:val="16"/>
        </w:rPr>
        <w:t>in particular morally</w:t>
      </w:r>
      <w:proofErr w:type="gramEnd"/>
      <w:r w:rsidRPr="00343733">
        <w:rPr>
          <w:rFonts w:eastAsia="Calibri"/>
          <w:sz w:val="16"/>
        </w:rPr>
        <w:t xml:space="preserve"> dubious because it is acquired from those who have the bad fortune to be diseased or disabled. Although the suspicion of profit is not well-founded, this suspicion is a major moral and public-policy challenge. </w:t>
      </w:r>
      <w:r w:rsidRPr="00F106F9">
        <w:rPr>
          <w:rStyle w:val="StyleThickunderline1"/>
          <w:highlight w:val="green"/>
        </w:rPr>
        <w:t>Profit in</w:t>
      </w:r>
      <w:r w:rsidRPr="00343733">
        <w:rPr>
          <w:rStyle w:val="StyleThickunderline1"/>
        </w:rPr>
        <w:t xml:space="preserve"> the market for the </w:t>
      </w:r>
      <w:r w:rsidRPr="00F106F9">
        <w:rPr>
          <w:rStyle w:val="StyleThickunderline1"/>
          <w:highlight w:val="green"/>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F106F9">
        <w:rPr>
          <w:rStyle w:val="StyleThickunderline1"/>
          <w:highlight w:val="green"/>
        </w:rPr>
        <w:t>is</w:t>
      </w:r>
      <w:r w:rsidRPr="00343733">
        <w:rPr>
          <w:rStyle w:val="StyleThickunderline1"/>
        </w:rPr>
        <w:t xml:space="preserve"> to be </w:t>
      </w:r>
      <w:r w:rsidRPr="00F106F9">
        <w:rPr>
          <w:rStyle w:val="StyleThickunderline1"/>
          <w:highlight w:val="green"/>
        </w:rPr>
        <w:t>celebrated</w:t>
      </w:r>
      <w:r w:rsidRPr="00343733">
        <w:rPr>
          <w:rFonts w:eastAsia="Calibri"/>
          <w:sz w:val="16"/>
        </w:rPr>
        <w:t xml:space="preserve">. This is the case, in that if one is of the view (1) that </w:t>
      </w:r>
      <w:r w:rsidRPr="00343733">
        <w:rPr>
          <w:rStyle w:val="StyleThickunderline1"/>
        </w:rPr>
        <w:t xml:space="preserve">the presence of additional resources for </w:t>
      </w:r>
      <w:r w:rsidRPr="00F106F9">
        <w:rPr>
          <w:rStyle w:val="Emphasis"/>
          <w:sz w:val="24"/>
          <w:highlight w:val="green"/>
        </w:rPr>
        <w:t>r</w:t>
      </w:r>
      <w:r w:rsidRPr="00343733">
        <w:rPr>
          <w:rStyle w:val="StyleThickunderline1"/>
        </w:rPr>
        <w:t xml:space="preserve">esearch </w:t>
      </w:r>
      <w:r w:rsidRPr="00F106F9">
        <w:rPr>
          <w:rStyle w:val="StyleThickunderline1"/>
          <w:highlight w:val="green"/>
        </w:rPr>
        <w:t xml:space="preserve">and </w:t>
      </w:r>
      <w:r w:rsidRPr="00F106F9">
        <w:rPr>
          <w:rStyle w:val="Emphasis"/>
          <w:sz w:val="24"/>
          <w:highlight w:val="green"/>
        </w:rPr>
        <w:t>d</w:t>
      </w:r>
      <w:r w:rsidRPr="00343733">
        <w:rPr>
          <w:rStyle w:val="StyleThickunderline1"/>
        </w:rPr>
        <w:t xml:space="preserve">evelopment </w:t>
      </w:r>
      <w:r w:rsidRPr="00F106F9">
        <w:rPr>
          <w:rStyle w:val="Emphasis"/>
          <w:sz w:val="24"/>
          <w:highlight w:val="green"/>
        </w:rPr>
        <w:t>spurs innovation</w:t>
      </w:r>
      <w:r w:rsidRPr="00343733">
        <w:rPr>
          <w:rFonts w:eastAsia="Calibri"/>
          <w:sz w:val="16"/>
        </w:rPr>
        <w:t xml:space="preserve"> </w:t>
      </w:r>
      <w:r w:rsidRPr="00343733">
        <w:rPr>
          <w:rStyle w:val="StyleThickunderline1"/>
        </w:rPr>
        <w:t>in the development of pharmaceuticals</w:t>
      </w:r>
      <w:r w:rsidRPr="00343733">
        <w:rPr>
          <w:rFonts w:eastAsia="Calibri"/>
          <w:sz w:val="16"/>
        </w:rPr>
        <w:t xml:space="preserve"> and med-</w:t>
      </w:r>
      <w:proofErr w:type="spellStart"/>
      <w:r w:rsidRPr="00343733">
        <w:rPr>
          <w:rFonts w:eastAsia="Calibri"/>
          <w:sz w:val="16"/>
        </w:rPr>
        <w:t>ical</w:t>
      </w:r>
      <w:proofErr w:type="spellEnd"/>
      <w:r w:rsidRPr="00343733">
        <w:rPr>
          <w:rFonts w:eastAsia="Calibri"/>
          <w:sz w:val="16"/>
        </w:rPr>
        <w:t xml:space="preserve"> devices (i.e., if one is of the view that the allure of </w:t>
      </w:r>
      <w:r w:rsidRPr="00F106F9">
        <w:rPr>
          <w:rStyle w:val="StyleThickunderline1"/>
          <w:b/>
          <w:bCs/>
          <w:highlight w:val="green"/>
        </w:rPr>
        <w:t>profit is</w:t>
      </w:r>
      <w:r w:rsidRPr="00343733">
        <w:rPr>
          <w:rStyle w:val="StyleThickunderline1"/>
          <w:b/>
          <w:bCs/>
        </w:rPr>
        <w:t xml:space="preserve"> one of </w:t>
      </w:r>
      <w:r w:rsidRPr="00F106F9">
        <w:rPr>
          <w:rStyle w:val="StyleThickunderline1"/>
          <w:b/>
          <w:bCs/>
          <w:highlight w:val="green"/>
        </w:rPr>
        <w:t>the most effective way</w:t>
      </w:r>
      <w:r w:rsidRPr="00343733">
        <w:rPr>
          <w:rStyle w:val="StyleThickunderline1"/>
          <w:b/>
          <w:bCs/>
        </w:rPr>
        <w:t xml:space="preserve">s not only to acquire resources but productively </w:t>
      </w:r>
      <w:r w:rsidRPr="00F106F9">
        <w:rPr>
          <w:rStyle w:val="StyleThickunderline1"/>
          <w:b/>
          <w:bCs/>
          <w:highlight w:val="green"/>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 xml:space="preserve">enhance the creative use of available </w:t>
      </w:r>
      <w:r w:rsidRPr="00343733">
        <w:rPr>
          <w:rStyle w:val="StyleThickunderline1"/>
        </w:rPr>
        <w:lastRenderedPageBreak/>
        <w:t xml:space="preserve">resources in the pursuit of </w:t>
      </w:r>
      <w:proofErr w:type="spellStart"/>
      <w:r w:rsidRPr="00343733">
        <w:rPr>
          <w:rStyle w:val="StyleThickunderline1"/>
        </w:rPr>
        <w:t>phar-maceutical</w:t>
      </w:r>
      <w:proofErr w:type="spellEnd"/>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F106F9">
        <w:rPr>
          <w:rStyle w:val="Emphasis"/>
          <w:sz w:val="24"/>
          <w:highlight w:val="green"/>
        </w:rPr>
        <w:t>innovation is</w:t>
      </w:r>
      <w:r w:rsidRPr="00343733">
        <w:rPr>
          <w:rFonts w:eastAsia="Calibri"/>
          <w:sz w:val="16"/>
        </w:rPr>
        <w:t xml:space="preserve"> both </w:t>
      </w:r>
      <w:r w:rsidRPr="00F106F9">
        <w:rPr>
          <w:rStyle w:val="Emphasis"/>
          <w:sz w:val="24"/>
          <w:highlight w:val="green"/>
          <w:bdr w:val="single" w:sz="4" w:space="0" w:color="auto"/>
        </w:rPr>
        <w:t>necessary to maintain the human species</w:t>
      </w:r>
      <w:r w:rsidRPr="00F106F9">
        <w:rPr>
          <w:rFonts w:eastAsia="Calibri"/>
          <w:sz w:val="16"/>
          <w:highlight w:val="green"/>
        </w:rPr>
        <w:t xml:space="preserve"> </w:t>
      </w:r>
      <w:r w:rsidRPr="00F106F9">
        <w:rPr>
          <w:rStyle w:val="StyleThickunderline1"/>
          <w:highlight w:val="green"/>
        </w:rPr>
        <w:t>in a</w:t>
      </w:r>
      <w:r w:rsidRPr="00343733">
        <w:rPr>
          <w:rStyle w:val="StyleThickunderline1"/>
        </w:rPr>
        <w:t>n ever-</w:t>
      </w:r>
      <w:r w:rsidRPr="00F106F9">
        <w:rPr>
          <w:rStyle w:val="StyleThickunderline1"/>
          <w:highlight w:val="green"/>
        </w:rPr>
        <w:t>changing and</w:t>
      </w:r>
      <w:r w:rsidRPr="00343733">
        <w:rPr>
          <w:rStyle w:val="StyleThickunderline1"/>
        </w:rPr>
        <w:t xml:space="preserve"> always </w:t>
      </w:r>
      <w:r w:rsidRPr="00F106F9">
        <w:rPr>
          <w:rStyle w:val="StyleThickunderline1"/>
          <w:highlight w:val="green"/>
        </w:rPr>
        <w:t xml:space="preserve">dangerous environment in which </w:t>
      </w:r>
      <w:r w:rsidRPr="00F106F9">
        <w:rPr>
          <w:rStyle w:val="Emphasis"/>
          <w:sz w:val="24"/>
          <w:highlight w:val="green"/>
        </w:rPr>
        <w:t>new microbial</w:t>
      </w:r>
      <w:r w:rsidRPr="00F106F9">
        <w:rPr>
          <w:rStyle w:val="StyleThickunderline1"/>
          <w:highlight w:val="green"/>
        </w:rPr>
        <w:t xml:space="preserve"> and other threats</w:t>
      </w:r>
      <w:r w:rsidRPr="00343733">
        <w:rPr>
          <w:rStyle w:val="StyleThickunderline1"/>
        </w:rPr>
        <w:t xml:space="preserve"> may </w:t>
      </w:r>
      <w:r w:rsidRPr="00F106F9">
        <w:rPr>
          <w:rStyle w:val="StyleThickunderline1"/>
          <w:highlight w:val="green"/>
        </w:rPr>
        <w:t xml:space="preserve">at any time emerge to threaten </w:t>
      </w:r>
      <w:r w:rsidRPr="00F106F9">
        <w:rPr>
          <w:rStyle w:val="Emphasis"/>
          <w:sz w:val="24"/>
          <w:highlight w:val="green"/>
        </w:rPr>
        <w:t>human</w:t>
      </w:r>
      <w:r w:rsidRPr="00343733">
        <w:rPr>
          <w:rStyle w:val="Emphasis"/>
          <w:sz w:val="24"/>
        </w:rPr>
        <w:t xml:space="preserve"> well-being, if not </w:t>
      </w:r>
      <w:r w:rsidRPr="00F106F9">
        <w:rPr>
          <w:rStyle w:val="Emphasis"/>
          <w:sz w:val="24"/>
          <w:highlight w:val="green"/>
        </w:rPr>
        <w:t>survival</w:t>
      </w:r>
      <w:r w:rsidRPr="00343733">
        <w:rPr>
          <w:rFonts w:eastAsia="Calibri"/>
          <w:u w:val="single"/>
        </w:rPr>
        <w:t xml:space="preserve"> (i.e., that such </w:t>
      </w:r>
      <w:r w:rsidRPr="00F106F9">
        <w:rPr>
          <w:rStyle w:val="StyleThickunderline1"/>
          <w:highlight w:val="green"/>
        </w:rPr>
        <w:t>innovation is necessary to prevent</w:t>
      </w:r>
      <w:r w:rsidRPr="00343733">
        <w:rPr>
          <w:rStyle w:val="StyleThickunderline1"/>
        </w:rPr>
        <w:t xml:space="preserve"> increases in morbidity and </w:t>
      </w:r>
      <w:r w:rsidRPr="00F106F9">
        <w:rPr>
          <w:rStyle w:val="StyleThickunderline1"/>
          <w:highlight w:val="green"/>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as well as</w:t>
      </w:r>
      <w:r w:rsidRPr="00343733">
        <w:rPr>
          <w:rFonts w:eastAsia="Calibri"/>
          <w:sz w:val="16"/>
        </w:rPr>
        <w:t xml:space="preserve"> (5) in order generally to </w:t>
      </w:r>
      <w:r w:rsidRPr="00343733">
        <w:rPr>
          <w:rStyle w:val="StyleThickunderline1"/>
        </w:rPr>
        <w:t>decrease morbidity</w:t>
      </w:r>
      <w:r w:rsidRPr="00343733">
        <w:rPr>
          <w:rFonts w:eastAsia="Calibri"/>
          <w:sz w:val="16"/>
        </w:rPr>
        <w:t xml:space="preserve"> and </w:t>
      </w:r>
      <w:r w:rsidRPr="00343733">
        <w:rPr>
          <w:rStyle w:val="StyleThickunderline1"/>
        </w:rPr>
        <w:t>mortality risks in the</w:t>
      </w:r>
      <w:r w:rsidRPr="00343733">
        <w:rPr>
          <w:rFonts w:eastAsia="Calibri"/>
          <w:sz w:val="16"/>
        </w:rPr>
        <w:t xml:space="preserve"> future, it then follows (6) that </w:t>
      </w:r>
      <w:r w:rsidRPr="00343733">
        <w:rPr>
          <w:rStyle w:val="StyleThickunderline1"/>
        </w:rPr>
        <w:t>one should be concerned regarding any policies that decrease the amount of resources and energies available to encourage such innovation</w:t>
      </w:r>
      <w:r w:rsidRPr="00343733">
        <w:rPr>
          <w:rFonts w:eastAsia="Calibri"/>
          <w:sz w:val="16"/>
        </w:rPr>
        <w:t xml:space="preserve">. One should indeed be of the view </w:t>
      </w:r>
      <w:r w:rsidRPr="00343733">
        <w:rPr>
          <w:rFonts w:eastAsia="Calibri"/>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783F9DD2" w14:textId="77777777" w:rsidR="00BF07B3" w:rsidRDefault="00BF07B3" w:rsidP="00BF07B3">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3B966B77" w14:textId="77777777" w:rsidR="00BF07B3" w:rsidRPr="00CB1B2A" w:rsidRDefault="00BF07B3" w:rsidP="00BF07B3">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14A5768C" w14:textId="03B51A1F" w:rsidR="00BF07B3" w:rsidRDefault="00BF07B3" w:rsidP="00BF07B3">
      <w:pPr>
        <w:rPr>
          <w:u w:val="single"/>
        </w:rPr>
      </w:pPr>
      <w:r w:rsidRPr="00343733">
        <w:rPr>
          <w:u w:val="single"/>
        </w:rPr>
        <w:t xml:space="preserve">Fostering Industries to Counter Global Problems The </w:t>
      </w:r>
      <w:r w:rsidRPr="00F106F9">
        <w:rPr>
          <w:highlight w:val="green"/>
          <w:u w:val="single"/>
        </w:rPr>
        <w:t>life sciences</w:t>
      </w:r>
      <w:r w:rsidRPr="00343733">
        <w:rPr>
          <w:u w:val="single"/>
        </w:rPr>
        <w:t xml:space="preserve"> </w:t>
      </w:r>
      <w:r w:rsidRPr="00F106F9">
        <w:rPr>
          <w:highlight w:val="green"/>
          <w:u w:val="single"/>
        </w:rPr>
        <w:t xml:space="preserve">have applications </w:t>
      </w:r>
      <w:r w:rsidRPr="00343733">
        <w:rPr>
          <w:u w:val="single"/>
        </w:rPr>
        <w:t xml:space="preserve">in areas that range far </w:t>
      </w:r>
      <w:r w:rsidRPr="00F106F9">
        <w:rPr>
          <w:highlight w:val="green"/>
          <w:u w:val="single"/>
        </w:rPr>
        <w:t>beyond human health</w:t>
      </w:r>
      <w:r w:rsidRPr="00343733">
        <w:rPr>
          <w:u w:val="single"/>
        </w:rPr>
        <w:t xml:space="preserve">. Life-science based approaches could </w:t>
      </w:r>
      <w:r w:rsidRPr="00F106F9">
        <w:rPr>
          <w:b/>
          <w:bCs/>
          <w:highlight w:val="green"/>
          <w:u w:val="single"/>
        </w:rPr>
        <w:t>contribute to advances in</w:t>
      </w:r>
      <w:r w:rsidRPr="00343733">
        <w:rPr>
          <w:u w:val="single"/>
        </w:rPr>
        <w:t xml:space="preserve"> many industries, </w:t>
      </w:r>
      <w:proofErr w:type="gramStart"/>
      <w:r w:rsidRPr="00343733">
        <w:rPr>
          <w:u w:val="single"/>
        </w:rPr>
        <w:t xml:space="preserve">from </w:t>
      </w:r>
      <w:r w:rsidRPr="00F106F9">
        <w:rPr>
          <w:rStyle w:val="Emphasis"/>
          <w:sz w:val="24"/>
          <w:highlight w:val="green"/>
        </w:rPr>
        <w:t>energy production</w:t>
      </w:r>
      <w:r w:rsidRPr="00F106F9">
        <w:rPr>
          <w:highlight w:val="green"/>
          <w:u w:val="single"/>
        </w:rPr>
        <w:t xml:space="preserve"> and </w:t>
      </w:r>
      <w:r w:rsidRPr="00F106F9">
        <w:rPr>
          <w:rStyle w:val="Emphasis"/>
          <w:sz w:val="24"/>
          <w:highlight w:val="green"/>
        </w:rPr>
        <w:t>pollution remediation</w:t>
      </w:r>
      <w:r w:rsidRPr="00343733">
        <w:rPr>
          <w:u w:val="single"/>
        </w:rPr>
        <w:t>,</w:t>
      </w:r>
      <w:proofErr w:type="gramEnd"/>
      <w:r w:rsidRPr="00343733">
        <w:rPr>
          <w:u w:val="single"/>
        </w:rPr>
        <w:t xml:space="preserve"> to clean manufacturing and the production of new biologically inspired materials. In fact, biological systems could provide the basis for new products, </w:t>
      </w:r>
      <w:proofErr w:type="gramStart"/>
      <w:r w:rsidRPr="00343733">
        <w:rPr>
          <w:u w:val="single"/>
        </w:rPr>
        <w:t>services</w:t>
      </w:r>
      <w:proofErr w:type="gramEnd"/>
      <w:r w:rsidRPr="00343733">
        <w:rPr>
          <w:u w:val="single"/>
        </w:rPr>
        <w:t xml:space="preserve"> and industries that we cannot yet imagine</w:t>
      </w:r>
      <w:r w:rsidRPr="00343733">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343733">
        <w:rPr>
          <w:u w:val="single"/>
        </w:rPr>
        <w:t xml:space="preserve">biological systems could be used </w:t>
      </w:r>
      <w:r w:rsidRPr="00F106F9">
        <w:rPr>
          <w:highlight w:val="green"/>
          <w:u w:val="single"/>
        </w:rPr>
        <w:t xml:space="preserve">to </w:t>
      </w:r>
      <w:r w:rsidRPr="00F106F9">
        <w:rPr>
          <w:rStyle w:val="Emphasis"/>
          <w:sz w:val="24"/>
          <w:highlight w:val="green"/>
        </w:rPr>
        <w:t>help manage climate change.</w:t>
      </w:r>
      <w:r w:rsidRPr="00343733">
        <w:rPr>
          <w:u w:val="single"/>
        </w:rPr>
        <w:t xml:space="preserve"> </w:t>
      </w:r>
      <w:r w:rsidRPr="00343733">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343733">
        <w:rPr>
          <w:u w:val="single"/>
        </w:rPr>
        <w:t xml:space="preserve">Fraley said that </w:t>
      </w:r>
      <w:r w:rsidRPr="00F106F9">
        <w:rPr>
          <w:rStyle w:val="Emphasis"/>
          <w:sz w:val="24"/>
          <w:highlight w:val="green"/>
        </w:rPr>
        <w:t>the global ag</w:t>
      </w:r>
      <w:r w:rsidRPr="00343733">
        <w:rPr>
          <w:rStyle w:val="Emphasis"/>
          <w:sz w:val="24"/>
        </w:rPr>
        <w:t xml:space="preserve">ricultural </w:t>
      </w:r>
      <w:r w:rsidRPr="00F106F9">
        <w:rPr>
          <w:rStyle w:val="Emphasis"/>
          <w:sz w:val="24"/>
          <w:highlight w:val="green"/>
        </w:rPr>
        <w:t>system</w:t>
      </w:r>
      <w:r w:rsidRPr="00F106F9">
        <w:rPr>
          <w:highlight w:val="green"/>
          <w:u w:val="single"/>
        </w:rPr>
        <w:t xml:space="preserve"> needs to</w:t>
      </w:r>
      <w:r w:rsidRPr="00343733">
        <w:rPr>
          <w:u w:val="single"/>
        </w:rPr>
        <w:t xml:space="preserve"> adopt the goal of </w:t>
      </w:r>
      <w:r w:rsidRPr="00F106F9">
        <w:rPr>
          <w:highlight w:val="green"/>
          <w:u w:val="single"/>
        </w:rPr>
        <w:t>doubl</w:t>
      </w:r>
      <w:r w:rsidRPr="00343733">
        <w:rPr>
          <w:u w:val="single"/>
        </w:rPr>
        <w:t xml:space="preserve">ing the current yield of </w:t>
      </w:r>
      <w:r w:rsidRPr="00F106F9">
        <w:rPr>
          <w:b/>
          <w:bCs/>
          <w:highlight w:val="green"/>
          <w:u w:val="single"/>
        </w:rPr>
        <w:t>crops while reducing</w:t>
      </w:r>
      <w:r w:rsidRPr="00343733">
        <w:rPr>
          <w:b/>
          <w:bCs/>
          <w:u w:val="single"/>
        </w:rPr>
        <w:t xml:space="preserve"> key inputs like pesticides, </w:t>
      </w:r>
      <w:r w:rsidRPr="00F106F9">
        <w:rPr>
          <w:b/>
          <w:bCs/>
          <w:highlight w:val="green"/>
          <w:u w:val="single"/>
        </w:rPr>
        <w:t>fertilizers, and water</w:t>
      </w:r>
      <w:r w:rsidRPr="00343733">
        <w:rPr>
          <w:b/>
          <w:bCs/>
          <w:u w:val="single"/>
        </w:rPr>
        <w:t xml:space="preserve"> </w:t>
      </w:r>
      <w:r w:rsidRPr="00343733">
        <w:rPr>
          <w:u w:val="single"/>
        </w:rPr>
        <w:t>by one third</w:t>
      </w:r>
      <w:r w:rsidRPr="00343733">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343733">
        <w:rPr>
          <w:u w:val="single"/>
        </w:rPr>
        <w:t xml:space="preserve">And </w:t>
      </w:r>
      <w:r w:rsidRPr="00343733">
        <w:rPr>
          <w:rStyle w:val="Emphasis"/>
          <w:sz w:val="24"/>
        </w:rPr>
        <w:t>all people need and deserve secure access to food supplies</w:t>
      </w:r>
      <w:r w:rsidRPr="00343733">
        <w:rPr>
          <w:u w:val="single"/>
        </w:rPr>
        <w:t xml:space="preserve">. Continued progress will require both </w:t>
      </w:r>
      <w:r w:rsidRPr="00343733">
        <w:rPr>
          <w:rStyle w:val="Emphasis"/>
          <w:sz w:val="24"/>
        </w:rPr>
        <w:t>basic and applied research</w:t>
      </w:r>
      <w:r w:rsidRPr="00343733">
        <w:rPr>
          <w:u w:val="single"/>
        </w:rPr>
        <w:t xml:space="preserve">, </w:t>
      </w:r>
      <w:r w:rsidRPr="00343733">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343733">
        <w:rPr>
          <w:u w:val="single"/>
        </w:rPr>
        <w:t xml:space="preserve">In the past decade, </w:t>
      </w:r>
      <w:r w:rsidRPr="00F106F9">
        <w:rPr>
          <w:highlight w:val="green"/>
          <w:u w:val="single"/>
        </w:rPr>
        <w:t>new tools</w:t>
      </w:r>
      <w:r w:rsidRPr="00343733">
        <w:rPr>
          <w:u w:val="single"/>
        </w:rPr>
        <w:t xml:space="preserve"> have become available to </w:t>
      </w:r>
      <w:r w:rsidRPr="00F106F9">
        <w:rPr>
          <w:highlight w:val="green"/>
          <w:u w:val="single"/>
        </w:rPr>
        <w:t>explore</w:t>
      </w:r>
      <w:r w:rsidRPr="00343733">
        <w:rPr>
          <w:u w:val="single"/>
        </w:rPr>
        <w:t xml:space="preserve"> the </w:t>
      </w:r>
      <w:r w:rsidRPr="00F106F9">
        <w:rPr>
          <w:highlight w:val="green"/>
          <w:u w:val="single"/>
        </w:rPr>
        <w:t>microbial processes that</w:t>
      </w:r>
      <w:r w:rsidRPr="00343733">
        <w:rPr>
          <w:u w:val="single"/>
        </w:rPr>
        <w:t xml:space="preserve"> </w:t>
      </w:r>
      <w:r w:rsidRPr="00F106F9">
        <w:rPr>
          <w:highlight w:val="green"/>
          <w:u w:val="single"/>
        </w:rPr>
        <w:t xml:space="preserve">drive the </w:t>
      </w:r>
      <w:r w:rsidRPr="00F106F9">
        <w:rPr>
          <w:b/>
          <w:bCs/>
          <w:highlight w:val="green"/>
          <w:u w:val="single"/>
        </w:rPr>
        <w:t>chemistry of the oceans</w:t>
      </w:r>
      <w:r w:rsidRPr="00343733">
        <w:rPr>
          <w:u w:val="single"/>
        </w:rPr>
        <w:t xml:space="preserve">, observed David Kingsbury, Chief Program Officer for Science at the </w:t>
      </w:r>
      <w:proofErr w:type="gramStart"/>
      <w:r w:rsidRPr="00343733">
        <w:rPr>
          <w:u w:val="single"/>
        </w:rPr>
        <w:t>Gordon</w:t>
      </w:r>
      <w:proofErr w:type="gramEnd"/>
      <w:r w:rsidRPr="00343733">
        <w:rPr>
          <w:u w:val="single"/>
        </w:rPr>
        <w:t xml:space="preserve"> and Betty Moore Foundation. </w:t>
      </w:r>
      <w:r w:rsidRPr="00F106F9">
        <w:rPr>
          <w:highlight w:val="green"/>
          <w:u w:val="single"/>
        </w:rPr>
        <w:t xml:space="preserve">These </w:t>
      </w:r>
      <w:r w:rsidRPr="00343733">
        <w:rPr>
          <w:u w:val="single"/>
        </w:rPr>
        <w:t xml:space="preserve">technologies have </w:t>
      </w:r>
      <w:r w:rsidRPr="00F106F9">
        <w:rPr>
          <w:highlight w:val="green"/>
          <w:u w:val="single"/>
        </w:rPr>
        <w:t>revealed</w:t>
      </w:r>
      <w:r w:rsidRPr="00343733">
        <w:rPr>
          <w:u w:val="single"/>
        </w:rPr>
        <w:t xml:space="preserve"> that a large proportion of </w:t>
      </w:r>
      <w:r w:rsidRPr="00343733">
        <w:rPr>
          <w:rStyle w:val="Emphasis"/>
          <w:sz w:val="24"/>
        </w:rPr>
        <w:t>the planet’s</w:t>
      </w:r>
      <w:r w:rsidRPr="00F106F9">
        <w:rPr>
          <w:rStyle w:val="Emphasis"/>
          <w:sz w:val="24"/>
          <w:highlight w:val="green"/>
        </w:rPr>
        <w:t xml:space="preserve"> genetic diversity</w:t>
      </w:r>
      <w:r w:rsidRPr="00343733">
        <w:rPr>
          <w:u w:val="single"/>
        </w:rPr>
        <w:t xml:space="preserve"> resides in the oceans. In addition, many organisms in the oceans readily exchange genes, creating evolutionary forces that can have global effects. The oceans are currently under great stress</w:t>
      </w:r>
      <w:r w:rsidRPr="00343733">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343733">
        <w:rPr>
          <w:u w:val="single"/>
        </w:rPr>
        <w:t xml:space="preserve"> Exploitation of ocean resources is disrupting ecological balances that have formed over many millions of years. </w:t>
      </w:r>
      <w:r w:rsidRPr="00343733">
        <w:rPr>
          <w:u w:val="single"/>
        </w:rPr>
        <w:lastRenderedPageBreak/>
        <w:t>Human-induced changes in the chemistry of the atmosphere are changing the chemistry of the oceans, with potentially catastrophic consequences. “</w:t>
      </w:r>
      <w:r w:rsidRPr="00F106F9">
        <w:rPr>
          <w:rStyle w:val="Emphasis"/>
          <w:sz w:val="24"/>
          <w:highlight w:val="green"/>
        </w:rPr>
        <w:t>If we are not careful, we are not going to have a sustainable planet to live on,</w:t>
      </w:r>
      <w:r w:rsidRPr="00343733">
        <w:rPr>
          <w:u w:val="single"/>
        </w:rPr>
        <w:t>” said Kingsbury</w:t>
      </w:r>
      <w:r w:rsidRPr="00CB1B2A">
        <w:rPr>
          <w:u w:val="single"/>
        </w:rPr>
        <w:t>. Only by understanding the basic biological processes at work in the oceans can humans live sustainably on earth.</w:t>
      </w:r>
    </w:p>
    <w:p w14:paraId="39CEEBEE" w14:textId="6717A8B5" w:rsidR="00BF07B3" w:rsidRDefault="004E528B" w:rsidP="00BF07B3">
      <w:pPr>
        <w:pStyle w:val="Heading3"/>
      </w:pPr>
      <w:r>
        <w:lastRenderedPageBreak/>
        <w:t>3</w:t>
      </w:r>
    </w:p>
    <w:p w14:paraId="09E55A84" w14:textId="77777777" w:rsidR="00BF07B3" w:rsidRDefault="00BF07B3" w:rsidP="00BF07B3">
      <w:pPr>
        <w:pStyle w:val="Heading4"/>
      </w:pPr>
      <w:r>
        <w:t>CP text: The US ought to</w:t>
      </w:r>
    </w:p>
    <w:p w14:paraId="3ECE41CF" w14:textId="77777777" w:rsidR="00BF07B3" w:rsidRPr="00BB3BD1" w:rsidRDefault="00BF07B3" w:rsidP="00BF07B3">
      <w:pPr>
        <w:pStyle w:val="Heading4"/>
      </w:pPr>
      <w:r>
        <w:t>---Ramp up funding for COVAX</w:t>
      </w:r>
    </w:p>
    <w:p w14:paraId="09BF8376" w14:textId="77777777" w:rsidR="00BF07B3" w:rsidRDefault="00BF07B3" w:rsidP="00BF07B3">
      <w:pPr>
        <w:pStyle w:val="Heading4"/>
      </w:pPr>
      <w:r>
        <w:t>---Engage in an “all-out mobilization” strategy that would lead a multilateral effort consisting of allies in the G-7 and NATO for assistance in the flow of vaccine supplies</w:t>
      </w:r>
    </w:p>
    <w:p w14:paraId="1322F081" w14:textId="77777777" w:rsidR="00BF07B3" w:rsidRDefault="00BF07B3" w:rsidP="00BF07B3">
      <w:pPr>
        <w:pStyle w:val="Heading4"/>
      </w:pPr>
      <w:r>
        <w:t>---Increase focus on domestic production of vaccines including companies, nonprofits, and organizations in vaccination programs to increase and export vaccines.</w:t>
      </w:r>
    </w:p>
    <w:p w14:paraId="3E7145E7" w14:textId="77777777" w:rsidR="00BF07B3" w:rsidRDefault="00BF07B3" w:rsidP="00BF07B3">
      <w:pPr>
        <w:pStyle w:val="Heading4"/>
      </w:pPr>
      <w:r>
        <w:t>---Engage in a voluntary licensing strategy and help set up local hubs for manufacturing capacity</w:t>
      </w:r>
    </w:p>
    <w:p w14:paraId="1A937BDF" w14:textId="77777777" w:rsidR="00BF07B3" w:rsidRDefault="00BF07B3" w:rsidP="00BF07B3"/>
    <w:p w14:paraId="2703E265" w14:textId="77777777" w:rsidR="00BF07B3" w:rsidRDefault="00BF07B3" w:rsidP="00BF07B3">
      <w:pPr>
        <w:pStyle w:val="Heading4"/>
      </w:pPr>
      <w:r w:rsidRPr="00BB3BD1">
        <w:rPr>
          <w:u w:val="single"/>
        </w:rPr>
        <w:t>Solves</w:t>
      </w:r>
      <w:r>
        <w:t xml:space="preserve"> vaccine diplomacy and covid.</w:t>
      </w:r>
    </w:p>
    <w:p w14:paraId="5B110200" w14:textId="77777777" w:rsidR="00BF07B3" w:rsidRPr="00BB3BD1" w:rsidRDefault="00BF07B3" w:rsidP="00BF07B3">
      <w:r w:rsidRPr="00BB3BD1">
        <w:rPr>
          <w:rStyle w:val="Style13ptBold"/>
        </w:rPr>
        <w:t>Gayle et al 21</w:t>
      </w:r>
      <w:r>
        <w:t xml:space="preserve"> [Helene, Gordon LaForge, and Annie-Marie Slaughter; 3/19/21; </w:t>
      </w:r>
      <w:r w:rsidRPr="00BB3BD1">
        <w:t>President and CEO of the Chicago Community Trust and has served in global health and development roles with CARE, the Centers for Disease Control and Prevention, and the Bill &amp; Melinda Gates Foundation</w:t>
      </w:r>
      <w:r>
        <w:t xml:space="preserve">; </w:t>
      </w:r>
      <w:r w:rsidRPr="00BB3BD1">
        <w:t>President and CEO of the Chicago Community Trust and has served in global health and development roles with CARE, the Centers for Disease Control and Prevention, and the Bill &amp; Melinda Gates Foundation</w:t>
      </w:r>
      <w:r>
        <w:t xml:space="preserve">; </w:t>
      </w:r>
      <w:r w:rsidRPr="00BB3BD1">
        <w:t>Senior Researcher at Princeton University and a lecturer at Arizona State University’s Thunderbird School of Global Management</w:t>
      </w:r>
      <w:r>
        <w:t xml:space="preserve">; </w:t>
      </w:r>
      <w:r w:rsidRPr="00BB3BD1">
        <w:t>CEO of New America and former Director of Policy Planning at the U.S. State Department</w:t>
      </w:r>
      <w:r>
        <w:t>; “</w:t>
      </w:r>
      <w:r w:rsidRPr="00BB3BD1">
        <w:rPr>
          <w:i/>
          <w:iCs/>
        </w:rPr>
        <w:t>America Can—and Should—Vaccinate the World</w:t>
      </w:r>
      <w:r>
        <w:t xml:space="preserve">,” Foreign Affairs, </w:t>
      </w:r>
      <w:hyperlink r:id="rId15" w:history="1">
        <w:r w:rsidRPr="00297C2F">
          <w:rPr>
            <w:rStyle w:val="Hyperlink"/>
          </w:rPr>
          <w:t>https://www.foreignaffairs.com/articles/united-states/2021-03-19/america-can-and-should-vaccinate-world</w:t>
        </w:r>
      </w:hyperlink>
      <w:r>
        <w:t>] Justin</w:t>
      </w:r>
    </w:p>
    <w:p w14:paraId="36869484" w14:textId="77777777" w:rsidR="00BF07B3" w:rsidRPr="00BB3BD1" w:rsidRDefault="00BF07B3" w:rsidP="00BF07B3">
      <w:pPr>
        <w:rPr>
          <w:sz w:val="16"/>
          <w:szCs w:val="16"/>
        </w:rPr>
      </w:pPr>
      <w:r w:rsidRPr="72843DC7">
        <w:rPr>
          <w:sz w:val="16"/>
          <w:szCs w:val="16"/>
        </w:rPr>
        <w:t xml:space="preserve">After a virtual “Quad summit” last Friday, the leaders of the United States, India, Japan, and Australia announced that they would cooperate to deliver one billion vaccine doses in the Indo-Pacific, directly countering China’s lead in distributing vaccines to the region. The agreement brings together Indian manufacturing and U.S., Japanese, and Australian financing, logistics, and technical assistance to help immunize hundreds of millions of people by the end of 2022. Headlines over the weekend proclaimed that the administration of U.S. President Joe Biden was preparing to catch up in global vaccine diplomacy. Yesterday the administration took a further step in this direction, leaking to reporters that it would lend four million AstraZeneca doses to Mexico and Canada. These initiatives come not a moment too soon. In tackling the worst global crisis of a lifetime, </w:t>
      </w:r>
      <w:r w:rsidRPr="72843DC7">
        <w:rPr>
          <w:u w:val="single"/>
        </w:rPr>
        <w:t xml:space="preserve">the </w:t>
      </w:r>
      <w:r w:rsidRPr="72843DC7">
        <w:rPr>
          <w:highlight w:val="green"/>
          <w:u w:val="single"/>
        </w:rPr>
        <w:t>U</w:t>
      </w:r>
      <w:r w:rsidRPr="72843DC7">
        <w:rPr>
          <w:u w:val="single"/>
        </w:rPr>
        <w:t xml:space="preserve">nited </w:t>
      </w:r>
      <w:r w:rsidRPr="72843DC7">
        <w:rPr>
          <w:highlight w:val="green"/>
          <w:u w:val="single"/>
        </w:rPr>
        <w:t>S</w:t>
      </w:r>
      <w:r w:rsidRPr="72843DC7">
        <w:rPr>
          <w:u w:val="single"/>
        </w:rPr>
        <w:t xml:space="preserve">tates </w:t>
      </w:r>
      <w:r w:rsidRPr="72843DC7">
        <w:rPr>
          <w:highlight w:val="green"/>
          <w:u w:val="single"/>
        </w:rPr>
        <w:t>has</w:t>
      </w:r>
      <w:r w:rsidRPr="72843DC7">
        <w:rPr>
          <w:u w:val="single"/>
        </w:rPr>
        <w:t xml:space="preserve"> so </w:t>
      </w:r>
      <w:r w:rsidRPr="72843DC7">
        <w:rPr>
          <w:rStyle w:val="Emphasis"/>
        </w:rPr>
        <w:t xml:space="preserve">far </w:t>
      </w:r>
      <w:r w:rsidRPr="72843DC7">
        <w:rPr>
          <w:rStyle w:val="Emphasis"/>
          <w:highlight w:val="green"/>
        </w:rPr>
        <w:t>been upstaged</w:t>
      </w:r>
      <w:r w:rsidRPr="72843DC7">
        <w:rPr>
          <w:u w:val="single"/>
        </w:rPr>
        <w:t xml:space="preserve">. Russia and China have </w:t>
      </w:r>
      <w:r w:rsidRPr="72843DC7">
        <w:rPr>
          <w:rStyle w:val="Emphasis"/>
        </w:rPr>
        <w:t>aggressively marketed and distributed their vaccines</w:t>
      </w:r>
      <w:r w:rsidRPr="72843DC7">
        <w:rPr>
          <w:u w:val="single"/>
        </w:rPr>
        <w:t xml:space="preserve"> to foreign countries, largely to </w:t>
      </w:r>
      <w:r w:rsidRPr="72843DC7">
        <w:rPr>
          <w:rStyle w:val="Emphasis"/>
        </w:rPr>
        <w:t>advance foreign policy goals</w:t>
      </w:r>
      <w:r w:rsidRPr="72843DC7">
        <w:rPr>
          <w:sz w:val="16"/>
          <w:szCs w:val="16"/>
        </w:rPr>
        <w:t xml:space="preserve">. Russia is using the jab to bolster its image and investment prospects and to drive a wedge between EU countries. China is donating doses to gain leverage in territorial disputes and expand its influence under the Belt and Road Initiative. Both Moscow and Beijing have moved to undercut the United States in its own backyard by supplying vaccines to Latin America. The Biden administration is right to want to take the lead in vaccinating the world, for a host of reasons both self-interested and altruistic. </w:t>
      </w:r>
      <w:r w:rsidRPr="72843DC7">
        <w:rPr>
          <w:u w:val="single"/>
        </w:rPr>
        <w:t xml:space="preserve">But it should </w:t>
      </w:r>
      <w:r w:rsidRPr="72843DC7">
        <w:rPr>
          <w:rStyle w:val="Emphasis"/>
        </w:rPr>
        <w:t>not fall into the trap</w:t>
      </w:r>
      <w:r w:rsidRPr="72843DC7">
        <w:rPr>
          <w:u w:val="single"/>
        </w:rPr>
        <w:t xml:space="preserve"> of trying to beat Russia and China at their own game</w:t>
      </w:r>
      <w:r w:rsidRPr="72843DC7">
        <w:rPr>
          <w:sz w:val="16"/>
          <w:szCs w:val="16"/>
        </w:rPr>
        <w:t xml:space="preserve">—handing out vaccines to specific countries based on their geostrategic importance and the amount of attention they are receiving from rival powers. Rather, </w:t>
      </w:r>
      <w:r w:rsidRPr="72843DC7">
        <w:rPr>
          <w:highlight w:val="green"/>
          <w:u w:val="single"/>
        </w:rPr>
        <w:t xml:space="preserve">Biden should </w:t>
      </w:r>
      <w:r w:rsidRPr="72843DC7">
        <w:rPr>
          <w:rStyle w:val="Emphasis"/>
          <w:highlight w:val="green"/>
        </w:rPr>
        <w:t>pursue</w:t>
      </w:r>
      <w:r w:rsidRPr="72843DC7">
        <w:rPr>
          <w:u w:val="single"/>
        </w:rPr>
        <w:t xml:space="preserve"> </w:t>
      </w:r>
      <w:r w:rsidRPr="72843DC7">
        <w:rPr>
          <w:rStyle w:val="Emphasis"/>
        </w:rPr>
        <w:t>abroad the sort of “all in” unity</w:t>
      </w:r>
      <w:r w:rsidRPr="72843DC7">
        <w:rPr>
          <w:u w:val="single"/>
        </w:rPr>
        <w:t xml:space="preserve"> approach that he has </w:t>
      </w:r>
      <w:r w:rsidRPr="72843DC7">
        <w:rPr>
          <w:rStyle w:val="Emphasis"/>
        </w:rPr>
        <w:t>proclaimed at home</w:t>
      </w:r>
      <w:r w:rsidRPr="72843DC7">
        <w:rPr>
          <w:u w:val="single"/>
        </w:rPr>
        <w:t xml:space="preserve">. His administration should </w:t>
      </w:r>
      <w:r w:rsidRPr="72843DC7">
        <w:rPr>
          <w:rStyle w:val="Emphasis"/>
        </w:rPr>
        <w:t>focus less on strategic advantage</w:t>
      </w:r>
      <w:r w:rsidRPr="72843DC7">
        <w:rPr>
          <w:u w:val="single"/>
        </w:rPr>
        <w:t xml:space="preserve"> than on vaccinating the largest number of people worldwide in the shortest amount of time</w:t>
      </w:r>
      <w:r w:rsidRPr="72843DC7">
        <w:rPr>
          <w:sz w:val="16"/>
          <w:szCs w:val="16"/>
        </w:rPr>
        <w:t xml:space="preserve">. In so doing, the United States would concentrate on what the world’s peoples have in common—susceptibility to this and many other viruses—regardless of the nature of their governments. ALL IN AND ALL OUT </w:t>
      </w:r>
      <w:r w:rsidRPr="72843DC7">
        <w:rPr>
          <w:u w:val="single"/>
        </w:rPr>
        <w:t xml:space="preserve">The United </w:t>
      </w:r>
      <w:r w:rsidRPr="72843DC7">
        <w:rPr>
          <w:u w:val="single"/>
        </w:rPr>
        <w:lastRenderedPageBreak/>
        <w:t xml:space="preserve">States has </w:t>
      </w:r>
      <w:r w:rsidRPr="72843DC7">
        <w:rPr>
          <w:rStyle w:val="Emphasis"/>
        </w:rPr>
        <w:t>successfully mobilized its own</w:t>
      </w:r>
      <w:r w:rsidRPr="72843DC7">
        <w:rPr>
          <w:u w:val="single"/>
        </w:rPr>
        <w:t xml:space="preserve"> and </w:t>
      </w:r>
      <w:r w:rsidRPr="72843DC7">
        <w:rPr>
          <w:rStyle w:val="Emphasis"/>
        </w:rPr>
        <w:t>international resources</w:t>
      </w:r>
      <w:r w:rsidRPr="72843DC7">
        <w:rPr>
          <w:u w:val="single"/>
        </w:rPr>
        <w:t xml:space="preserve"> to respond to regional crises in the past. In 2003, President George W. Bush started the </w:t>
      </w:r>
      <w:r w:rsidRPr="72843DC7">
        <w:rPr>
          <w:rStyle w:val="Emphasis"/>
        </w:rPr>
        <w:t>U.S. President’s Emergency Plan for AIDS Relief</w:t>
      </w:r>
      <w:r w:rsidRPr="72843DC7">
        <w:rPr>
          <w:sz w:val="16"/>
          <w:szCs w:val="16"/>
        </w:rPr>
        <w:t xml:space="preserve">, the largest global health program focused on a single disease in history. PEPFAR brought together U.S. agencies, private companies, and local civil society groups to help sub-Saharan Africa and Southeast Asia get the AIDS crisis under control, saving millions of lives. In 2004, a tsunami in the Indian Ocean caused more than 220,000 deaths and billions in damage, and the United States led an urgent, similarly inclusive humanitarian relief and recovery effort that rescued victims, hastened reconstruction, and built lasting goodwill in South and Southeast Asia. Biden can improve on Bush’s precedent by going global, and he has already taken steps toward doing so. Under President Donald Trump, the United States refused to participate in the COVID-19 Vaccine Global Access (COVAX) Facility, an international partnership that aims to guarantee COVID-19 vaccine access for the entire world. The Biden administration reversed this stance immediately and contributed $4 billion, making the United States the largest donor to the effort. Still, </w:t>
      </w:r>
      <w:r w:rsidRPr="72843DC7">
        <w:rPr>
          <w:u w:val="single"/>
        </w:rPr>
        <w:t xml:space="preserve">even if COVAX meets the </w:t>
      </w:r>
      <w:r w:rsidRPr="72843DC7">
        <w:rPr>
          <w:rStyle w:val="Emphasis"/>
        </w:rPr>
        <w:t>ambitious target of delivering two billion doses</w:t>
      </w:r>
      <w:r w:rsidRPr="72843DC7">
        <w:rPr>
          <w:u w:val="single"/>
        </w:rPr>
        <w:t xml:space="preserve"> to developing nations by the end of 2021, it will be able to </w:t>
      </w:r>
      <w:r w:rsidRPr="72843DC7">
        <w:rPr>
          <w:rStyle w:val="Emphasis"/>
        </w:rPr>
        <w:t>vaccinate</w:t>
      </w:r>
      <w:r w:rsidRPr="72843DC7">
        <w:rPr>
          <w:u w:val="single"/>
        </w:rPr>
        <w:t xml:space="preserve"> only 20 percent of those countries’ populations. Just imagine, however, what could happen if Washington were to treat COVID-19 as the </w:t>
      </w:r>
      <w:r w:rsidRPr="72843DC7">
        <w:rPr>
          <w:rStyle w:val="Emphasis"/>
        </w:rPr>
        <w:t>equivalent of the enemy in a world war</w:t>
      </w:r>
      <w:r w:rsidRPr="72843DC7">
        <w:rPr>
          <w:sz w:val="16"/>
          <w:szCs w:val="16"/>
        </w:rPr>
        <w:t xml:space="preserve"> or the pandemic as a global version of the regional AIDS and Ebola epidemics of years past. Imagine, in other words, what </w:t>
      </w:r>
      <w:r w:rsidRPr="72843DC7">
        <w:rPr>
          <w:highlight w:val="green"/>
          <w:u w:val="single"/>
        </w:rPr>
        <w:t>all-out mobilization</w:t>
      </w:r>
      <w:r w:rsidRPr="72843DC7">
        <w:rPr>
          <w:u w:val="single"/>
        </w:rPr>
        <w:t xml:space="preserve"> would look like</w:t>
      </w:r>
      <w:r w:rsidRPr="72843DC7">
        <w:rPr>
          <w:sz w:val="16"/>
          <w:szCs w:val="16"/>
        </w:rPr>
        <w:t xml:space="preserve"> if the United States treated the COVID-19 pandemic like the global threat that it is. The Biden administration is right to want to take the lead in vaccinating the world. </w:t>
      </w:r>
      <w:r w:rsidRPr="72843DC7">
        <w:rPr>
          <w:u w:val="single"/>
        </w:rPr>
        <w:t xml:space="preserve">Washington would lead a </w:t>
      </w:r>
      <w:r w:rsidRPr="72843DC7">
        <w:rPr>
          <w:highlight w:val="green"/>
          <w:u w:val="single"/>
        </w:rPr>
        <w:t>m</w:t>
      </w:r>
      <w:r w:rsidRPr="72843DC7">
        <w:rPr>
          <w:rStyle w:val="Emphasis"/>
          <w:highlight w:val="green"/>
        </w:rPr>
        <w:t>ultilateral</w:t>
      </w:r>
      <w:r w:rsidRPr="72843DC7">
        <w:rPr>
          <w:rStyle w:val="Emphasis"/>
        </w:rPr>
        <w:t>, whole-of-</w:t>
      </w:r>
      <w:r w:rsidRPr="72843DC7">
        <w:rPr>
          <w:rStyle w:val="Emphasis"/>
          <w:highlight w:val="green"/>
        </w:rPr>
        <w:t xml:space="preserve">society effort </w:t>
      </w:r>
      <w:r w:rsidRPr="72843DC7">
        <w:rPr>
          <w:rStyle w:val="Emphasis"/>
        </w:rPr>
        <w:t>to help COVAX vaccinate the world.</w:t>
      </w:r>
      <w:r w:rsidRPr="72843DC7">
        <w:rPr>
          <w:u w:val="single"/>
        </w:rPr>
        <w:t xml:space="preserve"> The government would </w:t>
      </w:r>
      <w:r w:rsidRPr="72843DC7">
        <w:rPr>
          <w:rStyle w:val="Emphasis"/>
        </w:rPr>
        <w:t>activate the military</w:t>
      </w:r>
      <w:r w:rsidRPr="72843DC7">
        <w:rPr>
          <w:u w:val="single"/>
        </w:rPr>
        <w:t xml:space="preserve"> and </w:t>
      </w:r>
      <w:r w:rsidRPr="72843DC7">
        <w:rPr>
          <w:highlight w:val="green"/>
          <w:u w:val="single"/>
        </w:rPr>
        <w:t xml:space="preserve">call </w:t>
      </w:r>
      <w:r w:rsidRPr="72843DC7">
        <w:rPr>
          <w:rStyle w:val="Emphasis"/>
          <w:highlight w:val="green"/>
        </w:rPr>
        <w:t>upon allies in</w:t>
      </w:r>
      <w:r w:rsidRPr="72843DC7">
        <w:rPr>
          <w:rStyle w:val="Emphasis"/>
        </w:rPr>
        <w:t xml:space="preserve"> the </w:t>
      </w:r>
      <w:r w:rsidRPr="72843DC7">
        <w:rPr>
          <w:rStyle w:val="Emphasis"/>
          <w:highlight w:val="green"/>
        </w:rPr>
        <w:t>G-7 and NATO for</w:t>
      </w:r>
      <w:r w:rsidRPr="72843DC7">
        <w:rPr>
          <w:rStyle w:val="Emphasis"/>
        </w:rPr>
        <w:t xml:space="preserve"> a major </w:t>
      </w:r>
      <w:r w:rsidRPr="72843DC7">
        <w:rPr>
          <w:rStyle w:val="Emphasis"/>
          <w:highlight w:val="green"/>
        </w:rPr>
        <w:t>assistance</w:t>
      </w:r>
      <w:r w:rsidRPr="72843DC7">
        <w:rPr>
          <w:rStyle w:val="Emphasis"/>
        </w:rPr>
        <w:t xml:space="preserve"> operation</w:t>
      </w:r>
      <w:r w:rsidRPr="72843DC7">
        <w:rPr>
          <w:u w:val="single"/>
        </w:rPr>
        <w:t xml:space="preserve"> </w:t>
      </w:r>
      <w:r w:rsidRPr="72843DC7">
        <w:rPr>
          <w:highlight w:val="green"/>
          <w:u w:val="single"/>
        </w:rPr>
        <w:t>that speeds</w:t>
      </w:r>
      <w:r w:rsidRPr="72843DC7">
        <w:rPr>
          <w:u w:val="single"/>
        </w:rPr>
        <w:t xml:space="preserve"> the </w:t>
      </w:r>
      <w:r w:rsidRPr="72843DC7">
        <w:rPr>
          <w:highlight w:val="green"/>
          <w:u w:val="single"/>
        </w:rPr>
        <w:t>flow of vaccine supplies</w:t>
      </w:r>
      <w:r w:rsidRPr="72843DC7">
        <w:rPr>
          <w:sz w:val="16"/>
          <w:szCs w:val="16"/>
        </w:rPr>
        <w:t xml:space="preserve"> and strengthens delivery systems. As it has pledged to do in the Quad summit deal, </w:t>
      </w:r>
      <w:r w:rsidRPr="72843DC7">
        <w:rPr>
          <w:u w:val="single"/>
        </w:rPr>
        <w:t xml:space="preserve">the U.S. government would </w:t>
      </w:r>
      <w:r w:rsidRPr="72843DC7">
        <w:rPr>
          <w:highlight w:val="green"/>
          <w:u w:val="single"/>
        </w:rPr>
        <w:t>use</w:t>
      </w:r>
      <w:r w:rsidRPr="72843DC7">
        <w:rPr>
          <w:u w:val="single"/>
        </w:rPr>
        <w:t xml:space="preserve"> the State Department, </w:t>
      </w:r>
      <w:r w:rsidRPr="72843DC7">
        <w:rPr>
          <w:rStyle w:val="Emphasis"/>
        </w:rPr>
        <w:t>U.S. Agency for International Development (USAID)</w:t>
      </w:r>
      <w:r w:rsidRPr="72843DC7">
        <w:rPr>
          <w:u w:val="single"/>
        </w:rPr>
        <w:t xml:space="preserve">, </w:t>
      </w:r>
      <w:r w:rsidRPr="72843DC7">
        <w:rPr>
          <w:rStyle w:val="Emphasis"/>
        </w:rPr>
        <w:t>Centers for Disease Control and Prevention (CDC)</w:t>
      </w:r>
      <w:r w:rsidRPr="72843DC7">
        <w:rPr>
          <w:u w:val="single"/>
        </w:rPr>
        <w:t xml:space="preserve">, and other </w:t>
      </w:r>
      <w:r w:rsidRPr="72843DC7">
        <w:rPr>
          <w:highlight w:val="green"/>
          <w:u w:val="single"/>
        </w:rPr>
        <w:t>civilian agencies and</w:t>
      </w:r>
      <w:r w:rsidRPr="72843DC7">
        <w:rPr>
          <w:u w:val="single"/>
        </w:rPr>
        <w:t xml:space="preserve"> </w:t>
      </w:r>
      <w:r w:rsidRPr="72843DC7">
        <w:rPr>
          <w:rStyle w:val="Emphasis"/>
        </w:rPr>
        <w:t xml:space="preserve">development </w:t>
      </w:r>
      <w:r w:rsidRPr="72843DC7">
        <w:rPr>
          <w:rStyle w:val="Emphasis"/>
          <w:highlight w:val="green"/>
        </w:rPr>
        <w:t>programs to help</w:t>
      </w:r>
      <w:r w:rsidRPr="72843DC7">
        <w:rPr>
          <w:rStyle w:val="Emphasis"/>
        </w:rPr>
        <w:t xml:space="preserve"> countries </w:t>
      </w:r>
      <w:r w:rsidRPr="72843DC7">
        <w:rPr>
          <w:rStyle w:val="Emphasis"/>
          <w:highlight w:val="green"/>
        </w:rPr>
        <w:t>with</w:t>
      </w:r>
      <w:r w:rsidRPr="72843DC7">
        <w:rPr>
          <w:rStyle w:val="Emphasis"/>
        </w:rPr>
        <w:t xml:space="preserve"> their </w:t>
      </w:r>
      <w:r w:rsidRPr="72843DC7">
        <w:rPr>
          <w:rStyle w:val="Emphasis"/>
          <w:highlight w:val="green"/>
        </w:rPr>
        <w:t>national vaccination</w:t>
      </w:r>
      <w:r w:rsidRPr="72843DC7">
        <w:rPr>
          <w:u w:val="single"/>
        </w:rPr>
        <w:t xml:space="preserve"> programs</w:t>
      </w:r>
      <w:r w:rsidRPr="72843DC7">
        <w:rPr>
          <w:sz w:val="16"/>
          <w:szCs w:val="16"/>
        </w:rPr>
        <w:t xml:space="preserve">. And it would </w:t>
      </w:r>
      <w:r w:rsidRPr="72843DC7">
        <w:rPr>
          <w:highlight w:val="green"/>
          <w:u w:val="single"/>
        </w:rPr>
        <w:t xml:space="preserve">enlist </w:t>
      </w:r>
      <w:r w:rsidRPr="72843DC7">
        <w:rPr>
          <w:rStyle w:val="Emphasis"/>
          <w:highlight w:val="green"/>
        </w:rPr>
        <w:t>companies, nonprofits, and</w:t>
      </w:r>
      <w:r w:rsidRPr="72843DC7">
        <w:rPr>
          <w:rStyle w:val="Emphasis"/>
        </w:rPr>
        <w:t xml:space="preserve"> civil society </w:t>
      </w:r>
      <w:r w:rsidRPr="72843DC7">
        <w:rPr>
          <w:rStyle w:val="Emphasis"/>
          <w:highlight w:val="green"/>
        </w:rPr>
        <w:t>organizations to</w:t>
      </w:r>
      <w:r w:rsidRPr="72843DC7">
        <w:rPr>
          <w:rStyle w:val="Emphasis"/>
        </w:rPr>
        <w:t xml:space="preserve"> help </w:t>
      </w:r>
      <w:r w:rsidRPr="72843DC7">
        <w:rPr>
          <w:rStyle w:val="Emphasis"/>
          <w:highlight w:val="green"/>
        </w:rPr>
        <w:t>increase vaccine production</w:t>
      </w:r>
      <w:r w:rsidRPr="72843DC7">
        <w:rPr>
          <w:u w:val="single"/>
        </w:rPr>
        <w:t xml:space="preserve">, raise funding, and provide </w:t>
      </w:r>
      <w:r w:rsidRPr="72843DC7">
        <w:rPr>
          <w:rStyle w:val="Emphasis"/>
        </w:rPr>
        <w:t>technical assistance to foreign counterparts</w:t>
      </w:r>
      <w:r w:rsidRPr="72843DC7">
        <w:rPr>
          <w:u w:val="single"/>
        </w:rPr>
        <w:t xml:space="preserve">. The U.S. government should </w:t>
      </w:r>
      <w:r w:rsidRPr="72843DC7">
        <w:rPr>
          <w:rStyle w:val="Emphasis"/>
        </w:rPr>
        <w:t>undertake exactly such an effort</w:t>
      </w:r>
      <w:r w:rsidRPr="72843DC7">
        <w:rPr>
          <w:sz w:val="16"/>
          <w:szCs w:val="16"/>
        </w:rPr>
        <w:t xml:space="preserve">, right now: an all-out response for an all-in global vaccination campaign. Such a campaign would advance U.S. economic and security interests and reboot American global leadership after years of decline. Rather than perpetuate the transactional, friend-by-friend vaccine diplomacy of China and Russia, </w:t>
      </w:r>
      <w:r w:rsidRPr="72843DC7">
        <w:rPr>
          <w:u w:val="single"/>
        </w:rPr>
        <w:t xml:space="preserve">a U.S.-led vaccine effort could </w:t>
      </w:r>
      <w:r w:rsidRPr="72843DC7">
        <w:rPr>
          <w:rStyle w:val="Emphasis"/>
          <w:highlight w:val="green"/>
        </w:rPr>
        <w:t>invigorate</w:t>
      </w:r>
      <w:r w:rsidRPr="72843DC7">
        <w:rPr>
          <w:rStyle w:val="Emphasis"/>
        </w:rPr>
        <w:t xml:space="preserve"> a </w:t>
      </w:r>
      <w:r w:rsidRPr="72843DC7">
        <w:rPr>
          <w:rStyle w:val="Emphasis"/>
          <w:highlight w:val="green"/>
        </w:rPr>
        <w:t>new multilateralism</w:t>
      </w:r>
      <w:r w:rsidRPr="72843DC7">
        <w:rPr>
          <w:u w:val="single"/>
        </w:rPr>
        <w:t xml:space="preserve"> that is more </w:t>
      </w:r>
      <w:r w:rsidRPr="72843DC7">
        <w:rPr>
          <w:rStyle w:val="Emphasis"/>
        </w:rPr>
        <w:t>pragmatic</w:t>
      </w:r>
      <w:r w:rsidRPr="72843DC7">
        <w:rPr>
          <w:u w:val="single"/>
        </w:rPr>
        <w:t xml:space="preserve"> and </w:t>
      </w:r>
      <w:r w:rsidRPr="72843DC7">
        <w:rPr>
          <w:rStyle w:val="Emphasis"/>
        </w:rPr>
        <w:t>inclusive</w:t>
      </w:r>
      <w:r w:rsidRPr="72843DC7">
        <w:rPr>
          <w:u w:val="single"/>
        </w:rPr>
        <w:t xml:space="preserve"> than the twentieth-century international order and better </w:t>
      </w:r>
      <w:r w:rsidRPr="72843DC7">
        <w:rPr>
          <w:rStyle w:val="Emphasis"/>
        </w:rPr>
        <w:t>adapted to tackling twenty-first-century global threats</w:t>
      </w:r>
      <w:r w:rsidRPr="72843DC7">
        <w:rPr>
          <w:sz w:val="16"/>
          <w:szCs w:val="16"/>
        </w:rPr>
        <w:t xml:space="preserve">. Washington would do well to remember that if COVID-19 does come back, authoritarian governments will be able to lock down their populations more quickly and effectively than democracies will, so even in competitive terms, America’s best bet really is to eradicate the novel coronavirus. The United States has a momentous opportunity to prove both that democracy can deliver and that American ideals truly are universal. By offering a model of global cooperation that draws on a far wider range of resources than any one government can provide, the United States can lead a vaccine effort that builds on the strengths of its open and pluralist society. President Biden would demonstrate unequivocally that the United States is not only “back” but looking—and leading—far ahead. THE CASE FOR GOING REALLY BIG The COVID-19 pandemic is the most extensive humanitarian and economic catastrophe of modern times. Though it lacks the cataclysmic impact of a natural disaster, its toll is far worse and more widespread. A reported 2.6 million have died from COVID-19, though that is certainly an undercount; one analysis of premature and excess mortality estimates 20.5 million years of life have been lost. According to the World Bank, the pandemic pushed as many as 124 million into extreme poverty in 2020, the first year of increase in two decades. The Economist estimates that two years of COVID-19 will cost the world $10.3 trillion—a downturn the World Bank says is twice as deep as the Great Recession. Ultimately, the only way to arrest, let alone reverse, this collapse is global vaccination. The Biden administration learned an important lesson from the government’s response to the 2008 financial crisis: do not be afraid to go big. The American Rescue Plan does just that, funneling $1.9 trillion into many different parts of the economy. The administration should heed the same advice when it comes to vaccinating the world. An all-out effort will have the greatest and quickest impact on the fight against COVID-19—and the impact it will have </w:t>
      </w:r>
      <w:proofErr w:type="gramStart"/>
      <w:r w:rsidRPr="72843DC7">
        <w:rPr>
          <w:sz w:val="16"/>
          <w:szCs w:val="16"/>
        </w:rPr>
        <w:t>is</w:t>
      </w:r>
      <w:proofErr w:type="gramEnd"/>
      <w:r w:rsidRPr="72843DC7">
        <w:rPr>
          <w:sz w:val="16"/>
          <w:szCs w:val="16"/>
        </w:rPr>
        <w:t xml:space="preserve"> squarely in America’s self-interest. The United States has much to gain from an accelerated recovery of the global economy. A study from the Eurasia Group estimated that vaccinating low- and middle-income nations would generate at least $153 billion for the United States and nine other developed economies in 2021 and up to $466 billion by 2025. Even if the United States vaccinates its entire population, its economic recovery will still drag so long as its trading partners don’t have full access to the vaccine and the pandemic continues. As Biden has said, “We’re not going to be ultimately safe until the world is safe.” Moreover, today’s pandemic will not be the last. The partnerships and public health infrastructure that the United States builds to inoculate the world from this coronavirus will also defend it against the next deadly pathogen or health threat. Protecting the nation against disease cannot be separated from protecting the world. In </w:t>
      </w:r>
      <w:r w:rsidRPr="72843DC7">
        <w:rPr>
          <w:sz w:val="16"/>
          <w:szCs w:val="16"/>
        </w:rPr>
        <w:lastRenderedPageBreak/>
        <w:t xml:space="preserve">2018, the United States issued a National Biodefense Strategy that seemed to recognize this interdependence. The strategy called for developing agreements and partnerships to help foreign countries prepare for and respond to bio-incidents. Such collaborations not only prevent emerging threats but also contribute to a spirit of openness that can pay off in profound ways. There was no such openness between China and the United States when COVID-19 emerged in 2019. Had China swiftly shared its data and genome information with the World Health Organization and other countries, the initial outbreak might have been slowed. HOW TO END A PANDEMIC Ending a pandemic and vaccinating the entire world is an extraordinary undertaking. It will depend a great deal on the COVAX Facility and Gavi, the Vaccine Alliance, which is the facility’s execution arm. Gavi was established with funding from the Bill &amp; Melinda Gates Foundation two decades ago and is a crowning achievement of a whole-of-society approach to global problem-solving. It was specifically designed to deliver vaccines globally by combining the speed and flexibility of the private and civic sectors with the scale of the public sector. Still, the job before it is monumental and will require the kind of networked support that the United States brought into play in earlier humanitarian crises, such as the AIDS pandemic, the Ebola epidemic in 2014, and the Indian Ocean tsunami. The United States could bring the formidable logistics capabilities of its military to bear on the effort to supply and deliver vaccines globally, including in difficult and remote locations. The U.S. military excels at exactly such tasks and has a global footprint, along with long-standing partnerships in countries ranging from Colombia to Egypt to the Philippines. As was the case in the 2004 Indian Ocean tsunami relief effort, U.S. forces could partner with foreign militaries to help expand and administer national vaccination programs. Washington could call upon allies in the G-7 and NATO to build a broad coalition that shares the costs. And in contrast to the interminable stabilization operations in the Middle East, this humanitarian assistance mission would be straightforward, with concrete objectives. The United States already has thousands of civilian officials and locally employed staff with experience in humanitarian assistance operations and immunization campaigns stationed around the world, representing such agencies as USAID, the CDC, and the State Department. Because of past initiatives, such as PEPFAR and the Global Health Security Agenda, the United States has strong public health partnerships in dozens of low- and middle-income nations. As Samantha Power, former ambassador to the United Nations, has argued in these pages, that presence could be directed toward helping countries manage logistics and supply chains, initiate public information campaigns, train local health-care workers, and increase vaccine access for marginalized and isolated communities. A serious global campaign would mark the beginning of a very different era of American leadership. In the same spirit, the United States should </w:t>
      </w:r>
      <w:r w:rsidRPr="72843DC7">
        <w:rPr>
          <w:highlight w:val="green"/>
          <w:u w:val="single"/>
        </w:rPr>
        <w:t>work</w:t>
      </w:r>
      <w:r w:rsidRPr="72843DC7">
        <w:rPr>
          <w:u w:val="single"/>
        </w:rPr>
        <w:t xml:space="preserve"> with countries </w:t>
      </w:r>
      <w:r w:rsidRPr="72843DC7">
        <w:rPr>
          <w:highlight w:val="green"/>
          <w:u w:val="single"/>
        </w:rPr>
        <w:t>to</w:t>
      </w:r>
      <w:r w:rsidRPr="72843DC7">
        <w:rPr>
          <w:u w:val="single"/>
        </w:rPr>
        <w:t xml:space="preserve"> help </w:t>
      </w:r>
      <w:r w:rsidRPr="72843DC7">
        <w:rPr>
          <w:rStyle w:val="Emphasis"/>
          <w:highlight w:val="green"/>
        </w:rPr>
        <w:t>develop</w:t>
      </w:r>
      <w:r w:rsidRPr="72843DC7">
        <w:rPr>
          <w:rStyle w:val="Emphasis"/>
        </w:rPr>
        <w:t xml:space="preserve"> and increase </w:t>
      </w:r>
      <w:r w:rsidRPr="72843DC7">
        <w:rPr>
          <w:rStyle w:val="Emphasis"/>
          <w:highlight w:val="green"/>
        </w:rPr>
        <w:t>local</w:t>
      </w:r>
      <w:r w:rsidRPr="72843DC7">
        <w:rPr>
          <w:rStyle w:val="Emphasis"/>
        </w:rPr>
        <w:t xml:space="preserve"> vaccine-</w:t>
      </w:r>
      <w:r w:rsidRPr="72843DC7">
        <w:rPr>
          <w:rStyle w:val="Emphasis"/>
          <w:highlight w:val="green"/>
        </w:rPr>
        <w:t>manufacturing capacity</w:t>
      </w:r>
      <w:r w:rsidRPr="72843DC7">
        <w:rPr>
          <w:sz w:val="16"/>
          <w:szCs w:val="16"/>
        </w:rPr>
        <w:t xml:space="preserve">. Several Latin American countries turned to China and Russia for vaccines because they could not meet the strict terms or pay the high prices that Western drug companies demanded. Just as the </w:t>
      </w:r>
      <w:r w:rsidRPr="72843DC7">
        <w:rPr>
          <w:highlight w:val="green"/>
          <w:u w:val="single"/>
        </w:rPr>
        <w:t>Biden</w:t>
      </w:r>
      <w:r w:rsidRPr="72843DC7">
        <w:rPr>
          <w:u w:val="single"/>
        </w:rPr>
        <w:t xml:space="preserve"> administration </w:t>
      </w:r>
      <w:r w:rsidRPr="72843DC7">
        <w:rPr>
          <w:rStyle w:val="Emphasis"/>
        </w:rPr>
        <w:t>brokered a deal between Johnson &amp; Johnson and Merck</w:t>
      </w:r>
      <w:r w:rsidRPr="72843DC7">
        <w:rPr>
          <w:sz w:val="16"/>
          <w:szCs w:val="16"/>
        </w:rPr>
        <w:t xml:space="preserve">—two fierce industry competitors—to increase production of the one-shot vaccine, so </w:t>
      </w:r>
      <w:r w:rsidRPr="72843DC7">
        <w:rPr>
          <w:b/>
          <w:bCs/>
          <w:szCs w:val="22"/>
          <w:highlight w:val="green"/>
          <w:u w:val="single"/>
        </w:rPr>
        <w:t>should</w:t>
      </w:r>
      <w:r w:rsidRPr="72843DC7">
        <w:rPr>
          <w:b/>
          <w:bCs/>
          <w:szCs w:val="22"/>
        </w:rPr>
        <w:t xml:space="preserve"> </w:t>
      </w:r>
      <w:r w:rsidRPr="72843DC7">
        <w:rPr>
          <w:u w:val="single"/>
        </w:rPr>
        <w:t xml:space="preserve">it </w:t>
      </w:r>
      <w:r w:rsidRPr="72843DC7">
        <w:rPr>
          <w:highlight w:val="green"/>
          <w:u w:val="single"/>
        </w:rPr>
        <w:t>push</w:t>
      </w:r>
      <w:r w:rsidRPr="72843DC7">
        <w:rPr>
          <w:u w:val="single"/>
        </w:rPr>
        <w:t xml:space="preserve"> U.S. </w:t>
      </w:r>
      <w:r w:rsidRPr="72843DC7">
        <w:rPr>
          <w:b/>
          <w:bCs/>
          <w:highlight w:val="green"/>
          <w:u w:val="single"/>
        </w:rPr>
        <w:t xml:space="preserve">companies to </w:t>
      </w:r>
      <w:r w:rsidRPr="72843DC7">
        <w:rPr>
          <w:rStyle w:val="Emphasis"/>
          <w:highlight w:val="green"/>
        </w:rPr>
        <w:t>establish production arrangements with foreign manufacturers</w:t>
      </w:r>
      <w:r w:rsidRPr="72843DC7">
        <w:rPr>
          <w:highlight w:val="green"/>
          <w:u w:val="single"/>
        </w:rPr>
        <w:t>.</w:t>
      </w:r>
      <w:r w:rsidRPr="72843DC7">
        <w:rPr>
          <w:u w:val="single"/>
        </w:rPr>
        <w:t xml:space="preserve"> China and Russia have already made deals for local manufacturers to </w:t>
      </w:r>
      <w:r w:rsidRPr="72843DC7">
        <w:rPr>
          <w:rStyle w:val="Emphasis"/>
        </w:rPr>
        <w:t>produce their vaccines.</w:t>
      </w:r>
      <w:r w:rsidRPr="72843DC7">
        <w:rPr>
          <w:sz w:val="16"/>
          <w:szCs w:val="16"/>
        </w:rPr>
        <w:t xml:space="preserve"> Companies in Argentina, Brazil, and Italy all plan to begin producing the Sputnik V vaccine. Open, democratic societies have tremendous resources to mobilize in the effort to vaccinate the world. Sister cities, universities, religious denominations, corporations with global supply chains, charities with global networks, diaspora groups—all could be encouraged to reach out to partners abroad and figure out how best to contribute. Involving such diverse actors would help animate a new, more dynamic multilateralism. The Biden administration is right to prioritize vaccinating every American. Ending the pandemic abroad won’t matter if the United States doesn’t vaccinate everyone at home, any more than the reverse. But the country absolutely </w:t>
      </w:r>
      <w:proofErr w:type="gramStart"/>
      <w:r w:rsidRPr="72843DC7">
        <w:rPr>
          <w:sz w:val="16"/>
          <w:szCs w:val="16"/>
        </w:rPr>
        <w:t>has the ability to</w:t>
      </w:r>
      <w:proofErr w:type="gramEnd"/>
      <w:r w:rsidRPr="72843DC7">
        <w:rPr>
          <w:sz w:val="16"/>
          <w:szCs w:val="16"/>
        </w:rPr>
        <w:t xml:space="preserve"> do both at the same time. </w:t>
      </w:r>
      <w:r w:rsidRPr="72843DC7">
        <w:rPr>
          <w:u w:val="single"/>
        </w:rPr>
        <w:t xml:space="preserve">A serious global campaign to </w:t>
      </w:r>
      <w:r w:rsidRPr="72843DC7">
        <w:rPr>
          <w:rStyle w:val="Emphasis"/>
        </w:rPr>
        <w:t>vaccinate everyone as soon as possible</w:t>
      </w:r>
      <w:r w:rsidRPr="72843DC7">
        <w:rPr>
          <w:u w:val="single"/>
        </w:rPr>
        <w:t xml:space="preserve"> would mark the beginning of a </w:t>
      </w:r>
      <w:r w:rsidRPr="72843DC7">
        <w:rPr>
          <w:rStyle w:val="Emphasis"/>
        </w:rPr>
        <w:t>very different era of American leadership</w:t>
      </w:r>
      <w:r w:rsidRPr="72843DC7">
        <w:rPr>
          <w:sz w:val="16"/>
          <w:szCs w:val="16"/>
        </w:rPr>
        <w:t>. The United States would demonstrate its ability to lead through global institutions rather than against them—and those institutions would include more nimble ones than the bureaucratic behemoths of the twentieth century. The United States, alongside as many nations as it can convince to join it, would lead with all its resources and talent, whether public, private, or civic. It would focus more on people than on power games and measure its success in lives saved more than in governments recruited to “our side.” Call it a strategy of all for all. The success of such an effort would undoubtedly confer enormous strategic advantage on the United States. PEPFAR, for example, dramatically improved the perception of the United States in many African and Asian countries. But the United States will have earned that advantage by living up to the universal commitments in its highest ideals—by being, in the words of Biden’s inaugural address, “a strong and trusted partner for peace, progress, and security” for everyone.</w:t>
      </w:r>
    </w:p>
    <w:p w14:paraId="63FC4F9D" w14:textId="77777777" w:rsidR="00BF07B3" w:rsidRDefault="00BF07B3" w:rsidP="00BF07B3">
      <w:pPr>
        <w:rPr>
          <w:sz w:val="12"/>
        </w:rPr>
      </w:pPr>
    </w:p>
    <w:p w14:paraId="2CDF3447" w14:textId="77777777" w:rsidR="00BF07B3" w:rsidRPr="00BF07B3" w:rsidRDefault="00BF07B3" w:rsidP="00BF07B3"/>
    <w:p w14:paraId="68106492" w14:textId="77777777" w:rsidR="00BF07B3" w:rsidRPr="00BF07B3" w:rsidRDefault="00BF07B3" w:rsidP="00BF07B3"/>
    <w:p w14:paraId="37F70F45" w14:textId="0C9AA961" w:rsidR="00BF07B3" w:rsidRDefault="00BF07B3" w:rsidP="00BF07B3">
      <w:pPr>
        <w:pStyle w:val="Heading3"/>
      </w:pPr>
      <w:r>
        <w:lastRenderedPageBreak/>
        <w:t>Case</w:t>
      </w:r>
    </w:p>
    <w:p w14:paraId="4FCC8BA0" w14:textId="4246FA24" w:rsidR="00BF07B3" w:rsidRPr="00550EB1" w:rsidRDefault="00BF07B3" w:rsidP="00BF07B3">
      <w:pPr>
        <w:pStyle w:val="Heading4"/>
        <w:rPr>
          <w:rFonts w:cs="Calibri"/>
          <w:u w:val="single"/>
        </w:rPr>
      </w:pPr>
      <w:proofErr w:type="spellStart"/>
      <w:r w:rsidRPr="00550EB1">
        <w:rPr>
          <w:rFonts w:cs="Calibri"/>
        </w:rPr>
        <w:t>Aff</w:t>
      </w:r>
      <w:proofErr w:type="spellEnd"/>
      <w:r w:rsidRPr="00550EB1">
        <w:rPr>
          <w:rFonts w:cs="Calibri"/>
        </w:rPr>
        <w:t xml:space="preserve"> gets </w:t>
      </w:r>
      <w:r w:rsidRPr="00550EB1">
        <w:rPr>
          <w:rFonts w:cs="Calibri"/>
          <w:u w:val="single"/>
        </w:rPr>
        <w:t>circumvented</w:t>
      </w:r>
      <w:r w:rsidRPr="00550EB1">
        <w:rPr>
          <w:rFonts w:cs="Calibri"/>
        </w:rPr>
        <w:t xml:space="preserve">- powerful countries </w:t>
      </w:r>
      <w:r w:rsidRPr="00550EB1">
        <w:rPr>
          <w:rFonts w:cs="Calibri"/>
          <w:u w:val="single"/>
        </w:rPr>
        <w:t>use bilateral agreements</w:t>
      </w:r>
      <w:r w:rsidRPr="00550EB1">
        <w:rPr>
          <w:rFonts w:cs="Calibri"/>
        </w:rPr>
        <w:t xml:space="preserve"> to force other countries to accept their IPR protections- its </w:t>
      </w:r>
      <w:r w:rsidRPr="00550EB1">
        <w:rPr>
          <w:rFonts w:cs="Calibri"/>
          <w:u w:val="single"/>
        </w:rPr>
        <w:t>empirically proven</w:t>
      </w:r>
    </w:p>
    <w:p w14:paraId="7515652B" w14:textId="77777777" w:rsidR="00BF07B3" w:rsidRPr="00550EB1" w:rsidRDefault="00BF07B3" w:rsidP="00BF07B3">
      <w:pPr>
        <w:rPr>
          <w:sz w:val="18"/>
          <w:szCs w:val="18"/>
        </w:rPr>
      </w:pPr>
      <w:r w:rsidRPr="00550EB1">
        <w:rPr>
          <w:sz w:val="18"/>
          <w:szCs w:val="18"/>
        </w:rPr>
        <w:t xml:space="preserve">DC = developing country </w:t>
      </w:r>
    </w:p>
    <w:p w14:paraId="50D71FFA" w14:textId="77777777" w:rsidR="00BF07B3" w:rsidRPr="00550EB1" w:rsidRDefault="00BF07B3" w:rsidP="00BF07B3">
      <w:pPr>
        <w:rPr>
          <w:sz w:val="18"/>
          <w:szCs w:val="18"/>
        </w:rPr>
      </w:pPr>
      <w:r w:rsidRPr="00550EB1">
        <w:rPr>
          <w:sz w:val="18"/>
          <w:szCs w:val="18"/>
        </w:rPr>
        <w:t>NIT = Net Importers of Technology (this references developing countries)</w:t>
      </w:r>
    </w:p>
    <w:p w14:paraId="67F28F50" w14:textId="77777777" w:rsidR="00BF07B3" w:rsidRDefault="00BF07B3" w:rsidP="00BF07B3">
      <w:pPr>
        <w:rPr>
          <w:sz w:val="18"/>
          <w:szCs w:val="18"/>
        </w:rPr>
      </w:pPr>
      <w:r w:rsidRPr="00550EB1">
        <w:rPr>
          <w:sz w:val="18"/>
          <w:szCs w:val="18"/>
        </w:rPr>
        <w:t xml:space="preserve">NET = Net Exporters of Technology (countries with advanced economies) </w:t>
      </w:r>
    </w:p>
    <w:p w14:paraId="5F70D391" w14:textId="77777777" w:rsidR="00BF07B3" w:rsidRPr="001A19BB" w:rsidRDefault="00BF07B3" w:rsidP="00BF07B3">
      <w:bookmarkStart w:id="1" w:name="_Hlk80221093"/>
      <w:r w:rsidRPr="00550EB1">
        <w:rPr>
          <w:rStyle w:val="Style13ptBold"/>
        </w:rPr>
        <w:t>Marcellin 16</w:t>
      </w:r>
      <w:r w:rsidRPr="00550EB1">
        <w:t xml:space="preserve"> Marcellin, Sherry (Professor, London School of Economics). The political economy of pharmaceutical patents: US sectional interests and the African Group at the WTO. Routledge, </w:t>
      </w:r>
      <w:proofErr w:type="gramStart"/>
      <w:r w:rsidRPr="00550EB1">
        <w:t>2016./</w:t>
      </w:r>
      <w:proofErr w:type="gramEnd"/>
      <w:r w:rsidRPr="00550EB1">
        <w:t>SJKS</w:t>
      </w:r>
      <w:bookmarkEnd w:id="1"/>
    </w:p>
    <w:p w14:paraId="067143E9" w14:textId="77777777" w:rsidR="00BF07B3" w:rsidRPr="00550EB1" w:rsidRDefault="00BF07B3" w:rsidP="00BF07B3">
      <w:pPr>
        <w:rPr>
          <w:sz w:val="16"/>
        </w:rPr>
      </w:pPr>
      <w:r w:rsidRPr="00550EB1">
        <w:rPr>
          <w:sz w:val="16"/>
        </w:rPr>
        <w:t xml:space="preserve">In July 1988, prior to the Montreal Mid-Term Review, </w:t>
      </w:r>
      <w:r w:rsidRPr="00E656E4">
        <w:rPr>
          <w:rStyle w:val="Emphasis"/>
        </w:rPr>
        <w:t xml:space="preserve">DCs had sensed that the approach being proposed by </w:t>
      </w:r>
      <w:proofErr w:type="spellStart"/>
      <w:r w:rsidRPr="00E656E4">
        <w:rPr>
          <w:rStyle w:val="Emphasis"/>
        </w:rPr>
        <w:t>industrialised</w:t>
      </w:r>
      <w:proofErr w:type="spellEnd"/>
      <w:r w:rsidRPr="00E656E4">
        <w:rPr>
          <w:rStyle w:val="Emphasis"/>
        </w:rPr>
        <w:t xml:space="preserve"> countries was desirable on the grounds that the alternative would be a proliferation of unilateral or bilateral actions</w:t>
      </w:r>
      <w:r w:rsidRPr="00E656E4">
        <w:rPr>
          <w:sz w:val="16"/>
        </w:rPr>
        <w:t xml:space="preserve"> (MTN.GNG/NG11/8: 31). </w:t>
      </w:r>
      <w:r w:rsidRPr="00E656E4">
        <w:rPr>
          <w:rStyle w:val="Emphasis"/>
        </w:rPr>
        <w:t xml:space="preserve">These NITs maintained that acceptance of such an approach would be tantamount to creating a </w:t>
      </w:r>
      <w:proofErr w:type="spellStart"/>
      <w:r w:rsidRPr="00E656E4">
        <w:rPr>
          <w:rStyle w:val="Emphasis"/>
        </w:rPr>
        <w:t>licence</w:t>
      </w:r>
      <w:proofErr w:type="spellEnd"/>
      <w:r w:rsidRPr="00E656E4">
        <w:rPr>
          <w:rStyle w:val="Emphasis"/>
        </w:rPr>
        <w:t xml:space="preserve"> to force, in the name of trade, modifications in standards for the protection of IP in a way that had not been found acceptable or possible so far</w:t>
      </w:r>
      <w:r w:rsidRPr="00550EB1">
        <w:rPr>
          <w:rStyle w:val="Emphasis"/>
        </w:rPr>
        <w:t xml:space="preserve"> in WIPO (ibid</w:t>
      </w:r>
      <w:r w:rsidRPr="00550EB1">
        <w:rPr>
          <w:sz w:val="16"/>
        </w:rPr>
        <w:t xml:space="preserve">). </w:t>
      </w:r>
      <w:r w:rsidRPr="00550EB1">
        <w:rPr>
          <w:rStyle w:val="Emphasis"/>
        </w:rPr>
        <w:t xml:space="preserve">Brazil subsequently informed the Group that on October 20, 1988, </w:t>
      </w:r>
      <w:r w:rsidRPr="00550EB1">
        <w:rPr>
          <w:rStyle w:val="Emphasis"/>
          <w:highlight w:val="green"/>
        </w:rPr>
        <w:t>unilateral restrictions had been applied by the US to Brazilian exports as a retaliatory measure</w:t>
      </w:r>
      <w:r w:rsidRPr="00550EB1">
        <w:rPr>
          <w:rStyle w:val="Emphasis"/>
        </w:rPr>
        <w:t xml:space="preserve"> in connection </w:t>
      </w:r>
      <w:r w:rsidRPr="00550EB1">
        <w:rPr>
          <w:rStyle w:val="Emphasis"/>
          <w:highlight w:val="green"/>
        </w:rPr>
        <w:t>with an IP issue</w:t>
      </w:r>
      <w:r w:rsidRPr="00550EB1">
        <w:rPr>
          <w:rStyle w:val="Emphasis"/>
        </w:rPr>
        <w:t xml:space="preserve">; that this type of action </w:t>
      </w:r>
      <w:r w:rsidRPr="00550EB1">
        <w:rPr>
          <w:rStyle w:val="Emphasis"/>
          <w:highlight w:val="green"/>
        </w:rPr>
        <w:t>seriously inhibited Brazil’s participation in</w:t>
      </w:r>
      <w:r w:rsidRPr="00550EB1">
        <w:rPr>
          <w:rStyle w:val="Emphasis"/>
        </w:rPr>
        <w:t xml:space="preserve"> the work of </w:t>
      </w:r>
      <w:r w:rsidRPr="00550EB1">
        <w:rPr>
          <w:rStyle w:val="Emphasis"/>
          <w:highlight w:val="green"/>
        </w:rPr>
        <w:t>the Group</w:t>
      </w:r>
      <w:r w:rsidRPr="00550EB1">
        <w:rPr>
          <w:rStyle w:val="Emphasis"/>
        </w:rPr>
        <w:t>, since ‘no country could be expected to participate in negotiations while experiencing pressures on the substance of its position’</w:t>
      </w:r>
      <w:r w:rsidRPr="00550EB1">
        <w:rPr>
          <w:sz w:val="16"/>
        </w:rPr>
        <w:t xml:space="preserve"> (MTN.GNG/NG11/10: 27). The Brazilian delegate maintained that such action by the US constituted a blatant infringement of GATT rules and was contrary to the Standstill commitment of the Punta del Este Declaration. ‘</w:t>
      </w:r>
      <w:r w:rsidRPr="00550EB1">
        <w:rPr>
          <w:rStyle w:val="Emphasis"/>
        </w:rPr>
        <w:t xml:space="preserve">The </w:t>
      </w:r>
      <w:r w:rsidRPr="00550EB1">
        <w:rPr>
          <w:rStyle w:val="Emphasis"/>
          <w:highlight w:val="green"/>
        </w:rPr>
        <w:t>United States</w:t>
      </w:r>
      <w:r w:rsidRPr="00550EB1">
        <w:rPr>
          <w:rStyle w:val="Emphasis"/>
        </w:rPr>
        <w:t xml:space="preserve"> action was an </w:t>
      </w:r>
      <w:r w:rsidRPr="00E656E4">
        <w:rPr>
          <w:rStyle w:val="Emphasis"/>
        </w:rPr>
        <w:t xml:space="preserve">attempt to </w:t>
      </w:r>
      <w:r w:rsidRPr="00550EB1">
        <w:rPr>
          <w:rStyle w:val="Emphasis"/>
          <w:highlight w:val="green"/>
        </w:rPr>
        <w:t>coerce Brazil to change its i</w:t>
      </w:r>
      <w:r w:rsidRPr="00E656E4">
        <w:rPr>
          <w:rStyle w:val="Emphasis"/>
        </w:rPr>
        <w:t xml:space="preserve">ntellectual </w:t>
      </w:r>
      <w:r w:rsidRPr="00550EB1">
        <w:rPr>
          <w:rStyle w:val="Emphasis"/>
          <w:highlight w:val="green"/>
        </w:rPr>
        <w:t>pr</w:t>
      </w:r>
      <w:r w:rsidRPr="00E656E4">
        <w:rPr>
          <w:rStyle w:val="Emphasis"/>
        </w:rPr>
        <w:t xml:space="preserve">operty </w:t>
      </w:r>
      <w:r w:rsidRPr="00550EB1">
        <w:rPr>
          <w:rStyle w:val="Emphasis"/>
          <w:highlight w:val="green"/>
        </w:rPr>
        <w:t>legislation</w:t>
      </w:r>
      <w:r w:rsidRPr="00550EB1">
        <w:rPr>
          <w:sz w:val="16"/>
        </w:rPr>
        <w:t xml:space="preserve">, and furthermore represented an attempt by the United States to improve its negotiating position in the Uruguay Round’ (ibid). A US delegate countered that the measures had been taken with regret and as a last resort after all alternative ways of defending legitimate US interests had been exhausted, and that the US further believed that the adoption of effective patent protection was in Brazil’s own interest (ibid: 28). </w:t>
      </w:r>
      <w:r w:rsidRPr="00550EB1">
        <w:rPr>
          <w:rStyle w:val="Emphasis"/>
        </w:rPr>
        <w:t xml:space="preserve">The </w:t>
      </w:r>
      <w:r w:rsidRPr="00550EB1">
        <w:rPr>
          <w:rStyle w:val="Emphasis"/>
          <w:highlight w:val="green"/>
        </w:rPr>
        <w:t>US</w:t>
      </w:r>
      <w:r w:rsidRPr="00550EB1">
        <w:rPr>
          <w:rStyle w:val="Emphasis"/>
        </w:rPr>
        <w:t xml:space="preserve"> had therefore </w:t>
      </w:r>
      <w:r w:rsidRPr="00550EB1">
        <w:rPr>
          <w:rStyle w:val="Emphasis"/>
          <w:highlight w:val="green"/>
        </w:rPr>
        <w:t>applied</w:t>
      </w:r>
      <w:r w:rsidRPr="00550EB1">
        <w:rPr>
          <w:rStyle w:val="Emphasis"/>
        </w:rPr>
        <w:t xml:space="preserve"> its strategy of </w:t>
      </w:r>
      <w:r w:rsidRPr="00550EB1">
        <w:rPr>
          <w:rStyle w:val="Emphasis"/>
          <w:highlight w:val="green"/>
        </w:rPr>
        <w:t>coercive unilateralism against</w:t>
      </w:r>
      <w:r w:rsidRPr="00550EB1">
        <w:rPr>
          <w:rStyle w:val="Emphasis"/>
        </w:rPr>
        <w:t xml:space="preserve"> one of </w:t>
      </w:r>
      <w:r w:rsidRPr="00550EB1">
        <w:rPr>
          <w:rStyle w:val="Emphasis"/>
          <w:highlight w:val="green"/>
        </w:rPr>
        <w:t>the</w:t>
      </w:r>
      <w:r w:rsidRPr="00550EB1">
        <w:rPr>
          <w:rStyle w:val="Emphasis"/>
        </w:rPr>
        <w:t xml:space="preserve"> two </w:t>
      </w:r>
      <w:r w:rsidRPr="00550EB1">
        <w:rPr>
          <w:rStyle w:val="Emphasis"/>
          <w:highlight w:val="green"/>
        </w:rPr>
        <w:t>most important players championing</w:t>
      </w:r>
      <w:r w:rsidRPr="00550EB1">
        <w:rPr>
          <w:rStyle w:val="Emphasis"/>
        </w:rPr>
        <w:t xml:space="preserve"> the cause of </w:t>
      </w:r>
      <w:r w:rsidRPr="00550EB1">
        <w:rPr>
          <w:rStyle w:val="Emphasis"/>
          <w:highlight w:val="green"/>
        </w:rPr>
        <w:t>the South in</w:t>
      </w:r>
      <w:r w:rsidRPr="00550EB1">
        <w:rPr>
          <w:rStyle w:val="Emphasis"/>
        </w:rPr>
        <w:t xml:space="preserve"> the </w:t>
      </w:r>
      <w:r w:rsidRPr="00550EB1">
        <w:rPr>
          <w:rStyle w:val="Emphasis"/>
          <w:highlight w:val="green"/>
        </w:rPr>
        <w:t>TRIPS</w:t>
      </w:r>
      <w:r w:rsidRPr="00550EB1">
        <w:rPr>
          <w:rStyle w:val="Emphasis"/>
        </w:rPr>
        <w:t xml:space="preserve"> negotiations,</w:t>
      </w:r>
      <w:r w:rsidRPr="00550EB1">
        <w:rPr>
          <w:sz w:val="16"/>
        </w:rPr>
        <w:t xml:space="preserve"> the other being India. Apprehensive about the resistance of this dominant Southern duo, </w:t>
      </w:r>
      <w:r w:rsidRPr="00550EB1">
        <w:rPr>
          <w:rStyle w:val="Emphasis"/>
          <w:highlight w:val="green"/>
        </w:rPr>
        <w:t>the U</w:t>
      </w:r>
      <w:r w:rsidRPr="00550EB1">
        <w:rPr>
          <w:rStyle w:val="Emphasis"/>
        </w:rPr>
        <w:t xml:space="preserve">nited </w:t>
      </w:r>
      <w:r w:rsidRPr="00550EB1">
        <w:rPr>
          <w:rStyle w:val="Emphasis"/>
          <w:highlight w:val="green"/>
        </w:rPr>
        <w:t>S</w:t>
      </w:r>
      <w:r w:rsidRPr="00550EB1">
        <w:rPr>
          <w:rStyle w:val="Emphasis"/>
        </w:rPr>
        <w:t xml:space="preserve">tates </w:t>
      </w:r>
      <w:r w:rsidRPr="00550EB1">
        <w:rPr>
          <w:rStyle w:val="Emphasis"/>
          <w:highlight w:val="green"/>
        </w:rPr>
        <w:t xml:space="preserve">sought to </w:t>
      </w:r>
      <w:proofErr w:type="spellStart"/>
      <w:r w:rsidRPr="00550EB1">
        <w:rPr>
          <w:rStyle w:val="Emphasis"/>
          <w:highlight w:val="green"/>
        </w:rPr>
        <w:t>utilise</w:t>
      </w:r>
      <w:proofErr w:type="spellEnd"/>
      <w:r w:rsidRPr="00550EB1">
        <w:rPr>
          <w:rStyle w:val="Emphasis"/>
          <w:highlight w:val="green"/>
        </w:rPr>
        <w:t xml:space="preserve"> its market size</w:t>
      </w:r>
      <w:r w:rsidRPr="00550EB1">
        <w:rPr>
          <w:rStyle w:val="Emphasis"/>
        </w:rPr>
        <w:t xml:space="preserve"> as a bargaining tool </w:t>
      </w:r>
      <w:r w:rsidRPr="00550EB1">
        <w:rPr>
          <w:rStyle w:val="Emphasis"/>
          <w:highlight w:val="green"/>
        </w:rPr>
        <w:t>to secure changes to national IP regimes.</w:t>
      </w:r>
      <w:r w:rsidRPr="00550EB1">
        <w:rPr>
          <w:sz w:val="16"/>
        </w:rPr>
        <w:t xml:space="preserve"> It therefore decided to impact the more powerful of the two at the time, </w:t>
      </w:r>
      <w:r w:rsidRPr="00550EB1">
        <w:rPr>
          <w:rStyle w:val="Emphasis"/>
          <w:highlight w:val="green"/>
        </w:rPr>
        <w:t>thereby</w:t>
      </w:r>
      <w:r w:rsidRPr="00550EB1">
        <w:rPr>
          <w:rStyle w:val="Emphasis"/>
        </w:rPr>
        <w:t xml:space="preserve"> indirectly </w:t>
      </w:r>
      <w:r w:rsidRPr="00550EB1">
        <w:rPr>
          <w:rStyle w:val="Emphasis"/>
          <w:highlight w:val="green"/>
        </w:rPr>
        <w:t>admonishing</w:t>
      </w:r>
      <w:r w:rsidRPr="00550EB1">
        <w:rPr>
          <w:rStyle w:val="Emphasis"/>
        </w:rPr>
        <w:t xml:space="preserve"> </w:t>
      </w:r>
      <w:proofErr w:type="gramStart"/>
      <w:r w:rsidRPr="00550EB1">
        <w:rPr>
          <w:rStyle w:val="Emphasis"/>
        </w:rPr>
        <w:t>India</w:t>
      </w:r>
      <w:proofErr w:type="gramEnd"/>
      <w:r w:rsidRPr="00550EB1">
        <w:rPr>
          <w:rStyle w:val="Emphasis"/>
        </w:rPr>
        <w:t xml:space="preserve"> and </w:t>
      </w:r>
      <w:r w:rsidRPr="00550EB1">
        <w:rPr>
          <w:rStyle w:val="Emphasis"/>
          <w:highlight w:val="green"/>
        </w:rPr>
        <w:t>the</w:t>
      </w:r>
      <w:r w:rsidRPr="00550EB1">
        <w:rPr>
          <w:rStyle w:val="Emphasis"/>
        </w:rPr>
        <w:t xml:space="preserve"> entire </w:t>
      </w:r>
      <w:r w:rsidRPr="00550EB1">
        <w:rPr>
          <w:rStyle w:val="Emphasis"/>
          <w:highlight w:val="green"/>
        </w:rPr>
        <w:t>coalition against strengthened IP</w:t>
      </w:r>
      <w:r w:rsidRPr="00550EB1">
        <w:rPr>
          <w:rStyle w:val="Emphasis"/>
        </w:rPr>
        <w:t xml:space="preserve"> rules, </w:t>
      </w:r>
      <w:r w:rsidRPr="00550EB1">
        <w:rPr>
          <w:rStyle w:val="Emphasis"/>
          <w:highlight w:val="green"/>
        </w:rPr>
        <w:t>as well as their domestic export constituencies</w:t>
      </w:r>
      <w:r w:rsidRPr="00550EB1">
        <w:rPr>
          <w:rStyle w:val="Emphasis"/>
        </w:rPr>
        <w:t xml:space="preserve"> who would be affected by US decisions to restrict imports.</w:t>
      </w:r>
      <w:r w:rsidRPr="00550EB1">
        <w:rPr>
          <w:sz w:val="16"/>
        </w:rPr>
        <w:t xml:space="preserve"> Moreover, because Brazil and India appeared to be collaborating extensively in maintaining a united front, a resulting strain on Brazil’s economy would likely affect their co-operation. However, since market opening and closure have been treated as the currency of trade negotiations in the post-war period (Steinberg 2002: 347), the move to place restrictions on Brazilian exports by the largest consumer market in the GPE should not have been entirely unanticipated. </w:t>
      </w:r>
      <w:r w:rsidRPr="00E656E4">
        <w:rPr>
          <w:rStyle w:val="Emphasis"/>
        </w:rPr>
        <w:t>Brazil was also the regional leader in South America</w:t>
      </w:r>
      <w:r w:rsidRPr="00550EB1">
        <w:rPr>
          <w:rStyle w:val="Emphasis"/>
        </w:rPr>
        <w:t xml:space="preserve"> and </w:t>
      </w:r>
      <w:r w:rsidRPr="00550EB1">
        <w:rPr>
          <w:rStyle w:val="Emphasis"/>
          <w:highlight w:val="green"/>
        </w:rPr>
        <w:t>disciplining it would send an unequivocal warning</w:t>
      </w:r>
      <w:r w:rsidRPr="00550EB1">
        <w:rPr>
          <w:rStyle w:val="Emphasis"/>
        </w:rPr>
        <w:t xml:space="preserve"> to other South American countries (</w:t>
      </w:r>
      <w:proofErr w:type="spellStart"/>
      <w:r w:rsidRPr="00550EB1">
        <w:rPr>
          <w:sz w:val="16"/>
        </w:rPr>
        <w:t>Drahos</w:t>
      </w:r>
      <w:proofErr w:type="spellEnd"/>
      <w:r w:rsidRPr="00550EB1">
        <w:rPr>
          <w:sz w:val="16"/>
        </w:rPr>
        <w:t xml:space="preserve"> and Braithwaite 2002: 136), including Argentina, Chile and Peru who were also active participants in the negotiations. </w:t>
      </w:r>
      <w:r w:rsidRPr="00550EB1">
        <w:rPr>
          <w:rStyle w:val="Emphasis"/>
          <w:highlight w:val="green"/>
        </w:rPr>
        <w:t>This</w:t>
      </w:r>
      <w:r w:rsidRPr="00550EB1">
        <w:rPr>
          <w:rStyle w:val="Emphasis"/>
        </w:rPr>
        <w:t xml:space="preserve"> would </w:t>
      </w:r>
      <w:r w:rsidRPr="00550EB1">
        <w:rPr>
          <w:rStyle w:val="Emphasis"/>
          <w:highlight w:val="green"/>
        </w:rPr>
        <w:t>mark the start of a series of coercive strategies aimed at compliance with</w:t>
      </w:r>
      <w:r w:rsidRPr="00550EB1">
        <w:rPr>
          <w:rStyle w:val="Emphasis"/>
        </w:rPr>
        <w:t xml:space="preserve"> the </w:t>
      </w:r>
      <w:r w:rsidRPr="00550EB1">
        <w:rPr>
          <w:rStyle w:val="Emphasis"/>
          <w:highlight w:val="green"/>
        </w:rPr>
        <w:t>US</w:t>
      </w:r>
      <w:r w:rsidRPr="00550EB1">
        <w:rPr>
          <w:rStyle w:val="Emphasis"/>
        </w:rPr>
        <w:t xml:space="preserve"> private-sector envisioned </w:t>
      </w:r>
      <w:r w:rsidRPr="00550EB1">
        <w:rPr>
          <w:rStyle w:val="Emphasis"/>
          <w:highlight w:val="green"/>
        </w:rPr>
        <w:t>GATT IPP.</w:t>
      </w:r>
    </w:p>
    <w:p w14:paraId="35432941" w14:textId="77777777" w:rsidR="00BF07B3" w:rsidRPr="00550EB1" w:rsidRDefault="00BF07B3" w:rsidP="00BF07B3">
      <w:pPr>
        <w:pStyle w:val="Heading4"/>
        <w:rPr>
          <w:rFonts w:cs="Calibri"/>
        </w:rPr>
      </w:pPr>
      <w:r w:rsidRPr="00550EB1">
        <w:rPr>
          <w:rFonts w:cs="Calibri"/>
        </w:rPr>
        <w:lastRenderedPageBreak/>
        <w:t xml:space="preserve">Companies will just </w:t>
      </w:r>
      <w:r w:rsidRPr="00550EB1">
        <w:rPr>
          <w:rFonts w:cs="Calibri"/>
          <w:u w:val="single"/>
        </w:rPr>
        <w:t>obtain a patent in a different sector</w:t>
      </w:r>
      <w:r w:rsidRPr="00550EB1">
        <w:rPr>
          <w:rFonts w:cs="Calibri"/>
        </w:rPr>
        <w:t>.</w:t>
      </w:r>
    </w:p>
    <w:p w14:paraId="6C9269A5" w14:textId="77777777" w:rsidR="00BF07B3" w:rsidRPr="00550EB1" w:rsidRDefault="00BF07B3" w:rsidP="00BF07B3">
      <w:r w:rsidRPr="00550EB1">
        <w:rPr>
          <w:rStyle w:val="Style13ptBold"/>
        </w:rPr>
        <w:t>Thomas 15</w:t>
      </w:r>
      <w:r w:rsidRPr="00550EB1">
        <w:t xml:space="preserve"> [John R; Visiting Scholar, CRS; “Tailoring the Patent System for Specific Industries, Congressional Research Service,” CRS; 2015; </w:t>
      </w:r>
      <w:hyperlink r:id="rId16" w:history="1">
        <w:r w:rsidRPr="00550EB1">
          <w:rPr>
            <w:rStyle w:val="Hyperlink"/>
          </w:rPr>
          <w:t>https://crsreports.congress.gov/product/pdf/R/R43264/7</w:t>
        </w:r>
      </w:hyperlink>
      <w:r w:rsidRPr="00550EB1">
        <w:t>] Justin</w:t>
      </w:r>
    </w:p>
    <w:p w14:paraId="47EBC046" w14:textId="77777777" w:rsidR="00BF07B3" w:rsidRPr="00550EB1" w:rsidRDefault="00BF07B3" w:rsidP="00BF07B3">
      <w:pPr>
        <w:rPr>
          <w:sz w:val="16"/>
          <w:szCs w:val="16"/>
        </w:rPr>
      </w:pPr>
      <w:r w:rsidRPr="00550EB1">
        <w:rPr>
          <w:sz w:val="16"/>
          <w:szCs w:val="16"/>
        </w:rPr>
        <w:t xml:space="preserve">In view of the concerns noted above, commentators have gone so far to say that “it has become increasingly difficult to believe that a one-size-fits-all approach to patent law can survive.”75 To the extent the current patent system creates a blanket set of rules that apply comparably to distinct industries, it likely over-encourages innovation in some contexts and under-incentivizes it in others.76 Further, some observers have asserted that the need of firms to identify and access the patented inventions of others may differ among industries.77 As a result, the case can be made that distinct industrial, technological, and market characteristics that exist across the breadth of the U.S. economy compel industry-specific patent statutes. However, others have questioned the wisdom and practicality of such line-drawing.78 The following concerns, among others, have been identified: </w:t>
      </w:r>
    </w:p>
    <w:p w14:paraId="3A3C1579" w14:textId="77777777" w:rsidR="00BF07B3" w:rsidRPr="00550EB1" w:rsidRDefault="00BF07B3" w:rsidP="00BF07B3">
      <w:pPr>
        <w:rPr>
          <w:u w:val="single"/>
        </w:rPr>
      </w:pPr>
      <w:r w:rsidRPr="00550EB1">
        <w:rPr>
          <w:sz w:val="16"/>
        </w:rPr>
        <w:sym w:font="Symbol" w:char="F0B7"/>
      </w:r>
      <w:r w:rsidRPr="00550EB1">
        <w:rPr>
          <w:sz w:val="16"/>
        </w:rPr>
        <w:t xml:space="preserve"> Over its long history, </w:t>
      </w:r>
      <w:r w:rsidRPr="00550EB1">
        <w:rPr>
          <w:u w:val="single"/>
        </w:rPr>
        <w:t xml:space="preserve">the U.S. </w:t>
      </w:r>
      <w:r w:rsidRPr="00550EB1">
        <w:rPr>
          <w:highlight w:val="green"/>
          <w:u w:val="single"/>
        </w:rPr>
        <w:t>patent system</w:t>
      </w:r>
      <w:r w:rsidRPr="00550EB1">
        <w:rPr>
          <w:u w:val="single"/>
        </w:rPr>
        <w:t xml:space="preserve"> has </w:t>
      </w:r>
      <w:r w:rsidRPr="00550EB1">
        <w:rPr>
          <w:rStyle w:val="Emphasis"/>
        </w:rPr>
        <w:t xml:space="preserve">flexibly </w:t>
      </w:r>
      <w:r w:rsidRPr="00550EB1">
        <w:rPr>
          <w:rStyle w:val="Emphasis"/>
          <w:highlight w:val="green"/>
        </w:rPr>
        <w:t>adapted</w:t>
      </w:r>
      <w:r w:rsidRPr="00550EB1">
        <w:rPr>
          <w:rStyle w:val="Emphasis"/>
        </w:rPr>
        <w:t xml:space="preserve"> to new technologies such as biotechnology and computer software</w:t>
      </w:r>
      <w:r w:rsidRPr="00550EB1">
        <w:rPr>
          <w:u w:val="single"/>
        </w:rPr>
        <w:t>. Legislative adoption of technology-specific categories may leave unanticipated, cutting-edge technologies outside the patent system.79</w:t>
      </w:r>
    </w:p>
    <w:p w14:paraId="2E1086D8" w14:textId="77777777" w:rsidR="00BF07B3" w:rsidRPr="00550EB1" w:rsidRDefault="00BF07B3" w:rsidP="00BF07B3">
      <w:pPr>
        <w:rPr>
          <w:sz w:val="16"/>
        </w:rPr>
      </w:pPr>
      <w:r w:rsidRPr="00550EB1">
        <w:rPr>
          <w:sz w:val="16"/>
        </w:rPr>
        <w:t xml:space="preserve"> </w:t>
      </w:r>
      <w:r w:rsidRPr="00550EB1">
        <w:rPr>
          <w:sz w:val="16"/>
        </w:rPr>
        <w:sym w:font="Symbol" w:char="F0B7"/>
      </w:r>
      <w:r w:rsidRPr="00550EB1">
        <w:rPr>
          <w:sz w:val="16"/>
        </w:rPr>
        <w:t xml:space="preserve"> Defining a specific industry or category of technologies may prove to be a contested proposition.</w:t>
      </w:r>
    </w:p>
    <w:p w14:paraId="4B11D5AC" w14:textId="77777777" w:rsidR="00BF07B3" w:rsidRPr="00550EB1" w:rsidRDefault="00BF07B3" w:rsidP="00BF07B3">
      <w:pPr>
        <w:rPr>
          <w:sz w:val="16"/>
        </w:rPr>
      </w:pPr>
      <w:r w:rsidRPr="00550EB1">
        <w:rPr>
          <w:sz w:val="16"/>
        </w:rPr>
        <w:t xml:space="preserve">80 </w:t>
      </w:r>
      <w:r w:rsidRPr="00550EB1">
        <w:rPr>
          <w:sz w:val="16"/>
        </w:rPr>
        <w:sym w:font="Symbol" w:char="F0B7"/>
      </w:r>
      <w:r w:rsidRPr="00550EB1">
        <w:rPr>
          <w:sz w:val="16"/>
        </w:rPr>
        <w:t xml:space="preserve"> Over time, new industries may </w:t>
      </w:r>
      <w:proofErr w:type="gramStart"/>
      <w:r w:rsidRPr="00550EB1">
        <w:rPr>
          <w:sz w:val="16"/>
        </w:rPr>
        <w:t>emerge</w:t>
      </w:r>
      <w:proofErr w:type="gramEnd"/>
      <w:r w:rsidRPr="00550EB1">
        <w:rPr>
          <w:sz w:val="16"/>
        </w:rPr>
        <w:t xml:space="preserve"> and old industries may consolidate. The dynamic nature of the U.S. economy suggests greater need for legislative oversight within a differentiated patent regime.</w:t>
      </w:r>
    </w:p>
    <w:p w14:paraId="063F1316" w14:textId="77777777" w:rsidR="00BF07B3" w:rsidRPr="00550EB1" w:rsidRDefault="00BF07B3" w:rsidP="00BF07B3">
      <w:pPr>
        <w:rPr>
          <w:rStyle w:val="Emphasis"/>
        </w:rPr>
      </w:pPr>
      <w:r w:rsidRPr="00550EB1">
        <w:rPr>
          <w:sz w:val="16"/>
        </w:rPr>
        <w:t xml:space="preserve">81 </w:t>
      </w:r>
      <w:r w:rsidRPr="00550EB1">
        <w:rPr>
          <w:sz w:val="16"/>
        </w:rPr>
        <w:sym w:font="Symbol" w:char="F0B7"/>
      </w:r>
      <w:r w:rsidRPr="00550EB1">
        <w:rPr>
          <w:sz w:val="16"/>
        </w:rPr>
        <w:t xml:space="preserve"> </w:t>
      </w:r>
      <w:r w:rsidRPr="00550EB1">
        <w:rPr>
          <w:u w:val="single"/>
        </w:rPr>
        <w:t xml:space="preserve">Even if an industry or technology remains relatively stable, the </w:t>
      </w:r>
      <w:r w:rsidRPr="00550EB1">
        <w:rPr>
          <w:rStyle w:val="Emphasis"/>
          <w:highlight w:val="green"/>
        </w:rPr>
        <w:t>innovation environment</w:t>
      </w:r>
      <w:r w:rsidRPr="00550EB1">
        <w:rPr>
          <w:rStyle w:val="Emphasis"/>
        </w:rPr>
        <w:t xml:space="preserve"> within it might </w:t>
      </w:r>
      <w:r w:rsidRPr="00550EB1">
        <w:rPr>
          <w:rStyle w:val="Emphasis"/>
          <w:highlight w:val="green"/>
        </w:rPr>
        <w:t>change</w:t>
      </w:r>
      <w:r w:rsidRPr="00550EB1">
        <w:rPr>
          <w:rStyle w:val="Emphasis"/>
        </w:rPr>
        <w:t xml:space="preserve">. For example, technological or scientific </w:t>
      </w:r>
      <w:r w:rsidRPr="00550EB1">
        <w:rPr>
          <w:rStyle w:val="Emphasis"/>
          <w:highlight w:val="green"/>
        </w:rPr>
        <w:t xml:space="preserve">advances </w:t>
      </w:r>
      <w:r w:rsidRPr="00550EB1">
        <w:rPr>
          <w:rStyle w:val="Emphasis"/>
        </w:rPr>
        <w:t xml:space="preserve">might </w:t>
      </w:r>
      <w:r w:rsidRPr="00550EB1">
        <w:rPr>
          <w:rStyle w:val="Emphasis"/>
          <w:highlight w:val="green"/>
        </w:rPr>
        <w:t>open new possibilities</w:t>
      </w:r>
      <w:r w:rsidRPr="00550EB1">
        <w:rPr>
          <w:rStyle w:val="Emphasis"/>
        </w:rPr>
        <w:t xml:space="preserve"> for research and development </w:t>
      </w:r>
      <w:r w:rsidRPr="00550EB1">
        <w:rPr>
          <w:rStyle w:val="Emphasis"/>
          <w:highlight w:val="green"/>
        </w:rPr>
        <w:t>within hidebound industries</w:t>
      </w:r>
      <w:r w:rsidRPr="00550EB1">
        <w:rPr>
          <w:rStyle w:val="Emphasis"/>
        </w:rPr>
        <w:t>—but also increase expense and risk for those firms.</w:t>
      </w:r>
    </w:p>
    <w:p w14:paraId="3CCBE02D" w14:textId="77777777" w:rsidR="00BF07B3" w:rsidRPr="00550EB1" w:rsidRDefault="00BF07B3" w:rsidP="00BF07B3">
      <w:pPr>
        <w:rPr>
          <w:rStyle w:val="Emphasis"/>
        </w:rPr>
      </w:pPr>
      <w:r w:rsidRPr="00550EB1">
        <w:rPr>
          <w:sz w:val="16"/>
        </w:rPr>
        <w:t xml:space="preserve">82 </w:t>
      </w:r>
      <w:r w:rsidRPr="00550EB1">
        <w:rPr>
          <w:sz w:val="16"/>
        </w:rPr>
        <w:sym w:font="Symbol" w:char="F0B7"/>
      </w:r>
      <w:r w:rsidRPr="00550EB1">
        <w:rPr>
          <w:sz w:val="16"/>
        </w:rPr>
        <w:t xml:space="preserve"> </w:t>
      </w:r>
      <w:r w:rsidRPr="00550EB1">
        <w:rPr>
          <w:u w:val="single"/>
        </w:rPr>
        <w:t xml:space="preserve">Distinct patent rights among industries or technologies may </w:t>
      </w:r>
      <w:r w:rsidRPr="00550EB1">
        <w:rPr>
          <w:highlight w:val="green"/>
          <w:u w:val="single"/>
        </w:rPr>
        <w:t xml:space="preserve">lead to </w:t>
      </w:r>
      <w:r w:rsidRPr="00550EB1">
        <w:rPr>
          <w:rStyle w:val="Emphasis"/>
          <w:highlight w:val="green"/>
        </w:rPr>
        <w:t>strategic behavior</w:t>
      </w:r>
      <w:r w:rsidRPr="00550EB1">
        <w:rPr>
          <w:rStyle w:val="Emphasis"/>
        </w:rPr>
        <w:t xml:space="preserve"> on behalf of patent applicants. For example, a </w:t>
      </w:r>
      <w:r w:rsidRPr="00550EB1">
        <w:rPr>
          <w:rStyle w:val="Emphasis"/>
          <w:highlight w:val="green"/>
        </w:rPr>
        <w:t>computer program</w:t>
      </w:r>
      <w:r w:rsidRPr="00550EB1">
        <w:rPr>
          <w:rStyle w:val="Emphasis"/>
        </w:rPr>
        <w:t xml:space="preserve"> that controls a fuel injector within an automobile </w:t>
      </w:r>
      <w:r w:rsidRPr="00550EB1">
        <w:rPr>
          <w:rStyle w:val="Emphasis"/>
          <w:highlight w:val="green"/>
        </w:rPr>
        <w:t>could</w:t>
      </w:r>
      <w:r w:rsidRPr="00550EB1">
        <w:rPr>
          <w:rStyle w:val="Emphasis"/>
        </w:rPr>
        <w:t xml:space="preserve"> possibly be </w:t>
      </w:r>
      <w:r w:rsidRPr="00550EB1">
        <w:rPr>
          <w:rStyle w:val="Emphasis"/>
          <w:highlight w:val="green"/>
        </w:rPr>
        <w:t>identified as</w:t>
      </w:r>
      <w:r w:rsidRPr="00550EB1">
        <w:rPr>
          <w:rStyle w:val="Emphasis"/>
        </w:rPr>
        <w:t xml:space="preserve"> either an </w:t>
      </w:r>
      <w:r w:rsidRPr="00550EB1">
        <w:rPr>
          <w:rStyle w:val="Emphasis"/>
          <w:highlight w:val="green"/>
        </w:rPr>
        <w:t>automobile-related</w:t>
      </w:r>
      <w:r w:rsidRPr="00550EB1">
        <w:rPr>
          <w:rStyle w:val="Emphasis"/>
        </w:rPr>
        <w:t xml:space="preserve"> or a computer-related invention.</w:t>
      </w:r>
    </w:p>
    <w:p w14:paraId="7463E620" w14:textId="77777777" w:rsidR="00BF07B3" w:rsidRPr="00550EB1" w:rsidRDefault="00BF07B3" w:rsidP="00BF07B3">
      <w:pPr>
        <w:rPr>
          <w:u w:val="single"/>
        </w:rPr>
      </w:pPr>
      <w:r w:rsidRPr="00550EB1">
        <w:rPr>
          <w:u w:val="single"/>
        </w:rPr>
        <w:t xml:space="preserve">83 </w:t>
      </w:r>
      <w:r w:rsidRPr="00550EB1">
        <w:rPr>
          <w:u w:val="single"/>
        </w:rPr>
        <w:sym w:font="Symbol" w:char="F0B7"/>
      </w:r>
      <w:r w:rsidRPr="00550EB1">
        <w:rPr>
          <w:u w:val="single"/>
        </w:rPr>
        <w:t xml:space="preserve">The legislative effort to enact </w:t>
      </w:r>
      <w:r w:rsidRPr="00550EB1">
        <w:rPr>
          <w:highlight w:val="green"/>
          <w:u w:val="single"/>
        </w:rPr>
        <w:t>sector-specific patent laws</w:t>
      </w:r>
      <w:r w:rsidRPr="00550EB1">
        <w:rPr>
          <w:u w:val="single"/>
        </w:rPr>
        <w:t xml:space="preserve"> may </w:t>
      </w:r>
      <w:r w:rsidRPr="00550EB1">
        <w:rPr>
          <w:highlight w:val="green"/>
          <w:u w:val="single"/>
        </w:rPr>
        <w:t>provide</w:t>
      </w:r>
      <w:r w:rsidRPr="00550EB1">
        <w:rPr>
          <w:u w:val="single"/>
        </w:rPr>
        <w:t xml:space="preserve"> an opportunity for </w:t>
      </w:r>
      <w:r w:rsidRPr="00550EB1">
        <w:rPr>
          <w:rStyle w:val="Emphasis"/>
        </w:rPr>
        <w:t xml:space="preserve">politically savvy </w:t>
      </w:r>
      <w:r w:rsidRPr="00550EB1">
        <w:rPr>
          <w:rStyle w:val="Emphasis"/>
          <w:highlight w:val="green"/>
        </w:rPr>
        <w:t>firms to exert</w:t>
      </w:r>
      <w:r w:rsidRPr="00550EB1">
        <w:rPr>
          <w:rStyle w:val="Emphasis"/>
        </w:rPr>
        <w:t xml:space="preserve"> more </w:t>
      </w:r>
      <w:r w:rsidRPr="00550EB1">
        <w:rPr>
          <w:rStyle w:val="Emphasis"/>
          <w:highlight w:val="green"/>
        </w:rPr>
        <w:t>lobbying and</w:t>
      </w:r>
      <w:r w:rsidRPr="00550EB1">
        <w:rPr>
          <w:rStyle w:val="Emphasis"/>
        </w:rPr>
        <w:t xml:space="preserve"> political </w:t>
      </w:r>
      <w:r w:rsidRPr="00550EB1">
        <w:rPr>
          <w:rStyle w:val="Emphasis"/>
          <w:highlight w:val="green"/>
        </w:rPr>
        <w:t>power</w:t>
      </w:r>
      <w:r w:rsidRPr="00550EB1">
        <w:rPr>
          <w:u w:val="single"/>
        </w:rPr>
        <w:t xml:space="preserve">, at the possible expense of less sophisticated firms.  </w:t>
      </w:r>
    </w:p>
    <w:p w14:paraId="37805A47" w14:textId="77777777" w:rsidR="00BF07B3" w:rsidRPr="00150636" w:rsidRDefault="00BF07B3" w:rsidP="00BF07B3"/>
    <w:p w14:paraId="41055F2D" w14:textId="77777777" w:rsidR="00BF07B3" w:rsidRDefault="00BF07B3" w:rsidP="00BF07B3">
      <w:pPr>
        <w:pStyle w:val="Heading4"/>
      </w:pPr>
      <w:r>
        <w:t>MRNA expert shortages.</w:t>
      </w:r>
    </w:p>
    <w:p w14:paraId="062124B5" w14:textId="77777777" w:rsidR="00BF07B3" w:rsidRDefault="00BF07B3" w:rsidP="00BF07B3">
      <w:r w:rsidRPr="001B3E98">
        <w:rPr>
          <w:rStyle w:val="Style13ptBold"/>
        </w:rPr>
        <w:t>Garde et al 21</w:t>
      </w:r>
      <w:r>
        <w:t xml:space="preserve"> [Damian Garde (National Biotech Reporter), Helen </w:t>
      </w:r>
      <w:proofErr w:type="spellStart"/>
      <w:r>
        <w:t>Branswell</w:t>
      </w:r>
      <w:proofErr w:type="spellEnd"/>
      <w:r>
        <w:t xml:space="preserve"> (Senior Writer, Infectious Disease)Matthew </w:t>
      </w:r>
      <w:proofErr w:type="spellStart"/>
      <w:r>
        <w:t>Herper</w:t>
      </w:r>
      <w:proofErr w:type="spellEnd"/>
      <w:r>
        <w:t xml:space="preserve"> (Senior Writer, Medicine, Editorial Director of Events), 5/6/21, </w:t>
      </w:r>
      <w:r w:rsidRPr="00D85691">
        <w:t>Waiver of patent rights on Covid-19 vaccines, in near term, may be more symbolic than substantive</w:t>
      </w:r>
      <w:r>
        <w:t xml:space="preserve">, </w:t>
      </w:r>
      <w:hyperlink r:id="rId17" w:history="1">
        <w:r w:rsidRPr="00297C2F">
          <w:rPr>
            <w:rStyle w:val="Hyperlink"/>
          </w:rPr>
          <w:t>https://www.statnews.com/2021/05/06/waiver-of-patent-rights-on-covid-19-vaccines-in-near-term-may-be-more-symbolic-than-substantive/</w:t>
        </w:r>
      </w:hyperlink>
      <w:r>
        <w:t>] Justin</w:t>
      </w:r>
    </w:p>
    <w:p w14:paraId="4089E1AF" w14:textId="77777777" w:rsidR="00BF07B3" w:rsidRPr="001B3E98" w:rsidRDefault="00BF07B3" w:rsidP="00BF07B3">
      <w:pPr>
        <w:rPr>
          <w:sz w:val="16"/>
        </w:rPr>
      </w:pPr>
      <w:r w:rsidRPr="001B3E98">
        <w:rPr>
          <w:sz w:val="16"/>
        </w:rPr>
        <w:t xml:space="preserve">In October, </w:t>
      </w:r>
      <w:proofErr w:type="spellStart"/>
      <w:r w:rsidRPr="001B3E98">
        <w:rPr>
          <w:sz w:val="16"/>
        </w:rPr>
        <w:t>Moderna</w:t>
      </w:r>
      <w:proofErr w:type="spellEnd"/>
      <w:r w:rsidRPr="001B3E98">
        <w:rPr>
          <w:sz w:val="16"/>
        </w:rPr>
        <w:t xml:space="preserve"> vowed not to enforce its Covid-19-related patents for the duration of the pandemic, opening the door for manufacturers that might want to copy its vaccine. But to date, it’s unclear whether anyone has, despite the vaccine’s demonstrated efficacy and the worldwide demand for doses.</w:t>
      </w:r>
    </w:p>
    <w:p w14:paraId="04A3DDAE" w14:textId="77777777" w:rsidR="00BF07B3" w:rsidRPr="001B3E98" w:rsidRDefault="00BF07B3" w:rsidP="00BF07B3">
      <w:pPr>
        <w:rPr>
          <w:sz w:val="16"/>
        </w:rPr>
      </w:pPr>
      <w:r w:rsidRPr="001B3E98">
        <w:rPr>
          <w:sz w:val="16"/>
        </w:rPr>
        <w:t>That underscores the drug industry’s case that patents are just one facet of the complex process of producing vaccines.</w:t>
      </w:r>
    </w:p>
    <w:p w14:paraId="1D7C0D4B" w14:textId="77777777" w:rsidR="00BF07B3" w:rsidRPr="001B3E98" w:rsidRDefault="00BF07B3" w:rsidP="00BF07B3">
      <w:pPr>
        <w:rPr>
          <w:sz w:val="16"/>
        </w:rPr>
      </w:pPr>
      <w:r w:rsidRPr="001B3E98">
        <w:rPr>
          <w:sz w:val="16"/>
        </w:rPr>
        <w:t>“</w:t>
      </w:r>
      <w:r w:rsidRPr="001B3E98">
        <w:rPr>
          <w:highlight w:val="green"/>
          <w:u w:val="single"/>
        </w:rPr>
        <w:t>There are</w:t>
      </w:r>
      <w:r w:rsidRPr="001B3E98">
        <w:rPr>
          <w:u w:val="single"/>
        </w:rPr>
        <w:t xml:space="preserve"> currently </w:t>
      </w:r>
      <w:r w:rsidRPr="001B3E98">
        <w:rPr>
          <w:rStyle w:val="Emphasis"/>
          <w:highlight w:val="green"/>
        </w:rPr>
        <w:t xml:space="preserve">no generic </w:t>
      </w:r>
      <w:r w:rsidRPr="001B3E98">
        <w:rPr>
          <w:rStyle w:val="Emphasis"/>
        </w:rPr>
        <w:t>vaccines</w:t>
      </w:r>
      <w:r w:rsidRPr="001B3E98">
        <w:rPr>
          <w:u w:val="single"/>
        </w:rPr>
        <w:t xml:space="preserve"> primarily </w:t>
      </w:r>
      <w:r w:rsidRPr="001B3E98">
        <w:rPr>
          <w:highlight w:val="green"/>
          <w:u w:val="single"/>
        </w:rPr>
        <w:t xml:space="preserve">because there are </w:t>
      </w:r>
      <w:r w:rsidRPr="001B3E98">
        <w:rPr>
          <w:rStyle w:val="Emphasis"/>
          <w:highlight w:val="green"/>
        </w:rPr>
        <w:t>hundreds of</w:t>
      </w:r>
      <w:r w:rsidRPr="001B3E98">
        <w:rPr>
          <w:rStyle w:val="Emphasis"/>
        </w:rPr>
        <w:t xml:space="preserve"> process </w:t>
      </w:r>
      <w:r w:rsidRPr="001B3E98">
        <w:rPr>
          <w:rStyle w:val="Emphasis"/>
          <w:highlight w:val="green"/>
        </w:rPr>
        <w:t>steps</w:t>
      </w:r>
      <w:r w:rsidRPr="001B3E98">
        <w:rPr>
          <w:rStyle w:val="Emphasis"/>
        </w:rPr>
        <w:t xml:space="preserve"> involved </w:t>
      </w:r>
      <w:r w:rsidRPr="001B3E98">
        <w:rPr>
          <w:rStyle w:val="Emphasis"/>
          <w:highlight w:val="green"/>
        </w:rPr>
        <w:t>in</w:t>
      </w:r>
      <w:r w:rsidRPr="001B3E98">
        <w:rPr>
          <w:rStyle w:val="Emphasis"/>
        </w:rPr>
        <w:t xml:space="preserve"> the </w:t>
      </w:r>
      <w:r w:rsidRPr="001B3E98">
        <w:rPr>
          <w:rStyle w:val="Emphasis"/>
          <w:highlight w:val="green"/>
        </w:rPr>
        <w:t>manufacturing</w:t>
      </w:r>
      <w:r w:rsidRPr="001B3E98">
        <w:rPr>
          <w:rStyle w:val="Emphasis"/>
        </w:rPr>
        <w:t xml:space="preserve"> of </w:t>
      </w:r>
      <w:r w:rsidRPr="001B3E98">
        <w:rPr>
          <w:rStyle w:val="Emphasis"/>
          <w:highlight w:val="green"/>
        </w:rPr>
        <w:t>vaccines</w:t>
      </w:r>
      <w:r w:rsidRPr="001B3E98">
        <w:rPr>
          <w:u w:val="single"/>
        </w:rPr>
        <w:t xml:space="preserve">, and </w:t>
      </w:r>
      <w:r w:rsidRPr="001B3E98">
        <w:rPr>
          <w:rStyle w:val="Emphasis"/>
        </w:rPr>
        <w:t>thousands of check points</w:t>
      </w:r>
      <w:r w:rsidRPr="001B3E98">
        <w:rPr>
          <w:u w:val="single"/>
        </w:rPr>
        <w:t xml:space="preserve"> for testing to </w:t>
      </w:r>
      <w:r w:rsidRPr="001B3E98">
        <w:rPr>
          <w:rStyle w:val="Emphasis"/>
        </w:rPr>
        <w:t xml:space="preserve">assure </w:t>
      </w:r>
      <w:r w:rsidRPr="001B3E98">
        <w:rPr>
          <w:rStyle w:val="Emphasis"/>
        </w:rPr>
        <w:lastRenderedPageBreak/>
        <w:t>the quality and consistency of manufacturing</w:t>
      </w:r>
      <w:r w:rsidRPr="001B3E98">
        <w:rPr>
          <w:sz w:val="16"/>
        </w:rPr>
        <w:t xml:space="preserve">. One may transfer the IP, but </w:t>
      </w:r>
      <w:r w:rsidRPr="001B3E98">
        <w:rPr>
          <w:u w:val="single"/>
        </w:rPr>
        <w:t xml:space="preserve">the </w:t>
      </w:r>
      <w:r w:rsidRPr="001B3E98">
        <w:rPr>
          <w:rStyle w:val="Emphasis"/>
          <w:highlight w:val="green"/>
        </w:rPr>
        <w:t>transfer of skills is not</w:t>
      </w:r>
      <w:r w:rsidRPr="001B3E98">
        <w:rPr>
          <w:rStyle w:val="Emphasis"/>
        </w:rPr>
        <w:t xml:space="preserve"> that </w:t>
      </w:r>
      <w:r w:rsidRPr="001B3E98">
        <w:rPr>
          <w:rStyle w:val="Emphasis"/>
          <w:highlight w:val="green"/>
        </w:rPr>
        <w:t>simple</w:t>
      </w:r>
      <w:r w:rsidRPr="001B3E98">
        <w:rPr>
          <w:sz w:val="16"/>
        </w:rPr>
        <w:t>,” said Norman Baylor, who formerly headed the Food and Drug Administration’s Office of Vaccines Research and Review, and who is now president of Biologics Consulting.</w:t>
      </w:r>
    </w:p>
    <w:p w14:paraId="3B16A8C0" w14:textId="77777777" w:rsidR="00BF07B3" w:rsidRPr="001B3E98" w:rsidRDefault="00BF07B3" w:rsidP="00BF07B3">
      <w:pPr>
        <w:rPr>
          <w:rStyle w:val="Emphasis"/>
        </w:rPr>
      </w:pPr>
      <w:r w:rsidRPr="001B3E98">
        <w:rPr>
          <w:u w:val="single"/>
        </w:rPr>
        <w:t xml:space="preserve">While there are </w:t>
      </w:r>
      <w:r w:rsidRPr="001B3E98">
        <w:rPr>
          <w:rStyle w:val="Emphasis"/>
        </w:rPr>
        <w:t>factories around the world</w:t>
      </w:r>
      <w:r w:rsidRPr="001B3E98">
        <w:rPr>
          <w:u w:val="single"/>
        </w:rPr>
        <w:t xml:space="preserve"> that can </w:t>
      </w:r>
      <w:r w:rsidRPr="001B3E98">
        <w:rPr>
          <w:rStyle w:val="Emphasis"/>
        </w:rPr>
        <w:t xml:space="preserve">reliably produce generic Lipitor, </w:t>
      </w:r>
      <w:r w:rsidRPr="001B3E98">
        <w:rPr>
          <w:rStyle w:val="Emphasis"/>
          <w:highlight w:val="green"/>
        </w:rPr>
        <w:t>vaccines</w:t>
      </w:r>
      <w:r w:rsidRPr="001B3E98">
        <w:rPr>
          <w:rStyle w:val="Emphasis"/>
        </w:rPr>
        <w:t xml:space="preserve"> like the ones from Pfizer and </w:t>
      </w:r>
      <w:proofErr w:type="spellStart"/>
      <w:r w:rsidRPr="001B3E98">
        <w:rPr>
          <w:rStyle w:val="Emphasis"/>
        </w:rPr>
        <w:t>Moderna</w:t>
      </w:r>
      <w:proofErr w:type="spellEnd"/>
      <w:r w:rsidRPr="001B3E98">
        <w:rPr>
          <w:sz w:val="16"/>
        </w:rPr>
        <w:t xml:space="preserve"> —</w:t>
      </w:r>
      <w:r>
        <w:rPr>
          <w:sz w:val="16"/>
        </w:rPr>
        <w:t xml:space="preserve"> </w:t>
      </w:r>
      <w:r w:rsidRPr="001B3E98">
        <w:rPr>
          <w:sz w:val="16"/>
        </w:rPr>
        <w:t>using</w:t>
      </w:r>
      <w:r>
        <w:rPr>
          <w:sz w:val="16"/>
        </w:rPr>
        <w:t xml:space="preserve"> </w:t>
      </w:r>
      <w:r w:rsidRPr="001B3E98">
        <w:rPr>
          <w:sz w:val="16"/>
        </w:rPr>
        <w:t>messenger RNA technology</w:t>
      </w:r>
      <w:r>
        <w:rPr>
          <w:sz w:val="16"/>
        </w:rPr>
        <w:t xml:space="preserve"> </w:t>
      </w:r>
      <w:r w:rsidRPr="001B3E98">
        <w:rPr>
          <w:sz w:val="16"/>
        </w:rPr>
        <w:t xml:space="preserve">— </w:t>
      </w:r>
      <w:r w:rsidRPr="001B3E98">
        <w:rPr>
          <w:highlight w:val="green"/>
          <w:u w:val="single"/>
        </w:rPr>
        <w:t xml:space="preserve">require </w:t>
      </w:r>
      <w:r w:rsidRPr="001B3E98">
        <w:rPr>
          <w:rStyle w:val="Emphasis"/>
          <w:highlight w:val="green"/>
        </w:rPr>
        <w:t>skilled expertise</w:t>
      </w:r>
      <w:r w:rsidRPr="001B3E98">
        <w:rPr>
          <w:rStyle w:val="Emphasis"/>
        </w:rPr>
        <w:t xml:space="preserve"> that even existing manufacturers are having trouble sourcing.</w:t>
      </w:r>
    </w:p>
    <w:p w14:paraId="6F54918F" w14:textId="77777777" w:rsidR="00BF07B3" w:rsidRPr="001B3E98" w:rsidRDefault="00BF07B3" w:rsidP="00BF07B3">
      <w:pPr>
        <w:rPr>
          <w:sz w:val="16"/>
        </w:rPr>
      </w:pPr>
      <w:r w:rsidRPr="001B3E98">
        <w:rPr>
          <w:sz w:val="16"/>
        </w:rPr>
        <w:t xml:space="preserve">“In such a setting, </w:t>
      </w:r>
      <w:r w:rsidRPr="001B3E98">
        <w:rPr>
          <w:highlight w:val="green"/>
          <w:u w:val="single"/>
        </w:rPr>
        <w:t>imagining</w:t>
      </w:r>
      <w:r w:rsidRPr="001B3E98">
        <w:rPr>
          <w:u w:val="single"/>
        </w:rPr>
        <w:t xml:space="preserve"> that </w:t>
      </w:r>
      <w:r w:rsidRPr="001B3E98">
        <w:rPr>
          <w:rStyle w:val="Emphasis"/>
        </w:rPr>
        <w:t xml:space="preserve">someone will have </w:t>
      </w:r>
      <w:r w:rsidRPr="001B3E98">
        <w:rPr>
          <w:rStyle w:val="Emphasis"/>
          <w:highlight w:val="green"/>
        </w:rPr>
        <w:t>staff who can create</w:t>
      </w:r>
      <w:r w:rsidRPr="001B3E98">
        <w:rPr>
          <w:rStyle w:val="Emphasis"/>
        </w:rPr>
        <w:t xml:space="preserve"> a new site or refurbish or reconfigure</w:t>
      </w:r>
      <w:r w:rsidRPr="001B3E98">
        <w:rPr>
          <w:u w:val="single"/>
        </w:rPr>
        <w:t xml:space="preserve"> an </w:t>
      </w:r>
      <w:r w:rsidRPr="001B3E98">
        <w:rPr>
          <w:highlight w:val="green"/>
          <w:u w:val="single"/>
        </w:rPr>
        <w:t>existing site</w:t>
      </w:r>
      <w:r w:rsidRPr="001B3E98">
        <w:rPr>
          <w:u w:val="single"/>
        </w:rPr>
        <w:t xml:space="preserve"> to make mRNA [vaccine] </w:t>
      </w:r>
      <w:r w:rsidRPr="001B3E98">
        <w:rPr>
          <w:highlight w:val="green"/>
          <w:u w:val="single"/>
        </w:rPr>
        <w:t>is</w:t>
      </w:r>
      <w:r w:rsidRPr="001B3E98">
        <w:rPr>
          <w:u w:val="single"/>
        </w:rPr>
        <w:t xml:space="preserve"> </w:t>
      </w:r>
      <w:r w:rsidRPr="001B3E98">
        <w:rPr>
          <w:rStyle w:val="Emphasis"/>
        </w:rPr>
        <w:t xml:space="preserve">highly, highly </w:t>
      </w:r>
      <w:r w:rsidRPr="001B3E98">
        <w:rPr>
          <w:rStyle w:val="Emphasis"/>
          <w:highlight w:val="green"/>
        </w:rPr>
        <w:t>unlikely</w:t>
      </w:r>
      <w:r w:rsidRPr="001B3E98">
        <w:rPr>
          <w:sz w:val="16"/>
        </w:rPr>
        <w:t>,” Yadav said.</w:t>
      </w:r>
    </w:p>
    <w:p w14:paraId="1A61038D" w14:textId="77777777" w:rsidR="00BF07B3" w:rsidRPr="0093108A" w:rsidRDefault="00BF07B3" w:rsidP="00BF07B3"/>
    <w:p w14:paraId="16D20195" w14:textId="77777777" w:rsidR="00BF07B3" w:rsidRDefault="00BF07B3" w:rsidP="00BF07B3">
      <w:pPr>
        <w:pStyle w:val="Heading4"/>
      </w:pPr>
      <w:r>
        <w:t xml:space="preserve">Existing companies </w:t>
      </w:r>
      <w:r w:rsidRPr="00E57CD1">
        <w:rPr>
          <w:u w:val="single"/>
        </w:rPr>
        <w:t>solve scale-up</w:t>
      </w:r>
      <w:r>
        <w:t xml:space="preserve">, but other companies </w:t>
      </w:r>
      <w:r w:rsidRPr="00E57CD1">
        <w:rPr>
          <w:u w:val="single"/>
        </w:rPr>
        <w:t>don’t have the capabilities</w:t>
      </w:r>
      <w:r>
        <w:t>.</w:t>
      </w:r>
    </w:p>
    <w:p w14:paraId="11935DF0" w14:textId="77777777" w:rsidR="00BF07B3" w:rsidRDefault="00BF07B3" w:rsidP="00BF07B3">
      <w:r w:rsidRPr="00E57CD1">
        <w:rPr>
          <w:rStyle w:val="Style13ptBold"/>
        </w:rPr>
        <w:t>Lowe 21</w:t>
      </w:r>
      <w:r w:rsidRPr="0001369E">
        <w:t xml:space="preserve"> </w:t>
      </w:r>
      <w:r>
        <w:t xml:space="preserve">[Derek; </w:t>
      </w:r>
      <w:r w:rsidRPr="0001369E">
        <w:t>BA from Hendrix College and PhD in organic chemistry from Duke before spending time in Germany on a Humboldt Fellowship on his post-doc. He’s worked for several major pharmaceutical companies since 1989 on drug discovery projects against schizophrenia, Alzheimer’s, diabetes, osteoporosis and other diseases</w:t>
      </w:r>
      <w:r>
        <w:t xml:space="preserve">; 2/2/21; </w:t>
      </w:r>
      <w:r w:rsidRPr="00B65C27">
        <w:t>Myths of Vaccine Manufacturing</w:t>
      </w:r>
      <w:r>
        <w:t xml:space="preserve">; </w:t>
      </w:r>
      <w:hyperlink r:id="rId18" w:history="1">
        <w:r w:rsidRPr="00297C2F">
          <w:rPr>
            <w:rStyle w:val="Hyperlink"/>
          </w:rPr>
          <w:t>https://www.science.org/content/blog-post/myths-vaccine-manufacturing</w:t>
        </w:r>
      </w:hyperlink>
      <w:r>
        <w:t>] Justin</w:t>
      </w:r>
    </w:p>
    <w:p w14:paraId="5D878B7D" w14:textId="77777777" w:rsidR="00BF07B3" w:rsidRPr="00E57CD1" w:rsidRDefault="00BF07B3" w:rsidP="00BF07B3">
      <w:pPr>
        <w:rPr>
          <w:u w:val="single"/>
        </w:rPr>
      </w:pPr>
      <w:r w:rsidRPr="00E57CD1">
        <w:rPr>
          <w:sz w:val="16"/>
        </w:rPr>
        <w:t xml:space="preserve">Ah, but now we get back to Step Four. As Neubert says, "Welcome to the bottleneck!" </w:t>
      </w:r>
      <w:r w:rsidRPr="00E57CD1">
        <w:rPr>
          <w:highlight w:val="green"/>
          <w:u w:val="single"/>
        </w:rPr>
        <w:t>Turning</w:t>
      </w:r>
      <w:r w:rsidRPr="00E57CD1">
        <w:rPr>
          <w:u w:val="single"/>
        </w:rPr>
        <w:t xml:space="preserve"> a mixture of </w:t>
      </w:r>
      <w:r w:rsidRPr="00E57CD1">
        <w:rPr>
          <w:highlight w:val="green"/>
          <w:u w:val="single"/>
        </w:rPr>
        <w:t>mRNA and</w:t>
      </w:r>
      <w:r w:rsidRPr="00E57CD1">
        <w:rPr>
          <w:u w:val="single"/>
        </w:rPr>
        <w:t xml:space="preserve"> a </w:t>
      </w:r>
      <w:r w:rsidRPr="00E57CD1">
        <w:rPr>
          <w:rStyle w:val="Emphasis"/>
        </w:rPr>
        <w:t xml:space="preserve">set of </w:t>
      </w:r>
      <w:r w:rsidRPr="00E57CD1">
        <w:rPr>
          <w:rStyle w:val="Emphasis"/>
          <w:highlight w:val="green"/>
        </w:rPr>
        <w:t>lipids into</w:t>
      </w:r>
      <w:r w:rsidRPr="00E57CD1">
        <w:rPr>
          <w:rStyle w:val="Emphasis"/>
        </w:rPr>
        <w:t xml:space="preserve"> a well-defined mix of solid </w:t>
      </w:r>
      <w:r w:rsidRPr="00E57CD1">
        <w:rPr>
          <w:rStyle w:val="Emphasis"/>
          <w:highlight w:val="green"/>
        </w:rPr>
        <w:t>nanoparticles</w:t>
      </w:r>
      <w:r w:rsidRPr="00E57CD1">
        <w:rPr>
          <w:u w:val="single"/>
        </w:rPr>
        <w:t xml:space="preserve"> with </w:t>
      </w:r>
      <w:r w:rsidRPr="00E57CD1">
        <w:rPr>
          <w:rStyle w:val="Emphasis"/>
        </w:rPr>
        <w:t>consistent mRNA encapsulation</w:t>
      </w:r>
      <w:r w:rsidRPr="00E57CD1">
        <w:rPr>
          <w:u w:val="single"/>
        </w:rPr>
        <w:t xml:space="preserve">, well, that's the </w:t>
      </w:r>
      <w:r w:rsidRPr="00E57CD1">
        <w:rPr>
          <w:rStyle w:val="Emphasis"/>
          <w:highlight w:val="green"/>
        </w:rPr>
        <w:t>hard</w:t>
      </w:r>
      <w:r w:rsidRPr="00E57CD1">
        <w:rPr>
          <w:rStyle w:val="Emphasis"/>
        </w:rPr>
        <w:t xml:space="preserve"> part.</w:t>
      </w:r>
      <w:r w:rsidRPr="00E57CD1">
        <w:rPr>
          <w:u w:val="single"/>
        </w:rPr>
        <w:t xml:space="preserve"> </w:t>
      </w:r>
      <w:proofErr w:type="spellStart"/>
      <w:r w:rsidRPr="00E57CD1">
        <w:rPr>
          <w:highlight w:val="green"/>
          <w:u w:val="single"/>
        </w:rPr>
        <w:t>Moderna</w:t>
      </w:r>
      <w:proofErr w:type="spellEnd"/>
      <w:r w:rsidRPr="00E57CD1">
        <w:rPr>
          <w:u w:val="single"/>
        </w:rPr>
        <w:t xml:space="preserve"> appears to be </w:t>
      </w:r>
      <w:r w:rsidRPr="00E57CD1">
        <w:rPr>
          <w:rStyle w:val="Emphasis"/>
        </w:rPr>
        <w:t>doing this step in-house</w:t>
      </w:r>
      <w:r w:rsidRPr="00E57CD1">
        <w:rPr>
          <w:sz w:val="16"/>
        </w:rPr>
        <w:t xml:space="preserve">, although details are scarce, </w:t>
      </w:r>
      <w:r w:rsidRPr="00E57CD1">
        <w:rPr>
          <w:highlight w:val="green"/>
          <w:u w:val="single"/>
        </w:rPr>
        <w:t>and</w:t>
      </w:r>
      <w:r w:rsidRPr="00E57CD1">
        <w:rPr>
          <w:u w:val="single"/>
        </w:rPr>
        <w:t xml:space="preserve"> </w:t>
      </w:r>
      <w:r w:rsidRPr="00E57CD1">
        <w:rPr>
          <w:rStyle w:val="Emphasis"/>
        </w:rPr>
        <w:t>Pfizer/</w:t>
      </w:r>
      <w:r w:rsidRPr="00E57CD1">
        <w:rPr>
          <w:rStyle w:val="Emphasis"/>
          <w:highlight w:val="green"/>
        </w:rPr>
        <w:t>BioNTech</w:t>
      </w:r>
      <w:r w:rsidRPr="00E57CD1">
        <w:rPr>
          <w:rStyle w:val="Emphasis"/>
        </w:rPr>
        <w:t xml:space="preserve"> seems to be </w:t>
      </w:r>
      <w:r w:rsidRPr="00E57CD1">
        <w:rPr>
          <w:rStyle w:val="Emphasis"/>
          <w:highlight w:val="green"/>
        </w:rPr>
        <w:t>doing this</w:t>
      </w:r>
      <w:r w:rsidRPr="00E57CD1">
        <w:rPr>
          <w:rStyle w:val="Emphasis"/>
        </w:rPr>
        <w:t xml:space="preserve"> in Kalamazoo</w:t>
      </w:r>
      <w:r w:rsidRPr="00E57CD1">
        <w:rPr>
          <w:u w:val="single"/>
        </w:rPr>
        <w:t xml:space="preserve">, </w:t>
      </w:r>
      <w:r w:rsidRPr="00E57CD1">
        <w:rPr>
          <w:rStyle w:val="Emphasis"/>
        </w:rPr>
        <w:t>MI</w:t>
      </w:r>
      <w:r w:rsidRPr="00E57CD1">
        <w:rPr>
          <w:u w:val="single"/>
        </w:rPr>
        <w:t xml:space="preserve"> and probably in </w:t>
      </w:r>
      <w:r w:rsidRPr="00E57CD1">
        <w:rPr>
          <w:rStyle w:val="Emphasis"/>
        </w:rPr>
        <w:t>Europe</w:t>
      </w:r>
      <w:r w:rsidRPr="00E57CD1">
        <w:rPr>
          <w:u w:val="single"/>
        </w:rPr>
        <w:t xml:space="preserve"> as well. Everyone is almost certainly </w:t>
      </w:r>
      <w:r w:rsidRPr="00E57CD1">
        <w:rPr>
          <w:rStyle w:val="Emphasis"/>
          <w:highlight w:val="green"/>
        </w:rPr>
        <w:t>having to use</w:t>
      </w:r>
      <w:r w:rsidRPr="00E57CD1">
        <w:rPr>
          <w:rStyle w:val="Emphasis"/>
        </w:rPr>
        <w:t xml:space="preserve"> some sort of </w:t>
      </w:r>
      <w:proofErr w:type="gramStart"/>
      <w:r w:rsidRPr="00E57CD1">
        <w:rPr>
          <w:rStyle w:val="Emphasis"/>
          <w:highlight w:val="green"/>
        </w:rPr>
        <w:t>specially-built</w:t>
      </w:r>
      <w:proofErr w:type="gramEnd"/>
      <w:r w:rsidRPr="00E57CD1">
        <w:rPr>
          <w:rStyle w:val="Emphasis"/>
          <w:highlight w:val="green"/>
        </w:rPr>
        <w:t xml:space="preserve"> microfluidics</w:t>
      </w:r>
      <w:r w:rsidRPr="00E57CD1">
        <w:rPr>
          <w:u w:val="single"/>
        </w:rPr>
        <w:t xml:space="preserve"> device to get this to happen - I would be </w:t>
      </w:r>
      <w:r w:rsidRPr="00E57CD1">
        <w:rPr>
          <w:rStyle w:val="Emphasis"/>
        </w:rPr>
        <w:t>extremely surprised</w:t>
      </w:r>
      <w:r w:rsidRPr="00E57CD1">
        <w:rPr>
          <w:u w:val="single"/>
        </w:rPr>
        <w:t xml:space="preserve"> to find that it would be </w:t>
      </w:r>
      <w:r w:rsidRPr="00E57CD1">
        <w:rPr>
          <w:rStyle w:val="Emphasis"/>
        </w:rPr>
        <w:t>feasible without such technology</w:t>
      </w:r>
      <w:r w:rsidRPr="00E57CD1">
        <w:rPr>
          <w:u w:val="single"/>
        </w:rPr>
        <w:t>. Microfluidics</w:t>
      </w:r>
      <w:r w:rsidRPr="00E57CD1">
        <w:rPr>
          <w:sz w:val="16"/>
        </w:rPr>
        <w:t xml:space="preserve"> (a hot area of research for some years now) </w:t>
      </w:r>
      <w:r w:rsidRPr="00E57CD1">
        <w:rPr>
          <w:u w:val="single"/>
        </w:rPr>
        <w:t xml:space="preserve">involves </w:t>
      </w:r>
      <w:r w:rsidRPr="00E57CD1">
        <w:rPr>
          <w:rStyle w:val="Emphasis"/>
        </w:rPr>
        <w:t>liquid flow</w:t>
      </w:r>
      <w:r w:rsidRPr="00E57CD1">
        <w:rPr>
          <w:u w:val="single"/>
        </w:rPr>
        <w:t xml:space="preserve"> through very </w:t>
      </w:r>
      <w:r w:rsidRPr="00E57CD1">
        <w:rPr>
          <w:rStyle w:val="Emphasis"/>
        </w:rPr>
        <w:t>small</w:t>
      </w:r>
      <w:r w:rsidRPr="00E57CD1">
        <w:rPr>
          <w:u w:val="single"/>
        </w:rPr>
        <w:t xml:space="preserve"> </w:t>
      </w:r>
      <w:r w:rsidRPr="00E57CD1">
        <w:rPr>
          <w:rStyle w:val="Emphasis"/>
        </w:rPr>
        <w:t>channels</w:t>
      </w:r>
      <w:r w:rsidRPr="00E57CD1">
        <w:rPr>
          <w:u w:val="single"/>
        </w:rPr>
        <w:t xml:space="preserve">, allowing for precise </w:t>
      </w:r>
      <w:r w:rsidRPr="00E57CD1">
        <w:rPr>
          <w:rStyle w:val="Emphasis"/>
        </w:rPr>
        <w:t>mixing and timing on a very small scale</w:t>
      </w:r>
      <w:r w:rsidRPr="00E57CD1">
        <w:rPr>
          <w:u w:val="single"/>
        </w:rPr>
        <w:t xml:space="preserve">. Liquids behave </w:t>
      </w:r>
      <w:r w:rsidRPr="00E57CD1">
        <w:rPr>
          <w:rStyle w:val="Emphasis"/>
        </w:rPr>
        <w:t>quite differently</w:t>
      </w:r>
      <w:r w:rsidRPr="00E57CD1">
        <w:rPr>
          <w:u w:val="single"/>
        </w:rPr>
        <w:t xml:space="preserve"> on that scale than they do when you </w:t>
      </w:r>
      <w:r w:rsidRPr="00E57CD1">
        <w:rPr>
          <w:rStyle w:val="Emphasis"/>
        </w:rPr>
        <w:t>pour them out of drums or pump</w:t>
      </w:r>
      <w:r w:rsidRPr="00E57CD1">
        <w:rPr>
          <w:u w:val="single"/>
        </w:rPr>
        <w:t xml:space="preserve"> them into reactors</w:t>
      </w:r>
      <w:r w:rsidRPr="00E57CD1">
        <w:rPr>
          <w:sz w:val="16"/>
        </w:rPr>
        <w:t xml:space="preserve"> (which is what we're used to in more traditional drug manufacturing). That's the whole idea. My own guess as to </w:t>
      </w:r>
      <w:r w:rsidRPr="00E57CD1">
        <w:rPr>
          <w:u w:val="single"/>
        </w:rPr>
        <w:t xml:space="preserve">what such a </w:t>
      </w:r>
      <w:r w:rsidRPr="00E57CD1">
        <w:rPr>
          <w:rStyle w:val="Emphasis"/>
          <w:highlight w:val="green"/>
        </w:rPr>
        <w:t>Vaccine Machine involves</w:t>
      </w:r>
      <w:r w:rsidRPr="00E57CD1">
        <w:rPr>
          <w:rStyle w:val="Emphasis"/>
        </w:rPr>
        <w:t xml:space="preserve"> is </w:t>
      </w:r>
      <w:proofErr w:type="gramStart"/>
      <w:r w:rsidRPr="00E57CD1">
        <w:rPr>
          <w:rStyle w:val="Emphasis"/>
        </w:rPr>
        <w:t>a large number of</w:t>
      </w:r>
      <w:proofErr w:type="gramEnd"/>
      <w:r w:rsidRPr="00E57CD1">
        <w:rPr>
          <w:rStyle w:val="Emphasis"/>
        </w:rPr>
        <w:t xml:space="preserve"> very small </w:t>
      </w:r>
      <w:r w:rsidRPr="00E57CD1">
        <w:rPr>
          <w:rStyle w:val="Emphasis"/>
          <w:highlight w:val="green"/>
        </w:rPr>
        <w:t>reaction chambers</w:t>
      </w:r>
      <w:r w:rsidRPr="00E57CD1">
        <w:rPr>
          <w:highlight w:val="green"/>
          <w:u w:val="single"/>
        </w:rPr>
        <w:t>,</w:t>
      </w:r>
      <w:r w:rsidRPr="00E57CD1">
        <w:rPr>
          <w:u w:val="single"/>
        </w:rPr>
        <w:t xml:space="preserve"> running in </w:t>
      </w:r>
      <w:r w:rsidRPr="00E57CD1">
        <w:rPr>
          <w:rStyle w:val="Emphasis"/>
        </w:rPr>
        <w:t>parallel</w:t>
      </w:r>
      <w:r w:rsidRPr="00E57CD1">
        <w:rPr>
          <w:u w:val="single"/>
        </w:rPr>
        <w:t xml:space="preserve">, that have </w:t>
      </w:r>
      <w:r w:rsidRPr="00E57CD1">
        <w:rPr>
          <w:rStyle w:val="Emphasis"/>
        </w:rPr>
        <w:t xml:space="preserve">equally small </w:t>
      </w:r>
      <w:r w:rsidRPr="00E57CD1">
        <w:rPr>
          <w:rStyle w:val="Emphasis"/>
          <w:highlight w:val="green"/>
        </w:rPr>
        <w:t>and</w:t>
      </w:r>
      <w:r w:rsidRPr="00E57CD1">
        <w:rPr>
          <w:rStyle w:val="Emphasis"/>
        </w:rPr>
        <w:t xml:space="preserve"> very </w:t>
      </w:r>
      <w:r w:rsidRPr="00E57CD1">
        <w:rPr>
          <w:rStyle w:val="Emphasis"/>
          <w:highlight w:val="green"/>
        </w:rPr>
        <w:t>precisely controlled</w:t>
      </w:r>
      <w:r w:rsidRPr="00E57CD1">
        <w:rPr>
          <w:rStyle w:val="Emphasis"/>
        </w:rPr>
        <w:t xml:space="preserve"> flows of the </w:t>
      </w:r>
      <w:r w:rsidRPr="00E57CD1">
        <w:rPr>
          <w:rStyle w:val="Emphasis"/>
          <w:highlight w:val="green"/>
        </w:rPr>
        <w:t>mRNA</w:t>
      </w:r>
      <w:r w:rsidRPr="00E57CD1">
        <w:rPr>
          <w:sz w:val="16"/>
        </w:rPr>
        <w:t xml:space="preserve"> and the various lipid components heading into them. </w:t>
      </w:r>
      <w:r w:rsidRPr="00E57CD1">
        <w:rPr>
          <w:u w:val="single"/>
        </w:rPr>
        <w:t xml:space="preserve">You will have to control the flow rates, the </w:t>
      </w:r>
      <w:r w:rsidRPr="00E57CD1">
        <w:rPr>
          <w:rStyle w:val="Emphasis"/>
        </w:rPr>
        <w:t>concentrations</w:t>
      </w:r>
      <w:r w:rsidRPr="00E57CD1">
        <w:rPr>
          <w:u w:val="single"/>
        </w:rPr>
        <w:t xml:space="preserve">, the </w:t>
      </w:r>
      <w:r w:rsidRPr="00E57CD1">
        <w:rPr>
          <w:rStyle w:val="Emphasis"/>
        </w:rPr>
        <w:t>temperature</w:t>
      </w:r>
      <w:r w:rsidRPr="00E57CD1">
        <w:rPr>
          <w:u w:val="single"/>
        </w:rPr>
        <w:t xml:space="preserve">, and who knows what else, and you can be sure that the </w:t>
      </w:r>
      <w:r w:rsidRPr="00E57CD1">
        <w:rPr>
          <w:rStyle w:val="Emphasis"/>
        </w:rPr>
        <w:t>channel sizes and the size and shape of the mixing chambers are critical as well</w:t>
      </w:r>
      <w:r w:rsidRPr="00E57CD1">
        <w:rPr>
          <w:u w:val="single"/>
        </w:rPr>
        <w:t>.</w:t>
      </w:r>
    </w:p>
    <w:p w14:paraId="33FF294E" w14:textId="77777777" w:rsidR="00BF07B3" w:rsidRPr="00E57CD1" w:rsidRDefault="00BF07B3" w:rsidP="00BF07B3">
      <w:pPr>
        <w:rPr>
          <w:u w:val="single"/>
        </w:rPr>
      </w:pPr>
      <w:r w:rsidRPr="00E57CD1">
        <w:rPr>
          <w:u w:val="single"/>
        </w:rPr>
        <w:t xml:space="preserve">These will be </w:t>
      </w:r>
      <w:r w:rsidRPr="00E57CD1">
        <w:rPr>
          <w:rStyle w:val="Emphasis"/>
        </w:rPr>
        <w:t>special-purpose bespoke machines</w:t>
      </w:r>
      <w:r w:rsidRPr="00E57CD1">
        <w:rPr>
          <w:u w:val="single"/>
        </w:rPr>
        <w:t>, and if you ask other drug companies if they have one sitting around, the answer will be "</w:t>
      </w:r>
      <w:r w:rsidRPr="00E57CD1">
        <w:rPr>
          <w:rStyle w:val="Emphasis"/>
        </w:rPr>
        <w:t>Of course not</w:t>
      </w:r>
      <w:r w:rsidRPr="00E57CD1">
        <w:rPr>
          <w:u w:val="single"/>
        </w:rPr>
        <w:t xml:space="preserve">". This is </w:t>
      </w:r>
      <w:r w:rsidRPr="00E57CD1">
        <w:rPr>
          <w:rStyle w:val="Emphasis"/>
          <w:highlight w:val="green"/>
        </w:rPr>
        <w:t>not</w:t>
      </w:r>
      <w:r w:rsidRPr="00E57CD1">
        <w:rPr>
          <w:rStyle w:val="Emphasis"/>
        </w:rPr>
        <w:t xml:space="preserve"> anything </w:t>
      </w:r>
      <w:r w:rsidRPr="00E57CD1">
        <w:rPr>
          <w:rStyle w:val="Emphasis"/>
          <w:highlight w:val="green"/>
        </w:rPr>
        <w:t>close to a traditional</w:t>
      </w:r>
      <w:r w:rsidRPr="00E57CD1">
        <w:rPr>
          <w:rStyle w:val="Emphasis"/>
        </w:rPr>
        <w:t xml:space="preserve"> drug manufacturing </w:t>
      </w:r>
      <w:r w:rsidRPr="00E57CD1">
        <w:rPr>
          <w:rStyle w:val="Emphasis"/>
          <w:highlight w:val="green"/>
        </w:rPr>
        <w:t>process</w:t>
      </w:r>
      <w:r w:rsidRPr="00E57CD1">
        <w:rPr>
          <w:u w:val="single"/>
        </w:rPr>
        <w:t xml:space="preserve">. And this is the single biggest reason why </w:t>
      </w:r>
      <w:r w:rsidRPr="00E57CD1">
        <w:rPr>
          <w:highlight w:val="green"/>
          <w:u w:val="single"/>
        </w:rPr>
        <w:t>you cannot</w:t>
      </w:r>
      <w:r w:rsidRPr="00E57CD1">
        <w:rPr>
          <w:u w:val="single"/>
        </w:rPr>
        <w:t xml:space="preserve"> simply </w:t>
      </w:r>
      <w:r w:rsidRPr="00E57CD1">
        <w:rPr>
          <w:highlight w:val="green"/>
          <w:u w:val="single"/>
        </w:rPr>
        <w:t>call up</w:t>
      </w:r>
      <w:r w:rsidRPr="00E57CD1">
        <w:rPr>
          <w:u w:val="single"/>
        </w:rPr>
        <w:t xml:space="preserve"> those "dozens" of other </w:t>
      </w:r>
      <w:r w:rsidRPr="00E57CD1">
        <w:rPr>
          <w:highlight w:val="green"/>
          <w:u w:val="single"/>
        </w:rPr>
        <w:t>companies</w:t>
      </w:r>
      <w:r w:rsidRPr="00E57CD1">
        <w:rPr>
          <w:u w:val="single"/>
        </w:rPr>
        <w:t xml:space="preserve"> and ask them </w:t>
      </w:r>
      <w:r w:rsidRPr="00E57CD1">
        <w:rPr>
          <w:highlight w:val="green"/>
          <w:u w:val="single"/>
        </w:rPr>
        <w:t>to shift their</w:t>
      </w:r>
      <w:r w:rsidRPr="00E57CD1">
        <w:rPr>
          <w:u w:val="single"/>
        </w:rPr>
        <w:t xml:space="preserve"> existing </w:t>
      </w:r>
      <w:r w:rsidRPr="00E57CD1">
        <w:rPr>
          <w:highlight w:val="green"/>
          <w:u w:val="single"/>
        </w:rPr>
        <w:t>production</w:t>
      </w:r>
      <w:r w:rsidRPr="00E57CD1">
        <w:rPr>
          <w:u w:val="single"/>
        </w:rPr>
        <w:t xml:space="preserve"> over to making the mRNA vaccines. </w:t>
      </w:r>
      <w:r w:rsidRPr="00E57CD1">
        <w:rPr>
          <w:highlight w:val="green"/>
          <w:u w:val="single"/>
        </w:rPr>
        <w:t>There are not</w:t>
      </w:r>
      <w:r w:rsidRPr="00E57CD1">
        <w:rPr>
          <w:u w:val="single"/>
        </w:rPr>
        <w:t xml:space="preserve"> dozens of </w:t>
      </w:r>
      <w:r w:rsidRPr="00E57CD1">
        <w:rPr>
          <w:highlight w:val="green"/>
          <w:u w:val="single"/>
        </w:rPr>
        <w:t>companies who make DNA templates</w:t>
      </w:r>
      <w:r w:rsidRPr="00E57CD1">
        <w:rPr>
          <w:u w:val="single"/>
        </w:rPr>
        <w:t xml:space="preserve"> on the needed scale. There are </w:t>
      </w:r>
      <w:proofErr w:type="gramStart"/>
      <w:r w:rsidRPr="00E57CD1">
        <w:rPr>
          <w:u w:val="single"/>
        </w:rPr>
        <w:t>definitely not</w:t>
      </w:r>
      <w:proofErr w:type="gramEnd"/>
      <w:r w:rsidRPr="00E57CD1">
        <w:rPr>
          <w:u w:val="single"/>
        </w:rPr>
        <w:t xml:space="preserve"> dozens of companies who can make enough </w:t>
      </w:r>
      <w:r w:rsidRPr="00E57CD1">
        <w:rPr>
          <w:highlight w:val="green"/>
          <w:u w:val="single"/>
        </w:rPr>
        <w:t>RNA</w:t>
      </w:r>
      <w:r w:rsidRPr="00E57CD1">
        <w:rPr>
          <w:sz w:val="16"/>
        </w:rPr>
        <w:t xml:space="preserve">. But most importantly, I believe that you can </w:t>
      </w:r>
      <w:r w:rsidRPr="00E57CD1">
        <w:rPr>
          <w:u w:val="single"/>
        </w:rPr>
        <w:t xml:space="preserve">count on one hand the number of facilities who can make the critical </w:t>
      </w:r>
      <w:r w:rsidRPr="00E57CD1">
        <w:rPr>
          <w:highlight w:val="green"/>
          <w:u w:val="single"/>
        </w:rPr>
        <w:t>lipid nanoparticles</w:t>
      </w:r>
      <w:r w:rsidRPr="00E57CD1">
        <w:rPr>
          <w:u w:val="single"/>
        </w:rPr>
        <w:t xml:space="preserve">. That doesn't mean that you can't build more of the </w:t>
      </w:r>
      <w:r w:rsidRPr="00E57CD1">
        <w:rPr>
          <w:u w:val="single"/>
        </w:rPr>
        <w:lastRenderedPageBreak/>
        <w:t xml:space="preserve">machines, but I would assume that Pfizer, </w:t>
      </w:r>
      <w:r w:rsidRPr="00E57CD1">
        <w:rPr>
          <w:highlight w:val="green"/>
          <w:u w:val="single"/>
        </w:rPr>
        <w:t>BioNTech</w:t>
      </w:r>
      <w:r w:rsidRPr="00E57CD1">
        <w:rPr>
          <w:u w:val="single"/>
        </w:rPr>
        <w:t xml:space="preserve">, </w:t>
      </w:r>
      <w:proofErr w:type="spellStart"/>
      <w:r w:rsidRPr="00E57CD1">
        <w:rPr>
          <w:u w:val="single"/>
        </w:rPr>
        <w:t>Moderna</w:t>
      </w:r>
      <w:proofErr w:type="spellEnd"/>
      <w:r w:rsidRPr="00E57CD1">
        <w:rPr>
          <w:sz w:val="16"/>
        </w:rPr>
        <w:t xml:space="preserve"> (and CureVac as well) </w:t>
      </w:r>
      <w:r w:rsidRPr="00E57CD1">
        <w:rPr>
          <w:u w:val="single"/>
        </w:rPr>
        <w:t xml:space="preserve">have largely </w:t>
      </w:r>
      <w:r w:rsidRPr="00E57CD1">
        <w:rPr>
          <w:highlight w:val="green"/>
          <w:u w:val="single"/>
        </w:rPr>
        <w:t>taken up</w:t>
      </w:r>
      <w:r w:rsidRPr="00E57CD1">
        <w:rPr>
          <w:u w:val="single"/>
        </w:rPr>
        <w:t xml:space="preserve"> the </w:t>
      </w:r>
      <w:r w:rsidRPr="00E57CD1">
        <w:rPr>
          <w:highlight w:val="green"/>
          <w:u w:val="single"/>
        </w:rPr>
        <w:t>production</w:t>
      </w:r>
      <w:r w:rsidRPr="00E57CD1">
        <w:rPr>
          <w:u w:val="single"/>
        </w:rPr>
        <w:t xml:space="preserve"> capacity for that sort of expansion as well.</w:t>
      </w:r>
    </w:p>
    <w:p w14:paraId="5EE06894" w14:textId="1749E7E2" w:rsidR="00BF07B3" w:rsidRDefault="00BF07B3" w:rsidP="00BF07B3">
      <w:pPr>
        <w:rPr>
          <w:sz w:val="16"/>
        </w:rPr>
      </w:pPr>
      <w:r w:rsidRPr="00E57CD1">
        <w:rPr>
          <w:sz w:val="16"/>
        </w:rPr>
        <w:t xml:space="preserve">And let's not forget: </w:t>
      </w:r>
      <w:r w:rsidRPr="00E57CD1">
        <w:rPr>
          <w:u w:val="single"/>
        </w:rPr>
        <w:t xml:space="preserve">the rest of the drug industry is already mobilizing. Sanofi, one of the big vaccine players already (and one with their own interest in mRNA) has already announced that they're going to </w:t>
      </w:r>
      <w:proofErr w:type="gramStart"/>
      <w:r w:rsidRPr="00E57CD1">
        <w:rPr>
          <w:u w:val="single"/>
        </w:rPr>
        <w:t>help out</w:t>
      </w:r>
      <w:proofErr w:type="gramEnd"/>
      <w:r w:rsidRPr="00E57CD1">
        <w:rPr>
          <w:u w:val="single"/>
        </w:rPr>
        <w:t xml:space="preserve"> Pfizer and BioNTech</w:t>
      </w:r>
      <w:r w:rsidRPr="00E57CD1">
        <w:rPr>
          <w:sz w:val="16"/>
        </w:rPr>
        <w:t xml:space="preserve">. But look at the timelines: here's one of the largest, most well-prepared companies that could join in on a vaccine production effort, and they won't have an impact until August. It's not clear what stages Sanofi will be involved </w:t>
      </w:r>
      <w:proofErr w:type="gramStart"/>
      <w:r w:rsidRPr="00E57CD1">
        <w:rPr>
          <w:sz w:val="16"/>
        </w:rPr>
        <w:t>in, but</w:t>
      </w:r>
      <w:proofErr w:type="gramEnd"/>
      <w:r w:rsidRPr="00E57CD1">
        <w:rPr>
          <w:sz w:val="16"/>
        </w:rPr>
        <w:t xml:space="preserve"> bottling and packaging are definitely involved (and there are no details about whether LNP production is). And Novartis has announced a contract to use one of its Swiss </w:t>
      </w:r>
      <w:proofErr w:type="gramStart"/>
      <w:r w:rsidRPr="00E57CD1">
        <w:rPr>
          <w:sz w:val="16"/>
        </w:rPr>
        <w:t>location</w:t>
      </w:r>
      <w:proofErr w:type="gramEnd"/>
      <w:r w:rsidRPr="00E57CD1">
        <w:rPr>
          <w:sz w:val="16"/>
        </w:rPr>
        <w:t xml:space="preserve"> for fill-and-finish as well, with production by mid-year. Bayer is pitching in with CureVac's candidate.</w:t>
      </w:r>
    </w:p>
    <w:p w14:paraId="15E2F9EB" w14:textId="77777777" w:rsidR="00BF07B3" w:rsidRDefault="00BF07B3" w:rsidP="00BF07B3">
      <w:pPr>
        <w:pStyle w:val="Heading4"/>
      </w:pPr>
      <w:r>
        <w:t xml:space="preserve">The </w:t>
      </w:r>
      <w:proofErr w:type="spellStart"/>
      <w:r>
        <w:t>aff</w:t>
      </w:r>
      <w:proofErr w:type="spellEnd"/>
      <w:r>
        <w:t xml:space="preserve"> causes a </w:t>
      </w:r>
      <w:r w:rsidRPr="00513FC5">
        <w:rPr>
          <w:u w:val="single"/>
        </w:rPr>
        <w:t>scramble</w:t>
      </w:r>
      <w:r>
        <w:t xml:space="preserve"> for limited resources by manufacturers with </w:t>
      </w:r>
      <w:r w:rsidRPr="00513FC5">
        <w:rPr>
          <w:u w:val="single"/>
        </w:rPr>
        <w:t>no experience</w:t>
      </w:r>
      <w:r>
        <w:t xml:space="preserve"> – </w:t>
      </w:r>
      <w:r w:rsidRPr="00513FC5">
        <w:rPr>
          <w:u w:val="single"/>
        </w:rPr>
        <w:t>turns case</w:t>
      </w:r>
      <w:r>
        <w:t>.</w:t>
      </w:r>
    </w:p>
    <w:p w14:paraId="3F9A59BE" w14:textId="77777777" w:rsidR="00BF07B3" w:rsidRPr="00513FC5" w:rsidRDefault="00BF07B3" w:rsidP="00BF07B3">
      <w:proofErr w:type="spellStart"/>
      <w:r w:rsidRPr="00513FC5">
        <w:rPr>
          <w:rStyle w:val="Style13ptBold"/>
        </w:rPr>
        <w:t>Breuninger</w:t>
      </w:r>
      <w:proofErr w:type="spellEnd"/>
      <w:r w:rsidRPr="00513FC5">
        <w:rPr>
          <w:rStyle w:val="Style13ptBold"/>
        </w:rPr>
        <w:t xml:space="preserve"> 21</w:t>
      </w:r>
      <w:r>
        <w:t xml:space="preserve"> [Kevin; Specialist at CNBC; “</w:t>
      </w:r>
      <w:r w:rsidRPr="00513FC5">
        <w:t>Pfizer CEO opposes U.S. call to waive Covid vaccine patents, cites manufacturing and safety issues</w:t>
      </w:r>
      <w:r>
        <w:t xml:space="preserve">,” CNBC; 5/7/21; </w:t>
      </w:r>
      <w:hyperlink r:id="rId19" w:history="1">
        <w:r w:rsidRPr="007272F2">
          <w:rPr>
            <w:rStyle w:val="Hyperlink"/>
          </w:rPr>
          <w:t>https://www.cnbc.com/2021/05/07/pfizer-ceo-biden-backed-covid-vaccine-patent-waiver-will-cause-problems.html</w:t>
        </w:r>
      </w:hyperlink>
      <w:r>
        <w:t>] Justin</w:t>
      </w:r>
    </w:p>
    <w:p w14:paraId="1F71940C" w14:textId="77777777" w:rsidR="00BF07B3" w:rsidRPr="000A4BB6" w:rsidRDefault="00BF07B3" w:rsidP="00BF07B3">
      <w:pPr>
        <w:rPr>
          <w:sz w:val="16"/>
        </w:rPr>
      </w:pPr>
      <w:r w:rsidRPr="000A4BB6">
        <w:rPr>
          <w:sz w:val="16"/>
        </w:rPr>
        <w:t xml:space="preserve">“Currently, infrastructure is not the bottleneck for us manufacturing faster,” </w:t>
      </w:r>
      <w:proofErr w:type="spellStart"/>
      <w:r w:rsidRPr="000A4BB6">
        <w:rPr>
          <w:sz w:val="16"/>
        </w:rPr>
        <w:t>Bourla</w:t>
      </w:r>
      <w:proofErr w:type="spellEnd"/>
      <w:r w:rsidRPr="000A4BB6">
        <w:rPr>
          <w:sz w:val="16"/>
        </w:rPr>
        <w:t xml:space="preserve"> wrote in a dear colleague letter posted on LinkedIn. “</w:t>
      </w:r>
      <w:r w:rsidRPr="000A4BB6">
        <w:rPr>
          <w:u w:val="single"/>
        </w:rPr>
        <w:t xml:space="preserve">The </w:t>
      </w:r>
      <w:r w:rsidRPr="000A4BB6">
        <w:rPr>
          <w:highlight w:val="green"/>
          <w:u w:val="single"/>
        </w:rPr>
        <w:t>restriction is</w:t>
      </w:r>
      <w:r w:rsidRPr="000A4BB6">
        <w:rPr>
          <w:u w:val="single"/>
        </w:rPr>
        <w:t xml:space="preserve"> the </w:t>
      </w:r>
      <w:r w:rsidRPr="000A4BB6">
        <w:rPr>
          <w:rStyle w:val="Emphasis"/>
          <w:highlight w:val="green"/>
        </w:rPr>
        <w:t>scarcity of</w:t>
      </w:r>
      <w:r w:rsidRPr="000A4BB6">
        <w:rPr>
          <w:rStyle w:val="Emphasis"/>
        </w:rPr>
        <w:t xml:space="preserve"> highly specialized raw </w:t>
      </w:r>
      <w:r w:rsidRPr="000A4BB6">
        <w:rPr>
          <w:rStyle w:val="Emphasis"/>
          <w:highlight w:val="green"/>
        </w:rPr>
        <w:t>materials</w:t>
      </w:r>
      <w:r w:rsidRPr="000A4BB6">
        <w:rPr>
          <w:u w:val="single"/>
        </w:rPr>
        <w:t xml:space="preserve"> needed to produce our vaccine</w:t>
      </w:r>
      <w:r w:rsidRPr="000A4BB6">
        <w:rPr>
          <w:sz w:val="16"/>
        </w:rPr>
        <w:t>.”</w:t>
      </w:r>
    </w:p>
    <w:p w14:paraId="63494D33" w14:textId="77777777" w:rsidR="00BF07B3" w:rsidRPr="000A4BB6" w:rsidRDefault="00BF07B3" w:rsidP="00BF07B3">
      <w:pPr>
        <w:rPr>
          <w:rStyle w:val="Emphasis"/>
        </w:rPr>
      </w:pPr>
      <w:r w:rsidRPr="000A4BB6">
        <w:rPr>
          <w:sz w:val="16"/>
        </w:rPr>
        <w:t xml:space="preserve">Pfizer’s vaccine requires 280 different materials and components that are sourced from 19 countries around the world, </w:t>
      </w:r>
      <w:proofErr w:type="spellStart"/>
      <w:r w:rsidRPr="000A4BB6">
        <w:rPr>
          <w:sz w:val="16"/>
        </w:rPr>
        <w:t>Bourla</w:t>
      </w:r>
      <w:proofErr w:type="spellEnd"/>
      <w:r w:rsidRPr="000A4BB6">
        <w:rPr>
          <w:sz w:val="16"/>
        </w:rPr>
        <w:t xml:space="preserve"> said. He contended that without patent protections, </w:t>
      </w:r>
      <w:r w:rsidRPr="000A4BB6">
        <w:rPr>
          <w:highlight w:val="green"/>
          <w:u w:val="single"/>
        </w:rPr>
        <w:t>entities with</w:t>
      </w:r>
      <w:r w:rsidRPr="000A4BB6">
        <w:rPr>
          <w:u w:val="single"/>
        </w:rPr>
        <w:t xml:space="preserve"> much </w:t>
      </w:r>
      <w:r w:rsidRPr="000A4BB6">
        <w:rPr>
          <w:rStyle w:val="Emphasis"/>
          <w:highlight w:val="green"/>
        </w:rPr>
        <w:t>less experienced than Pfizer</w:t>
      </w:r>
      <w:r w:rsidRPr="000A4BB6">
        <w:rPr>
          <w:rStyle w:val="Emphasis"/>
        </w:rPr>
        <w:t xml:space="preserve"> at manufacturing vaccines will </w:t>
      </w:r>
      <w:r w:rsidRPr="000A4BB6">
        <w:rPr>
          <w:rStyle w:val="Emphasis"/>
          <w:highlight w:val="green"/>
        </w:rPr>
        <w:t>start competing for</w:t>
      </w:r>
      <w:r w:rsidRPr="000A4BB6">
        <w:rPr>
          <w:rStyle w:val="Emphasis"/>
        </w:rPr>
        <w:t xml:space="preserve"> the same </w:t>
      </w:r>
      <w:r w:rsidRPr="000A4BB6">
        <w:rPr>
          <w:rStyle w:val="Emphasis"/>
          <w:highlight w:val="green"/>
        </w:rPr>
        <w:t>ingredients</w:t>
      </w:r>
      <w:r w:rsidRPr="000A4BB6">
        <w:rPr>
          <w:rStyle w:val="Emphasis"/>
        </w:rPr>
        <w:t>.</w:t>
      </w:r>
    </w:p>
    <w:p w14:paraId="0E238A40" w14:textId="77777777" w:rsidR="00BF07B3" w:rsidRPr="000A4BB6" w:rsidRDefault="00BF07B3" w:rsidP="00BF07B3">
      <w:pPr>
        <w:rPr>
          <w:sz w:val="16"/>
        </w:rPr>
      </w:pPr>
      <w:r w:rsidRPr="000A4BB6">
        <w:rPr>
          <w:sz w:val="16"/>
        </w:rPr>
        <w:t xml:space="preserve">“Right now, </w:t>
      </w:r>
      <w:r w:rsidRPr="000A4BB6">
        <w:rPr>
          <w:u w:val="single"/>
        </w:rPr>
        <w:t xml:space="preserve">virtually every single gram of raw material produced is </w:t>
      </w:r>
      <w:r w:rsidRPr="000A4BB6">
        <w:rPr>
          <w:rStyle w:val="Emphasis"/>
        </w:rPr>
        <w:t>shipped immediately into our manufacturing facilities</w:t>
      </w:r>
      <w:r w:rsidRPr="000A4BB6">
        <w:rPr>
          <w:u w:val="single"/>
        </w:rPr>
        <w:t xml:space="preserve"> and is converted immediately and reliably to vaccines</w:t>
      </w:r>
      <w:r w:rsidRPr="000A4BB6">
        <w:rPr>
          <w:sz w:val="16"/>
        </w:rPr>
        <w:t xml:space="preserve"> that are shipped immediately around the world,” </w:t>
      </w:r>
      <w:proofErr w:type="spellStart"/>
      <w:r w:rsidRPr="000A4BB6">
        <w:rPr>
          <w:sz w:val="16"/>
        </w:rPr>
        <w:t>Bourla</w:t>
      </w:r>
      <w:proofErr w:type="spellEnd"/>
      <w:r w:rsidRPr="000A4BB6">
        <w:rPr>
          <w:sz w:val="16"/>
        </w:rPr>
        <w:t xml:space="preserve"> wrote.</w:t>
      </w:r>
    </w:p>
    <w:p w14:paraId="047B823C" w14:textId="77777777" w:rsidR="00BF07B3" w:rsidRPr="000A4BB6" w:rsidRDefault="00BF07B3" w:rsidP="00BF07B3">
      <w:pPr>
        <w:rPr>
          <w:sz w:val="16"/>
        </w:rPr>
      </w:pPr>
      <w:r w:rsidRPr="000A4BB6">
        <w:rPr>
          <w:sz w:val="16"/>
        </w:rPr>
        <w:t xml:space="preserve">He predicted that the proposed </w:t>
      </w:r>
      <w:r w:rsidRPr="000A4BB6">
        <w:rPr>
          <w:highlight w:val="green"/>
          <w:u w:val="single"/>
        </w:rPr>
        <w:t>waiver</w:t>
      </w:r>
      <w:r w:rsidRPr="000A4BB6">
        <w:rPr>
          <w:sz w:val="16"/>
        </w:rPr>
        <w:t xml:space="preserve"> “threatens to disrupt the flow of raw materials.”</w:t>
      </w:r>
    </w:p>
    <w:p w14:paraId="113FE821" w14:textId="77777777" w:rsidR="00BF07B3" w:rsidRPr="000A4BB6" w:rsidRDefault="00BF07B3" w:rsidP="00BF07B3">
      <w:pPr>
        <w:rPr>
          <w:sz w:val="16"/>
        </w:rPr>
      </w:pPr>
      <w:r w:rsidRPr="000A4BB6">
        <w:rPr>
          <w:sz w:val="16"/>
        </w:rPr>
        <w:t xml:space="preserve">“It will </w:t>
      </w:r>
      <w:r w:rsidRPr="000A4BB6">
        <w:rPr>
          <w:highlight w:val="green"/>
          <w:u w:val="single"/>
        </w:rPr>
        <w:t xml:space="preserve">unleash a </w:t>
      </w:r>
      <w:r w:rsidRPr="000A4BB6">
        <w:rPr>
          <w:rStyle w:val="Emphasis"/>
          <w:highlight w:val="green"/>
        </w:rPr>
        <w:t>scramble for</w:t>
      </w:r>
      <w:r w:rsidRPr="000A4BB6">
        <w:rPr>
          <w:rStyle w:val="Emphasis"/>
        </w:rPr>
        <w:t xml:space="preserve"> the </w:t>
      </w:r>
      <w:r w:rsidRPr="000A4BB6">
        <w:rPr>
          <w:rStyle w:val="Emphasis"/>
          <w:highlight w:val="green"/>
        </w:rPr>
        <w:t>critical inputs</w:t>
      </w:r>
      <w:r w:rsidRPr="000A4BB6">
        <w:rPr>
          <w:rStyle w:val="Emphasis"/>
        </w:rPr>
        <w:t xml:space="preserve"> we require in order to make a safe and effective vaccine</w:t>
      </w:r>
      <w:r w:rsidRPr="000A4BB6">
        <w:rPr>
          <w:sz w:val="16"/>
        </w:rPr>
        <w:t xml:space="preserve">,” </w:t>
      </w:r>
      <w:proofErr w:type="spellStart"/>
      <w:r w:rsidRPr="000A4BB6">
        <w:rPr>
          <w:sz w:val="16"/>
        </w:rPr>
        <w:t>Bourla</w:t>
      </w:r>
      <w:proofErr w:type="spellEnd"/>
      <w:r w:rsidRPr="000A4BB6">
        <w:rPr>
          <w:sz w:val="16"/>
        </w:rPr>
        <w:t xml:space="preserve"> wrote.</w:t>
      </w:r>
    </w:p>
    <w:p w14:paraId="5BB8F388" w14:textId="77777777" w:rsidR="00BF07B3" w:rsidRDefault="00BF07B3" w:rsidP="00BF07B3">
      <w:pPr>
        <w:rPr>
          <w:sz w:val="16"/>
        </w:rPr>
      </w:pPr>
      <w:r w:rsidRPr="000A4BB6">
        <w:rPr>
          <w:sz w:val="16"/>
        </w:rPr>
        <w:t>“</w:t>
      </w:r>
      <w:r w:rsidRPr="000A4BB6">
        <w:rPr>
          <w:highlight w:val="green"/>
          <w:u w:val="single"/>
        </w:rPr>
        <w:t>Entities with</w:t>
      </w:r>
      <w:r w:rsidRPr="000A4BB6">
        <w:rPr>
          <w:u w:val="single"/>
        </w:rPr>
        <w:t xml:space="preserve"> little </w:t>
      </w:r>
      <w:r w:rsidRPr="000A4BB6">
        <w:rPr>
          <w:highlight w:val="green"/>
          <w:u w:val="single"/>
        </w:rPr>
        <w:t>or no experience</w:t>
      </w:r>
      <w:r w:rsidRPr="000A4BB6">
        <w:rPr>
          <w:sz w:val="16"/>
        </w:rPr>
        <w:t xml:space="preserve"> in manufacturing vaccines </w:t>
      </w:r>
      <w:r w:rsidRPr="000A4BB6">
        <w:rPr>
          <w:u w:val="single"/>
        </w:rPr>
        <w:t xml:space="preserve">are </w:t>
      </w:r>
      <w:r w:rsidRPr="000A4BB6">
        <w:rPr>
          <w:highlight w:val="green"/>
          <w:u w:val="single"/>
        </w:rPr>
        <w:t>likely to chase</w:t>
      </w:r>
      <w:r w:rsidRPr="000A4BB6">
        <w:rPr>
          <w:u w:val="single"/>
        </w:rPr>
        <w:t xml:space="preserve"> the very </w:t>
      </w:r>
      <w:r w:rsidRPr="000A4BB6">
        <w:rPr>
          <w:highlight w:val="green"/>
          <w:u w:val="single"/>
        </w:rPr>
        <w:t>raw materials we require</w:t>
      </w:r>
      <w:r w:rsidRPr="000A4BB6">
        <w:rPr>
          <w:u w:val="single"/>
        </w:rPr>
        <w:t xml:space="preserve"> to scale our production, </w:t>
      </w:r>
      <w:r w:rsidRPr="000A4BB6">
        <w:rPr>
          <w:rStyle w:val="Emphasis"/>
          <w:highlight w:val="green"/>
        </w:rPr>
        <w:t>putting</w:t>
      </w:r>
      <w:r w:rsidRPr="000A4BB6">
        <w:rPr>
          <w:rStyle w:val="Emphasis"/>
        </w:rPr>
        <w:t xml:space="preserve"> the safety and security of </w:t>
      </w:r>
      <w:r w:rsidRPr="000A4BB6">
        <w:rPr>
          <w:rStyle w:val="Emphasis"/>
          <w:highlight w:val="green"/>
        </w:rPr>
        <w:t>all at risk</w:t>
      </w:r>
      <w:r w:rsidRPr="000A4BB6">
        <w:rPr>
          <w:sz w:val="16"/>
        </w:rPr>
        <w:t>,” the CEO wrote.</w:t>
      </w:r>
    </w:p>
    <w:p w14:paraId="6163956D" w14:textId="77777777" w:rsidR="00BF07B3" w:rsidRDefault="00BF07B3" w:rsidP="00BF07B3">
      <w:pPr>
        <w:rPr>
          <w:sz w:val="16"/>
        </w:rPr>
      </w:pPr>
    </w:p>
    <w:p w14:paraId="44685B74" w14:textId="77777777" w:rsidR="00BF07B3" w:rsidRDefault="00BF07B3" w:rsidP="00BF07B3">
      <w:pPr>
        <w:pStyle w:val="Heading4"/>
      </w:pPr>
      <w:r>
        <w:t xml:space="preserve">Prevents </w:t>
      </w:r>
      <w:r w:rsidRPr="0093108A">
        <w:rPr>
          <w:u w:val="single"/>
        </w:rPr>
        <w:t>distribution</w:t>
      </w:r>
      <w:r>
        <w:t xml:space="preserve">---causes </w:t>
      </w:r>
      <w:r w:rsidRPr="0093108A">
        <w:rPr>
          <w:u w:val="single"/>
        </w:rPr>
        <w:t>vaccine hesitancy</w:t>
      </w:r>
      <w:r>
        <w:t>.</w:t>
      </w:r>
    </w:p>
    <w:p w14:paraId="72893758" w14:textId="77777777" w:rsidR="00BF07B3" w:rsidRDefault="00BF07B3" w:rsidP="00BF07B3">
      <w:r w:rsidRPr="001B3E98">
        <w:rPr>
          <w:rStyle w:val="Style13ptBold"/>
        </w:rPr>
        <w:t>Newey et al 21</w:t>
      </w:r>
      <w:r>
        <w:t xml:space="preserve"> [</w:t>
      </w:r>
      <w:r w:rsidRPr="00E5749B">
        <w:t>Sarah Newey</w:t>
      </w:r>
      <w:r w:rsidRPr="00E5749B">
        <w:rPr>
          <w:i/>
          <w:iCs/>
        </w:rPr>
        <w:t>;</w:t>
      </w:r>
      <w:r w:rsidRPr="00E5749B">
        <w:t> Anne Gulland</w:t>
      </w:r>
      <w:r w:rsidRPr="00E5749B">
        <w:rPr>
          <w:i/>
          <w:iCs/>
        </w:rPr>
        <w:t>;</w:t>
      </w:r>
      <w:r w:rsidRPr="00E5749B">
        <w:t> Jennifer Rigby, </w:t>
      </w:r>
      <w:r>
        <w:t>(</w:t>
      </w:r>
      <w:r w:rsidRPr="00E5749B">
        <w:t>GLOBAL HEALTH SECURITY CORRESPONDENTS</w:t>
      </w:r>
      <w:r>
        <w:t xml:space="preserve"> at the telegraph)</w:t>
      </w:r>
      <w:r w:rsidRPr="00E5749B">
        <w:t> </w:t>
      </w:r>
      <w:r w:rsidRPr="00E5749B">
        <w:rPr>
          <w:i/>
          <w:iCs/>
        </w:rPr>
        <w:t>and</w:t>
      </w:r>
      <w:r w:rsidRPr="00E5749B">
        <w:t> Samaan Lateef </w:t>
      </w:r>
      <w:r>
        <w:t xml:space="preserve">(Reporting </w:t>
      </w:r>
      <w:r w:rsidRPr="00E5749B">
        <w:t>IN INDIA</w:t>
      </w:r>
      <w:r>
        <w:t xml:space="preserve">) 6/1/21, </w:t>
      </w:r>
      <w:r w:rsidRPr="00256D77">
        <w:t>Vaccinating the world: the obstacles hindering global rollout – and how to overcome them</w:t>
      </w:r>
      <w:r>
        <w:t xml:space="preserve">, Telegraph, </w:t>
      </w:r>
      <w:hyperlink r:id="rId20" w:history="1">
        <w:r w:rsidRPr="00297C2F">
          <w:rPr>
            <w:rStyle w:val="Hyperlink"/>
          </w:rPr>
          <w:t>https://www.telegraph.co.uk/global-health/science-and-disease/vaccinating-the-world/</w:t>
        </w:r>
      </w:hyperlink>
      <w:r>
        <w:t>] Justin</w:t>
      </w:r>
    </w:p>
    <w:p w14:paraId="151D32BE" w14:textId="77777777" w:rsidR="00BF07B3" w:rsidRPr="00256D77" w:rsidRDefault="004E528B" w:rsidP="00BF07B3">
      <w:pPr>
        <w:rPr>
          <w:sz w:val="16"/>
        </w:rPr>
      </w:pPr>
      <w:hyperlink r:id="rId21" w:history="1">
        <w:r w:rsidR="00BF07B3" w:rsidRPr="00256D77">
          <w:rPr>
            <w:u w:val="single"/>
          </w:rPr>
          <w:t>Vacc</w:t>
        </w:r>
        <w:r w:rsidR="00BF07B3" w:rsidRPr="00256D77">
          <w:rPr>
            <w:rStyle w:val="Emphasis"/>
          </w:rPr>
          <w:t xml:space="preserve">ine </w:t>
        </w:r>
        <w:r w:rsidR="00BF07B3" w:rsidRPr="00256D77">
          <w:rPr>
            <w:rStyle w:val="Emphasis"/>
            <w:highlight w:val="green"/>
          </w:rPr>
          <w:t>hesitancy</w:t>
        </w:r>
        <w:r w:rsidR="00BF07B3" w:rsidRPr="00256D77">
          <w:rPr>
            <w:rStyle w:val="Emphasis"/>
          </w:rPr>
          <w:t xml:space="preserve"> has also </w:t>
        </w:r>
        <w:r w:rsidR="00BF07B3" w:rsidRPr="00256D77">
          <w:rPr>
            <w:rStyle w:val="Emphasis"/>
            <w:highlight w:val="green"/>
          </w:rPr>
          <w:t>reared its head</w:t>
        </w:r>
      </w:hyperlink>
      <w:r w:rsidR="00BF07B3" w:rsidRPr="00256D77">
        <w:rPr>
          <w:u w:val="single"/>
        </w:rPr>
        <w:t xml:space="preserve">, with </w:t>
      </w:r>
      <w:r w:rsidR="00BF07B3" w:rsidRPr="00256D77">
        <w:rPr>
          <w:highlight w:val="green"/>
          <w:u w:val="single"/>
        </w:rPr>
        <w:t>concerns around</w:t>
      </w:r>
      <w:r w:rsidR="00BF07B3" w:rsidRPr="00256D77">
        <w:rPr>
          <w:u w:val="single"/>
        </w:rPr>
        <w:t xml:space="preserve"> </w:t>
      </w:r>
      <w:r w:rsidR="00BF07B3" w:rsidRPr="00256D77">
        <w:rPr>
          <w:rStyle w:val="Emphasis"/>
        </w:rPr>
        <w:t xml:space="preserve">rare blood </w:t>
      </w:r>
      <w:r w:rsidR="00BF07B3" w:rsidRPr="00256D77">
        <w:rPr>
          <w:rStyle w:val="Emphasis"/>
          <w:highlight w:val="green"/>
        </w:rPr>
        <w:t>clots</w:t>
      </w:r>
      <w:r w:rsidR="00BF07B3" w:rsidRPr="00256D77">
        <w:rPr>
          <w:rStyle w:val="Emphasis"/>
        </w:rPr>
        <w:t xml:space="preserve"> linked to the AstraZeneca and J&amp;J vaccines </w:t>
      </w:r>
      <w:r w:rsidR="00BF07B3" w:rsidRPr="00256D77">
        <w:rPr>
          <w:rStyle w:val="Emphasis"/>
          <w:highlight w:val="green"/>
        </w:rPr>
        <w:t>hitting public confidence</w:t>
      </w:r>
      <w:r w:rsidR="00BF07B3" w:rsidRPr="00256D77">
        <w:rPr>
          <w:rStyle w:val="Emphasis"/>
        </w:rPr>
        <w:t xml:space="preserve"> in Africa</w:t>
      </w:r>
      <w:r w:rsidR="00BF07B3" w:rsidRPr="00256D77">
        <w:rPr>
          <w:sz w:val="16"/>
        </w:rPr>
        <w:t xml:space="preserve">. The </w:t>
      </w:r>
      <w:r w:rsidR="00BF07B3" w:rsidRPr="00256D77">
        <w:rPr>
          <w:u w:val="single"/>
        </w:rPr>
        <w:t xml:space="preserve">Democratic Republic of Congo sent 1.3m unwanted doses to countries including </w:t>
      </w:r>
      <w:r w:rsidR="00BF07B3" w:rsidRPr="00256D77">
        <w:rPr>
          <w:rStyle w:val="Emphasis"/>
        </w:rPr>
        <w:t>Togo</w:t>
      </w:r>
      <w:r w:rsidR="00BF07B3" w:rsidRPr="00256D77">
        <w:rPr>
          <w:u w:val="single"/>
        </w:rPr>
        <w:t xml:space="preserve"> and </w:t>
      </w:r>
      <w:r w:rsidR="00BF07B3" w:rsidRPr="00256D77">
        <w:rPr>
          <w:rStyle w:val="Emphasis"/>
        </w:rPr>
        <w:t>Senegal</w:t>
      </w:r>
      <w:r w:rsidR="00BF07B3" w:rsidRPr="00256D77">
        <w:rPr>
          <w:u w:val="single"/>
        </w:rPr>
        <w:t xml:space="preserve"> before they expired </w:t>
      </w:r>
      <w:r w:rsidR="00BF07B3" w:rsidRPr="00256D77">
        <w:rPr>
          <w:u w:val="single"/>
        </w:rPr>
        <w:lastRenderedPageBreak/>
        <w:t xml:space="preserve">in late June, while </w:t>
      </w:r>
      <w:r w:rsidR="00BF07B3" w:rsidRPr="00256D77">
        <w:rPr>
          <w:highlight w:val="green"/>
          <w:u w:val="single"/>
        </w:rPr>
        <w:t>Malawi destroyed</w:t>
      </w:r>
      <w:r w:rsidR="00BF07B3" w:rsidRPr="00256D77">
        <w:rPr>
          <w:u w:val="single"/>
        </w:rPr>
        <w:t xml:space="preserve"> 20,000 </w:t>
      </w:r>
      <w:r w:rsidR="00BF07B3" w:rsidRPr="00256D77">
        <w:rPr>
          <w:rStyle w:val="Emphasis"/>
          <w:highlight w:val="green"/>
        </w:rPr>
        <w:t>unused shots</w:t>
      </w:r>
      <w:r w:rsidR="00BF07B3" w:rsidRPr="00256D77">
        <w:rPr>
          <w:rStyle w:val="Emphasis"/>
        </w:rPr>
        <w:t xml:space="preserve"> last month </w:t>
      </w:r>
      <w:r w:rsidR="00BF07B3" w:rsidRPr="00256D77">
        <w:rPr>
          <w:rStyle w:val="Emphasis"/>
          <w:highlight w:val="green"/>
        </w:rPr>
        <w:t>as hesitancy hit rollout</w:t>
      </w:r>
      <w:r w:rsidR="00BF07B3" w:rsidRPr="00256D77">
        <w:rPr>
          <w:sz w:val="16"/>
        </w:rPr>
        <w:t xml:space="preserve">. “There were some assumptions in the public health community that this is such a bad pandemic... that this will change people’s minds if they were ever hesitant about vaccines,” Prof Heidi Larson, director of the Vaccine Confidence Project, told a </w:t>
      </w:r>
      <w:proofErr w:type="spellStart"/>
      <w:r w:rsidR="00BF07B3" w:rsidRPr="00256D77">
        <w:rPr>
          <w:sz w:val="16"/>
        </w:rPr>
        <w:t>Devex</w:t>
      </w:r>
      <w:proofErr w:type="spellEnd"/>
      <w:r w:rsidR="00BF07B3" w:rsidRPr="00256D77">
        <w:rPr>
          <w:sz w:val="16"/>
        </w:rPr>
        <w:t xml:space="preserve"> event. “Well, it hasn’t really – in fact, </w:t>
      </w:r>
      <w:r w:rsidR="00BF07B3" w:rsidRPr="00256D77">
        <w:rPr>
          <w:u w:val="single"/>
        </w:rPr>
        <w:t xml:space="preserve">the </w:t>
      </w:r>
      <w:r w:rsidR="00BF07B3" w:rsidRPr="00256D77">
        <w:rPr>
          <w:highlight w:val="green"/>
          <w:u w:val="single"/>
        </w:rPr>
        <w:t>groups</w:t>
      </w:r>
      <w:r w:rsidR="00BF07B3" w:rsidRPr="00256D77">
        <w:rPr>
          <w:u w:val="single"/>
        </w:rPr>
        <w:t xml:space="preserve"> and the </w:t>
      </w:r>
      <w:r w:rsidR="00BF07B3" w:rsidRPr="00256D77">
        <w:rPr>
          <w:highlight w:val="green"/>
          <w:u w:val="single"/>
        </w:rPr>
        <w:t>questioning</w:t>
      </w:r>
      <w:r w:rsidR="00BF07B3" w:rsidRPr="00256D77">
        <w:rPr>
          <w:u w:val="single"/>
        </w:rPr>
        <w:t xml:space="preserve"> around </w:t>
      </w:r>
      <w:r w:rsidR="00BF07B3" w:rsidRPr="00256D77">
        <w:rPr>
          <w:highlight w:val="green"/>
          <w:u w:val="single"/>
        </w:rPr>
        <w:t>vaccines</w:t>
      </w:r>
      <w:r w:rsidR="00BF07B3" w:rsidRPr="00256D77">
        <w:rPr>
          <w:u w:val="single"/>
        </w:rPr>
        <w:t xml:space="preserve"> and some of the </w:t>
      </w:r>
      <w:proofErr w:type="spellStart"/>
      <w:r w:rsidR="00BF07B3" w:rsidRPr="00256D77">
        <w:rPr>
          <w:rStyle w:val="Emphasis"/>
        </w:rPr>
        <w:t>anti sentiments</w:t>
      </w:r>
      <w:proofErr w:type="spellEnd"/>
      <w:r w:rsidR="00BF07B3" w:rsidRPr="00256D77">
        <w:rPr>
          <w:rStyle w:val="Emphasis"/>
        </w:rPr>
        <w:t xml:space="preserve"> </w:t>
      </w:r>
      <w:r w:rsidR="00BF07B3" w:rsidRPr="00256D77">
        <w:rPr>
          <w:rStyle w:val="Emphasis"/>
          <w:highlight w:val="green"/>
        </w:rPr>
        <w:t xml:space="preserve">have </w:t>
      </w:r>
      <w:r w:rsidR="00BF07B3" w:rsidRPr="00256D77">
        <w:rPr>
          <w:rStyle w:val="Emphasis"/>
        </w:rPr>
        <w:t xml:space="preserve">actually </w:t>
      </w:r>
      <w:r w:rsidR="00BF07B3" w:rsidRPr="00256D77">
        <w:rPr>
          <w:rStyle w:val="Emphasis"/>
          <w:highlight w:val="green"/>
        </w:rPr>
        <w:t>escalated</w:t>
      </w:r>
      <w:r w:rsidR="00BF07B3" w:rsidRPr="00256D77">
        <w:rPr>
          <w:sz w:val="16"/>
        </w:rPr>
        <w:t xml:space="preserve">.” There are also growing concerns that the AstraZeneca and J&amp;J vaccines may be viewed as the “cheap relation” compared to the new mRNA vaccines produced by Pfizer and </w:t>
      </w:r>
      <w:proofErr w:type="spellStart"/>
      <w:r w:rsidR="00BF07B3" w:rsidRPr="00256D77">
        <w:rPr>
          <w:sz w:val="16"/>
        </w:rPr>
        <w:t>Moderna</w:t>
      </w:r>
      <w:proofErr w:type="spellEnd"/>
      <w:r w:rsidR="00BF07B3" w:rsidRPr="00256D77">
        <w:rPr>
          <w:sz w:val="16"/>
        </w:rPr>
        <w:t xml:space="preserve">. Given the former make up the bulk of </w:t>
      </w:r>
      <w:proofErr w:type="spellStart"/>
      <w:r w:rsidR="00BF07B3" w:rsidRPr="00256D77">
        <w:rPr>
          <w:sz w:val="16"/>
        </w:rPr>
        <w:t>Covax’s</w:t>
      </w:r>
      <w:proofErr w:type="spellEnd"/>
      <w:r w:rsidR="00BF07B3" w:rsidRPr="00256D77">
        <w:rPr>
          <w:sz w:val="16"/>
        </w:rPr>
        <w:t xml:space="preserve"> supply and are far easier to distribute in the developing world, this is a substantial hurdle. “</w:t>
      </w:r>
      <w:r w:rsidR="00BF07B3" w:rsidRPr="00256D77">
        <w:rPr>
          <w:u w:val="single"/>
        </w:rPr>
        <w:t xml:space="preserve">The AstraZeneca row has </w:t>
      </w:r>
      <w:r w:rsidR="00BF07B3" w:rsidRPr="00256D77">
        <w:rPr>
          <w:rStyle w:val="Emphasis"/>
          <w:highlight w:val="green"/>
        </w:rPr>
        <w:t>significantly impacted confidence</w:t>
      </w:r>
      <w:r w:rsidR="00BF07B3" w:rsidRPr="00256D77">
        <w:rPr>
          <w:rStyle w:val="Emphasis"/>
        </w:rPr>
        <w:t xml:space="preserve"> – not just across Africa, but around the world</w:t>
      </w:r>
      <w:r w:rsidR="00BF07B3" w:rsidRPr="00256D77">
        <w:rPr>
          <w:sz w:val="16"/>
        </w:rPr>
        <w:t xml:space="preserve">,” says Dr </w:t>
      </w:r>
      <w:proofErr w:type="spellStart"/>
      <w:r w:rsidR="00BF07B3" w:rsidRPr="00256D77">
        <w:rPr>
          <w:sz w:val="16"/>
        </w:rPr>
        <w:t>Ayoade</w:t>
      </w:r>
      <w:proofErr w:type="spellEnd"/>
      <w:r w:rsidR="00BF07B3" w:rsidRPr="00256D77">
        <w:rPr>
          <w:sz w:val="16"/>
        </w:rPr>
        <w:t xml:space="preserve"> </w:t>
      </w:r>
      <w:proofErr w:type="spellStart"/>
      <w:r w:rsidR="00BF07B3" w:rsidRPr="00256D77">
        <w:rPr>
          <w:sz w:val="16"/>
        </w:rPr>
        <w:t>Alakija</w:t>
      </w:r>
      <w:proofErr w:type="spellEnd"/>
      <w:r w:rsidR="00BF07B3" w:rsidRPr="00256D77">
        <w:rPr>
          <w:sz w:val="16"/>
        </w:rPr>
        <w:t xml:space="preserve">, co-chair of the Africa Union Vaccine Delivery Alliance. “But there is no choice here [to pick a different vaccine].” However, back in Kumasi, </w:t>
      </w:r>
      <w:proofErr w:type="spellStart"/>
      <w:r w:rsidR="00BF07B3" w:rsidRPr="00256D77">
        <w:rPr>
          <w:sz w:val="16"/>
        </w:rPr>
        <w:t>Mr</w:t>
      </w:r>
      <w:proofErr w:type="spellEnd"/>
      <w:r w:rsidR="00BF07B3" w:rsidRPr="00256D77">
        <w:rPr>
          <w:sz w:val="16"/>
        </w:rPr>
        <w:t xml:space="preserve"> Nyarko says it is supply rather than confidence that is currently undermining his district’s roll out. And with no clear picture on when more shots will arrive, he’s left with few options. “All we can do for now is pray that Ghana can secure another batch,” he says. “We are praying that the UK and Europe will help us. </w:t>
      </w:r>
    </w:p>
    <w:p w14:paraId="1C305B99" w14:textId="77777777" w:rsidR="00BF07B3" w:rsidRDefault="00BF07B3" w:rsidP="00BF07B3">
      <w:pPr>
        <w:rPr>
          <w:sz w:val="16"/>
        </w:rPr>
      </w:pPr>
    </w:p>
    <w:p w14:paraId="09517ADC" w14:textId="77777777" w:rsidR="00BF07B3" w:rsidRPr="0093108A" w:rsidRDefault="00BF07B3" w:rsidP="00BF07B3">
      <w:pPr>
        <w:rPr>
          <w:sz w:val="16"/>
        </w:rPr>
      </w:pPr>
    </w:p>
    <w:p w14:paraId="6218EE66" w14:textId="77777777" w:rsidR="00BF07B3" w:rsidRDefault="00BF07B3" w:rsidP="00BF07B3"/>
    <w:p w14:paraId="717EA9D3" w14:textId="77777777" w:rsidR="00BF07B3" w:rsidRDefault="00BF07B3" w:rsidP="00BF07B3">
      <w:pPr>
        <w:pStyle w:val="Heading4"/>
      </w:pPr>
      <w:r>
        <w:t xml:space="preserve">LICs </w:t>
      </w:r>
      <w:r w:rsidRPr="00256D77">
        <w:rPr>
          <w:u w:val="single"/>
        </w:rPr>
        <w:t>statistically cannot</w:t>
      </w:r>
      <w:r>
        <w:t xml:space="preserve"> mass produce vaccines.</w:t>
      </w:r>
    </w:p>
    <w:p w14:paraId="2345FDA3" w14:textId="77777777" w:rsidR="00BF07B3" w:rsidRDefault="00BF07B3" w:rsidP="00BF07B3">
      <w:r w:rsidRPr="001B3E98">
        <w:rPr>
          <w:rStyle w:val="Style13ptBold"/>
        </w:rPr>
        <w:t>Newey et al 21</w:t>
      </w:r>
      <w:r>
        <w:t xml:space="preserve"> [</w:t>
      </w:r>
      <w:r w:rsidRPr="00E5749B">
        <w:t>Sarah Newey</w:t>
      </w:r>
      <w:r w:rsidRPr="00E5749B">
        <w:rPr>
          <w:i/>
          <w:iCs/>
        </w:rPr>
        <w:t>;</w:t>
      </w:r>
      <w:r w:rsidRPr="00E5749B">
        <w:t> Anne Gulland</w:t>
      </w:r>
      <w:r w:rsidRPr="00E5749B">
        <w:rPr>
          <w:i/>
          <w:iCs/>
        </w:rPr>
        <w:t>;</w:t>
      </w:r>
      <w:r w:rsidRPr="00E5749B">
        <w:t> Jennifer Rigby, </w:t>
      </w:r>
      <w:r>
        <w:t>(</w:t>
      </w:r>
      <w:r w:rsidRPr="00E5749B">
        <w:t>GLOBAL HEALTH SECURITY CORRESPONDENTS</w:t>
      </w:r>
      <w:r>
        <w:t xml:space="preserve"> at the telegraph)</w:t>
      </w:r>
      <w:r w:rsidRPr="00E5749B">
        <w:t> </w:t>
      </w:r>
      <w:r w:rsidRPr="00E5749B">
        <w:rPr>
          <w:i/>
          <w:iCs/>
        </w:rPr>
        <w:t>and</w:t>
      </w:r>
      <w:r w:rsidRPr="00E5749B">
        <w:t> Samaan Lateef </w:t>
      </w:r>
      <w:r>
        <w:t xml:space="preserve">(Reporting </w:t>
      </w:r>
      <w:r w:rsidRPr="00E5749B">
        <w:t>IN INDIA</w:t>
      </w:r>
      <w:r>
        <w:t xml:space="preserve">) 6/1/21, </w:t>
      </w:r>
      <w:r w:rsidRPr="00256D77">
        <w:t>Vaccinating the world: the obstacles hindering global rollout – and how to overcome them</w:t>
      </w:r>
      <w:r>
        <w:t xml:space="preserve">, Telegraph, </w:t>
      </w:r>
      <w:hyperlink r:id="rId22" w:history="1">
        <w:r w:rsidRPr="00297C2F">
          <w:rPr>
            <w:rStyle w:val="Hyperlink"/>
          </w:rPr>
          <w:t>https://www.telegraph.co.uk/global-health/science-and-disease/vaccinating-the-world/</w:t>
        </w:r>
      </w:hyperlink>
      <w:r>
        <w:t>] Justin</w:t>
      </w:r>
    </w:p>
    <w:p w14:paraId="4F2024F7" w14:textId="77777777" w:rsidR="00BF07B3" w:rsidRPr="00256D77" w:rsidRDefault="00BF07B3" w:rsidP="00BF07B3">
      <w:pPr>
        <w:rPr>
          <w:sz w:val="16"/>
        </w:rPr>
      </w:pPr>
      <w:r w:rsidRPr="00256D77">
        <w:rPr>
          <w:sz w:val="16"/>
        </w:rPr>
        <w:t xml:space="preserve">Supply is one thing but </w:t>
      </w:r>
      <w:proofErr w:type="gramStart"/>
      <w:r w:rsidRPr="00256D77">
        <w:rPr>
          <w:sz w:val="16"/>
        </w:rPr>
        <w:t>actually getting</w:t>
      </w:r>
      <w:proofErr w:type="gramEnd"/>
      <w:r w:rsidRPr="00256D77">
        <w:rPr>
          <w:sz w:val="16"/>
        </w:rPr>
        <w:t xml:space="preserve"> shots into arms is a huge undertaking for any country. </w:t>
      </w:r>
      <w:r w:rsidRPr="00256D77">
        <w:rPr>
          <w:u w:val="single"/>
        </w:rPr>
        <w:t xml:space="preserve">According to a review of </w:t>
      </w:r>
      <w:proofErr w:type="gramStart"/>
      <w:r w:rsidRPr="00256D77">
        <w:rPr>
          <w:u w:val="single"/>
        </w:rPr>
        <w:t>low and middle income</w:t>
      </w:r>
      <w:proofErr w:type="gramEnd"/>
      <w:r w:rsidRPr="00256D77">
        <w:rPr>
          <w:u w:val="single"/>
        </w:rPr>
        <w:t xml:space="preserve"> countries’ readiness to </w:t>
      </w:r>
      <w:r w:rsidRPr="00256D77">
        <w:rPr>
          <w:rStyle w:val="Emphasis"/>
        </w:rPr>
        <w:t xml:space="preserve">implement </w:t>
      </w:r>
      <w:r w:rsidRPr="00256D77">
        <w:rPr>
          <w:rStyle w:val="Emphasis"/>
          <w:highlight w:val="green"/>
        </w:rPr>
        <w:t>vaccine campaigns</w:t>
      </w:r>
      <w:r w:rsidRPr="00256D77">
        <w:rPr>
          <w:rStyle w:val="Emphasis"/>
        </w:rPr>
        <w:t xml:space="preserve"> conducted by the World Bank, 95 per cent have developed national plans and 82 per cent have worked out which groups should be vaccinated first</w:t>
      </w:r>
      <w:r w:rsidRPr="00256D77">
        <w:rPr>
          <w:sz w:val="16"/>
        </w:rPr>
        <w:t xml:space="preserve">. However, </w:t>
      </w:r>
      <w:r w:rsidRPr="00256D77">
        <w:rPr>
          <w:u w:val="single"/>
        </w:rPr>
        <w:t xml:space="preserve">crucial </w:t>
      </w:r>
      <w:r w:rsidRPr="00256D77">
        <w:rPr>
          <w:highlight w:val="green"/>
          <w:u w:val="single"/>
        </w:rPr>
        <w:t>gaps remain</w:t>
      </w:r>
      <w:r w:rsidRPr="00256D77">
        <w:rPr>
          <w:u w:val="single"/>
        </w:rPr>
        <w:t xml:space="preserve">. Only </w:t>
      </w:r>
      <w:r w:rsidRPr="00256D77">
        <w:rPr>
          <w:rStyle w:val="Emphasis"/>
          <w:highlight w:val="green"/>
        </w:rPr>
        <w:t>59 per cent have plans to train vaccinators</w:t>
      </w:r>
      <w:r w:rsidRPr="00256D77">
        <w:rPr>
          <w:rStyle w:val="Emphasis"/>
        </w:rPr>
        <w:t xml:space="preserve"> </w:t>
      </w:r>
      <w:r w:rsidRPr="00256D77">
        <w:rPr>
          <w:u w:val="single"/>
        </w:rPr>
        <w:t xml:space="preserve">and </w:t>
      </w:r>
      <w:r w:rsidRPr="00256D77">
        <w:rPr>
          <w:highlight w:val="green"/>
          <w:u w:val="single"/>
        </w:rPr>
        <w:t>less than half</w:t>
      </w:r>
      <w:r w:rsidRPr="00256D77">
        <w:rPr>
          <w:sz w:val="16"/>
        </w:rPr>
        <w:t xml:space="preserve"> (48 per cent) </w:t>
      </w:r>
      <w:r w:rsidRPr="00256D77">
        <w:rPr>
          <w:u w:val="single"/>
        </w:rPr>
        <w:t xml:space="preserve">have </w:t>
      </w:r>
      <w:r w:rsidRPr="00256D77">
        <w:rPr>
          <w:highlight w:val="green"/>
          <w:u w:val="single"/>
        </w:rPr>
        <w:t xml:space="preserve">implemented </w:t>
      </w:r>
      <w:r w:rsidRPr="00256D77">
        <w:rPr>
          <w:rStyle w:val="Emphasis"/>
          <w:highlight w:val="green"/>
        </w:rPr>
        <w:t>communications strategies</w:t>
      </w:r>
      <w:r w:rsidRPr="00256D77">
        <w:rPr>
          <w:rStyle w:val="Emphasis"/>
        </w:rPr>
        <w:t xml:space="preserve"> to encourage people to take up vaccines</w:t>
      </w:r>
      <w:r w:rsidRPr="00256D77">
        <w:rPr>
          <w:sz w:val="16"/>
        </w:rPr>
        <w:t xml:space="preserve">. While </w:t>
      </w:r>
      <w:proofErr w:type="gramStart"/>
      <w:r w:rsidRPr="00256D77">
        <w:rPr>
          <w:sz w:val="16"/>
        </w:rPr>
        <w:t>low and middle income</w:t>
      </w:r>
      <w:proofErr w:type="gramEnd"/>
      <w:r w:rsidRPr="00256D77">
        <w:rPr>
          <w:sz w:val="16"/>
        </w:rPr>
        <w:t xml:space="preserve"> countries are used to delivering childhood vaccines, so have cold chain systems in place, a mass vaccine campaign for adults is a very different beast, says </w:t>
      </w:r>
      <w:proofErr w:type="spellStart"/>
      <w:r w:rsidRPr="00256D77">
        <w:rPr>
          <w:sz w:val="16"/>
        </w:rPr>
        <w:t>Mamta</w:t>
      </w:r>
      <w:proofErr w:type="spellEnd"/>
      <w:r w:rsidRPr="00256D77">
        <w:rPr>
          <w:sz w:val="16"/>
        </w:rPr>
        <w:t xml:space="preserve"> </w:t>
      </w:r>
      <w:proofErr w:type="spellStart"/>
      <w:r w:rsidRPr="00256D77">
        <w:rPr>
          <w:sz w:val="16"/>
        </w:rPr>
        <w:t>Murthi</w:t>
      </w:r>
      <w:proofErr w:type="spellEnd"/>
      <w:r w:rsidRPr="00256D77">
        <w:rPr>
          <w:sz w:val="16"/>
        </w:rPr>
        <w:t xml:space="preserve">, vice president for human development at the World Bank. “This is a very different population – adults may be at work, at home, they may be unwilling to travel or not be able to come to vaccine </w:t>
      </w:r>
      <w:proofErr w:type="spellStart"/>
      <w:r w:rsidRPr="00256D77">
        <w:rPr>
          <w:sz w:val="16"/>
        </w:rPr>
        <w:t>centres</w:t>
      </w:r>
      <w:proofErr w:type="spellEnd"/>
      <w:r w:rsidRPr="00256D77">
        <w:rPr>
          <w:sz w:val="16"/>
        </w:rPr>
        <w:t>,” she says. </w:t>
      </w:r>
    </w:p>
    <w:p w14:paraId="1F36EDE6" w14:textId="77777777" w:rsidR="00BF07B3" w:rsidRPr="00E0664E" w:rsidRDefault="00BF07B3" w:rsidP="00BF07B3"/>
    <w:p w14:paraId="51A12413" w14:textId="77777777" w:rsidR="00B54B3E" w:rsidRPr="00550EB1" w:rsidRDefault="00B54B3E" w:rsidP="00B54B3E">
      <w:pPr>
        <w:pStyle w:val="Heading4"/>
        <w:rPr>
          <w:rFonts w:cs="Calibri"/>
          <w:u w:val="single"/>
        </w:rPr>
      </w:pPr>
      <w:r w:rsidRPr="00550EB1">
        <w:rPr>
          <w:rFonts w:cs="Calibri"/>
          <w:u w:val="single"/>
        </w:rPr>
        <w:t>Patents can’t solve</w:t>
      </w:r>
      <w:r w:rsidRPr="00550EB1">
        <w:rPr>
          <w:rFonts w:cs="Calibri"/>
        </w:rPr>
        <w:t xml:space="preserve"> the vaccine problem- they don’t have enough info and manufacturers shield </w:t>
      </w:r>
      <w:r w:rsidRPr="00550EB1">
        <w:rPr>
          <w:rFonts w:cs="Calibri"/>
          <w:u w:val="single"/>
        </w:rPr>
        <w:t>key replication information</w:t>
      </w:r>
    </w:p>
    <w:p w14:paraId="2DF1D248" w14:textId="77777777" w:rsidR="00B54B3E" w:rsidRPr="00550EB1" w:rsidRDefault="00B54B3E" w:rsidP="00B54B3E">
      <w:r w:rsidRPr="00550EB1">
        <w:rPr>
          <w:rStyle w:val="Style13ptBold"/>
        </w:rPr>
        <w:t xml:space="preserve">Santos </w:t>
      </w:r>
      <w:proofErr w:type="spellStart"/>
      <w:r w:rsidRPr="00550EB1">
        <w:rPr>
          <w:rStyle w:val="Style13ptBold"/>
        </w:rPr>
        <w:t>Rutschman</w:t>
      </w:r>
      <w:proofErr w:type="spellEnd"/>
      <w:r w:rsidRPr="00550EB1">
        <w:rPr>
          <w:rStyle w:val="Style13ptBold"/>
        </w:rPr>
        <w:t xml:space="preserve"> 21</w:t>
      </w:r>
      <w:r w:rsidRPr="00550EB1">
        <w:t xml:space="preserve"> Santos </w:t>
      </w:r>
      <w:proofErr w:type="spellStart"/>
      <w:r w:rsidRPr="00550EB1">
        <w:t>Rutschman</w:t>
      </w:r>
      <w:proofErr w:type="spellEnd"/>
      <w:r w:rsidRPr="00550EB1">
        <w:t xml:space="preserve">, Ana (Professor of Law, St. Louis University) and Julia Barnes-Weise (Executive Director of the Global Healthcare Innovation Alliances Accelerator a non-profit organization spun out of a program in Public Policy at Duke University, and a Senior Consultant to the Coalition for Epidemic Preparedness Innovations. She is a lawyer, global health policy consultant, </w:t>
      </w:r>
      <w:proofErr w:type="gramStart"/>
      <w:r w:rsidRPr="00550EB1">
        <w:t>entrepreneur</w:t>
      </w:r>
      <w:proofErr w:type="gramEnd"/>
      <w:r w:rsidRPr="00550EB1">
        <w:t xml:space="preserve"> and Certified Licensing Professional). "The COVID-19 Vaccine Patent Waiver: The Wrong Tool for the Right Goal." Bill of Health (2021) (2021</w:t>
      </w:r>
      <w:proofErr w:type="gramStart"/>
      <w:r w:rsidRPr="00550EB1">
        <w:t>)./</w:t>
      </w:r>
      <w:proofErr w:type="gramEnd"/>
      <w:r w:rsidRPr="00550EB1">
        <w:t>SJKS</w:t>
      </w:r>
    </w:p>
    <w:p w14:paraId="311CE4C8" w14:textId="77777777" w:rsidR="00B54B3E" w:rsidRPr="00550EB1" w:rsidRDefault="00B54B3E" w:rsidP="00B54B3E">
      <w:pPr>
        <w:rPr>
          <w:sz w:val="16"/>
        </w:rPr>
      </w:pPr>
      <w:proofErr w:type="gramStart"/>
      <w:r w:rsidRPr="00550EB1">
        <w:rPr>
          <w:sz w:val="16"/>
        </w:rPr>
        <w:t>In order to</w:t>
      </w:r>
      <w:proofErr w:type="gramEnd"/>
      <w:r w:rsidRPr="00550EB1">
        <w:rPr>
          <w:sz w:val="16"/>
        </w:rPr>
        <w:t xml:space="preserve"> understand the practical limitations of a waiver of intellectual property rights when a vaccine is involved, it may be useful to think of patents as informational mechanisms akin to the information and tools needed to turn a recipe into an edible product. One or more patents will provide a recipe for a </w:t>
      </w:r>
      <w:proofErr w:type="gramStart"/>
      <w:r w:rsidRPr="00550EB1">
        <w:rPr>
          <w:sz w:val="16"/>
        </w:rPr>
        <w:t>process</w:t>
      </w:r>
      <w:proofErr w:type="gramEnd"/>
      <w:r w:rsidRPr="00550EB1">
        <w:rPr>
          <w:sz w:val="16"/>
        </w:rPr>
        <w:t xml:space="preserve"> or a component needed to produce a vaccine. But, just as with a culinary recipe, the informational power of a patent does not cover any tips or instructions that have not been memorialized in writing, nor </w:t>
      </w:r>
      <w:r w:rsidRPr="00550EB1">
        <w:rPr>
          <w:sz w:val="16"/>
        </w:rPr>
        <w:lastRenderedPageBreak/>
        <w:t xml:space="preserve">does it provide any access to the raw materials needed to put a vaccine together. </w:t>
      </w:r>
      <w:r w:rsidRPr="00550EB1">
        <w:rPr>
          <w:rStyle w:val="Emphasis"/>
          <w:highlight w:val="green"/>
        </w:rPr>
        <w:t>Waivers</w:t>
      </w:r>
      <w:r w:rsidRPr="00550EB1">
        <w:rPr>
          <w:rStyle w:val="Emphasis"/>
        </w:rPr>
        <w:t xml:space="preserve">, therefore, temporarily remove exclusionary rights, but </w:t>
      </w:r>
      <w:r w:rsidRPr="00550EB1">
        <w:rPr>
          <w:rStyle w:val="Emphasis"/>
          <w:highlight w:val="green"/>
        </w:rPr>
        <w:t xml:space="preserve">do not address </w:t>
      </w:r>
      <w:r w:rsidRPr="00550EB1">
        <w:rPr>
          <w:rStyle w:val="Emphasis"/>
        </w:rPr>
        <w:t xml:space="preserve">two </w:t>
      </w:r>
      <w:r w:rsidRPr="00550EB1">
        <w:rPr>
          <w:rStyle w:val="Emphasis"/>
          <w:highlight w:val="green"/>
        </w:rPr>
        <w:t>fundamental sources of the</w:t>
      </w:r>
      <w:r w:rsidRPr="00550EB1">
        <w:rPr>
          <w:rStyle w:val="Emphasis"/>
        </w:rPr>
        <w:t xml:space="preserve"> current </w:t>
      </w:r>
      <w:r w:rsidRPr="00550EB1">
        <w:rPr>
          <w:rStyle w:val="Emphasis"/>
          <w:highlight w:val="green"/>
        </w:rPr>
        <w:t>vaccine scarcity problem</w:t>
      </w:r>
      <w:r w:rsidRPr="00550EB1">
        <w:rPr>
          <w:rStyle w:val="Emphasis"/>
        </w:rPr>
        <w:t xml:space="preserve">. First, we are still left with a significant informational problem: as many </w:t>
      </w:r>
      <w:hyperlink r:id="rId23" w:history="1">
        <w:r w:rsidRPr="00550EB1">
          <w:rPr>
            <w:rStyle w:val="Emphasis"/>
          </w:rPr>
          <w:t>commentators</w:t>
        </w:r>
      </w:hyperlink>
      <w:r w:rsidRPr="00550EB1">
        <w:rPr>
          <w:rStyle w:val="Emphasis"/>
        </w:rPr>
        <w:t xml:space="preserve"> have remarked, </w:t>
      </w:r>
      <w:r w:rsidRPr="00550EB1">
        <w:rPr>
          <w:rStyle w:val="Emphasis"/>
          <w:highlight w:val="green"/>
        </w:rPr>
        <w:t>knowledge disclosed through patents</w:t>
      </w:r>
      <w:r w:rsidRPr="00550EB1">
        <w:rPr>
          <w:rStyle w:val="Emphasis"/>
        </w:rPr>
        <w:t xml:space="preserve"> alone </w:t>
      </w:r>
      <w:r w:rsidRPr="00550EB1">
        <w:rPr>
          <w:rStyle w:val="Emphasis"/>
          <w:highlight w:val="green"/>
        </w:rPr>
        <w:t>is</w:t>
      </w:r>
      <w:r w:rsidRPr="00550EB1">
        <w:rPr>
          <w:rStyle w:val="Emphasis"/>
        </w:rPr>
        <w:t xml:space="preserve"> often </w:t>
      </w:r>
      <w:r w:rsidRPr="00550EB1">
        <w:rPr>
          <w:rStyle w:val="Emphasis"/>
          <w:highlight w:val="green"/>
        </w:rPr>
        <w:t>insufficient</w:t>
      </w:r>
      <w:r w:rsidRPr="00550EB1">
        <w:rPr>
          <w:rStyle w:val="Emphasis"/>
        </w:rPr>
        <w:t xml:space="preserve"> for a third party to actually be able </w:t>
      </w:r>
      <w:r w:rsidRPr="00550EB1">
        <w:rPr>
          <w:rStyle w:val="Emphasis"/>
          <w:highlight w:val="green"/>
        </w:rPr>
        <w:t>to replicate a vaccine</w:t>
      </w:r>
      <w:r w:rsidRPr="00550EB1">
        <w:rPr>
          <w:rStyle w:val="Emphasis"/>
        </w:rPr>
        <w:t xml:space="preserve">. From a scientific perspective, </w:t>
      </w:r>
      <w:r w:rsidRPr="00550EB1">
        <w:rPr>
          <w:rStyle w:val="Emphasis"/>
          <w:highlight w:val="green"/>
        </w:rPr>
        <w:t>vaccines</w:t>
      </w:r>
      <w:r w:rsidRPr="00550EB1">
        <w:rPr>
          <w:rStyle w:val="Emphasis"/>
        </w:rPr>
        <w:t xml:space="preserve"> are biological products, and, as such, their relative </w:t>
      </w:r>
      <w:r w:rsidRPr="00550EB1">
        <w:rPr>
          <w:rStyle w:val="Emphasis"/>
          <w:highlight w:val="green"/>
        </w:rPr>
        <w:t>complexity makes them highly dependent on specific manufacturing processes and practices</w:t>
      </w:r>
      <w:r w:rsidRPr="00550EB1">
        <w:rPr>
          <w:rStyle w:val="Emphasis"/>
        </w:rPr>
        <w:t xml:space="preserve">, many of which are </w:t>
      </w:r>
      <w:r w:rsidRPr="00550EB1">
        <w:rPr>
          <w:rStyle w:val="Emphasis"/>
          <w:highlight w:val="green"/>
        </w:rPr>
        <w:t>not disclosed</w:t>
      </w:r>
      <w:r w:rsidRPr="00550EB1">
        <w:rPr>
          <w:rStyle w:val="Emphasis"/>
        </w:rPr>
        <w:t xml:space="preserve"> in a patent </w:t>
      </w:r>
      <w:r w:rsidRPr="00550EB1">
        <w:rPr>
          <w:sz w:val="16"/>
        </w:rPr>
        <w:t>— think of it as the unwritten tips or instructions for a particular recipe. Some of this information may be kept secret by a company for competitive reasons;</w:t>
      </w:r>
      <w:r w:rsidRPr="00550EB1">
        <w:rPr>
          <w:rStyle w:val="Emphasis"/>
        </w:rPr>
        <w:t xml:space="preserve"> in these cases, </w:t>
      </w:r>
      <w:r w:rsidRPr="00550EB1">
        <w:rPr>
          <w:rStyle w:val="Emphasis"/>
          <w:highlight w:val="green"/>
        </w:rPr>
        <w:t xml:space="preserve">lifting </w:t>
      </w:r>
      <w:r w:rsidRPr="00550EB1">
        <w:rPr>
          <w:rStyle w:val="Emphasis"/>
        </w:rPr>
        <w:t xml:space="preserve">patent </w:t>
      </w:r>
      <w:r w:rsidRPr="00550EB1">
        <w:rPr>
          <w:rStyle w:val="Emphasis"/>
          <w:highlight w:val="green"/>
        </w:rPr>
        <w:t xml:space="preserve">rights will not result in increased </w:t>
      </w:r>
      <w:r w:rsidRPr="00550EB1">
        <w:rPr>
          <w:rStyle w:val="Emphasis"/>
        </w:rPr>
        <w:t xml:space="preserve">informational </w:t>
      </w:r>
      <w:r w:rsidRPr="00550EB1">
        <w:rPr>
          <w:rStyle w:val="Emphasis"/>
          <w:highlight w:val="green"/>
        </w:rPr>
        <w:t>disclosure, unless the</w:t>
      </w:r>
      <w:r w:rsidRPr="00550EB1">
        <w:rPr>
          <w:rStyle w:val="Emphasis"/>
        </w:rPr>
        <w:t xml:space="preserve"> patent </w:t>
      </w:r>
      <w:r w:rsidRPr="00550EB1">
        <w:rPr>
          <w:rStyle w:val="Emphasis"/>
          <w:highlight w:val="green"/>
        </w:rPr>
        <w:t>holders themselves</w:t>
      </w:r>
      <w:r w:rsidRPr="00550EB1">
        <w:rPr>
          <w:rStyle w:val="Emphasis"/>
        </w:rPr>
        <w:t xml:space="preserve"> are willing to </w:t>
      </w:r>
      <w:r w:rsidRPr="00550EB1">
        <w:rPr>
          <w:rStyle w:val="Emphasis"/>
          <w:highlight w:val="green"/>
        </w:rPr>
        <w:t>collaborate</w:t>
      </w:r>
      <w:r w:rsidRPr="00550EB1">
        <w:rPr>
          <w:sz w:val="16"/>
        </w:rPr>
        <w:t xml:space="preserve">. A waiver thus solves the exclusivity problem, but not the information problem that undergirds competition in vaccine manufacturing. To revisit the analogy introduced above, a waiver allows third parties to freely use the recipe. </w:t>
      </w:r>
      <w:r w:rsidRPr="00550EB1">
        <w:rPr>
          <w:rStyle w:val="Emphasis"/>
        </w:rPr>
        <w:t>It does not, however, provide all the information that may be needed to manufacture the desired good, nor does it provide manufacturers with the tacit knowledge that only the original manufacturer possesses and is not disclosed elsewhere.</w:t>
      </w:r>
    </w:p>
    <w:p w14:paraId="3C819137" w14:textId="77777777" w:rsidR="00B54B3E" w:rsidRDefault="00B54B3E" w:rsidP="00B54B3E"/>
    <w:p w14:paraId="15EC78F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F07B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528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4B3E"/>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7B3"/>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4709F8"/>
  <w14:defaultImageDpi w14:val="300"/>
  <w15:docId w15:val="{20F196DB-3359-2D4F-B560-8464BBEB0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E528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E528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E528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E528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4E528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E52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528B"/>
  </w:style>
  <w:style w:type="character" w:customStyle="1" w:styleId="Heading1Char">
    <w:name w:val="Heading 1 Char"/>
    <w:aliases w:val="Pocket Char"/>
    <w:basedOn w:val="DefaultParagraphFont"/>
    <w:link w:val="Heading1"/>
    <w:uiPriority w:val="9"/>
    <w:rsid w:val="004E528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E528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E528B"/>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4E528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E528B"/>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ci,Bold Cite Char,Citation Char Char Char,c,Style,Underline Char"/>
    <w:basedOn w:val="DefaultParagraphFont"/>
    <w:uiPriority w:val="1"/>
    <w:qFormat/>
    <w:rsid w:val="004E528B"/>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4E528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E528B"/>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4E528B"/>
    <w:rPr>
      <w:color w:val="auto"/>
      <w:u w:val="none"/>
    </w:rPr>
  </w:style>
  <w:style w:type="paragraph" w:styleId="DocumentMap">
    <w:name w:val="Document Map"/>
    <w:basedOn w:val="Normal"/>
    <w:link w:val="DocumentMapChar"/>
    <w:uiPriority w:val="99"/>
    <w:semiHidden/>
    <w:unhideWhenUsed/>
    <w:rsid w:val="004E528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E528B"/>
    <w:rPr>
      <w:rFonts w:ascii="Lucida Grande" w:hAnsi="Lucida Grande" w:cs="Lucida Grande"/>
    </w:rPr>
  </w:style>
  <w:style w:type="paragraph" w:customStyle="1" w:styleId="textbold">
    <w:name w:val="text bold"/>
    <w:basedOn w:val="Normal"/>
    <w:link w:val="Emphasis"/>
    <w:autoRedefine/>
    <w:uiPriority w:val="20"/>
    <w:qFormat/>
    <w:rsid w:val="00BF07B3"/>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Tags"/>
    <w:basedOn w:val="Heading1"/>
    <w:link w:val="Hyperlink"/>
    <w:autoRedefine/>
    <w:uiPriority w:val="99"/>
    <w:qFormat/>
    <w:rsid w:val="00BF07B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StyleThickunderline1">
    <w:name w:val="Style Thick underline1"/>
    <w:basedOn w:val="DefaultParagraphFont"/>
    <w:rsid w:val="00BF07B3"/>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bo.goc/publication/57126" TargetMode="External"/><Relationship Id="rId18" Type="http://schemas.openxmlformats.org/officeDocument/2006/relationships/hyperlink" Target="https://www.science.org/content/blog-post/myths-vaccine-manufacturing" TargetMode="External"/><Relationship Id="rId3" Type="http://schemas.openxmlformats.org/officeDocument/2006/relationships/customXml" Target="../customXml/item3.xml"/><Relationship Id="rId21" Type="http://schemas.openxmlformats.org/officeDocument/2006/relationships/hyperlink" Target="https://www.telegraph.co.uk/global-health/science-and-disease/hesitancy-hard-wired-us-indulge-now-peril/" TargetMode="External"/><Relationship Id="rId7" Type="http://schemas.openxmlformats.org/officeDocument/2006/relationships/settings" Target="settings.xml"/><Relationship Id="rId12" Type="http://schemas.openxmlformats.org/officeDocument/2006/relationships/hyperlink" Target="https://www.armscontrol.org/act/2019-11/features/cyber-battles-nuclear-outcomes-dangerous-new-pathways-escalation" TargetMode="External"/><Relationship Id="rId17" Type="http://schemas.openxmlformats.org/officeDocument/2006/relationships/hyperlink" Target="https://www.statnews.com/2021/05/06/waiver-of-patent-rights-on-covid-19-vaccines-in-near-term-may-be-more-symbolic-than-substantiv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crsreports.congress.gov/product/pdf/R/R43264/7" TargetMode="External"/><Relationship Id="rId20" Type="http://schemas.openxmlformats.org/officeDocument/2006/relationships/hyperlink" Target="https://www.telegraph.co.uk/global-health/science-and-disease/vaccinating-the-worl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dsupra.com/legalnews/the-us-senate-infrastructure-bill-4989100/"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foreignaffairs.com/articles/united-states/2021-03-19/america-can-and-should-vaccinate-world" TargetMode="External"/><Relationship Id="rId23" Type="http://schemas.openxmlformats.org/officeDocument/2006/relationships/hyperlink" Target="https://science.sciencemag.org/content/369/6506/912" TargetMode="External"/><Relationship Id="rId10" Type="http://schemas.openxmlformats.org/officeDocument/2006/relationships/hyperlink" Target="https://www.barrons.com/articles/drawn-out-negotiations-over-covid-ip-will-blow-back-on-biden-51621973675" TargetMode="External"/><Relationship Id="rId19" Type="http://schemas.openxmlformats.org/officeDocument/2006/relationships/hyperlink" Target="https://www.cnbc.com/2021/05/07/pfizer-ceo-biden-backed-covid-vaccine-patent-waiver-will-cause-problems.html" TargetMode="External"/><Relationship Id="rId4" Type="http://schemas.openxmlformats.org/officeDocument/2006/relationships/customXml" Target="../customXml/item4.xml"/><Relationship Id="rId9" Type="http://schemas.openxmlformats.org/officeDocument/2006/relationships/hyperlink" Target="https://www.nbcnews.com/politics/congress/democrats-plow-full-speed-ahead-sweeping-biden-budget-despite-tensions-n1278722" TargetMode="External"/><Relationship Id="rId14" Type="http://schemas.openxmlformats.org/officeDocument/2006/relationships/hyperlink" Target="https://www.barrons.com/articles/big-pharma-is-not-the-tobacco-industry-51620315693" TargetMode="External"/><Relationship Id="rId22" Type="http://schemas.openxmlformats.org/officeDocument/2006/relationships/hyperlink" Target="https://www.telegraph.co.uk/global-health/science-and-disease/vaccinating-the-worl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18</Pages>
  <Words>10887</Words>
  <Characters>62056</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72798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3</cp:revision>
  <dcterms:created xsi:type="dcterms:W3CDTF">2021-09-18T21:07:00Z</dcterms:created>
  <dcterms:modified xsi:type="dcterms:W3CDTF">2021-09-22T15:21:00Z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