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2B94F" w14:textId="3B2795A1" w:rsidR="00E42E4C" w:rsidRDefault="002735F2" w:rsidP="002735F2">
      <w:pPr>
        <w:pStyle w:val="Heading3"/>
      </w:pPr>
      <w:r>
        <w:t>1</w:t>
      </w:r>
    </w:p>
    <w:p w14:paraId="3058A3B1" w14:textId="77777777" w:rsidR="00F872F4" w:rsidRDefault="00F872F4" w:rsidP="00F872F4">
      <w:pPr>
        <w:pStyle w:val="Heading4"/>
      </w:pPr>
      <w:r>
        <w:t>Interpretation: Debaters must not read theoretical justifications for their framework. To clarify, TJFs are bad</w:t>
      </w:r>
    </w:p>
    <w:p w14:paraId="538C8083" w14:textId="77777777" w:rsidR="00F872F4" w:rsidRDefault="00F872F4" w:rsidP="00F872F4">
      <w:pPr>
        <w:pStyle w:val="Heading4"/>
      </w:pPr>
      <w:r>
        <w:t xml:space="preserve">Violation: they read </w:t>
      </w:r>
      <w:proofErr w:type="spellStart"/>
      <w:r>
        <w:t>phil</w:t>
      </w:r>
      <w:proofErr w:type="spellEnd"/>
      <w:r>
        <w:t xml:space="preserve"> ed, resolvability, real world ed, resource disparities  </w:t>
      </w:r>
    </w:p>
    <w:p w14:paraId="502AF8CE" w14:textId="77777777" w:rsidR="00F872F4" w:rsidRDefault="00F872F4" w:rsidP="00F872F4">
      <w:pPr>
        <w:pStyle w:val="Heading4"/>
      </w:pPr>
      <w:r>
        <w:t>[</w:t>
      </w:r>
      <w:proofErr w:type="gramStart"/>
      <w:r w:rsidRPr="00D54283">
        <w:t>1]Phil</w:t>
      </w:r>
      <w:proofErr w:type="gramEnd"/>
      <w:r w:rsidRPr="00D54283">
        <w:t xml:space="preserve">-ed: kills </w:t>
      </w:r>
      <w:proofErr w:type="spellStart"/>
      <w:r w:rsidRPr="00D54283">
        <w:t>phil</w:t>
      </w:r>
      <w:proofErr w:type="spellEnd"/>
      <w:r w:rsidRPr="00D54283">
        <w:t xml:space="preserve"> ed by forcing a theory debate in framework when we are supposed to be learning about and debating philosophy. </w:t>
      </w:r>
    </w:p>
    <w:p w14:paraId="1B97E129" w14:textId="77777777" w:rsidR="00F872F4" w:rsidRDefault="00F872F4" w:rsidP="00F872F4">
      <w:pPr>
        <w:pStyle w:val="Heading4"/>
      </w:pPr>
      <w:r>
        <w:t>[</w:t>
      </w:r>
      <w:proofErr w:type="gramStart"/>
      <w:r w:rsidRPr="00D54283">
        <w:t>2]Strat</w:t>
      </w:r>
      <w:proofErr w:type="gramEnd"/>
      <w:r w:rsidRPr="00D54283">
        <w:t xml:space="preserve"> skew: TJFs force me to win on both theory and framework to win framework while you may only debate one, extending the other. Kills fairness since I </w:t>
      </w:r>
      <w:proofErr w:type="gramStart"/>
      <w:r w:rsidRPr="00D54283">
        <w:t>have to</w:t>
      </w:r>
      <w:proofErr w:type="gramEnd"/>
      <w:r w:rsidRPr="00D54283">
        <w:t xml:space="preserve"> engage on different layers with minimal time.</w:t>
      </w:r>
    </w:p>
    <w:p w14:paraId="2CA5B212" w14:textId="77777777" w:rsidR="00F872F4" w:rsidRPr="00D54283" w:rsidRDefault="00F872F4" w:rsidP="00F872F4">
      <w:pPr>
        <w:pStyle w:val="Heading4"/>
      </w:pPr>
      <w:r>
        <w:t xml:space="preserve">[3] Logic – </w:t>
      </w:r>
      <w:proofErr w:type="spellStart"/>
      <w:r>
        <w:t>theoertical</w:t>
      </w:r>
      <w:proofErr w:type="spellEnd"/>
      <w:r>
        <w:t xml:space="preserve"> justifications are bad </w:t>
      </w:r>
      <w:proofErr w:type="spellStart"/>
      <w:r>
        <w:t>bc</w:t>
      </w:r>
      <w:proofErr w:type="spellEnd"/>
      <w:r>
        <w:t xml:space="preserve"> regardless of whether or not the </w:t>
      </w:r>
      <w:proofErr w:type="spellStart"/>
      <w:r>
        <w:t>fw</w:t>
      </w:r>
      <w:proofErr w:type="spellEnd"/>
      <w:r>
        <w:t xml:space="preserve"> is </w:t>
      </w:r>
      <w:proofErr w:type="spellStart"/>
      <w:r>
        <w:t>philosopohically</w:t>
      </w:r>
      <w:proofErr w:type="spellEnd"/>
      <w:r>
        <w:t xml:space="preserve"> coherent </w:t>
      </w:r>
      <w:proofErr w:type="spellStart"/>
      <w:r>
        <w:t>tjfs</w:t>
      </w:r>
      <w:proofErr w:type="spellEnd"/>
      <w:r>
        <w:t xml:space="preserve"> ensure we apply illogical </w:t>
      </w:r>
      <w:proofErr w:type="spellStart"/>
      <w:r>
        <w:t>args</w:t>
      </w:r>
      <w:proofErr w:type="spellEnd"/>
      <w:r>
        <w:t xml:space="preserve"> for debates which kills education because </w:t>
      </w:r>
      <w:proofErr w:type="gramStart"/>
      <w:r>
        <w:t>its</w:t>
      </w:r>
      <w:proofErr w:type="gramEnd"/>
      <w:r>
        <w:t xml:space="preserve"> bad to learn about untrue things and fairness because disregarding rules of logic make it so that we’re unable to come up with argumentation – independently logic outweighs because it’s a litmus test for what counts as an argument in the first place </w:t>
      </w:r>
    </w:p>
    <w:p w14:paraId="42EBFAFE" w14:textId="77777777" w:rsidR="00F872F4" w:rsidRDefault="00F872F4" w:rsidP="00F872F4">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7208B391" w14:textId="77777777" w:rsidR="00F872F4" w:rsidRDefault="00F872F4" w:rsidP="00F872F4">
      <w:pPr>
        <w:pStyle w:val="Heading4"/>
      </w:pPr>
      <w:r>
        <w:t>Drop the debater – a] deter future abuse and b] set better norms for debate.</w:t>
      </w:r>
    </w:p>
    <w:p w14:paraId="52DDC4F3" w14:textId="7EDABE0B" w:rsidR="00F872F4" w:rsidRDefault="00F872F4" w:rsidP="00F872F4">
      <w:pPr>
        <w:pStyle w:val="Heading4"/>
      </w:pPr>
      <w:r>
        <w:t xml:space="preserve">Competing </w:t>
      </w:r>
      <w:proofErr w:type="spellStart"/>
      <w:r>
        <w:t>interps</w:t>
      </w:r>
      <w:proofErr w:type="spellEnd"/>
      <w:r>
        <w:t xml:space="preserve"> – [b] it creates a race to the top where we create the best possible norms for debate.</w:t>
      </w:r>
    </w:p>
    <w:p w14:paraId="20D9811C" w14:textId="7E9A951A" w:rsidR="00F872F4" w:rsidRDefault="00F872F4" w:rsidP="00F872F4">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r>
        <w:t xml:space="preserve"> c] encourages going all in on theory which deters substantive education</w:t>
      </w:r>
    </w:p>
    <w:p w14:paraId="42F1A833" w14:textId="77777777" w:rsidR="007440B3" w:rsidRPr="007440B3" w:rsidRDefault="007440B3" w:rsidP="007440B3"/>
    <w:p w14:paraId="0CA04861" w14:textId="2CB66E47" w:rsidR="002735F2" w:rsidRDefault="002735F2" w:rsidP="002735F2">
      <w:pPr>
        <w:pStyle w:val="Heading3"/>
      </w:pPr>
      <w:r>
        <w:lastRenderedPageBreak/>
        <w:t>2</w:t>
      </w:r>
    </w:p>
    <w:p w14:paraId="4C0F9B20" w14:textId="77777777" w:rsidR="002735F2" w:rsidRPr="00192D33" w:rsidRDefault="002735F2" w:rsidP="002735F2">
      <w:pPr>
        <w:pStyle w:val="Heading4"/>
      </w:pPr>
      <w:r>
        <w:t>The standard is maximizing expected well-being, or hedonistic act utilitarianism.</w:t>
      </w:r>
    </w:p>
    <w:p w14:paraId="0DBF015B" w14:textId="77777777" w:rsidR="002735F2" w:rsidRPr="00A3034A" w:rsidRDefault="002735F2" w:rsidP="002735F2">
      <w:pPr>
        <w:pStyle w:val="Heading4"/>
        <w:rPr>
          <w:bCs w:val="0"/>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14:paraId="73A3B4A8" w14:textId="77777777" w:rsidR="002735F2" w:rsidRPr="00192D33" w:rsidRDefault="002735F2" w:rsidP="002735F2">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6A567E80" w14:textId="77777777" w:rsidR="002735F2" w:rsidRPr="00A3034A" w:rsidRDefault="002735F2" w:rsidP="002735F2">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133FDCE1" w14:textId="77777777" w:rsidR="002735F2" w:rsidRPr="00A3034A" w:rsidRDefault="002735F2" w:rsidP="002735F2">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 xml:space="preserve">using both </w:t>
      </w:r>
      <w:r w:rsidRPr="00A3034A">
        <w:rPr>
          <w:rFonts w:asciiTheme="minorHAnsi" w:hAnsiTheme="minorHAnsi" w:cstheme="minorHAnsi"/>
          <w:u w:val="single"/>
        </w:rPr>
        <w:lastRenderedPageBreak/>
        <w:t>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14095831" w14:textId="77777777" w:rsidR="002735F2" w:rsidRPr="00A3034A" w:rsidRDefault="002735F2" w:rsidP="002735F2">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458908F9" w14:textId="77777777" w:rsidR="002735F2" w:rsidRPr="00A3034A" w:rsidRDefault="002735F2" w:rsidP="002735F2">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352A02A3" w14:textId="77777777" w:rsidR="002735F2" w:rsidRPr="00A3034A" w:rsidRDefault="002735F2" w:rsidP="002735F2">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7B3FA50" w14:textId="77777777" w:rsidR="002735F2" w:rsidRPr="00A3034A" w:rsidRDefault="002735F2" w:rsidP="002735F2">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E969366" w14:textId="77777777" w:rsidR="002735F2" w:rsidRPr="00A3034A" w:rsidRDefault="002735F2" w:rsidP="002735F2">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31A17CB5" w14:textId="77777777" w:rsidR="002735F2" w:rsidRPr="00A3034A" w:rsidRDefault="002735F2" w:rsidP="002735F2">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w:t>
      </w:r>
      <w:r w:rsidRPr="00A3034A">
        <w:rPr>
          <w:rFonts w:asciiTheme="minorHAnsi" w:hAnsiTheme="minorHAnsi" w:cstheme="minorHAnsi"/>
          <w:sz w:val="16"/>
        </w:rPr>
        <w:lastRenderedPageBreak/>
        <w:t xml:space="preserve">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B39FEA1" w14:textId="77777777" w:rsidR="002735F2" w:rsidRPr="00A3034A" w:rsidRDefault="002735F2" w:rsidP="002735F2">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AEA15EC" w14:textId="77777777" w:rsidR="002735F2" w:rsidRPr="00A3034A" w:rsidRDefault="002735F2" w:rsidP="002735F2">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2157B163" w14:textId="77777777" w:rsidR="002735F2" w:rsidRPr="00A3034A" w:rsidRDefault="002735F2" w:rsidP="002735F2">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3C3CF4B6" w14:textId="77777777" w:rsidR="002735F2" w:rsidRPr="00A3034A" w:rsidRDefault="002735F2" w:rsidP="002735F2">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0984CA7B" w14:textId="77777777" w:rsidR="002735F2" w:rsidRPr="00A3034A" w:rsidRDefault="002735F2" w:rsidP="002735F2">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4658746D" w14:textId="77777777" w:rsidR="002735F2" w:rsidRPr="00A3034A" w:rsidRDefault="002735F2" w:rsidP="002735F2">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4A7745B9" w14:textId="77777777" w:rsidR="002735F2" w:rsidRPr="00A3034A" w:rsidRDefault="002735F2" w:rsidP="002735F2">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5CBAB906" w14:textId="77777777" w:rsidR="002735F2" w:rsidRPr="00A3034A" w:rsidRDefault="002735F2" w:rsidP="002735F2">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2590DD3" w14:textId="77777777" w:rsidR="002735F2" w:rsidRPr="00A3034A" w:rsidRDefault="002735F2" w:rsidP="002735F2">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D7407AF" w14:textId="77777777" w:rsidR="002735F2" w:rsidRPr="00A3034A" w:rsidRDefault="002735F2" w:rsidP="002735F2">
      <w:pPr>
        <w:rPr>
          <w:rFonts w:asciiTheme="minorHAnsi" w:hAnsiTheme="minorHAnsi" w:cstheme="minorHAnsi"/>
          <w:sz w:val="16"/>
        </w:rPr>
      </w:pPr>
      <w:proofErr w:type="gramStart"/>
      <w:r w:rsidRPr="00A3034A">
        <w:rPr>
          <w:rFonts w:asciiTheme="minorHAnsi" w:hAnsiTheme="minorHAnsi" w:cstheme="minorHAnsi"/>
          <w:sz w:val="16"/>
        </w:rPr>
        <w:lastRenderedPageBreak/>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5757889C" w14:textId="77777777" w:rsidR="002735F2" w:rsidRPr="00A3034A" w:rsidRDefault="002735F2" w:rsidP="002735F2">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420B6D1" w14:textId="77777777" w:rsidR="002735F2" w:rsidRPr="00A3034A" w:rsidRDefault="002735F2" w:rsidP="002735F2">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6124A38" w14:textId="77777777" w:rsidR="002735F2" w:rsidRPr="00A3034A" w:rsidRDefault="002735F2" w:rsidP="002735F2">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6B5F51A" w14:textId="77777777" w:rsidR="002735F2" w:rsidRPr="00A3034A" w:rsidRDefault="002735F2" w:rsidP="002735F2">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0D88A71D" w14:textId="77777777" w:rsidR="002735F2" w:rsidRDefault="002735F2" w:rsidP="002735F2">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w:t>
      </w:r>
      <w:r w:rsidRPr="00A3034A">
        <w:rPr>
          <w:rFonts w:asciiTheme="minorHAnsi" w:hAnsiTheme="minorHAnsi" w:cstheme="minorHAnsi"/>
          <w:sz w:val="16"/>
        </w:rPr>
        <w:lastRenderedPageBreak/>
        <w:t xml:space="preserve">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E7FADA5" w14:textId="77777777" w:rsidR="002735F2" w:rsidRDefault="002735F2" w:rsidP="002735F2">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Deleuze’s theory of individual desire </w:t>
      </w:r>
      <w:r w:rsidRPr="00261450">
        <w:rPr>
          <w:rFonts w:cs="Calibri"/>
          <w:u w:val="single"/>
        </w:rPr>
        <w:t>can’t</w:t>
      </w:r>
      <w:r>
        <w:rPr>
          <w:rFonts w:cs="Calibri"/>
        </w:rPr>
        <w:t xml:space="preserve"> spill up to influencing macropolitical structures.</w:t>
      </w:r>
    </w:p>
    <w:p w14:paraId="13356FEE" w14:textId="77777777" w:rsidR="002735F2" w:rsidRDefault="002735F2" w:rsidP="002735F2"/>
    <w:p w14:paraId="0413C0E6" w14:textId="77777777" w:rsidR="002735F2" w:rsidRDefault="002735F2" w:rsidP="002735F2">
      <w:pPr>
        <w:pStyle w:val="Heading4"/>
      </w:pPr>
      <w:r>
        <w:t>Impact calc – extinction outweighs</w:t>
      </w:r>
    </w:p>
    <w:p w14:paraId="04DBFD51" w14:textId="77777777" w:rsidR="002735F2" w:rsidRDefault="002735F2" w:rsidP="002735F2">
      <w:pPr>
        <w:pStyle w:val="Heading4"/>
      </w:pPr>
      <w:r>
        <w:t xml:space="preserve">A] </w:t>
      </w:r>
      <w:r w:rsidRPr="00DB18F0">
        <w:rPr>
          <w:u w:val="single"/>
        </w:rPr>
        <w:t>Reversibility</w:t>
      </w:r>
      <w:r>
        <w:t>- it forecloses the alternative because we can’t improve society if we are all dead and precludes our ability to practically reason</w:t>
      </w:r>
    </w:p>
    <w:p w14:paraId="0691C407" w14:textId="77777777" w:rsidR="002735F2" w:rsidRDefault="002735F2" w:rsidP="002735F2">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p>
    <w:p w14:paraId="2119EB7B" w14:textId="77777777" w:rsidR="002735F2" w:rsidRDefault="002735F2" w:rsidP="002735F2">
      <w:pPr>
        <w:pStyle w:val="Heading4"/>
      </w:pPr>
      <w:r>
        <w:t xml:space="preserve">C] </w:t>
      </w:r>
      <w:r w:rsidRPr="002C52D9">
        <w:rPr>
          <w:u w:val="single"/>
        </w:rPr>
        <w:t>Objectivity</w:t>
      </w:r>
      <w:r>
        <w:t>- body count is the most objective way to calculate impacts because comparing suffering is unethical</w:t>
      </w:r>
    </w:p>
    <w:p w14:paraId="7A6B843A" w14:textId="77777777" w:rsidR="002735F2" w:rsidRDefault="002735F2" w:rsidP="002735F2">
      <w:pPr>
        <w:pStyle w:val="Heading4"/>
      </w:pPr>
      <w:r>
        <w:t xml:space="preserve">D] </w:t>
      </w:r>
      <w:r w:rsidRPr="002C52D9">
        <w:rPr>
          <w:u w:val="single"/>
        </w:rPr>
        <w:t>Uncertainty</w:t>
      </w:r>
      <w:r>
        <w:t>- if we’re unsure about which interpretation of the world is true, we should preserve the world to keep debating about it</w:t>
      </w:r>
    </w:p>
    <w:p w14:paraId="09BCAE45" w14:textId="77777777" w:rsidR="002735F2" w:rsidRPr="00192D33" w:rsidRDefault="002735F2" w:rsidP="002735F2"/>
    <w:p w14:paraId="6DB1762D" w14:textId="77777777" w:rsidR="002735F2" w:rsidRPr="002735F2" w:rsidRDefault="002735F2" w:rsidP="002735F2"/>
    <w:p w14:paraId="1E7ED535" w14:textId="683DA977" w:rsidR="002735F2" w:rsidRDefault="002735F2" w:rsidP="002735F2">
      <w:pPr>
        <w:pStyle w:val="Heading3"/>
      </w:pPr>
      <w:r>
        <w:lastRenderedPageBreak/>
        <w:t>3</w:t>
      </w:r>
    </w:p>
    <w:p w14:paraId="323B01F3" w14:textId="77777777" w:rsidR="009A7C77" w:rsidRDefault="009A7C77" w:rsidP="009A7C77">
      <w:pPr>
        <w:pStyle w:val="Heading4"/>
      </w:pPr>
      <w:r w:rsidRPr="00422164">
        <w:t xml:space="preserve">Covid has supercharged tech </w:t>
      </w:r>
      <w:proofErr w:type="gramStart"/>
      <w:r w:rsidRPr="00422164">
        <w:t>innovation</w:t>
      </w:r>
      <w:proofErr w:type="gramEnd"/>
      <w:r w:rsidRPr="00422164">
        <w:t xml:space="preserve"> but sustained development is key to ensure further development. </w:t>
      </w:r>
    </w:p>
    <w:p w14:paraId="1CC6A311" w14:textId="77777777" w:rsidR="009A7C77" w:rsidRPr="00422164" w:rsidRDefault="009A7C77" w:rsidP="009A7C77">
      <w:proofErr w:type="spellStart"/>
      <w:r w:rsidRPr="00422164">
        <w:rPr>
          <w:rStyle w:val="Style13ptBold"/>
        </w:rPr>
        <w:t>Neuwahl</w:t>
      </w:r>
      <w:proofErr w:type="spellEnd"/>
      <w:r w:rsidRPr="00422164">
        <w:rPr>
          <w:rStyle w:val="Style13ptBold"/>
        </w:rPr>
        <w:t xml:space="preserve"> Tannen 8/18</w:t>
      </w:r>
      <w:r>
        <w:t xml:space="preserve"> </w:t>
      </w:r>
      <w:proofErr w:type="spellStart"/>
      <w:r w:rsidRPr="00422164">
        <w:t>Neuwahl</w:t>
      </w:r>
      <w:proofErr w:type="spellEnd"/>
      <w:r w:rsidRPr="00422164">
        <w:t xml:space="preserve"> Tannen, Janette. “Pandemic Spurs a Burst of Technology Innovation.” University of Miami News and Events, 18 Aug. 2020, news.miami.edu/stories/2020/08/pandemic-spurs-a-burst-of-technology-innovation.html. SJEP</w:t>
      </w:r>
    </w:p>
    <w:p w14:paraId="0B6A8A36" w14:textId="77777777" w:rsidR="009A7C77" w:rsidRPr="00422164" w:rsidRDefault="009A7C77" w:rsidP="009A7C77">
      <w:pPr>
        <w:spacing w:before="100" w:beforeAutospacing="1" w:after="100" w:afterAutospacing="1" w:line="240" w:lineRule="auto"/>
        <w:rPr>
          <w:rStyle w:val="Emphasis"/>
          <w:rFonts w:ascii="Times New Roman" w:eastAsia="Times New Roman" w:hAnsi="Times New Roman" w:cs="Times New Roman"/>
          <w:b w:val="0"/>
          <w:iCs w:val="0"/>
          <w:color w:val="000000"/>
          <w:sz w:val="24"/>
          <w:lang w:eastAsia="zh-CN"/>
        </w:rPr>
      </w:pPr>
      <w:r w:rsidRPr="00047D18">
        <w:t>Since the novel coronavirus put its grip on the United States, daily life has changed in countless ways.</w:t>
      </w:r>
      <w:r>
        <w:t xml:space="preserve"> </w:t>
      </w:r>
      <w:r w:rsidRPr="00047D18">
        <w:t>Those who can, work from home. Those who rarely cooked now have little choice. And the days of enjoying sports events or concerts among a throng of people seem like distant memories.</w:t>
      </w:r>
      <w:r>
        <w:t xml:space="preserve"> </w:t>
      </w:r>
      <w:r w:rsidRPr="00047D18">
        <w:rPr>
          <w:rStyle w:val="Emphasis"/>
        </w:rPr>
        <w:t xml:space="preserve">But </w:t>
      </w:r>
      <w:r w:rsidRPr="00047D18">
        <w:rPr>
          <w:rStyle w:val="Emphasis"/>
          <w:highlight w:val="green"/>
        </w:rPr>
        <w:t>COVID-19</w:t>
      </w:r>
      <w:r w:rsidRPr="00047D18">
        <w:rPr>
          <w:rStyle w:val="Emphasis"/>
        </w:rPr>
        <w:t xml:space="preserve"> </w:t>
      </w:r>
      <w:r w:rsidRPr="00047D18">
        <w:rPr>
          <w:rStyle w:val="Emphasis"/>
          <w:highlight w:val="green"/>
        </w:rPr>
        <w:t>has been a boon for technology</w:t>
      </w:r>
      <w:r w:rsidRPr="00047D18">
        <w:rPr>
          <w:rStyle w:val="Emphasis"/>
        </w:rPr>
        <w:t xml:space="preserve"> </w:t>
      </w:r>
      <w:r w:rsidRPr="00047D18">
        <w:rPr>
          <w:rStyle w:val="Emphasis"/>
          <w:highlight w:val="green"/>
        </w:rPr>
        <w:t>and, according to</w:t>
      </w:r>
      <w:r w:rsidRPr="00047D18">
        <w:rPr>
          <w:rStyle w:val="Emphasis"/>
        </w:rPr>
        <w:t xml:space="preserve"> University of Miami </w:t>
      </w:r>
      <w:r w:rsidRPr="00047D18">
        <w:rPr>
          <w:rStyle w:val="Emphasis"/>
          <w:highlight w:val="green"/>
        </w:rPr>
        <w:t>experts</w:t>
      </w:r>
      <w:r w:rsidRPr="00047D18">
        <w:rPr>
          <w:rStyle w:val="Emphasis"/>
        </w:rPr>
        <w:t xml:space="preserve">, these </w:t>
      </w:r>
      <w:r w:rsidRPr="00047D18">
        <w:rPr>
          <w:rStyle w:val="Emphasis"/>
          <w:highlight w:val="green"/>
        </w:rPr>
        <w:t>innovations</w:t>
      </w:r>
      <w:r w:rsidRPr="00047D18">
        <w:rPr>
          <w:rStyle w:val="Emphasis"/>
        </w:rPr>
        <w:t xml:space="preserve"> are destined to </w:t>
      </w:r>
      <w:r w:rsidRPr="00047D18">
        <w:rPr>
          <w:rStyle w:val="Emphasis"/>
          <w:highlight w:val="green"/>
        </w:rPr>
        <w:t xml:space="preserve">transform </w:t>
      </w:r>
      <w:r w:rsidRPr="00047D18">
        <w:rPr>
          <w:rStyle w:val="Emphasis"/>
        </w:rPr>
        <w:t xml:space="preserve">how we do </w:t>
      </w:r>
      <w:r w:rsidRPr="00047D18">
        <w:rPr>
          <w:rStyle w:val="Emphasis"/>
          <w:highlight w:val="green"/>
        </w:rPr>
        <w:t>business</w:t>
      </w:r>
      <w:r w:rsidRPr="00047D18">
        <w:rPr>
          <w:rStyle w:val="Emphasis"/>
        </w:rPr>
        <w:t xml:space="preserve"> and almost every other facet of life—from how we communicate, educate, recreate, and entertain to how we seek medical care, design new homes, and perhaps even choose who we live with. “Tech companies are enabling digital productivity,” said Ernie Fernandez, vice president of information technology and the University’s chief information officer. “And this is not just a temporary COVID-19 response—these </w:t>
      </w:r>
      <w:r w:rsidRPr="00047D18">
        <w:rPr>
          <w:rStyle w:val="Emphasis"/>
          <w:highlight w:val="green"/>
        </w:rPr>
        <w:t>companies will</w:t>
      </w:r>
      <w:r w:rsidRPr="00047D18">
        <w:rPr>
          <w:rStyle w:val="Emphasis"/>
        </w:rPr>
        <w:t xml:space="preserve"> continue to </w:t>
      </w:r>
      <w:r w:rsidRPr="00047D18">
        <w:rPr>
          <w:rStyle w:val="Emphasis"/>
          <w:highlight w:val="green"/>
        </w:rPr>
        <w:t>provide value in a world</w:t>
      </w:r>
      <w:r w:rsidRPr="00047D18">
        <w:rPr>
          <w:rStyle w:val="Emphasis"/>
        </w:rPr>
        <w:t xml:space="preserve"> </w:t>
      </w:r>
      <w:r w:rsidRPr="00047D18">
        <w:rPr>
          <w:rStyle w:val="Emphasis"/>
          <w:highlight w:val="green"/>
        </w:rPr>
        <w:t>where</w:t>
      </w:r>
      <w:r w:rsidRPr="00047D18">
        <w:rPr>
          <w:rStyle w:val="Emphasis"/>
        </w:rPr>
        <w:t xml:space="preserve"> digital </w:t>
      </w:r>
      <w:r w:rsidRPr="00047D18">
        <w:rPr>
          <w:rStyle w:val="Emphasis"/>
          <w:highlight w:val="green"/>
        </w:rPr>
        <w:t>technology</w:t>
      </w:r>
      <w:r w:rsidRPr="00047D18">
        <w:rPr>
          <w:rStyle w:val="Emphasis"/>
        </w:rPr>
        <w:t xml:space="preserve"> is going to </w:t>
      </w:r>
      <w:r w:rsidRPr="00047D18">
        <w:rPr>
          <w:rStyle w:val="Emphasis"/>
          <w:highlight w:val="green"/>
        </w:rPr>
        <w:t>persist</w:t>
      </w:r>
      <w:r w:rsidRPr="00047D18">
        <w:rPr>
          <w:rStyle w:val="Emphasis"/>
        </w:rPr>
        <w:t>.” Geoff Sutcliffe, a computer science professor, added that amid the unfortunate misery and death, the pandemic has some silver linings. “We are privileged to be living through an industrial revolution, with computing at the core of it,” he said.</w:t>
      </w:r>
      <w:r w:rsidRPr="00047D18">
        <w:t xml:space="preserve"> “Suddenly, this is how we do </w:t>
      </w:r>
      <w:proofErr w:type="gramStart"/>
      <w:r w:rsidRPr="00047D18">
        <w:t>life</w:t>
      </w:r>
      <w:proofErr w:type="gramEnd"/>
      <w:r w:rsidRPr="00047D18">
        <w:t xml:space="preserve"> and it will change our economic lives completely.”</w:t>
      </w:r>
      <w:r>
        <w:t xml:space="preserve"> </w:t>
      </w:r>
      <w:r w:rsidRPr="00047D18">
        <w:t>Health care</w:t>
      </w:r>
      <w:r>
        <w:t xml:space="preserve">. </w:t>
      </w:r>
      <w:r w:rsidRPr="00047D18">
        <w:t xml:space="preserve">The health care sector is one area undergoing massive technological growth. Not only are several companies developing contact tracing applications for COVID-19, but the pandemic has dramatically increased the acceptance of telehealth visits. Not long ago, insurance companies refused to reimburse doctors for remote exams conducted over a computer screen, yet COVID-19 has given them no choice, said Sara </w:t>
      </w:r>
      <w:proofErr w:type="spellStart"/>
      <w:r w:rsidRPr="00047D18">
        <w:t>Rushinek</w:t>
      </w:r>
      <w:proofErr w:type="spellEnd"/>
      <w:r w:rsidRPr="00047D18">
        <w:t>, professor of business technology and health informatics in the Miami Herbert Business School.</w:t>
      </w:r>
      <w:r>
        <w:t xml:space="preserve"> </w:t>
      </w:r>
      <w:r w:rsidRPr="00047D18">
        <w:t>Beginning with its football team and other student-athletes, the University is the first in the nation to use Tyto Care kits to diagnose or monitor patients who may have been exposed to COVID-19 or who are recovering from the disease. The handheld devices allow health care providers to remotely peer down a person’s throat, inspect their ears, listen to their lungs, and heart, even measure the oxygen in their blood. </w:t>
      </w:r>
      <w:proofErr w:type="spellStart"/>
      <w:r w:rsidRPr="00047D18">
        <w:t>Rushinek</w:t>
      </w:r>
      <w:proofErr w:type="spellEnd"/>
      <w:r w:rsidRPr="00047D18">
        <w:t xml:space="preserve"> expects the number of such devices that relay patient data to physicians will flourish with time.</w:t>
      </w:r>
      <w:r>
        <w:t xml:space="preserve"> </w:t>
      </w:r>
      <w:r w:rsidRPr="00047D18">
        <w:t xml:space="preserve">Nicholas </w:t>
      </w:r>
      <w:proofErr w:type="spellStart"/>
      <w:r w:rsidRPr="00047D18">
        <w:t>Tsinoremas</w:t>
      </w:r>
      <w:proofErr w:type="spellEnd"/>
      <w:r w:rsidRPr="00047D18">
        <w:t>, who directs the University’s </w:t>
      </w:r>
      <w:hyperlink r:id="rId10" w:history="1">
        <w:r w:rsidRPr="00047D18">
          <w:rPr>
            <w:rStyle w:val="Hyperlink"/>
          </w:rPr>
          <w:t>Institute for Data Science and Computing</w:t>
        </w:r>
      </w:hyperlink>
      <w:r w:rsidRPr="00047D18">
        <w:t xml:space="preserve"> (IDSC), and Yelena </w:t>
      </w:r>
      <w:proofErr w:type="spellStart"/>
      <w:r w:rsidRPr="00047D18">
        <w:t>Yesha</w:t>
      </w:r>
      <w:proofErr w:type="spellEnd"/>
      <w:r w:rsidRPr="00047D18">
        <w:t>, distinguished visiting professor of computer science, who is serving as IDSC’s chief innovation officer, also see the opportunity for technology to improve health care.</w:t>
      </w:r>
      <w:r>
        <w:t xml:space="preserve"> </w:t>
      </w:r>
      <w:r w:rsidRPr="00047D18">
        <w:t xml:space="preserve">“We may still go to the hospital, but there will be a lot of digital therapeutic devices to manage the patient outside of the doctor’s office,” </w:t>
      </w:r>
      <w:proofErr w:type="spellStart"/>
      <w:r w:rsidRPr="00047D18">
        <w:rPr>
          <w:rStyle w:val="Emphasis"/>
        </w:rPr>
        <w:t>Tsinoremas</w:t>
      </w:r>
      <w:proofErr w:type="spellEnd"/>
      <w:r w:rsidRPr="00047D18">
        <w:rPr>
          <w:rStyle w:val="Emphasis"/>
        </w:rPr>
        <w:t xml:space="preserve"> said. </w:t>
      </w:r>
      <w:r w:rsidRPr="00047D18">
        <w:rPr>
          <w:rStyle w:val="Emphasis"/>
          <w:highlight w:val="green"/>
        </w:rPr>
        <w:t>Scientists</w:t>
      </w:r>
      <w:r w:rsidRPr="00047D18">
        <w:rPr>
          <w:rStyle w:val="Emphasis"/>
        </w:rPr>
        <w:t xml:space="preserve"> are also </w:t>
      </w:r>
      <w:r w:rsidRPr="00047D18">
        <w:rPr>
          <w:rStyle w:val="Emphasis"/>
          <w:highlight w:val="green"/>
        </w:rPr>
        <w:t>harnessing artificial intelligence</w:t>
      </w:r>
      <w:r w:rsidRPr="00047D18">
        <w:rPr>
          <w:rStyle w:val="Emphasis"/>
        </w:rPr>
        <w:t xml:space="preserve"> </w:t>
      </w:r>
      <w:r w:rsidRPr="00047D18">
        <w:rPr>
          <w:rStyle w:val="Emphasis"/>
          <w:highlight w:val="green"/>
        </w:rPr>
        <w:t>to uncover</w:t>
      </w:r>
      <w:r w:rsidRPr="00047D18">
        <w:rPr>
          <w:rStyle w:val="Emphasis"/>
        </w:rPr>
        <w:t xml:space="preserve"> </w:t>
      </w:r>
      <w:r w:rsidRPr="00047D18">
        <w:rPr>
          <w:rStyle w:val="Emphasis"/>
          <w:highlight w:val="green"/>
        </w:rPr>
        <w:t>patterns</w:t>
      </w:r>
      <w:r w:rsidRPr="00047D18">
        <w:rPr>
          <w:rStyle w:val="Emphasis"/>
        </w:rPr>
        <w:t xml:space="preserve"> among those infected </w:t>
      </w:r>
      <w:r w:rsidRPr="00047D18">
        <w:rPr>
          <w:rStyle w:val="Emphasis"/>
          <w:highlight w:val="green"/>
        </w:rPr>
        <w:t>with COVID-19</w:t>
      </w:r>
      <w:r w:rsidRPr="00047D18">
        <w:rPr>
          <w:rStyle w:val="Emphasis"/>
        </w:rPr>
        <w:t xml:space="preserve"> and to determine why some people are asymptomatic, why others die, and how the virus interacts with other ailments—such as liver disease—to affect a person’s immune response, </w:t>
      </w:r>
      <w:proofErr w:type="spellStart"/>
      <w:r w:rsidRPr="00047D18">
        <w:rPr>
          <w:rStyle w:val="Emphasis"/>
        </w:rPr>
        <w:t>Yesha</w:t>
      </w:r>
      <w:proofErr w:type="spellEnd"/>
      <w:r w:rsidRPr="00047D18">
        <w:rPr>
          <w:rStyle w:val="Emphasis"/>
        </w:rPr>
        <w:t xml:space="preserve"> said. Kenneth Goodman, professor of medicine and director of the Miller School of Medicine’s Institute for Bioethics and Health Policy, said the pandemic is fostering an accelerated digitalization of patient health histories and stimulating the creation of tools to allow these records to be shared more easily for both public health and clinical care. “Health system computers need to talk to each other better,” said Goodman, who also co-directs the University’s Ethics Programs and IDSC’s Data Ethics and Society Center. </w:t>
      </w:r>
      <w:r w:rsidRPr="00047D18">
        <w:lastRenderedPageBreak/>
        <w:t>“Systems must become more interoperable; so that patients who move or are transferred can share their records seamlessly and securely.”</w:t>
      </w:r>
      <w:r>
        <w:t xml:space="preserve"> </w:t>
      </w:r>
      <w:r w:rsidRPr="00047D18">
        <w:t>Education and Business</w:t>
      </w:r>
      <w:r>
        <w:t xml:space="preserve"> </w:t>
      </w:r>
      <w:r w:rsidRPr="00047D18">
        <w:t>When offices and classrooms shuttered almost overnight, workplaces and school districts were forced to adopt collaborative platforms like Zoom, Blackboard Collaborate, or Microsoft Teams. Once used occasionally, such tools are now almost essential for everyday survival, and they are being updated constantly, experts said.</w:t>
      </w:r>
      <w:r>
        <w:t xml:space="preserve"> </w:t>
      </w:r>
      <w:r w:rsidRPr="00047D18">
        <w:t xml:space="preserve">“We are learning that some of the things we were doing are not the best way to have an impact,” </w:t>
      </w:r>
      <w:proofErr w:type="spellStart"/>
      <w:r w:rsidRPr="00047D18">
        <w:t>Tsinoremas</w:t>
      </w:r>
      <w:proofErr w:type="spellEnd"/>
      <w:r w:rsidRPr="00047D18">
        <w:t xml:space="preserve"> said. “Why get on an airplane, when you can just have a virtual meeting?”</w:t>
      </w:r>
      <w:r>
        <w:t xml:space="preserve"> </w:t>
      </w:r>
      <w:r w:rsidRPr="00047D18">
        <w:t>Sutcliffe, who has been able to attend several digital conferences this summer and is planning one of his own in October, sees the change as an advantage for students and faculty alike.</w:t>
      </w:r>
      <w:r>
        <w:t xml:space="preserve"> </w:t>
      </w:r>
      <w:r w:rsidRPr="00047D18">
        <w:t>“They can now attend high-end conferences with experts in their field at a very low cost or sometimes for free,” he said.</w:t>
      </w:r>
      <w:r>
        <w:t xml:space="preserve"> </w:t>
      </w:r>
      <w:r w:rsidRPr="00047D18">
        <w:rPr>
          <w:rStyle w:val="Emphasis"/>
          <w:highlight w:val="green"/>
        </w:rPr>
        <w:t>The growing presence of 5G networking</w:t>
      </w:r>
      <w:r w:rsidRPr="00047D18">
        <w:rPr>
          <w:rStyle w:val="Emphasis"/>
        </w:rPr>
        <w:t xml:space="preserve"> amid the pandemic also could </w:t>
      </w:r>
      <w:r w:rsidRPr="00047D18">
        <w:rPr>
          <w:rStyle w:val="Emphasis"/>
          <w:highlight w:val="green"/>
        </w:rPr>
        <w:t>spur an explosion of technological</w:t>
      </w:r>
      <w:r w:rsidRPr="00047D18">
        <w:rPr>
          <w:rStyle w:val="Emphasis"/>
        </w:rPr>
        <w:t xml:space="preserve"> </w:t>
      </w:r>
      <w:r w:rsidRPr="00047D18">
        <w:rPr>
          <w:rStyle w:val="Emphasis"/>
          <w:highlight w:val="green"/>
        </w:rPr>
        <w:t>innovation</w:t>
      </w:r>
      <w:r w:rsidRPr="00047D18">
        <w:rPr>
          <w:rStyle w:val="Emphasis"/>
        </w:rPr>
        <w:t xml:space="preserve">, </w:t>
      </w:r>
      <w:proofErr w:type="spellStart"/>
      <w:r w:rsidRPr="00047D18">
        <w:rPr>
          <w:rStyle w:val="Emphasis"/>
        </w:rPr>
        <w:t>Tsinoremas</w:t>
      </w:r>
      <w:proofErr w:type="spellEnd"/>
      <w:r w:rsidRPr="00047D18">
        <w:rPr>
          <w:rStyle w:val="Emphasis"/>
        </w:rPr>
        <w:t xml:space="preserve"> said. </w:t>
      </w:r>
      <w:r w:rsidRPr="00047D18">
        <w:rPr>
          <w:rStyle w:val="Emphasis"/>
          <w:highlight w:val="green"/>
        </w:rPr>
        <w:t>With more advanced computing</w:t>
      </w:r>
      <w:r w:rsidRPr="00047D18">
        <w:rPr>
          <w:rStyle w:val="Emphasis"/>
        </w:rPr>
        <w:t xml:space="preserve"> and quicker video streaming, co-workers may forgo Zoom and simply meet with 3D avatars of themselves. “It sounds like science fiction, but with a crisis like COVID, this may come much sooner than we all think,” </w:t>
      </w:r>
      <w:proofErr w:type="spellStart"/>
      <w:r w:rsidRPr="00047D18">
        <w:rPr>
          <w:rStyle w:val="Emphasis"/>
        </w:rPr>
        <w:t>Tsinoremas</w:t>
      </w:r>
      <w:proofErr w:type="spellEnd"/>
      <w:r w:rsidRPr="00047D18">
        <w:rPr>
          <w:rStyle w:val="Emphasis"/>
        </w:rPr>
        <w:t xml:space="preserve"> said. “We can have a virtual meeting, or you could have your own 3-D model there.” In science classes, virtual labs will likely be more interactive, with instructors sharing multiple screens with the students—one with directions and another demonstrating experiments, </w:t>
      </w:r>
      <w:proofErr w:type="spellStart"/>
      <w:r w:rsidRPr="00047D18">
        <w:rPr>
          <w:rStyle w:val="Emphasis"/>
        </w:rPr>
        <w:t>Tsinoremas</w:t>
      </w:r>
      <w:proofErr w:type="spellEnd"/>
      <w:r w:rsidRPr="00047D18">
        <w:rPr>
          <w:rStyle w:val="Emphasis"/>
        </w:rPr>
        <w:t xml:space="preserve"> pointed out. </w:t>
      </w:r>
      <w:r w:rsidRPr="00047D18">
        <w:rPr>
          <w:rStyle w:val="Emphasis"/>
          <w:highlight w:val="green"/>
        </w:rPr>
        <w:t>Many companies and research</w:t>
      </w:r>
      <w:r w:rsidRPr="00047D18">
        <w:rPr>
          <w:rStyle w:val="Emphasis"/>
        </w:rPr>
        <w:t xml:space="preserve"> </w:t>
      </w:r>
      <w:r w:rsidRPr="00047D18">
        <w:rPr>
          <w:rStyle w:val="Emphasis"/>
          <w:highlight w:val="green"/>
        </w:rPr>
        <w:t>centers</w:t>
      </w:r>
      <w:r w:rsidRPr="00047D18">
        <w:rPr>
          <w:rStyle w:val="Emphasis"/>
        </w:rPr>
        <w:t xml:space="preserve"> are also </w:t>
      </w:r>
      <w:r w:rsidRPr="00047D18">
        <w:rPr>
          <w:rStyle w:val="Emphasis"/>
          <w:highlight w:val="green"/>
        </w:rPr>
        <w:t>improving decision-support software</w:t>
      </w:r>
      <w:r w:rsidRPr="00047D18">
        <w:rPr>
          <w:rStyle w:val="Emphasis"/>
        </w:rPr>
        <w:t xml:space="preserve"> </w:t>
      </w:r>
      <w:r w:rsidRPr="00047D18">
        <w:rPr>
          <w:rStyle w:val="Emphasis"/>
          <w:highlight w:val="green"/>
        </w:rPr>
        <w:t>to help humans</w:t>
      </w:r>
      <w:r w:rsidRPr="00047D18">
        <w:rPr>
          <w:rStyle w:val="Emphasis"/>
        </w:rPr>
        <w:t xml:space="preserve"> make more accurate, efficient, and sometimes safer decisions, Goodman said. An example is shown among the features now offered in cars to alert drivers of potential safety hazards. But the software—driven increasingly by machine-learning algorithms—is already improving some physicians’ diagnostic accuracy and might reduce error. “The future will bring an expanded use of computer decision support, which raises difficult ethical issues about whether to—and who should—use those tools,” Goodman said. “Indeed, such </w:t>
      </w:r>
      <w:r w:rsidRPr="00047D18">
        <w:rPr>
          <w:rStyle w:val="Emphasis"/>
          <w:highlight w:val="green"/>
        </w:rPr>
        <w:t>software is</w:t>
      </w:r>
      <w:r w:rsidRPr="00047D18">
        <w:rPr>
          <w:rStyle w:val="Emphasis"/>
        </w:rPr>
        <w:t xml:space="preserve"> already </w:t>
      </w:r>
      <w:r w:rsidRPr="00047D18">
        <w:rPr>
          <w:rStyle w:val="Emphasis"/>
          <w:highlight w:val="green"/>
        </w:rPr>
        <w:t>transforming science, commerce, and transportation</w:t>
      </w:r>
      <w:r w:rsidRPr="00047D18">
        <w:rPr>
          <w:rStyle w:val="Emphasis"/>
        </w:rPr>
        <w:t xml:space="preserve">. For instance, autonomous cars are rolling decision-support systems.” </w:t>
      </w:r>
      <w:proofErr w:type="spellStart"/>
      <w:r w:rsidRPr="00047D18">
        <w:rPr>
          <w:rStyle w:val="Emphasis"/>
        </w:rPr>
        <w:t>Yesha</w:t>
      </w:r>
      <w:proofErr w:type="spellEnd"/>
      <w:r w:rsidRPr="00047D18">
        <w:rPr>
          <w:rStyle w:val="Emphasis"/>
        </w:rPr>
        <w:t xml:space="preserve"> envisions a day when block chain technology, which enables the creation of secure and permanent records of transactions, will protect the nation’s supply chains, many of which were paralyzed at the onset of the pandemic. </w:t>
      </w:r>
    </w:p>
    <w:p w14:paraId="1144F497" w14:textId="77777777" w:rsidR="009A7C77" w:rsidRPr="00836939" w:rsidRDefault="009A7C77" w:rsidP="009A7C77"/>
    <w:p w14:paraId="1D67F676" w14:textId="77777777" w:rsidR="009A7C77" w:rsidRDefault="009A7C77" w:rsidP="009A7C77">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3866C9C9" w14:textId="77777777" w:rsidR="009A7C77" w:rsidRPr="0075069A" w:rsidRDefault="009A7C77" w:rsidP="009A7C77">
      <w:proofErr w:type="spellStart"/>
      <w:r w:rsidRPr="0075069A">
        <w:rPr>
          <w:rStyle w:val="Style13ptBold"/>
        </w:rPr>
        <w:t>Hanasoge</w:t>
      </w:r>
      <w:proofErr w:type="spellEnd"/>
      <w:r w:rsidRPr="0075069A">
        <w:rPr>
          <w:rStyle w:val="Style13ptBold"/>
        </w:rPr>
        <w:t xml:space="preserve"> 16</w:t>
      </w:r>
      <w:r>
        <w:t xml:space="preserve"> [</w:t>
      </w:r>
      <w:proofErr w:type="spellStart"/>
      <w:r>
        <w:t>Chaithra</w:t>
      </w:r>
      <w:proofErr w:type="spellEnd"/>
      <w:r>
        <w:t xml:space="preserve">;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hyperlink r:id="rId11" w:history="1">
        <w:r w:rsidRPr="00540FF3">
          <w:rPr>
            <w:rStyle w:val="Hyperlink"/>
          </w:rPr>
          <w:t>https://www.supplywisdom.com/resources/the-union-strikes-the-good-the-bad-and-the-ugly/</w:t>
        </w:r>
      </w:hyperlink>
      <w:r>
        <w:t>] Justin</w:t>
      </w:r>
    </w:p>
    <w:p w14:paraId="5A57F158" w14:textId="77777777" w:rsidR="009A7C77" w:rsidRPr="0075069A" w:rsidRDefault="009A7C77" w:rsidP="009A7C77">
      <w:pPr>
        <w:rPr>
          <w:sz w:val="16"/>
        </w:rPr>
      </w:pPr>
      <w:r w:rsidRPr="0075069A">
        <w:rPr>
          <w:sz w:val="16"/>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7AD2A830" w14:textId="77777777" w:rsidR="009A7C77" w:rsidRPr="0075069A" w:rsidRDefault="009A7C77" w:rsidP="009A7C77">
      <w:pPr>
        <w:rPr>
          <w:u w:val="single"/>
        </w:rPr>
      </w:pPr>
      <w:r w:rsidRPr="0075069A">
        <w:rPr>
          <w:sz w:val="16"/>
        </w:rPr>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proofErr w:type="gramStart"/>
      <w:r w:rsidRPr="00314BFB">
        <w:rPr>
          <w:rStyle w:val="Emphasis"/>
          <w:highlight w:val="green"/>
        </w:rPr>
        <w:t>violence</w:t>
      </w:r>
      <w:proofErr w:type="gramEnd"/>
      <w:r w:rsidRPr="0075069A">
        <w:rPr>
          <w:u w:val="single"/>
        </w:rPr>
        <w:t xml:space="preserve"> and </w:t>
      </w:r>
      <w:r w:rsidRPr="00314BFB">
        <w:rPr>
          <w:rStyle w:val="Emphasis"/>
          <w:highlight w:val="green"/>
        </w:rPr>
        <w:t>clashes</w:t>
      </w:r>
      <w:r w:rsidRPr="0075069A">
        <w:rPr>
          <w:sz w:val="16"/>
        </w:rPr>
        <w:t xml:space="preserve">, ultimately calling for third party intervention (Secretary of Labor – Thomas Perez) to initiate negotiations between the parties. Also, </w:t>
      </w:r>
      <w:proofErr w:type="gramStart"/>
      <w:r w:rsidRPr="0075069A">
        <w:rPr>
          <w:u w:val="single"/>
        </w:rPr>
        <w:t>as a result of</w:t>
      </w:r>
      <w:proofErr w:type="gramEnd"/>
      <w:r w:rsidRPr="0075069A">
        <w:rPr>
          <w:u w:val="single"/>
        </w:rPr>
        <w:t xml:space="preserve">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7E8B36DD" w14:textId="77777777" w:rsidR="009A7C77" w:rsidRPr="0075069A" w:rsidRDefault="009A7C77" w:rsidP="009A7C77">
      <w:pPr>
        <w:rPr>
          <w:sz w:val="16"/>
        </w:rPr>
      </w:pPr>
      <w:r w:rsidRPr="0075069A">
        <w:rPr>
          <w:sz w:val="16"/>
        </w:rPr>
        <w:lastRenderedPageBreak/>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rPr>
          <w:sz w:val="16"/>
        </w:rPr>
        <w:t xml:space="preserve">, machines are grabbing the jobs which were once the bastion of the humans. So, questions that arise here are, what relevance do unions have in today’s work scenario? </w:t>
      </w:r>
      <w:proofErr w:type="gramStart"/>
      <w:r w:rsidRPr="0075069A">
        <w:rPr>
          <w:sz w:val="16"/>
        </w:rPr>
        <w:t>And,</w:t>
      </w:r>
      <w:proofErr w:type="gramEnd"/>
      <w:r w:rsidRPr="0075069A">
        <w:rPr>
          <w:sz w:val="16"/>
        </w:rPr>
        <w:t xml:space="preserve"> are the strikes organized by them avoidable?</w:t>
      </w:r>
    </w:p>
    <w:p w14:paraId="3DC4BF2F" w14:textId="77777777" w:rsidR="009A7C77" w:rsidRPr="0075069A" w:rsidRDefault="009A7C77" w:rsidP="009A7C77">
      <w:pPr>
        <w:rPr>
          <w:u w:val="single"/>
        </w:rPr>
      </w:pPr>
      <w:proofErr w:type="gramStart"/>
      <w:r w:rsidRPr="0075069A">
        <w:rPr>
          <w:sz w:val="16"/>
        </w:rPr>
        <w:t>As long as</w:t>
      </w:r>
      <w:proofErr w:type="gramEnd"/>
      <w:r w:rsidRPr="0075069A">
        <w:rPr>
          <w:sz w:val="16"/>
        </w:rPr>
        <w:t xml:space="preserve"> the concept of labor exists and employees feel that they are not </w:t>
      </w:r>
      <w:r>
        <w:rPr>
          <w:sz w:val="16"/>
        </w:rPr>
        <w:t>receivin</w:t>
      </w:r>
      <w:r w:rsidRPr="00764C34">
        <w:rPr>
          <w:sz w:val="16"/>
        </w:rPr>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rPr>
          <w:sz w:val="16"/>
        </w:rPr>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rPr>
          <w:sz w:val="16"/>
        </w:rPr>
        <w:t xml:space="preserve"> for a few</w:t>
      </w:r>
      <w:r w:rsidRPr="0075069A">
        <w:rPr>
          <w:sz w:val="16"/>
        </w:rPr>
        <w:t xml:space="preserve"> days.  </w:t>
      </w:r>
      <w:r w:rsidRPr="0075069A">
        <w:rPr>
          <w:u w:val="single"/>
        </w:rPr>
        <w:t>Besides such direct effects</w:t>
      </w:r>
      <w:r w:rsidRPr="0075069A">
        <w:rPr>
          <w:sz w:val="16"/>
        </w:rPr>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 xml:space="preserve">lesser </w:t>
      </w:r>
      <w:proofErr w:type="gramStart"/>
      <w:r w:rsidRPr="00314BFB">
        <w:rPr>
          <w:rStyle w:val="Emphasis"/>
          <w:highlight w:val="green"/>
        </w:rPr>
        <w:t>productivity</w:t>
      </w:r>
      <w:proofErr w:type="gramEnd"/>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3FE75480" w14:textId="77777777" w:rsidR="009A7C77" w:rsidRPr="0075069A" w:rsidRDefault="009A7C77" w:rsidP="009A7C77">
      <w:pPr>
        <w:rPr>
          <w:sz w:val="16"/>
        </w:rPr>
      </w:pPr>
      <w:r w:rsidRPr="0075069A">
        <w:rPr>
          <w:sz w:val="16"/>
        </w:rPr>
        <w:t xml:space="preserve">Also, </w:t>
      </w:r>
      <w:r w:rsidRPr="00F1306B">
        <w:rPr>
          <w:u w:val="single"/>
        </w:rPr>
        <w:t xml:space="preserve">union strikes can </w:t>
      </w:r>
      <w:r w:rsidRPr="00F1306B">
        <w:rPr>
          <w:rStyle w:val="Emphasis"/>
        </w:rPr>
        <w:t>never be taken too lightly</w:t>
      </w:r>
      <w:r w:rsidRPr="00F1306B">
        <w:rPr>
          <w:sz w:val="16"/>
        </w:rPr>
        <w:t xml:space="preserve"> as they have</w:t>
      </w:r>
      <w:r w:rsidRPr="0075069A">
        <w:rPr>
          <w:sz w:val="16"/>
        </w:rPr>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rPr>
          <w:sz w:val="1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28A197F4" w14:textId="77777777" w:rsidR="009A7C77" w:rsidRPr="0075069A" w:rsidRDefault="009A7C77" w:rsidP="009A7C77">
      <w:pPr>
        <w:rPr>
          <w:sz w:val="16"/>
        </w:rPr>
      </w:pPr>
      <w:r w:rsidRPr="0075069A">
        <w:rPr>
          <w:sz w:val="16"/>
        </w:rPr>
        <w:t xml:space="preserve">However, aside from employee concerns, such incidents are also determined by </w:t>
      </w:r>
      <w:proofErr w:type="gramStart"/>
      <w:r w:rsidRPr="0075069A">
        <w:rPr>
          <w:sz w:val="16"/>
        </w:rPr>
        <w:t>a number of</w:t>
      </w:r>
      <w:proofErr w:type="gramEnd"/>
      <w:r w:rsidRPr="0075069A">
        <w:rPr>
          <w:sz w:val="16"/>
        </w:rPr>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5A4F433B" w14:textId="77777777" w:rsidR="009A7C77" w:rsidRDefault="009A7C77" w:rsidP="009A7C77">
      <w:pPr>
        <w:rPr>
          <w:sz w:val="16"/>
        </w:rPr>
      </w:pPr>
      <w:r w:rsidRPr="0075069A">
        <w:rPr>
          <w:sz w:val="16"/>
        </w:rPr>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rPr>
          <w:sz w:val="16"/>
        </w:rPr>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rPr>
          <w:sz w:val="16"/>
        </w:rPr>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rPr>
          <w:sz w:val="16"/>
        </w:rPr>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rPr>
          <w:sz w:val="16"/>
        </w:rPr>
        <w:t>, irksome</w:t>
      </w:r>
      <w:r w:rsidRPr="00314BFB">
        <w:rPr>
          <w:sz w:val="16"/>
        </w:rPr>
        <w:t xml:space="preserve"> workplace regulations such as constant surveillance, irregular timings and incentives</w:t>
      </w:r>
      <w:r w:rsidRPr="0075069A">
        <w:rPr>
          <w:sz w:val="16"/>
        </w:rPr>
        <w:t xml:space="preserve"> have prompted employees to express their resentment in smaller ways such as corruption of internal servers and so on.  Such risks are further enhanced in a city like Kolkata, which carries a strong trade union culture.</w:t>
      </w:r>
    </w:p>
    <w:p w14:paraId="2DD3153D" w14:textId="77777777" w:rsidR="009A7C77" w:rsidRDefault="009A7C77" w:rsidP="009A7C77"/>
    <w:p w14:paraId="15E280BB" w14:textId="77777777" w:rsidR="009A7C77" w:rsidRDefault="009A7C77" w:rsidP="009A7C77">
      <w:pPr>
        <w:pStyle w:val="Heading4"/>
      </w:pPr>
      <w:r>
        <w:t xml:space="preserve">Victories like the </w:t>
      </w:r>
      <w:proofErr w:type="spellStart"/>
      <w:r>
        <w:t>aff</w:t>
      </w:r>
      <w:proofErr w:type="spellEnd"/>
      <w:r>
        <w:t xml:space="preserve"> </w:t>
      </w:r>
      <w:r w:rsidRPr="000D44EE">
        <w:rPr>
          <w:u w:val="single"/>
        </w:rPr>
        <w:t>mobilizes unions</w:t>
      </w:r>
      <w:r>
        <w:t xml:space="preserve"> in the </w:t>
      </w:r>
      <w:r w:rsidRPr="00F1306B">
        <w:rPr>
          <w:u w:val="single"/>
        </w:rPr>
        <w:t>IT sector</w:t>
      </w:r>
      <w:r>
        <w:t>.</w:t>
      </w:r>
    </w:p>
    <w:p w14:paraId="2D7148EC" w14:textId="77777777" w:rsidR="009A7C77" w:rsidRPr="000D44EE" w:rsidRDefault="009A7C77" w:rsidP="009A7C77">
      <w:proofErr w:type="spellStart"/>
      <w:r w:rsidRPr="000D44EE">
        <w:rPr>
          <w:rStyle w:val="Style13ptBold"/>
        </w:rPr>
        <w:t>Vynck</w:t>
      </w:r>
      <w:proofErr w:type="spellEnd"/>
      <w:r w:rsidRPr="000D44EE">
        <w:rPr>
          <w:rStyle w:val="Style13ptBold"/>
        </w:rPr>
        <w:t xml:space="preserve">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w:t>
      </w:r>
      <w:proofErr w:type="spellStart"/>
      <w:r>
        <w:t>Nitashu</w:t>
      </w:r>
      <w:proofErr w:type="spellEnd"/>
      <w:r>
        <w:t xml:space="preserve"> </w:t>
      </w:r>
      <w:proofErr w:type="spellStart"/>
      <w:r>
        <w:t>Tiku</w:t>
      </w:r>
      <w:proofErr w:type="spellEnd"/>
      <w:r>
        <w:t xml:space="preserve">;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hyperlink r:id="rId12" w:history="1">
        <w:r w:rsidRPr="00540FF3">
          <w:rPr>
            <w:rStyle w:val="Hyperlink"/>
          </w:rPr>
          <w:t>https://www.washingtonpost.com/technology/2021/01/26/tech-unions-explainer/</w:t>
        </w:r>
      </w:hyperlink>
      <w:r>
        <w:t>] Justin</w:t>
      </w:r>
    </w:p>
    <w:p w14:paraId="6E07480B" w14:textId="77777777" w:rsidR="009A7C77" w:rsidRDefault="009A7C77" w:rsidP="009A7C77">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rPr>
          <w:sz w:val="16"/>
        </w:rPr>
        <w:t xml:space="preserve"> and increasing their ranks, rather than focusing on employment </w:t>
      </w:r>
      <w:r w:rsidRPr="000D44EE">
        <w:rPr>
          <w:sz w:val="16"/>
        </w:rPr>
        <w:lastRenderedPageBreak/>
        <w:t xml:space="preserve">status as the primary goal, says Veena </w:t>
      </w:r>
      <w:proofErr w:type="spellStart"/>
      <w:r w:rsidRPr="000D44EE">
        <w:rPr>
          <w:sz w:val="16"/>
        </w:rPr>
        <w:t>Dubal</w:t>
      </w:r>
      <w:proofErr w:type="spellEnd"/>
      <w:r w:rsidRPr="000D44EE">
        <w:rPr>
          <w:sz w:val="16"/>
        </w:rPr>
        <w:t xml:space="preserve">,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2863C4AF" w14:textId="77777777" w:rsidR="009A7C77" w:rsidRDefault="009A7C77" w:rsidP="009A7C77">
      <w:pPr>
        <w:rPr>
          <w:u w:val="single"/>
        </w:rPr>
      </w:pPr>
    </w:p>
    <w:p w14:paraId="167D3CA0" w14:textId="77777777" w:rsidR="009A7C77" w:rsidRDefault="009A7C77" w:rsidP="009A7C77">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5D8B91CD" w14:textId="77777777" w:rsidR="009A7C77" w:rsidRDefault="009A7C77" w:rsidP="009A7C77">
      <w:r w:rsidRPr="00A638FA">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4E6550D8" w14:textId="77777777" w:rsidR="009A7C77" w:rsidRPr="008C40B7" w:rsidRDefault="009A7C77" w:rsidP="009A7C77">
      <w:pPr>
        <w:rPr>
          <w:b/>
          <w:iCs/>
          <w:u w:val="single"/>
        </w:rPr>
      </w:pPr>
      <w:r w:rsidRPr="00156B25">
        <w:rPr>
          <w:sz w:val="16"/>
        </w:rPr>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rPr>
          <w:sz w:val="16"/>
        </w:rPr>
        <w:t xml:space="preserve">, after all, </w:t>
      </w:r>
      <w:r w:rsidRPr="001C124C">
        <w:rPr>
          <w:rStyle w:val="StyleUnderline"/>
        </w:rPr>
        <w:t xml:space="preserve">amount to less than 0.003 percent of the population that will live in the </w:t>
      </w:r>
      <w:r w:rsidRPr="001C124C">
        <w:rPr>
          <w:rStyle w:val="Emphasis"/>
        </w:rPr>
        <w:t>future</w:t>
      </w:r>
      <w:r w:rsidRPr="00156B25">
        <w:rPr>
          <w:sz w:val="16"/>
        </w:rPr>
        <w:t xml:space="preserve">. It’s reasonable to suggest that those </w:t>
      </w:r>
      <w:r w:rsidRPr="001C124C">
        <w:rPr>
          <w:rStyle w:val="Emphasis"/>
        </w:rPr>
        <w:t>quadrillions</w:t>
      </w:r>
      <w:r w:rsidRPr="00156B25">
        <w:rPr>
          <w:sz w:val="16"/>
        </w:rPr>
        <w:t xml:space="preserve"> </w:t>
      </w:r>
      <w:r w:rsidRPr="001C124C">
        <w:rPr>
          <w:rStyle w:val="StyleUnderline"/>
        </w:rPr>
        <w:t xml:space="preserve">of </w:t>
      </w:r>
      <w:r w:rsidRPr="00A638FA">
        <w:rPr>
          <w:rStyle w:val="StyleUnderline"/>
          <w:highlight w:val="green"/>
        </w:rPr>
        <w:t>future people have</w:t>
      </w:r>
      <w:r w:rsidRPr="00156B25">
        <w:rPr>
          <w:sz w:val="16"/>
        </w:rPr>
        <w:t xml:space="preserve">, accordingly, </w:t>
      </w:r>
      <w:r w:rsidRPr="00A638FA">
        <w:rPr>
          <w:rStyle w:val="Emphasis"/>
          <w:highlight w:val="green"/>
        </w:rPr>
        <w:t>hundreds of thousands of times</w:t>
      </w:r>
      <w:r w:rsidRPr="00156B25">
        <w:rPr>
          <w:sz w:val="16"/>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rPr>
          <w:sz w:val="16"/>
        </w:rPr>
        <w:t xml:space="preserve">. That’s the basic argument behind Nick </w:t>
      </w:r>
      <w:proofErr w:type="spellStart"/>
      <w:r w:rsidRPr="00156B25">
        <w:rPr>
          <w:sz w:val="16"/>
        </w:rPr>
        <w:t>Beckstead’s</w:t>
      </w:r>
      <w:proofErr w:type="spellEnd"/>
      <w:r w:rsidRPr="00156B25">
        <w:rPr>
          <w:sz w:val="16"/>
        </w:rPr>
        <w:t xml:space="preserve"> 2013 Rutgers philosophy dissertation, “On the overwhelming importance of shaping the far future.” It’s a glorious mindfuck of a thesis, not least because </w:t>
      </w:r>
      <w:proofErr w:type="spellStart"/>
      <w:r w:rsidRPr="00156B25">
        <w:rPr>
          <w:sz w:val="16"/>
        </w:rPr>
        <w:t>Beckstead</w:t>
      </w:r>
      <w:proofErr w:type="spellEnd"/>
      <w:r w:rsidRPr="00156B25">
        <w:rPr>
          <w:sz w:val="16"/>
        </w:rPr>
        <w:t xml:space="preserve"> shows very convincingly that this is a conclusion any plausible moral view would reach. It’s not just something that weird </w:t>
      </w:r>
      <w:proofErr w:type="spellStart"/>
      <w:r w:rsidRPr="00156B25">
        <w:rPr>
          <w:sz w:val="16"/>
        </w:rPr>
        <w:t>utilitarians</w:t>
      </w:r>
      <w:proofErr w:type="spellEnd"/>
      <w:r w:rsidRPr="00156B25">
        <w:rPr>
          <w:sz w:val="16"/>
        </w:rPr>
        <w:t xml:space="preserve"> have to deal with. And </w:t>
      </w:r>
      <w:proofErr w:type="spellStart"/>
      <w:r w:rsidRPr="00156B25">
        <w:rPr>
          <w:sz w:val="16"/>
        </w:rPr>
        <w:t>Beckstead</w:t>
      </w:r>
      <w:proofErr w:type="spellEnd"/>
      <w:r w:rsidRPr="00156B25">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156B25">
        <w:rPr>
          <w:sz w:val="16"/>
        </w:rPr>
        <w:t>prioritizing</w:t>
      </w:r>
      <w:proofErr w:type="gramEnd"/>
      <w:r w:rsidRPr="00156B25">
        <w:rPr>
          <w:sz w:val="16"/>
        </w:rPr>
        <w:t xml:space="preserve"> the far future even mean? </w:t>
      </w:r>
      <w:r w:rsidRPr="001C124C">
        <w:rPr>
          <w:rStyle w:val="StyleUnderline"/>
        </w:rPr>
        <w:t xml:space="preserve">The most </w:t>
      </w:r>
      <w:r w:rsidRPr="001C124C">
        <w:rPr>
          <w:rStyle w:val="Emphasis"/>
        </w:rPr>
        <w:t>literal</w:t>
      </w:r>
      <w:r w:rsidRPr="00156B25">
        <w:rPr>
          <w:sz w:val="16"/>
        </w:rPr>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rPr>
          <w:sz w:val="16"/>
        </w:rPr>
        <w:t>, to ensure</w:t>
      </w:r>
      <w:r w:rsidRPr="00156B25">
        <w:rPr>
          <w:sz w:val="16"/>
        </w:rPr>
        <w:t xml:space="preserve"> that the species persists </w:t>
      </w:r>
      <w:proofErr w:type="gramStart"/>
      <w:r w:rsidRPr="00156B25">
        <w:rPr>
          <w:sz w:val="16"/>
        </w:rPr>
        <w:t>as long as</w:t>
      </w:r>
      <w:proofErr w:type="gramEnd"/>
      <w:r w:rsidRPr="00156B25">
        <w:rPr>
          <w:sz w:val="16"/>
        </w:rPr>
        <w:t xml:space="preserve"> possible. For the long-term-focused effective altruists I know, that typically means identifying concrete threats </w:t>
      </w:r>
      <w:r w:rsidRPr="00F1306B">
        <w:rPr>
          <w:sz w:val="16"/>
        </w:rPr>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rPr>
          <w:sz w:val="16"/>
        </w:rPr>
        <w:t xml:space="preserve"> in a set of slides he made in 2013, </w:t>
      </w:r>
      <w:proofErr w:type="spellStart"/>
      <w:r w:rsidRPr="00F1306B">
        <w:rPr>
          <w:sz w:val="16"/>
        </w:rPr>
        <w:t>Beckstead</w:t>
      </w:r>
      <w:proofErr w:type="spellEnd"/>
      <w:r w:rsidRPr="00F1306B">
        <w:rPr>
          <w:sz w:val="16"/>
        </w:rPr>
        <w:t xml:space="preserve"> makes a compelling case that </w:t>
      </w:r>
      <w:r w:rsidRPr="00F1306B">
        <w:rPr>
          <w:rStyle w:val="StyleUnderline"/>
        </w:rPr>
        <w:t xml:space="preserve">while that’s certainly </w:t>
      </w:r>
      <w:r w:rsidRPr="00F1306B">
        <w:rPr>
          <w:rStyle w:val="Emphasis"/>
        </w:rPr>
        <w:t>part</w:t>
      </w:r>
      <w:r w:rsidRPr="00F1306B">
        <w:rPr>
          <w:sz w:val="16"/>
        </w:rPr>
        <w:t xml:space="preserve"> </w:t>
      </w:r>
      <w:r w:rsidRPr="00F1306B">
        <w:rPr>
          <w:rStyle w:val="StyleUnderline"/>
        </w:rPr>
        <w:t xml:space="preserve">of what caring about the far future entails, approaches that address </w:t>
      </w:r>
      <w:r w:rsidRPr="00F1306B">
        <w:rPr>
          <w:rStyle w:val="Emphasis"/>
        </w:rPr>
        <w:t>specific threats</w:t>
      </w:r>
      <w:r w:rsidRPr="00F1306B">
        <w:rPr>
          <w:sz w:val="16"/>
        </w:rPr>
        <w:t xml:space="preserve"> </w:t>
      </w:r>
      <w:r w:rsidRPr="00F1306B">
        <w:rPr>
          <w:rStyle w:val="StyleUnderline"/>
        </w:rPr>
        <w:t>to humanity</w:t>
      </w:r>
      <w:r w:rsidRPr="00F1306B">
        <w:rPr>
          <w:sz w:val="16"/>
        </w:rPr>
        <w:t xml:space="preserve"> (which he calls “</w:t>
      </w:r>
      <w:r w:rsidRPr="00F1306B">
        <w:rPr>
          <w:rStyle w:val="Emphasis"/>
        </w:rPr>
        <w:t>targeted</w:t>
      </w:r>
      <w:r w:rsidRPr="00F1306B">
        <w:rPr>
          <w:sz w:val="16"/>
        </w:rPr>
        <w:t xml:space="preserve">” </w:t>
      </w:r>
      <w:r w:rsidRPr="00F1306B">
        <w:rPr>
          <w:rStyle w:val="StyleUnderline"/>
        </w:rPr>
        <w:t>approaches</w:t>
      </w:r>
      <w:r w:rsidRPr="00F1306B">
        <w:rPr>
          <w:sz w:val="16"/>
        </w:rPr>
        <w:t xml:space="preserve"> to the far future) </w:t>
      </w:r>
      <w:r w:rsidRPr="00F1306B">
        <w:rPr>
          <w:rStyle w:val="StyleUnderline"/>
        </w:rPr>
        <w:t xml:space="preserve">have to </w:t>
      </w:r>
      <w:r w:rsidRPr="00F1306B">
        <w:rPr>
          <w:rStyle w:val="Emphasis"/>
        </w:rPr>
        <w:t>complement</w:t>
      </w:r>
      <w:r w:rsidRPr="00F1306B">
        <w:rPr>
          <w:sz w:val="16"/>
        </w:rPr>
        <w:t xml:space="preserve"> “</w:t>
      </w:r>
      <w:r w:rsidRPr="00F1306B">
        <w:rPr>
          <w:rStyle w:val="Emphasis"/>
        </w:rPr>
        <w:t>broad</w:t>
      </w:r>
      <w:r w:rsidRPr="00F1306B">
        <w:rPr>
          <w:sz w:val="16"/>
        </w:rPr>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rPr>
          <w:sz w:val="16"/>
        </w:rPr>
        <w:t>, not just</w:t>
      </w:r>
      <w:r w:rsidRPr="00156B25">
        <w:rPr>
          <w:sz w:val="16"/>
        </w:rPr>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rPr>
          <w:sz w:val="16"/>
        </w:rPr>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proofErr w:type="spellStart"/>
      <w:r w:rsidRPr="00A638FA">
        <w:rPr>
          <w:rStyle w:val="Emphasis"/>
          <w:highlight w:val="green"/>
        </w:rPr>
        <w:t>supervirus</w:t>
      </w:r>
      <w:proofErr w:type="spellEnd"/>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w:t>
      </w:r>
      <w:proofErr w:type="gramStart"/>
      <w:r w:rsidRPr="001C124C">
        <w:rPr>
          <w:rStyle w:val="StyleUnderline"/>
        </w:rPr>
        <w:t xml:space="preserve">as a whole </w:t>
      </w:r>
      <w:r w:rsidRPr="00A638FA">
        <w:rPr>
          <w:rStyle w:val="StyleUnderline"/>
          <w:highlight w:val="green"/>
        </w:rPr>
        <w:t>makes</w:t>
      </w:r>
      <w:proofErr w:type="gramEnd"/>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rPr>
          <w:sz w:val="16"/>
        </w:rPr>
        <w:t xml:space="preserve">. And a significant bottleneck there is that </w:t>
      </w:r>
      <w:proofErr w:type="gramStart"/>
      <w:r w:rsidRPr="00156B25">
        <w:rPr>
          <w:sz w:val="16"/>
        </w:rPr>
        <w:t>the vast majority of</w:t>
      </w:r>
      <w:proofErr w:type="gramEnd"/>
      <w:r w:rsidRPr="00156B25">
        <w:rPr>
          <w:sz w:val="16"/>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rPr>
          <w:sz w:val="16"/>
        </w:rPr>
        <w:t xml:space="preserve"> </w:t>
      </w:r>
      <w:r w:rsidRPr="00F1306B">
        <w:rPr>
          <w:rStyle w:val="Emphasis"/>
        </w:rPr>
        <w:t>far future</w:t>
      </w:r>
      <w:r w:rsidRPr="00F1306B">
        <w:rPr>
          <w:sz w:val="16"/>
        </w:rPr>
        <w:t xml:space="preserve"> </w:t>
      </w:r>
      <w:r w:rsidRPr="00A638FA">
        <w:rPr>
          <w:rStyle w:val="StyleUnderline"/>
          <w:highlight w:val="green"/>
        </w:rPr>
        <w:t>is to</w:t>
      </w:r>
      <w:r w:rsidRPr="00156B25">
        <w:rPr>
          <w:sz w:val="16"/>
        </w:rPr>
        <w:t xml:space="preserve"> improve school systems — here and now — to </w:t>
      </w:r>
      <w:r w:rsidRPr="00A638FA">
        <w:rPr>
          <w:rStyle w:val="StyleUnderline"/>
          <w:highlight w:val="green"/>
        </w:rPr>
        <w:t>harness</w:t>
      </w:r>
      <w:r w:rsidRPr="00156B25">
        <w:rPr>
          <w:sz w:val="16"/>
        </w:rPr>
        <w:t xml:space="preserve"> the group economist Raj Chetty calls “lost </w:t>
      </w:r>
      <w:proofErr w:type="spellStart"/>
      <w:r w:rsidRPr="00156B25">
        <w:rPr>
          <w:sz w:val="16"/>
        </w:rPr>
        <w:t>Einsteins</w:t>
      </w:r>
      <w:proofErr w:type="spellEnd"/>
      <w:r w:rsidRPr="00156B25">
        <w:rPr>
          <w:sz w:val="16"/>
        </w:rPr>
        <w:t>” (</w:t>
      </w:r>
      <w:r w:rsidRPr="008F2F9C">
        <w:rPr>
          <w:rStyle w:val="Emphasis"/>
        </w:rPr>
        <w:t xml:space="preserve">potential </w:t>
      </w:r>
      <w:r w:rsidRPr="00A638FA">
        <w:rPr>
          <w:rStyle w:val="Emphasis"/>
          <w:highlight w:val="green"/>
        </w:rPr>
        <w:t>innovators</w:t>
      </w:r>
      <w:r w:rsidRPr="00156B25">
        <w:rPr>
          <w:sz w:val="1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156B25">
        <w:rPr>
          <w:sz w:val="16"/>
        </w:rPr>
        <w:t>Beckstead</w:t>
      </w:r>
      <w:proofErr w:type="spellEnd"/>
      <w:r w:rsidRPr="00156B25">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sz w:val="16"/>
          <w:highlight w:val="green"/>
        </w:rPr>
        <w:t xml:space="preserve"> </w:t>
      </w:r>
      <w:r w:rsidRPr="00F1306B">
        <w:rPr>
          <w:rStyle w:val="Emphasis"/>
        </w:rPr>
        <w:t>incentives</w:t>
      </w:r>
      <w:r w:rsidRPr="00F1306B">
        <w:rPr>
          <w:sz w:val="16"/>
        </w:rPr>
        <w:t xml:space="preserve"> </w:t>
      </w:r>
      <w:r w:rsidRPr="00F1306B">
        <w:rPr>
          <w:rStyle w:val="StyleUnderline"/>
        </w:rPr>
        <w:t>and</w:t>
      </w:r>
      <w:r w:rsidRPr="00F1306B">
        <w:rPr>
          <w:sz w:val="16"/>
        </w:rPr>
        <w:t xml:space="preserve"> </w:t>
      </w:r>
      <w:r w:rsidRPr="00A638FA">
        <w:rPr>
          <w:rStyle w:val="Emphasis"/>
          <w:highlight w:val="green"/>
        </w:rPr>
        <w:t>norms</w:t>
      </w:r>
      <w:r w:rsidRPr="00156B25">
        <w:rPr>
          <w:sz w:val="16"/>
        </w:rPr>
        <w:t xml:space="preserve"> </w:t>
      </w:r>
      <w:r w:rsidRPr="008F2F9C">
        <w:rPr>
          <w:rStyle w:val="StyleUnderline"/>
        </w:rPr>
        <w:t>in</w:t>
      </w:r>
      <w:r w:rsidRPr="00156B25">
        <w:rPr>
          <w:sz w:val="16"/>
        </w:rPr>
        <w:t xml:space="preserve"> </w:t>
      </w:r>
      <w:r w:rsidRPr="008F2F9C">
        <w:rPr>
          <w:rStyle w:val="Emphasis"/>
        </w:rPr>
        <w:t>academic work</w:t>
      </w:r>
      <w:r w:rsidRPr="00156B25">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156B25">
        <w:rPr>
          <w:sz w:val="16"/>
        </w:rPr>
        <w:t>Beckstead</w:t>
      </w:r>
      <w:proofErr w:type="spellEnd"/>
      <w:r w:rsidRPr="00156B25">
        <w:rPr>
          <w:sz w:val="16"/>
        </w:rPr>
        <w:t xml:space="preserve"> writes. “An implication of this is that a lot of everyday good works are good from a broad perspective, even though hardly anyone thinks explicitly in terms of far future standards.” Look at those examples again: It’s just a list of what </w:t>
      </w:r>
      <w:r w:rsidRPr="00156B25">
        <w:rPr>
          <w:sz w:val="16"/>
        </w:rPr>
        <w:lastRenderedPageBreak/>
        <w:t xml:space="preserve">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156B25">
        <w:rPr>
          <w:sz w:val="16"/>
        </w:rPr>
        <w:t>scientists, or</w:t>
      </w:r>
      <w:proofErr w:type="gramEnd"/>
      <w:r w:rsidRPr="00156B25">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spellStart"/>
      <w:r w:rsidRPr="008F2F9C">
        <w:rPr>
          <w:rStyle w:val="StyleUnderline"/>
        </w:rPr>
        <w:t>goodery</w:t>
      </w:r>
      <w:proofErr w:type="spellEnd"/>
      <w:r w:rsidRPr="008F2F9C">
        <w:rPr>
          <w:rStyle w:val="StyleUnderline"/>
        </w:rPr>
        <w:t>.</w:t>
      </w:r>
    </w:p>
    <w:p w14:paraId="209B2767" w14:textId="77777777" w:rsidR="002735F2" w:rsidRPr="002735F2" w:rsidRDefault="002735F2" w:rsidP="002735F2"/>
    <w:p w14:paraId="7EE140D6" w14:textId="337169CF" w:rsidR="002735F2" w:rsidRDefault="002735F2" w:rsidP="002735F2">
      <w:pPr>
        <w:pStyle w:val="Heading3"/>
      </w:pPr>
      <w:r>
        <w:lastRenderedPageBreak/>
        <w:t>4</w:t>
      </w:r>
    </w:p>
    <w:p w14:paraId="7291C656" w14:textId="77777777" w:rsidR="007440B3" w:rsidRPr="00EB2756" w:rsidRDefault="007440B3" w:rsidP="007440B3">
      <w:pPr>
        <w:pStyle w:val="Heading4"/>
        <w:rPr>
          <w:rFonts w:cs="Calibri"/>
          <w:bCs w:val="0"/>
        </w:rPr>
      </w:pPr>
      <w:r w:rsidRPr="00F570EE">
        <w:rPr>
          <w:rFonts w:cs="Calibri"/>
        </w:rPr>
        <w:t>Permissibility and presumption negate – a.  the resolution indicates the aff</w:t>
      </w:r>
      <w:r>
        <w:rPr>
          <w:rFonts w:cs="Calibri"/>
        </w:rPr>
        <w:t>irmative</w:t>
      </w:r>
      <w:r w:rsidRPr="00F570EE">
        <w:rPr>
          <w:rFonts w:cs="Calibri"/>
        </w:rPr>
        <w:t xml:space="preserve"> </w:t>
      </w:r>
      <w:r>
        <w:rPr>
          <w:rFonts w:cs="Calibri"/>
        </w:rPr>
        <w:t>is proactive</w:t>
      </w:r>
      <w:r w:rsidRPr="00F570EE">
        <w:rPr>
          <w:rFonts w:cs="Calibri"/>
        </w:rPr>
        <w:t>, and permissibility would deny the existence of an obligation b. Statements are more often false than true because any part can be false. This means you negate if there is no offense because the resolution is probably false.</w:t>
      </w:r>
    </w:p>
    <w:p w14:paraId="5D72CB99" w14:textId="77777777" w:rsidR="007440B3" w:rsidRPr="001F7168" w:rsidRDefault="007440B3" w:rsidP="007440B3">
      <w:pPr>
        <w:pStyle w:val="Heading4"/>
        <w:rPr>
          <w:rFonts w:cs="Calibri"/>
          <w:color w:val="000000" w:themeColor="text1"/>
        </w:rPr>
      </w:pPr>
      <w:r>
        <w:rPr>
          <w:rFonts w:cs="Calibri"/>
          <w:color w:val="000000" w:themeColor="text1"/>
        </w:rPr>
        <w:t>T</w:t>
      </w:r>
      <w:r w:rsidRPr="00E1331E">
        <w:rPr>
          <w:rFonts w:cs="Calibri"/>
          <w:color w:val="000000" w:themeColor="text1"/>
        </w:rPr>
        <w:t xml:space="preserve">he neg burden is to prove that </w:t>
      </w:r>
      <w:r>
        <w:rPr>
          <w:rFonts w:cs="Calibri"/>
          <w:color w:val="000000" w:themeColor="text1"/>
        </w:rPr>
        <w:t xml:space="preserve">the </w:t>
      </w:r>
      <w:proofErr w:type="spellStart"/>
      <w:r>
        <w:rPr>
          <w:rFonts w:cs="Calibri"/>
          <w:color w:val="000000" w:themeColor="text1"/>
        </w:rPr>
        <w:t>aff</w:t>
      </w:r>
      <w:proofErr w:type="spellEnd"/>
      <w:r w:rsidRPr="00E1331E">
        <w:rPr>
          <w:rFonts w:cs="Calibri"/>
          <w:color w:val="000000" w:themeColor="text1"/>
        </w:rPr>
        <w:t xml:space="preserve"> won’t logically happen in the status quo, and the </w:t>
      </w:r>
      <w:proofErr w:type="spellStart"/>
      <w:r w:rsidRPr="00E1331E">
        <w:rPr>
          <w:rFonts w:cs="Calibri"/>
          <w:color w:val="000000" w:themeColor="text1"/>
        </w:rPr>
        <w:t>aff</w:t>
      </w:r>
      <w:proofErr w:type="spellEnd"/>
      <w:r w:rsidRPr="00E1331E">
        <w:rPr>
          <w:rFonts w:cs="Calibri"/>
          <w:color w:val="000000" w:themeColor="text1"/>
        </w:rPr>
        <w:t xml:space="preserve"> burden is to prove that </w:t>
      </w:r>
      <w:r>
        <w:rPr>
          <w:rFonts w:cs="Calibri"/>
          <w:color w:val="000000" w:themeColor="text1"/>
        </w:rPr>
        <w:t>it</w:t>
      </w:r>
      <w:r w:rsidRPr="00E1331E">
        <w:rPr>
          <w:rFonts w:cs="Calibri"/>
          <w:color w:val="000000" w:themeColor="text1"/>
        </w:rPr>
        <w:t xml:space="preserve"> will.</w:t>
      </w:r>
    </w:p>
    <w:p w14:paraId="17F99E40" w14:textId="77777777" w:rsidR="007440B3" w:rsidRPr="00F63D3C" w:rsidRDefault="007440B3" w:rsidP="007440B3">
      <w:pPr>
        <w:pBdr>
          <w:bottom w:val="single" w:sz="6" w:space="1" w:color="auto"/>
        </w:pBdr>
        <w:spacing w:after="0" w:line="240" w:lineRule="auto"/>
        <w:jc w:val="center"/>
        <w:rPr>
          <w:rFonts w:eastAsia="Times New Roman"/>
          <w:vanish/>
          <w:szCs w:val="16"/>
        </w:rPr>
      </w:pPr>
      <w:r w:rsidRPr="00F63D3C">
        <w:rPr>
          <w:rFonts w:eastAsia="Times New Roman"/>
          <w:vanish/>
          <w:szCs w:val="16"/>
        </w:rPr>
        <w:t>Top of Form</w:t>
      </w:r>
    </w:p>
    <w:p w14:paraId="5E38C5C7" w14:textId="77777777" w:rsidR="007440B3" w:rsidRPr="00F63D3C" w:rsidRDefault="007440B3" w:rsidP="007440B3">
      <w:pPr>
        <w:pBdr>
          <w:top w:val="single" w:sz="6" w:space="1" w:color="auto"/>
        </w:pBdr>
        <w:spacing w:after="0" w:line="240" w:lineRule="auto"/>
        <w:jc w:val="center"/>
        <w:rPr>
          <w:rFonts w:eastAsia="Times New Roman"/>
          <w:vanish/>
          <w:szCs w:val="16"/>
        </w:rPr>
      </w:pPr>
      <w:r w:rsidRPr="00F63D3C">
        <w:rPr>
          <w:rFonts w:eastAsia="Times New Roman"/>
          <w:vanish/>
          <w:szCs w:val="16"/>
        </w:rPr>
        <w:t>Bottom of Form</w:t>
      </w:r>
    </w:p>
    <w:p w14:paraId="43085CE7" w14:textId="77777777" w:rsidR="007440B3" w:rsidRPr="00F63D3C" w:rsidRDefault="007440B3" w:rsidP="007440B3">
      <w:pPr>
        <w:pStyle w:val="Heading4"/>
        <w:rPr>
          <w:rFonts w:cs="Calibri"/>
        </w:rPr>
      </w:pPr>
      <w:r w:rsidRPr="00F63D3C">
        <w:rPr>
          <w:rFonts w:cs="Calibri"/>
        </w:rPr>
        <w:t>Prefer:</w:t>
      </w:r>
    </w:p>
    <w:p w14:paraId="32E0DC31" w14:textId="77777777" w:rsidR="007440B3" w:rsidRPr="00F63D3C" w:rsidRDefault="007440B3" w:rsidP="007440B3">
      <w:pPr>
        <w:pStyle w:val="Heading4"/>
        <w:rPr>
          <w:rFonts w:cs="Calibri"/>
        </w:rPr>
      </w:pPr>
      <w:r w:rsidRPr="00F63D3C">
        <w:rPr>
          <w:rFonts w:cs="Calibri"/>
        </w:rPr>
        <w:t>1] Text –</w:t>
      </w:r>
    </w:p>
    <w:p w14:paraId="776C0835" w14:textId="77777777" w:rsidR="007440B3" w:rsidRPr="00F63D3C" w:rsidRDefault="007440B3" w:rsidP="007440B3">
      <w:pPr>
        <w:pStyle w:val="Heading4"/>
        <w:rPr>
          <w:rFonts w:cs="Calibri"/>
        </w:rPr>
      </w:pPr>
      <w:r w:rsidRPr="00F63D3C">
        <w:rPr>
          <w:rFonts w:cs="Calibri"/>
        </w:rPr>
        <w:t xml:space="preserve">A] Ought </w:t>
      </w:r>
      <w:proofErr w:type="gramStart"/>
      <w:r w:rsidRPr="00F63D3C">
        <w:rPr>
          <w:rFonts w:cs="Calibri"/>
        </w:rPr>
        <w:t>is</w:t>
      </w:r>
      <w:proofErr w:type="gramEnd"/>
      <w:r w:rsidRPr="00F63D3C">
        <w:rPr>
          <w:rFonts w:cs="Calibri"/>
        </w:rPr>
        <w:t xml:space="preserve"> “</w:t>
      </w:r>
      <w:r w:rsidRPr="00F63D3C">
        <w:rPr>
          <w:rFonts w:cs="Calibri"/>
          <w:u w:val="single"/>
        </w:rPr>
        <w:t>used to express logical consequence</w:t>
      </w:r>
      <w:r w:rsidRPr="00F63D3C">
        <w:rPr>
          <w:rFonts w:cs="Calibri"/>
        </w:rPr>
        <w:t xml:space="preserve">” as defined by Merriam-Webster </w:t>
      </w:r>
    </w:p>
    <w:p w14:paraId="0683D33E" w14:textId="77777777" w:rsidR="007440B3" w:rsidRPr="00F63D3C" w:rsidRDefault="007440B3" w:rsidP="007440B3">
      <w:pPr>
        <w:rPr>
          <w:szCs w:val="16"/>
        </w:rPr>
      </w:pPr>
      <w:r w:rsidRPr="00F63D3C">
        <w:rPr>
          <w:szCs w:val="16"/>
        </w:rPr>
        <w:t>(</w:t>
      </w:r>
      <w:hyperlink r:id="rId13" w:history="1">
        <w:r w:rsidRPr="00F63D3C">
          <w:rPr>
            <w:rStyle w:val="Hyperlink"/>
            <w:szCs w:val="16"/>
          </w:rPr>
          <w:t>http://www.merriam-webster.com/dictionary/ought</w:t>
        </w:r>
      </w:hyperlink>
      <w:r w:rsidRPr="00F63D3C">
        <w:rPr>
          <w:szCs w:val="16"/>
        </w:rPr>
        <w:t>) //Massa</w:t>
      </w:r>
    </w:p>
    <w:p w14:paraId="0A4B99EA" w14:textId="77777777" w:rsidR="007440B3" w:rsidRPr="00F63D3C" w:rsidRDefault="007440B3" w:rsidP="007440B3">
      <w:pPr>
        <w:pStyle w:val="Heading4"/>
        <w:rPr>
          <w:rFonts w:cs="Calibri"/>
        </w:rPr>
      </w:pPr>
      <w:r w:rsidRPr="00F63D3C">
        <w:rPr>
          <w:rFonts w:cs="Calibri"/>
        </w:rPr>
        <w:t>B] Oxford Dictionary defines ought as “</w:t>
      </w:r>
      <w:r w:rsidRPr="00F63D3C">
        <w:rPr>
          <w:rFonts w:cs="Calibri"/>
          <w:u w:val="single"/>
        </w:rPr>
        <w:t>used to indicate something that is probable</w:t>
      </w:r>
      <w:r w:rsidRPr="00F63D3C">
        <w:rPr>
          <w:rFonts w:cs="Calibri"/>
        </w:rPr>
        <w:t>.”</w:t>
      </w:r>
    </w:p>
    <w:p w14:paraId="115C55D1" w14:textId="24BE331B" w:rsidR="007440B3" w:rsidRDefault="007440B3" w:rsidP="007440B3">
      <w:pPr>
        <w:rPr>
          <w:szCs w:val="16"/>
        </w:rPr>
      </w:pPr>
      <w:hyperlink r:id="rId14" w:history="1">
        <w:r w:rsidRPr="00F63D3C">
          <w:rPr>
            <w:rStyle w:val="Hyperlink"/>
            <w:szCs w:val="16"/>
          </w:rPr>
          <w:t>https://en.oxforddictionaries.com/definition/ought</w:t>
        </w:r>
      </w:hyperlink>
      <w:r w:rsidRPr="00F63D3C">
        <w:rPr>
          <w:szCs w:val="16"/>
        </w:rPr>
        <w:t xml:space="preserve"> //Massa</w:t>
      </w:r>
    </w:p>
    <w:p w14:paraId="2FBB6A2D" w14:textId="653BDF17" w:rsidR="00F872F4" w:rsidRPr="00F63D3C" w:rsidRDefault="00F872F4" w:rsidP="007440B3">
      <w:pPr>
        <w:rPr>
          <w:szCs w:val="16"/>
        </w:rPr>
      </w:pPr>
      <w:r>
        <w:rPr>
          <w:szCs w:val="16"/>
        </w:rPr>
        <w:t xml:space="preserve">Neg definition choice- I </w:t>
      </w:r>
    </w:p>
    <w:p w14:paraId="1E54E20F" w14:textId="77777777" w:rsidR="007440B3" w:rsidRPr="00D05B4F" w:rsidRDefault="007440B3" w:rsidP="007440B3">
      <w:pPr>
        <w:pStyle w:val="Heading4"/>
      </w:pPr>
      <w:r w:rsidRPr="00F63D3C">
        <w:rPr>
          <w:rFonts w:cs="Calibri"/>
        </w:rPr>
        <w:t xml:space="preserve">2] </w:t>
      </w:r>
      <w:proofErr w:type="spellStart"/>
      <w:r w:rsidRPr="00F63D3C">
        <w:rPr>
          <w:rFonts w:cs="Calibri"/>
        </w:rPr>
        <w:t>Debatability</w:t>
      </w:r>
      <w:proofErr w:type="spellEnd"/>
      <w:r w:rsidRPr="00F63D3C">
        <w:rPr>
          <w:rFonts w:cs="Calibri"/>
        </w:rPr>
        <w:t xml:space="preserve"> – a) it focuses debates on empirics about </w:t>
      </w:r>
      <w:proofErr w:type="spellStart"/>
      <w:r w:rsidRPr="00F63D3C">
        <w:rPr>
          <w:rFonts w:cs="Calibri"/>
        </w:rPr>
        <w:t>squo</w:t>
      </w:r>
      <w:proofErr w:type="spellEnd"/>
      <w:r w:rsidRPr="00F63D3C">
        <w:rPr>
          <w:rFonts w:cs="Calibri"/>
        </w:rPr>
        <w:t xml:space="preserve"> trends rather than irresolvable abstract principles that’ve been argued for years </w:t>
      </w:r>
      <w:r w:rsidRPr="00D05B4F">
        <w:t>B] moral framework debate is impossible.</w:t>
      </w:r>
    </w:p>
    <w:p w14:paraId="39711697" w14:textId="77777777" w:rsidR="007440B3" w:rsidRPr="00D05B4F" w:rsidRDefault="007440B3" w:rsidP="007440B3">
      <w:r w:rsidRPr="00D05B4F">
        <w:rPr>
          <w:rStyle w:val="Style13ptBold"/>
        </w:rPr>
        <w:t xml:space="preserve">Joyce 02 </w:t>
      </w:r>
      <w:r w:rsidRPr="00D05B4F">
        <w:t>Joyce, Richard. Myth of Morality. Port Chester, NY, USA: Cambridge University Press, 2002. p 45-47.</w:t>
      </w:r>
    </w:p>
    <w:p w14:paraId="427C8116" w14:textId="6CBBF986" w:rsidR="007440B3" w:rsidRDefault="007440B3" w:rsidP="007440B3">
      <w:pPr>
        <w:rPr>
          <w:rFonts w:eastAsia="MS Mincho"/>
          <w:sz w:val="12"/>
        </w:rPr>
      </w:pPr>
      <w:r w:rsidRPr="00D05B4F">
        <w:rPr>
          <w:rFonts w:eastAsia="MS Mincho"/>
          <w:sz w:val="12"/>
        </w:rPr>
        <w:t xml:space="preserve">This distinction between what is accepted from within an institution, and “stepping out” of that institution and appraising it from an exterior perspective, is close to </w:t>
      </w:r>
      <w:proofErr w:type="spellStart"/>
      <w:r w:rsidRPr="00D05B4F">
        <w:rPr>
          <w:rFonts w:eastAsia="MS Mincho"/>
          <w:sz w:val="12"/>
        </w:rPr>
        <w:t>Carnap’s</w:t>
      </w:r>
      <w:proofErr w:type="spellEnd"/>
      <w:r w:rsidRPr="00D05B4F">
        <w:rPr>
          <w:rFonts w:eastAsia="MS Mincho"/>
          <w:sz w:val="12"/>
        </w:rPr>
        <w:t xml:space="preserve"> distinction between internal and external questions. 15 </w:t>
      </w:r>
      <w:r w:rsidRPr="00D05B4F">
        <w:rPr>
          <w:rFonts w:eastAsia="MS Mincho"/>
          <w:sz w:val="12"/>
          <w:szCs w:val="12"/>
        </w:rPr>
        <w:t>Certain</w:t>
      </w:r>
      <w:r w:rsidRPr="00D05B4F">
        <w:rPr>
          <w:rFonts w:eastAsia="MS Mincho"/>
          <w:b/>
          <w:u w:val="single"/>
        </w:rPr>
        <w:t xml:space="preserve"> “</w:t>
      </w:r>
      <w:r w:rsidRPr="00D05B4F">
        <w:rPr>
          <w:rFonts w:eastAsia="MS Mincho"/>
          <w:b/>
          <w:highlight w:val="green"/>
          <w:u w:val="single"/>
        </w:rPr>
        <w:t>linguistic frameworks</w:t>
      </w:r>
      <w:r w:rsidRPr="00D05B4F">
        <w:rPr>
          <w:rFonts w:eastAsia="MS Mincho"/>
          <w:b/>
          <w:u w:val="single"/>
        </w:rPr>
        <w:t>”</w:t>
      </w:r>
      <w:r w:rsidRPr="00D05B4F">
        <w:rPr>
          <w:rFonts w:eastAsia="MS Mincho"/>
          <w:sz w:val="12"/>
        </w:rPr>
        <w:t xml:space="preserve"> (as Carnap calls them) </w:t>
      </w:r>
      <w:r w:rsidRPr="00D05B4F">
        <w:rPr>
          <w:rFonts w:eastAsia="MS Mincho"/>
          <w:b/>
          <w:highlight w:val="green"/>
          <w:u w:val="single"/>
        </w:rPr>
        <w:t>bring</w:t>
      </w:r>
      <w:r w:rsidRPr="00D05B4F">
        <w:rPr>
          <w:rFonts w:eastAsia="MS Mincho"/>
          <w:b/>
          <w:u w:val="single"/>
        </w:rPr>
        <w:t xml:space="preserve"> </w:t>
      </w:r>
      <w:r w:rsidRPr="00D05B4F">
        <w:rPr>
          <w:rFonts w:eastAsia="MS Mincho"/>
          <w:sz w:val="12"/>
        </w:rPr>
        <w:t>with them</w:t>
      </w:r>
      <w:r w:rsidRPr="00D05B4F">
        <w:rPr>
          <w:rFonts w:eastAsia="MS Mincho"/>
          <w:b/>
          <w:sz w:val="12"/>
        </w:rPr>
        <w:t xml:space="preserve"> </w:t>
      </w:r>
      <w:r w:rsidRPr="00D05B4F">
        <w:rPr>
          <w:rFonts w:eastAsia="MS Mincho"/>
          <w:b/>
          <w:highlight w:val="green"/>
          <w:u w:val="single"/>
        </w:rPr>
        <w:t>new</w:t>
      </w:r>
      <w:r w:rsidRPr="00D05B4F">
        <w:rPr>
          <w:rFonts w:eastAsia="MS Mincho"/>
          <w:b/>
          <w:sz w:val="12"/>
        </w:rPr>
        <w:t xml:space="preserve"> </w:t>
      </w:r>
      <w:r w:rsidRPr="00D05B4F">
        <w:rPr>
          <w:rFonts w:eastAsia="MS Mincho"/>
          <w:sz w:val="12"/>
          <w:szCs w:val="12"/>
        </w:rPr>
        <w:t>terms and</w:t>
      </w:r>
      <w:r w:rsidRPr="00D05B4F">
        <w:rPr>
          <w:rFonts w:eastAsia="MS Mincho"/>
          <w:b/>
          <w:sz w:val="12"/>
          <w:szCs w:val="12"/>
        </w:rPr>
        <w:t xml:space="preserve"> </w:t>
      </w:r>
      <w:r w:rsidRPr="00D05B4F">
        <w:rPr>
          <w:rFonts w:eastAsia="MS Mincho"/>
          <w:b/>
          <w:highlight w:val="green"/>
          <w:u w:val="single"/>
        </w:rPr>
        <w:t>ways of talking</w:t>
      </w:r>
      <w:r w:rsidRPr="00D05B4F">
        <w:rPr>
          <w:rFonts w:eastAsia="MS Mincho"/>
          <w:b/>
          <w:u w:val="single"/>
        </w:rPr>
        <w:t>: accepting the language of “things” licenses making assertions</w:t>
      </w:r>
      <w:r w:rsidRPr="00D05B4F">
        <w:rPr>
          <w:rFonts w:eastAsia="MS Mincho"/>
          <w:b/>
          <w:sz w:val="12"/>
        </w:rPr>
        <w:t xml:space="preserve"> </w:t>
      </w:r>
      <w:r w:rsidRPr="00D05B4F">
        <w:rPr>
          <w:rFonts w:eastAsia="MS Mincho"/>
          <w:sz w:val="12"/>
        </w:rPr>
        <w:t>like “The shirt is in the cupboard”;</w:t>
      </w:r>
      <w:r w:rsidRPr="00D05B4F">
        <w:rPr>
          <w:rFonts w:eastAsia="MS Mincho"/>
          <w:b/>
          <w:sz w:val="12"/>
        </w:rPr>
        <w:t xml:space="preserve"> </w:t>
      </w:r>
      <w:r w:rsidRPr="00D05B4F">
        <w:rPr>
          <w:rFonts w:eastAsia="MS Mincho"/>
          <w:b/>
          <w:u w:val="single"/>
        </w:rPr>
        <w:t xml:space="preserve">accepting mathematics allows one to </w:t>
      </w:r>
      <w:proofErr w:type="gramStart"/>
      <w:r w:rsidRPr="00D05B4F">
        <w:rPr>
          <w:rFonts w:eastAsia="MS Mincho"/>
          <w:b/>
          <w:u w:val="single"/>
        </w:rPr>
        <w:t>say</w:t>
      </w:r>
      <w:proofErr w:type="gramEnd"/>
      <w:r w:rsidRPr="00D05B4F">
        <w:rPr>
          <w:rFonts w:eastAsia="MS Mincho"/>
          <w:b/>
          <w:u w:val="single"/>
        </w:rPr>
        <w:t xml:space="preserve"> “There is a prime number greater than one hundred”;</w:t>
      </w:r>
      <w:r w:rsidRPr="00D05B4F">
        <w:rPr>
          <w:rFonts w:eastAsia="MS Mincho"/>
          <w:b/>
          <w:sz w:val="12"/>
        </w:rPr>
        <w:t xml:space="preserve"> </w:t>
      </w:r>
      <w:r w:rsidRPr="00D05B4F">
        <w:rPr>
          <w:rFonts w:eastAsia="MS Mincho"/>
          <w:sz w:val="12"/>
        </w:rPr>
        <w:t xml:space="preserve">accepting the language of propositions permits saying “Chicago is large is a true proposition,” etc. </w:t>
      </w:r>
      <w:r w:rsidRPr="00D05B4F">
        <w:rPr>
          <w:rFonts w:eastAsia="MS Mincho"/>
          <w:sz w:val="12"/>
          <w:szCs w:val="12"/>
        </w:rPr>
        <w:t xml:space="preserve">Internal to the framework in question, confirming or disconfirming the truth of these </w:t>
      </w:r>
      <w:r w:rsidRPr="00D05B4F">
        <w:rPr>
          <w:rFonts w:eastAsia="MS Mincho"/>
          <w:sz w:val="12"/>
        </w:rPr>
        <w:t>propositions</w:t>
      </w:r>
      <w:r w:rsidRPr="00D05B4F">
        <w:rPr>
          <w:rFonts w:eastAsia="MS Mincho"/>
          <w:sz w:val="12"/>
          <w:szCs w:val="12"/>
        </w:rPr>
        <w:t xml:space="preserve"> </w:t>
      </w:r>
      <w:r w:rsidRPr="00D05B4F">
        <w:rPr>
          <w:rFonts w:eastAsia="MS Mincho"/>
          <w:sz w:val="12"/>
        </w:rPr>
        <w:t>is a trivi</w:t>
      </w:r>
      <w:r w:rsidRPr="00D05B4F">
        <w:rPr>
          <w:rFonts w:eastAsia="MS Mincho"/>
          <w:sz w:val="12"/>
          <w:szCs w:val="12"/>
        </w:rPr>
        <w:t>al matter. But traditionally</w:t>
      </w:r>
      <w:r w:rsidRPr="00D05B4F">
        <w:rPr>
          <w:rFonts w:eastAsia="MS Mincho"/>
          <w:b/>
          <w:sz w:val="12"/>
        </w:rPr>
        <w:t xml:space="preserve"> </w:t>
      </w:r>
      <w:r w:rsidRPr="00D05B4F">
        <w:rPr>
          <w:rFonts w:eastAsia="MS Mincho"/>
          <w:b/>
          <w:highlight w:val="green"/>
          <w:u w:val="single"/>
        </w:rPr>
        <w:t>philosophers have interest</w:t>
      </w:r>
      <w:r w:rsidRPr="00D05B4F">
        <w:rPr>
          <w:rFonts w:eastAsia="MS Mincho"/>
          <w:sz w:val="12"/>
        </w:rPr>
        <w:t xml:space="preserve">ed themselves </w:t>
      </w:r>
      <w:r w:rsidRPr="00D05B4F">
        <w:rPr>
          <w:rFonts w:eastAsia="MS Mincho"/>
          <w:b/>
          <w:highlight w:val="green"/>
          <w:u w:val="single"/>
        </w:rPr>
        <w:t>in</w:t>
      </w:r>
      <w:r w:rsidRPr="00D05B4F">
        <w:rPr>
          <w:rFonts w:eastAsia="MS Mincho"/>
          <w:b/>
          <w:sz w:val="12"/>
        </w:rPr>
        <w:t xml:space="preserve"> </w:t>
      </w:r>
      <w:r w:rsidRPr="00D05B4F">
        <w:rPr>
          <w:rFonts w:eastAsia="MS Mincho"/>
          <w:sz w:val="12"/>
          <w:szCs w:val="12"/>
        </w:rPr>
        <w:t>the external question –</w:t>
      </w:r>
      <w:r w:rsidRPr="00D05B4F">
        <w:rPr>
          <w:rFonts w:eastAsia="MS Mincho"/>
          <w:b/>
          <w:sz w:val="12"/>
        </w:rPr>
        <w:t xml:space="preserve"> </w:t>
      </w:r>
      <w:r w:rsidRPr="00D05B4F">
        <w:rPr>
          <w:rFonts w:eastAsia="MS Mincho"/>
          <w:b/>
          <w:highlight w:val="green"/>
          <w:u w:val="single"/>
        </w:rPr>
        <w:t xml:space="preserve">the issue of the adequacy of </w:t>
      </w:r>
      <w:r w:rsidRPr="00F829FF">
        <w:rPr>
          <w:rFonts w:eastAsia="MS Mincho"/>
          <w:b/>
          <w:u w:val="single"/>
        </w:rPr>
        <w:t xml:space="preserve">the </w:t>
      </w:r>
      <w:r w:rsidRPr="00D05B4F">
        <w:rPr>
          <w:rFonts w:eastAsia="MS Mincho"/>
          <w:b/>
          <w:highlight w:val="green"/>
          <w:u w:val="single"/>
        </w:rPr>
        <w:t xml:space="preserve">framework </w:t>
      </w:r>
      <w:r w:rsidRPr="00F829FF">
        <w:rPr>
          <w:rFonts w:eastAsia="MS Mincho"/>
          <w:b/>
          <w:u w:val="single"/>
        </w:rPr>
        <w:t>itself</w:t>
      </w:r>
      <w:r w:rsidRPr="00D05B4F">
        <w:rPr>
          <w:rFonts w:eastAsia="MS Mincho"/>
          <w:b/>
          <w:u w:val="single"/>
        </w:rPr>
        <w:t>:</w:t>
      </w:r>
      <w:r w:rsidRPr="00D05B4F">
        <w:rPr>
          <w:rFonts w:eastAsia="MS Mincho"/>
          <w:b/>
          <w:sz w:val="12"/>
        </w:rPr>
        <w:t xml:space="preserve"> </w:t>
      </w:r>
      <w:r w:rsidRPr="00D05B4F">
        <w:rPr>
          <w:rFonts w:eastAsia="MS Mincho"/>
          <w:sz w:val="12"/>
        </w:rPr>
        <w:t>“Do objects exist?”, “Does the world exist?”, “</w:t>
      </w:r>
      <w:r w:rsidRPr="00D05B4F">
        <w:rPr>
          <w:rFonts w:eastAsia="MS Mincho"/>
          <w:b/>
          <w:highlight w:val="green"/>
          <w:u w:val="single"/>
        </w:rPr>
        <w:t>Are there numbers?</w:t>
      </w:r>
      <w:r w:rsidRPr="00D05B4F">
        <w:rPr>
          <w:rFonts w:eastAsia="MS Mincho"/>
          <w:b/>
          <w:u w:val="single"/>
        </w:rPr>
        <w:t>”,</w:t>
      </w:r>
      <w:r w:rsidRPr="00D05B4F">
        <w:rPr>
          <w:rFonts w:eastAsia="MS Mincho"/>
          <w:sz w:val="12"/>
        </w:rPr>
        <w:t xml:space="preserve"> “Are the propositions?”, etc. </w:t>
      </w:r>
      <w:proofErr w:type="spellStart"/>
      <w:r w:rsidRPr="00D05B4F">
        <w:rPr>
          <w:rFonts w:eastAsia="MS Mincho"/>
          <w:sz w:val="12"/>
        </w:rPr>
        <w:t>Carnap’s</w:t>
      </w:r>
      <w:proofErr w:type="spellEnd"/>
      <w:r w:rsidRPr="00D05B4F">
        <w:rPr>
          <w:rFonts w:eastAsia="MS Mincho"/>
          <w:sz w:val="12"/>
        </w:rPr>
        <w:t xml:space="preserve"> argument is that </w:t>
      </w:r>
      <w:r w:rsidRPr="00D05B4F">
        <w:rPr>
          <w:rFonts w:eastAsia="MS Mincho"/>
          <w:b/>
          <w:highlight w:val="green"/>
          <w:u w:val="single"/>
        </w:rPr>
        <w:t>the</w:t>
      </w:r>
      <w:r w:rsidRPr="00D05B4F">
        <w:rPr>
          <w:rFonts w:eastAsia="MS Mincho"/>
          <w:b/>
          <w:sz w:val="12"/>
        </w:rPr>
        <w:t xml:space="preserve"> </w:t>
      </w:r>
      <w:r w:rsidRPr="00D05B4F">
        <w:rPr>
          <w:rFonts w:eastAsia="MS Mincho"/>
          <w:sz w:val="12"/>
        </w:rPr>
        <w:t>external</w:t>
      </w:r>
      <w:r w:rsidRPr="00D05B4F">
        <w:rPr>
          <w:rFonts w:eastAsia="MS Mincho"/>
          <w:b/>
          <w:sz w:val="12"/>
        </w:rPr>
        <w:t xml:space="preserve"> </w:t>
      </w:r>
      <w:r w:rsidRPr="00D05B4F">
        <w:rPr>
          <w:rFonts w:eastAsia="MS Mincho"/>
          <w:b/>
          <w:highlight w:val="green"/>
          <w:u w:val="single"/>
        </w:rPr>
        <w:t>question</w:t>
      </w:r>
      <w:r w:rsidRPr="00D05B4F">
        <w:rPr>
          <w:rFonts w:eastAsia="MS Mincho"/>
          <w:b/>
          <w:u w:val="single"/>
        </w:rPr>
        <w:t>,</w:t>
      </w:r>
      <w:r w:rsidRPr="00D05B4F">
        <w:rPr>
          <w:rFonts w:eastAsia="MS Mincho"/>
          <w:b/>
          <w:sz w:val="12"/>
        </w:rPr>
        <w:t xml:space="preserve"> </w:t>
      </w:r>
      <w:r w:rsidRPr="00D05B4F">
        <w:rPr>
          <w:rFonts w:eastAsia="MS Mincho"/>
          <w:sz w:val="12"/>
          <w:szCs w:val="12"/>
        </w:rPr>
        <w:t>as it has been typically construed,</w:t>
      </w:r>
      <w:r w:rsidRPr="00D05B4F">
        <w:rPr>
          <w:rFonts w:eastAsia="MS Mincho"/>
          <w:b/>
          <w:sz w:val="12"/>
        </w:rPr>
        <w:t xml:space="preserve"> </w:t>
      </w:r>
      <w:r w:rsidRPr="00D05B4F">
        <w:rPr>
          <w:rFonts w:eastAsia="MS Mincho"/>
          <w:b/>
          <w:highlight w:val="green"/>
          <w:u w:val="single"/>
        </w:rPr>
        <w:t>does not make sense</w:t>
      </w:r>
      <w:r w:rsidRPr="00D05B4F">
        <w:rPr>
          <w:rFonts w:eastAsia="MS Mincho"/>
          <w:b/>
          <w:u w:val="single"/>
        </w:rPr>
        <w:t>. From a perspective that accepts mathematics, the answer to the question “Do numbers exist?” is just</w:t>
      </w:r>
      <w:r w:rsidRPr="00D05B4F">
        <w:rPr>
          <w:rFonts w:eastAsia="MS Mincho"/>
          <w:b/>
          <w:sz w:val="12"/>
        </w:rPr>
        <w:t xml:space="preserve"> </w:t>
      </w:r>
      <w:r w:rsidRPr="00D05B4F">
        <w:rPr>
          <w:rFonts w:eastAsia="MS Mincho"/>
          <w:sz w:val="12"/>
        </w:rPr>
        <w:t>trivially</w:t>
      </w:r>
      <w:r w:rsidRPr="00D05B4F">
        <w:rPr>
          <w:rFonts w:eastAsia="MS Mincho"/>
          <w:b/>
          <w:sz w:val="12"/>
        </w:rPr>
        <w:t xml:space="preserve"> </w:t>
      </w:r>
      <w:r w:rsidRPr="00D05B4F">
        <w:rPr>
          <w:rFonts w:eastAsia="MS Mincho"/>
          <w:b/>
          <w:u w:val="single"/>
        </w:rPr>
        <w:t xml:space="preserve">“Yes.” </w:t>
      </w:r>
      <w:r w:rsidRPr="00D05B4F">
        <w:rPr>
          <w:rFonts w:eastAsia="MS Mincho"/>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05B4F">
        <w:rPr>
          <w:rFonts w:eastAsia="MS Mincho"/>
          <w:sz w:val="12"/>
          <w:szCs w:val="12"/>
        </w:rPr>
        <w:t>the efficiency, the fruitfulness,</w:t>
      </w:r>
      <w:r w:rsidRPr="00D05B4F">
        <w:rPr>
          <w:rFonts w:eastAsia="MS Mincho"/>
          <w:sz w:val="12"/>
        </w:rPr>
        <w:t xml:space="preserve"> the usefulness,</w:t>
      </w:r>
      <w:r w:rsidRPr="00D05B4F">
        <w:rPr>
          <w:rFonts w:eastAsia="MS Mincho"/>
          <w:b/>
          <w:u w:val="single"/>
        </w:rPr>
        <w:t xml:space="preserve"> </w:t>
      </w:r>
      <w:r w:rsidRPr="00D05B4F">
        <w:rPr>
          <w:rFonts w:eastAsia="MS Mincho"/>
          <w:sz w:val="12"/>
        </w:rPr>
        <w:t xml:space="preserve">etc., of the </w:t>
      </w:r>
      <w:r w:rsidRPr="00D05B4F">
        <w:rPr>
          <w:rFonts w:eastAsia="MS Mincho"/>
          <w:sz w:val="12"/>
          <w:szCs w:val="12"/>
        </w:rPr>
        <w:t>a</w:t>
      </w:r>
      <w:r w:rsidRPr="00D05B4F">
        <w:rPr>
          <w:rFonts w:eastAsia="MS Mincho"/>
          <w:sz w:val="12"/>
        </w:rPr>
        <w:t>dopt</w:t>
      </w:r>
      <w:r w:rsidRPr="00D05B4F">
        <w:rPr>
          <w:rFonts w:eastAsia="MS Mincho"/>
          <w:sz w:val="12"/>
          <w:szCs w:val="12"/>
        </w:rPr>
        <w:t>ion. But the (</w:t>
      </w:r>
      <w:r w:rsidRPr="00D05B4F">
        <w:rPr>
          <w:rFonts w:eastAsia="MS Mincho"/>
          <w:sz w:val="12"/>
        </w:rPr>
        <w:t>traditional</w:t>
      </w:r>
      <w:r w:rsidRPr="00D05B4F">
        <w:rPr>
          <w:rFonts w:eastAsia="MS Mincho"/>
          <w:sz w:val="12"/>
          <w:szCs w:val="12"/>
        </w:rPr>
        <w:t>)</w:t>
      </w:r>
      <w:r w:rsidRPr="00D05B4F">
        <w:rPr>
          <w:rFonts w:eastAsia="MS Mincho"/>
          <w:b/>
          <w:sz w:val="12"/>
        </w:rPr>
        <w:t xml:space="preserve"> </w:t>
      </w:r>
      <w:r w:rsidRPr="00D05B4F">
        <w:rPr>
          <w:rFonts w:eastAsia="MS Mincho"/>
          <w:b/>
          <w:u w:val="single"/>
        </w:rPr>
        <w:t>philosopher’s questions</w:t>
      </w:r>
      <w:r w:rsidRPr="00D05B4F">
        <w:rPr>
          <w:rFonts w:eastAsia="MS Mincho"/>
          <w:sz w:val="12"/>
        </w:rPr>
        <w:t xml:space="preserve"> – “But is mathematics true?”, “Are there really numbers?” – </w:t>
      </w:r>
      <w:r w:rsidRPr="00D05B4F">
        <w:rPr>
          <w:rFonts w:eastAsia="MS Mincho"/>
          <w:b/>
          <w:u w:val="single"/>
        </w:rPr>
        <w:t>are pseudo-questions.</w:t>
      </w:r>
      <w:r w:rsidRPr="00D05B4F">
        <w:rPr>
          <w:rFonts w:eastAsia="MS Mincho"/>
          <w:sz w:val="12"/>
        </w:rPr>
        <w:t xml:space="preserve"> By turning traditional philosophical questions into practical questions of the form “Shall I adopt...?”, Carnap is offering a noncognitive analysis of </w:t>
      </w:r>
      <w:r w:rsidRPr="00D05B4F">
        <w:rPr>
          <w:rFonts w:eastAsia="MS Mincho"/>
          <w:sz w:val="12"/>
          <w:szCs w:val="12"/>
        </w:rPr>
        <w:t>metaphysics. Since</w:t>
      </w:r>
      <w:r w:rsidRPr="00D05B4F">
        <w:rPr>
          <w:rFonts w:eastAsia="MS Mincho"/>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05B4F">
        <w:rPr>
          <w:rFonts w:eastAsia="MS Mincho"/>
          <w:sz w:val="12"/>
        </w:rPr>
        <w:t>Carnap’s</w:t>
      </w:r>
      <w:proofErr w:type="spellEnd"/>
      <w:r w:rsidRPr="00D05B4F">
        <w:rPr>
          <w:rFonts w:eastAsia="MS Mincho"/>
          <w:sz w:val="12"/>
        </w:rPr>
        <w:t xml:space="preserve"> position represents a threat. What arguments does Carnap offer to his conclusion? He starts with the example of the “thing language,” which involves reference to objects that exist in time and space.</w:t>
      </w:r>
      <w:r w:rsidRPr="00D05B4F">
        <w:rPr>
          <w:rFonts w:eastAsia="MS Mincho"/>
          <w:b/>
          <w:sz w:val="12"/>
        </w:rPr>
        <w:t xml:space="preserve"> </w:t>
      </w:r>
      <w:r w:rsidRPr="00D05B4F">
        <w:rPr>
          <w:rFonts w:eastAsia="MS Mincho"/>
          <w:b/>
          <w:u w:val="single"/>
        </w:rPr>
        <w:t>To</w:t>
      </w:r>
      <w:r w:rsidRPr="00D05B4F">
        <w:rPr>
          <w:rFonts w:eastAsia="MS Mincho"/>
          <w:b/>
          <w:sz w:val="12"/>
        </w:rPr>
        <w:t xml:space="preserve"> </w:t>
      </w:r>
      <w:r w:rsidRPr="00D05B4F">
        <w:rPr>
          <w:rFonts w:eastAsia="MS Mincho"/>
          <w:sz w:val="12"/>
        </w:rPr>
        <w:t>step out of the thing language and</w:t>
      </w:r>
      <w:r w:rsidRPr="00D05B4F">
        <w:rPr>
          <w:rFonts w:eastAsia="MS Mincho"/>
          <w:b/>
          <w:sz w:val="12"/>
        </w:rPr>
        <w:t xml:space="preserve"> </w:t>
      </w:r>
      <w:proofErr w:type="gramStart"/>
      <w:r w:rsidRPr="00D05B4F">
        <w:rPr>
          <w:rFonts w:eastAsia="MS Mincho"/>
          <w:b/>
          <w:u w:val="single"/>
        </w:rPr>
        <w:t>ask</w:t>
      </w:r>
      <w:proofErr w:type="gramEnd"/>
      <w:r w:rsidRPr="00D05B4F">
        <w:rPr>
          <w:rFonts w:eastAsia="MS Mincho"/>
          <w:b/>
          <w:u w:val="single"/>
        </w:rPr>
        <w:t xml:space="preserve"> “But does the world exist?” is a mistake,</w:t>
      </w:r>
      <w:r w:rsidRPr="00D05B4F">
        <w:rPr>
          <w:rFonts w:eastAsia="MS Mincho"/>
          <w:sz w:val="12"/>
        </w:rPr>
        <w:t xml:space="preserve"> Carnap thinks, </w:t>
      </w:r>
      <w:r w:rsidRPr="00D05B4F">
        <w:rPr>
          <w:rFonts w:eastAsia="MS Mincho"/>
          <w:b/>
          <w:u w:val="single"/>
        </w:rPr>
        <w:t xml:space="preserve">because </w:t>
      </w:r>
      <w:r w:rsidRPr="00D05B4F">
        <w:rPr>
          <w:rFonts w:eastAsia="MS Mincho"/>
          <w:b/>
          <w:highlight w:val="green"/>
          <w:u w:val="single"/>
        </w:rPr>
        <w:t xml:space="preserve">the </w:t>
      </w:r>
      <w:r w:rsidRPr="00F829FF">
        <w:rPr>
          <w:rFonts w:eastAsia="MS Mincho"/>
          <w:b/>
          <w:u w:val="single"/>
        </w:rPr>
        <w:t xml:space="preserve">very </w:t>
      </w:r>
      <w:r w:rsidRPr="00D05B4F">
        <w:rPr>
          <w:rFonts w:eastAsia="MS Mincho"/>
          <w:b/>
          <w:highlight w:val="green"/>
          <w:u w:val="single"/>
        </w:rPr>
        <w:t xml:space="preserve">notion of “existence” </w:t>
      </w:r>
      <w:r w:rsidRPr="00F829FF">
        <w:rPr>
          <w:rFonts w:eastAsia="MS Mincho"/>
          <w:b/>
          <w:u w:val="single"/>
        </w:rPr>
        <w:t xml:space="preserve">is a term which </w:t>
      </w:r>
      <w:r w:rsidRPr="00D05B4F">
        <w:rPr>
          <w:rFonts w:eastAsia="MS Mincho"/>
          <w:b/>
          <w:highlight w:val="green"/>
          <w:u w:val="single"/>
        </w:rPr>
        <w:t xml:space="preserve">belongs to </w:t>
      </w:r>
      <w:r w:rsidRPr="00F829FF">
        <w:rPr>
          <w:rFonts w:eastAsia="MS Mincho"/>
          <w:b/>
          <w:u w:val="single"/>
        </w:rPr>
        <w:t xml:space="preserve">the thing </w:t>
      </w:r>
      <w:r w:rsidRPr="00D05B4F">
        <w:rPr>
          <w:rFonts w:eastAsia="MS Mincho"/>
          <w:b/>
          <w:highlight w:val="green"/>
          <w:u w:val="single"/>
        </w:rPr>
        <w:t xml:space="preserve">language, and can be understood only </w:t>
      </w:r>
      <w:r w:rsidRPr="00D05B4F">
        <w:rPr>
          <w:rFonts w:eastAsia="MS Mincho"/>
          <w:b/>
          <w:highlight w:val="green"/>
          <w:u w:val="single"/>
        </w:rPr>
        <w:lastRenderedPageBreak/>
        <w:t>within that framework</w:t>
      </w:r>
      <w:r w:rsidRPr="00D05B4F">
        <w:rPr>
          <w:rFonts w:eastAsia="MS Mincho"/>
          <w:b/>
          <w:u w:val="single"/>
        </w:rPr>
        <w:t xml:space="preserve">, “hence </w:t>
      </w:r>
      <w:r w:rsidRPr="00D05B4F">
        <w:rPr>
          <w:rFonts w:eastAsia="MS Mincho"/>
          <w:b/>
          <w:highlight w:val="green"/>
          <w:u w:val="single"/>
        </w:rPr>
        <w:t>this concept cannot be meaningfully applied to the system itself</w:t>
      </w:r>
      <w:r w:rsidRPr="00D05B4F">
        <w:rPr>
          <w:rFonts w:eastAsia="MS Mincho"/>
          <w:b/>
          <w:u w:val="single"/>
        </w:rPr>
        <w:t>.”</w:t>
      </w:r>
      <w:r w:rsidRPr="00D05B4F">
        <w:rPr>
          <w:rFonts w:eastAsia="MS Mincho"/>
          <w:sz w:val="12"/>
        </w:rPr>
        <w:t xml:space="preserve"> 16 Moving on to the external question “Do numbers exist?” Carnap cannot use the same argument – he cannot say that “existence” is internal to the number language and thus cannot be applied to the </w:t>
      </w:r>
      <w:proofErr w:type="gramStart"/>
      <w:r w:rsidRPr="00D05B4F">
        <w:rPr>
          <w:rFonts w:eastAsia="MS Mincho"/>
          <w:sz w:val="12"/>
        </w:rPr>
        <w:t>system as a whole</w:t>
      </w:r>
      <w:proofErr w:type="gramEnd"/>
      <w:r w:rsidRPr="00D05B4F">
        <w:rPr>
          <w:rFonts w:eastAsia="MS Mincho"/>
          <w:sz w:val="12"/>
        </w:rPr>
        <w:t xml:space="preserve">. </w:t>
      </w:r>
      <w:proofErr w:type="gramStart"/>
      <w:r w:rsidRPr="00D05B4F">
        <w:rPr>
          <w:rFonts w:eastAsia="MS Mincho"/>
          <w:sz w:val="12"/>
        </w:rPr>
        <w:t>Instead</w:t>
      </w:r>
      <w:proofErr w:type="gramEnd"/>
      <w:r w:rsidRPr="00D05B4F">
        <w:rPr>
          <w:rFonts w:eastAsia="MS Mincho"/>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D05B4F">
        <w:rPr>
          <w:rFonts w:eastAsia="MS Mincho"/>
          <w:b/>
          <w:highlight w:val="green"/>
          <w:u w:val="single"/>
        </w:rPr>
        <w:t>persons who dispute</w:t>
      </w:r>
      <w:r w:rsidRPr="00D05B4F">
        <w:rPr>
          <w:rFonts w:eastAsia="MS Mincho"/>
          <w:b/>
          <w:u w:val="single"/>
        </w:rPr>
        <w:t xml:space="preserve"> </w:t>
      </w:r>
      <w:r w:rsidRPr="00D05B4F">
        <w:rPr>
          <w:rFonts w:eastAsia="MS Mincho"/>
          <w:sz w:val="12"/>
          <w:szCs w:val="12"/>
        </w:rPr>
        <w:t>whether propositions exist,</w:t>
      </w:r>
      <w:r w:rsidRPr="00D05B4F">
        <w:rPr>
          <w:rFonts w:eastAsia="MS Mincho"/>
          <w:sz w:val="12"/>
        </w:rPr>
        <w:t xml:space="preserve"> </w:t>
      </w:r>
      <w:r w:rsidRPr="00D05B4F">
        <w:rPr>
          <w:rFonts w:eastAsia="MS Mincho"/>
          <w:b/>
          <w:highlight w:val="green"/>
          <w:u w:val="single"/>
        </w:rPr>
        <w:t>whether properties exist</w:t>
      </w:r>
      <w:r w:rsidRPr="00D05B4F">
        <w:rPr>
          <w:rFonts w:eastAsia="MS Mincho"/>
          <w:b/>
          <w:u w:val="single"/>
        </w:rPr>
        <w:t>,</w:t>
      </w:r>
      <w:r w:rsidRPr="00D05B4F">
        <w:rPr>
          <w:rFonts w:eastAsia="MS Mincho"/>
          <w:sz w:val="12"/>
          <w:szCs w:val="12"/>
        </w:rPr>
        <w:t xml:space="preserve"> etc., do not know what they are arguing over, thus they</w:t>
      </w:r>
      <w:r w:rsidRPr="00D05B4F">
        <w:rPr>
          <w:rFonts w:eastAsia="MS Mincho"/>
          <w:b/>
          <w:u w:val="single"/>
        </w:rPr>
        <w:t xml:space="preserve"> </w:t>
      </w:r>
      <w:r w:rsidRPr="00D05B4F">
        <w:rPr>
          <w:rFonts w:eastAsia="MS Mincho"/>
          <w:b/>
          <w:highlight w:val="green"/>
          <w:u w:val="single"/>
        </w:rPr>
        <w:t>are not arguing over the truth of a proposition</w:t>
      </w:r>
      <w:r w:rsidRPr="00D05B4F">
        <w:rPr>
          <w:rFonts w:eastAsia="MS Mincho"/>
          <w:b/>
          <w:u w:val="single"/>
        </w:rPr>
        <w:t>,</w:t>
      </w:r>
      <w:r w:rsidRPr="00D05B4F">
        <w:rPr>
          <w:rFonts w:eastAsia="MS Mincho"/>
          <w:b/>
          <w:sz w:val="12"/>
        </w:rPr>
        <w:t xml:space="preserve"> </w:t>
      </w:r>
      <w:r w:rsidRPr="00D05B4F">
        <w:rPr>
          <w:rFonts w:eastAsia="MS Mincho"/>
          <w:sz w:val="12"/>
        </w:rPr>
        <w:t>but over the practical value of their respective positions. Carnap adds that this is so because there is nothing that both parties would possibly count as evidence that would sway the debate one way or the other.</w:t>
      </w:r>
    </w:p>
    <w:p w14:paraId="3D7107DA" w14:textId="77777777" w:rsidR="007440B3" w:rsidRPr="00611770" w:rsidRDefault="007440B3" w:rsidP="007440B3">
      <w:pPr>
        <w:pStyle w:val="Heading4"/>
      </w:pPr>
      <w:r>
        <w:t>The resolution is incoherent-</w:t>
      </w:r>
    </w:p>
    <w:p w14:paraId="34470E63" w14:textId="77777777" w:rsidR="007440B3" w:rsidRDefault="007440B3" w:rsidP="007440B3">
      <w:pPr>
        <w:pStyle w:val="Heading4"/>
      </w:pPr>
      <w:r>
        <w:t xml:space="preserve">1] </w:t>
      </w:r>
      <w:proofErr w:type="spellStart"/>
      <w:r>
        <w:t>Merrian</w:t>
      </w:r>
      <w:proofErr w:type="spellEnd"/>
      <w:r>
        <w:t xml:space="preserve"> websters defines </w:t>
      </w:r>
      <w:proofErr w:type="gramStart"/>
      <w:r>
        <w:t>to</w:t>
      </w:r>
      <w:proofErr w:type="gramEnd"/>
      <w:r>
        <w:t xml:space="preserve"> as </w:t>
      </w:r>
    </w:p>
    <w:p w14:paraId="24FFBDCA" w14:textId="77777777" w:rsidR="007440B3" w:rsidRDefault="007440B3" w:rsidP="007440B3">
      <w:r w:rsidRPr="000B5A6A">
        <w:t>https://www.merriam-webster.com/dictionary/to</w:t>
      </w:r>
      <w:hyperlink r:id="rId15" w:history="1"/>
    </w:p>
    <w:p w14:paraId="0220AF5A" w14:textId="77777777" w:rsidR="007440B3" w:rsidRPr="00611770" w:rsidRDefault="007440B3" w:rsidP="007440B3">
      <w:pPr>
        <w:rPr>
          <w:sz w:val="16"/>
        </w:rPr>
      </w:pPr>
      <w:r w:rsidRPr="00611770">
        <w:rPr>
          <w:sz w:val="16"/>
        </w:rPr>
        <w:t xml:space="preserve">to preposition Save Word To save this word, you'll need to log in. Log In \ </w:t>
      </w:r>
      <w:proofErr w:type="spellStart"/>
      <w:r w:rsidRPr="00611770">
        <w:rPr>
          <w:sz w:val="16"/>
        </w:rPr>
        <w:t>tə</w:t>
      </w:r>
      <w:proofErr w:type="spellEnd"/>
      <w:r w:rsidRPr="00611770">
        <w:rPr>
          <w:sz w:val="16"/>
        </w:rPr>
        <w:t xml:space="preserve">, </w:t>
      </w:r>
      <w:proofErr w:type="spellStart"/>
      <w:r w:rsidRPr="00611770">
        <w:rPr>
          <w:sz w:val="16"/>
        </w:rPr>
        <w:t>tu</w:t>
      </w:r>
      <w:proofErr w:type="spellEnd"/>
      <w:r w:rsidRPr="00611770">
        <w:rPr>
          <w:sz w:val="16"/>
        </w:rPr>
        <w:t>̇, ˈ</w:t>
      </w:r>
      <w:proofErr w:type="spellStart"/>
      <w:r w:rsidRPr="00611770">
        <w:rPr>
          <w:sz w:val="16"/>
        </w:rPr>
        <w:t>tü</w:t>
      </w:r>
      <w:proofErr w:type="spellEnd"/>
      <w:r w:rsidRPr="00611770">
        <w:rPr>
          <w:sz w:val="16"/>
        </w:rPr>
        <w:t xml:space="preserve"> \ Definition of to (Entry 1 of 3) 1a—used as a function word to </w:t>
      </w:r>
      <w:r w:rsidRPr="00611770">
        <w:rPr>
          <w:b/>
          <w:bCs/>
          <w:highlight w:val="green"/>
          <w:u w:val="single"/>
        </w:rPr>
        <w:t>indicate movement</w:t>
      </w:r>
      <w:r w:rsidRPr="00611770">
        <w:rPr>
          <w:sz w:val="16"/>
        </w:rPr>
        <w:t xml:space="preserve"> or an action or condition suggestive of movement toward a place, person, or thing reached</w:t>
      </w:r>
    </w:p>
    <w:p w14:paraId="3AF3AF51" w14:textId="0B5713C3" w:rsidR="007440B3" w:rsidRDefault="007440B3" w:rsidP="007440B3">
      <w:pPr>
        <w:pStyle w:val="Heading4"/>
      </w:pPr>
      <w:r>
        <w:t xml:space="preserve">But just governments can’t move to an </w:t>
      </w:r>
      <w:proofErr w:type="gramStart"/>
      <w:r>
        <w:t>obligations</w:t>
      </w:r>
      <w:proofErr w:type="gramEnd"/>
      <w:r>
        <w:t xml:space="preserve"> so </w:t>
      </w:r>
      <w:proofErr w:type="spellStart"/>
      <w:r>
        <w:t>rez</w:t>
      </w:r>
      <w:proofErr w:type="spellEnd"/>
      <w:r>
        <w:t xml:space="preserve"> is incoherent</w:t>
      </w:r>
    </w:p>
    <w:p w14:paraId="269DE97F" w14:textId="5201A906" w:rsidR="00F872F4" w:rsidRPr="00F872F4" w:rsidRDefault="00F872F4" w:rsidP="00F872F4"/>
    <w:p w14:paraId="319982EE" w14:textId="77777777" w:rsidR="007440B3" w:rsidRPr="0090659D" w:rsidRDefault="007440B3" w:rsidP="007440B3">
      <w:pPr>
        <w:pStyle w:val="Heading4"/>
      </w:pPr>
      <w:r>
        <w:t xml:space="preserve">2] </w:t>
      </w:r>
      <w:r w:rsidRPr="00941301">
        <w:t xml:space="preserve">Inherency – either a) the </w:t>
      </w:r>
      <w:proofErr w:type="spellStart"/>
      <w:r w:rsidRPr="00941301">
        <w:t>aff</w:t>
      </w:r>
      <w:proofErr w:type="spellEnd"/>
      <w:r w:rsidRPr="00941301">
        <w:t xml:space="preserve"> is non-inherent and you vote neg on presumption or b) it </w:t>
      </w:r>
      <w:proofErr w:type="gramStart"/>
      <w:r w:rsidRPr="00941301">
        <w:t>is</w:t>
      </w:r>
      <w:proofErr w:type="gramEnd"/>
      <w:r w:rsidRPr="00941301">
        <w:t xml:space="preserve"> and it isn’t logically going to happen.</w:t>
      </w:r>
    </w:p>
    <w:p w14:paraId="6940C065" w14:textId="77777777" w:rsidR="007440B3" w:rsidRDefault="007440B3" w:rsidP="007440B3">
      <w:pPr>
        <w:pStyle w:val="Heading4"/>
        <w:rPr>
          <w:rFonts w:cs="Calibri"/>
        </w:rPr>
      </w:pPr>
      <w:r>
        <w:rPr>
          <w:rFonts w:cs="Calibri"/>
        </w:rPr>
        <w:t>3</w:t>
      </w:r>
      <w:r w:rsidRPr="00F63D3C">
        <w:rPr>
          <w:rFonts w:cs="Calibri"/>
        </w:rPr>
        <w:t xml:space="preserve">] Zeno’s Paradox – to go anywhere, you must go halfway first, and then you must go half of the remaining distance, and half of the remaining distance, and so forth to infinity – thus, motion is impossible because it necessitates traversing an infinite number of spaces in a finite amount of time. If movement is impossible, </w:t>
      </w:r>
      <w:proofErr w:type="spellStart"/>
      <w:r>
        <w:rPr>
          <w:rFonts w:cs="Calibri"/>
        </w:rPr>
        <w:t>implimenting</w:t>
      </w:r>
      <w:proofErr w:type="spellEnd"/>
      <w:r>
        <w:rPr>
          <w:rFonts w:cs="Calibri"/>
        </w:rPr>
        <w:t xml:space="preserve"> a right to strike is impossible since that’s a logical consequence of the resolution</w:t>
      </w:r>
    </w:p>
    <w:p w14:paraId="7421DE05" w14:textId="77777777" w:rsidR="007440B3" w:rsidRPr="0090659D" w:rsidRDefault="007440B3" w:rsidP="007440B3">
      <w:pPr>
        <w:pStyle w:val="Heading4"/>
      </w:pPr>
      <w:r>
        <w:t xml:space="preserve">4] </w:t>
      </w:r>
      <w:proofErr w:type="gramStart"/>
      <w:r w:rsidRPr="00E1331E">
        <w:rPr>
          <w:lang w:eastAsia="zh-CN"/>
        </w:rPr>
        <w:t>in order to</w:t>
      </w:r>
      <w:proofErr w:type="gramEnd"/>
      <w:r w:rsidRPr="00E1331E">
        <w:rPr>
          <w:lang w:eastAsia="zh-CN"/>
        </w:rPr>
        <w:t xml:space="preserve"> say I want to fix x problem, you must say that you want x problem to exist, since it requires the problem exist to solve, which makes any moral attempt inherently immoral.</w:t>
      </w:r>
    </w:p>
    <w:p w14:paraId="20F50371" w14:textId="77777777" w:rsidR="007440B3" w:rsidRPr="007440B3" w:rsidRDefault="007440B3" w:rsidP="007440B3"/>
    <w:p w14:paraId="483F0591" w14:textId="1CEE39FD" w:rsidR="002735F2" w:rsidRDefault="007440B3" w:rsidP="002735F2">
      <w:pPr>
        <w:pStyle w:val="Heading3"/>
      </w:pPr>
      <w:r>
        <w:lastRenderedPageBreak/>
        <w:t>C</w:t>
      </w:r>
      <w:r w:rsidR="002735F2">
        <w:t>ase</w:t>
      </w:r>
    </w:p>
    <w:p w14:paraId="7A3365F0" w14:textId="77777777" w:rsidR="007440B3" w:rsidRDefault="007440B3" w:rsidP="007440B3">
      <w:pPr>
        <w:pStyle w:val="Heading4"/>
      </w:pPr>
      <w:r>
        <w:t xml:space="preserve">Reasonability on 1AR shells – 1AR theory is super </w:t>
      </w:r>
      <w:proofErr w:type="spellStart"/>
      <w:r>
        <w:t>aff</w:t>
      </w:r>
      <w:proofErr w:type="spellEnd"/>
      <w:r>
        <w:t xml:space="preserve">-biased because the 2AR gets to line-by-line every 2NR standard with new answers that never get responded to– reasonability checks 2AR sandbagging by preventing super abusive 1NCs while still giving the 2N a chance. </w:t>
      </w:r>
    </w:p>
    <w:p w14:paraId="20DAAFE3" w14:textId="77777777" w:rsidR="007440B3" w:rsidRDefault="007440B3" w:rsidP="007440B3">
      <w:pPr>
        <w:pStyle w:val="Heading4"/>
      </w:pPr>
      <w:r>
        <w:t xml:space="preserve">DTA on 1AR shells - They can blow up a </w:t>
      </w:r>
      <w:proofErr w:type="spellStart"/>
      <w:r>
        <w:t>blippy</w:t>
      </w:r>
      <w:proofErr w:type="spellEnd"/>
      <w:r>
        <w:t xml:space="preserve"> 20 second shell to 3 min of the 2AR while I </w:t>
      </w:r>
      <w:proofErr w:type="gramStart"/>
      <w:r>
        <w:t>have to</w:t>
      </w:r>
      <w:proofErr w:type="gramEnd"/>
      <w:r>
        <w:t xml:space="preserve"> split my time and can’t preempt 2AR spin which necessitates judge intervention and means 1AR theory is irresolvable so you shouldn’t stake the round on it. </w:t>
      </w:r>
    </w:p>
    <w:p w14:paraId="009A4926" w14:textId="77777777" w:rsidR="007440B3" w:rsidRDefault="007440B3" w:rsidP="007440B3">
      <w:pPr>
        <w:pStyle w:val="Heading4"/>
      </w:pPr>
      <w:r>
        <w:t xml:space="preserve">RVIs on 1AR theory – 1AR being able to spend 20 seconds on a shell and still win forces the 2N to allocate at least 2:30 on the shell which means RVIs check back time skew – </w:t>
      </w:r>
      <w:proofErr w:type="spellStart"/>
      <w:r>
        <w:t>ows</w:t>
      </w:r>
      <w:proofErr w:type="spellEnd"/>
      <w:r>
        <w:t xml:space="preserve"> on </w:t>
      </w:r>
      <w:proofErr w:type="spellStart"/>
      <w:r>
        <w:t>quantifiaiblity</w:t>
      </w:r>
      <w:proofErr w:type="spellEnd"/>
    </w:p>
    <w:p w14:paraId="4156825E" w14:textId="589E24B0" w:rsidR="007440B3" w:rsidRDefault="007440B3" w:rsidP="007440B3">
      <w:pPr>
        <w:pStyle w:val="Heading3"/>
      </w:pPr>
      <w:r>
        <w:lastRenderedPageBreak/>
        <w:t>Framework</w:t>
      </w:r>
    </w:p>
    <w:p w14:paraId="524DA062" w14:textId="5D628CF1" w:rsidR="007440B3" w:rsidRDefault="007440B3" w:rsidP="007440B3">
      <w:pPr>
        <w:pStyle w:val="Heading3"/>
      </w:pPr>
      <w:r>
        <w:lastRenderedPageBreak/>
        <w:t>Offense</w:t>
      </w:r>
    </w:p>
    <w:p w14:paraId="28C5E812" w14:textId="1348E512" w:rsidR="007440B3" w:rsidRDefault="007440B3" w:rsidP="007440B3">
      <w:pPr>
        <w:pStyle w:val="Heading4"/>
      </w:pPr>
      <w:bookmarkStart w:id="0" w:name="_Hlk75965343"/>
      <w:r>
        <w:t xml:space="preserve">1] </w:t>
      </w:r>
      <w:proofErr w:type="gramStart"/>
      <w:r>
        <w:t xml:space="preserve">Strikes </w:t>
      </w:r>
      <w:r>
        <w:t xml:space="preserve"> are</w:t>
      </w:r>
      <w:proofErr w:type="gramEnd"/>
      <w:r>
        <w:t xml:space="preserve"> dominating and </w:t>
      </w:r>
      <w:r>
        <w:t>exercis</w:t>
      </w:r>
      <w:r>
        <w:t>e</w:t>
      </w:r>
      <w:r>
        <w:t xml:space="preserve"> </w:t>
      </w:r>
      <w:r w:rsidRPr="000D7F02">
        <w:rPr>
          <w:u w:val="single"/>
        </w:rPr>
        <w:t>coercion</w:t>
      </w:r>
      <w:r>
        <w:t>.</w:t>
      </w:r>
    </w:p>
    <w:p w14:paraId="4B64D14E" w14:textId="77777777" w:rsidR="007440B3" w:rsidRDefault="007440B3" w:rsidP="007440B3">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6" w:history="1">
        <w:r w:rsidRPr="00540FF3">
          <w:rPr>
            <w:rStyle w:val="Hyperlink"/>
          </w:rPr>
          <w:t>https://sci-hub.se/10.1017/s0003055418000321]</w:t>
        </w:r>
      </w:hyperlink>
      <w:r>
        <w:t xml:space="preserve"> Justin</w:t>
      </w:r>
    </w:p>
    <w:p w14:paraId="75BE8436" w14:textId="77777777" w:rsidR="007440B3" w:rsidRPr="00B7182E" w:rsidRDefault="007440B3" w:rsidP="007440B3">
      <w:r>
        <w:t>**Edited for ableist language</w:t>
      </w:r>
    </w:p>
    <w:p w14:paraId="28E2F485" w14:textId="77777777" w:rsidR="007440B3" w:rsidRPr="00491885" w:rsidRDefault="007440B3" w:rsidP="007440B3">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25CB512F" w14:textId="77777777" w:rsidR="007440B3" w:rsidRPr="00491885" w:rsidRDefault="007440B3" w:rsidP="007440B3">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03F63AC4" w14:textId="77777777" w:rsidR="007440B3" w:rsidRDefault="007440B3" w:rsidP="007440B3">
      <w:pPr>
        <w:pStyle w:val="Heading4"/>
      </w:pPr>
      <w:r>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w:t>
      </w:r>
    </w:p>
    <w:p w14:paraId="183917A5" w14:textId="77777777" w:rsidR="007440B3" w:rsidRDefault="007440B3" w:rsidP="007440B3">
      <w:pPr>
        <w:pStyle w:val="Heading4"/>
      </w:pPr>
      <w:r>
        <w:t xml:space="preserve">3] The </w:t>
      </w:r>
      <w:proofErr w:type="spellStart"/>
      <w:r>
        <w:t>aff</w:t>
      </w:r>
      <w:proofErr w:type="spellEnd"/>
      <w:r>
        <w:t xml:space="preserve"> homogenizes all strikes as an unconditional right which is </w:t>
      </w:r>
      <w:r w:rsidRPr="00CE7C9E">
        <w:rPr>
          <w:u w:val="single"/>
        </w:rPr>
        <w:t>unethical</w:t>
      </w:r>
      <w:r>
        <w:t>.</w:t>
      </w:r>
    </w:p>
    <w:p w14:paraId="614CCF62" w14:textId="77777777" w:rsidR="007440B3" w:rsidRPr="00384BFB" w:rsidRDefault="007440B3" w:rsidP="007440B3">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5ABCD684" w14:textId="77777777" w:rsidR="007440B3" w:rsidRPr="00CE7C9E" w:rsidRDefault="007440B3" w:rsidP="007440B3">
      <w:pPr>
        <w:rPr>
          <w:u w:val="single"/>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w:t>
      </w:r>
      <w:r w:rsidRPr="00CE7C9E">
        <w:rPr>
          <w:u w:val="single"/>
        </w:rPr>
        <w:lastRenderedPageBreak/>
        <w:t xml:space="preserve">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CE7C9E">
        <w:rPr>
          <w:u w:val="single"/>
        </w:rPr>
        <w:t xml:space="preserve">—that is, unless a good and weighty argument for doing so can 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bookmarkEnd w:id="0"/>
    <w:p w14:paraId="1736EF83" w14:textId="77777777" w:rsidR="007440B3" w:rsidRPr="007440B3" w:rsidRDefault="007440B3" w:rsidP="007440B3"/>
    <w:sectPr w:rsidR="007440B3" w:rsidRPr="007440B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35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35F2"/>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0B3"/>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151"/>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7C77"/>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2F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111978"/>
  <w14:defaultImageDpi w14:val="300"/>
  <w15:docId w15:val="{C90BB3D1-01DE-1849-A8B6-5274D22C4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35F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735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35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735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Card,No Spacing1,Debate Text,T,ta"/>
    <w:basedOn w:val="Normal"/>
    <w:next w:val="Normal"/>
    <w:link w:val="Heading4Char"/>
    <w:uiPriority w:val="9"/>
    <w:unhideWhenUsed/>
    <w:qFormat/>
    <w:rsid w:val="002735F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35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35F2"/>
  </w:style>
  <w:style w:type="character" w:customStyle="1" w:styleId="Heading1Char">
    <w:name w:val="Heading 1 Char"/>
    <w:aliases w:val="Pocket Char"/>
    <w:basedOn w:val="DefaultParagraphFont"/>
    <w:link w:val="Heading1"/>
    <w:uiPriority w:val="9"/>
    <w:rsid w:val="002735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35F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735F2"/>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ta Char"/>
    <w:basedOn w:val="DefaultParagraphFont"/>
    <w:link w:val="Heading4"/>
    <w:uiPriority w:val="9"/>
    <w:rsid w:val="002735F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735F2"/>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2735F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B"/>
    <w:basedOn w:val="DefaultParagraphFont"/>
    <w:link w:val="textbold"/>
    <w:uiPriority w:val="20"/>
    <w:qFormat/>
    <w:rsid w:val="002735F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735F2"/>
    <w:rPr>
      <w:color w:val="auto"/>
      <w:u w:val="none"/>
    </w:rPr>
  </w:style>
  <w:style w:type="character" w:styleId="Hyperlink">
    <w:name w:val="Hyperlink"/>
    <w:aliases w:val="No Spacing Char,Card Format Char,ClearFormatting Char,Clear Char,DDI Tag Char,Tag Title Char,Dont use Char,Tag and Cite Char,No Spacing31 Char,No Spacing41 Char,No Spacing6 Char,No Spacing7 Char,Very Small Text Char,No Spacing8 Char,Dont u Cha,C"/>
    <w:basedOn w:val="DefaultParagraphFont"/>
    <w:link w:val="NoSpacing"/>
    <w:uiPriority w:val="99"/>
    <w:unhideWhenUsed/>
    <w:rsid w:val="002735F2"/>
    <w:rPr>
      <w:color w:val="auto"/>
      <w:u w:val="none"/>
    </w:rPr>
  </w:style>
  <w:style w:type="paragraph" w:styleId="DocumentMap">
    <w:name w:val="Document Map"/>
    <w:basedOn w:val="Normal"/>
    <w:link w:val="DocumentMapChar"/>
    <w:uiPriority w:val="99"/>
    <w:semiHidden/>
    <w:unhideWhenUsed/>
    <w:rsid w:val="002735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35F2"/>
    <w:rPr>
      <w:rFonts w:ascii="Lucida Grande" w:hAnsi="Lucida Grande" w:cs="Lucida Grande"/>
    </w:rPr>
  </w:style>
  <w:style w:type="paragraph" w:customStyle="1" w:styleId="textbold">
    <w:name w:val="text bold"/>
    <w:basedOn w:val="Normal"/>
    <w:link w:val="Emphasis"/>
    <w:uiPriority w:val="20"/>
    <w:qFormat/>
    <w:rsid w:val="002735F2"/>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Card Format,ClearFormatting,Clear,DDI Tag,Tag Title,Dont use,Tag and Cite,No Spacing31,No Spacing41,No Spacing6,No Spacing7,Very Small Text,No Spacing8,Dont u,No Spacing311,No Spacing111112,No Spacing51,No Spacing22,CD - Cite,No Spacing2,tag,ca"/>
    <w:basedOn w:val="Heading1"/>
    <w:link w:val="Hyperlink"/>
    <w:autoRedefine/>
    <w:uiPriority w:val="99"/>
    <w:qFormat/>
    <w:rsid w:val="002735F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9A7C77"/>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rriam-webster.com/dictionary/ough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technology/2021/01/26/tech-unions-explaine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ci-hub.se/10.1017/s0003055418000321%5d//SJW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upplywisdom.com/resources/the-union-strikes-the-good-the-bad-and-the-ugly/" TargetMode="External"/><Relationship Id="rId5" Type="http://schemas.openxmlformats.org/officeDocument/2006/relationships/numbering" Target="numbering.xml"/><Relationship Id="rId15" Type="http://schemas.openxmlformats.org/officeDocument/2006/relationships/hyperlink" Target="https://www.merriam-webster.com/dictionary/state" TargetMode="External"/><Relationship Id="rId10" Type="http://schemas.openxmlformats.org/officeDocument/2006/relationships/hyperlink" Target="https://idsc.miami.edu/"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en.oxforddictionaries.com/definition/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17</Pages>
  <Words>8360</Words>
  <Characters>46150</Characters>
  <Application>Microsoft Office Word</Application>
  <DocSecurity>0</DocSecurity>
  <Lines>556</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54429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1</cp:revision>
  <dcterms:created xsi:type="dcterms:W3CDTF">2021-11-21T20:43:00Z</dcterms:created>
  <dcterms:modified xsi:type="dcterms:W3CDTF">2021-11-21T21:13:00Z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